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1C027" w14:textId="77777777" w:rsidR="00C06367" w:rsidRDefault="00C06367" w:rsidP="00C06367">
      <w:pPr>
        <w:pStyle w:val="Heading1"/>
      </w:pPr>
      <w:r>
        <w:t>China AC</w:t>
      </w:r>
    </w:p>
    <w:p w14:paraId="14958232" w14:textId="77777777" w:rsidR="00C06367" w:rsidRPr="00B4163D" w:rsidRDefault="00C06367" w:rsidP="00C06367">
      <w:pPr>
        <w:pStyle w:val="Heading2"/>
      </w:pPr>
      <w:r>
        <w:t>AC</w:t>
      </w:r>
    </w:p>
    <w:p w14:paraId="46B06C77" w14:textId="77777777" w:rsidR="00C06367" w:rsidRDefault="00C06367" w:rsidP="00C06367">
      <w:pPr>
        <w:pStyle w:val="Heading3"/>
      </w:pPr>
      <w:r>
        <w:t>1AC – Plan</w:t>
      </w:r>
    </w:p>
    <w:p w14:paraId="793DE2D3" w14:textId="6098E778" w:rsidR="00C06367" w:rsidRPr="00B4163D" w:rsidRDefault="00C06367" w:rsidP="00C06367">
      <w:pPr>
        <w:pStyle w:val="Heading4"/>
      </w:pPr>
      <w:r>
        <w:t xml:space="preserve">Plan: </w:t>
      </w:r>
      <w:r w:rsidR="00B9006A" w:rsidRPr="00B9006A">
        <w:t>The People’s Republic of China should ban the appropriation of outer space by private entities.</w:t>
      </w:r>
      <w:r>
        <w:t xml:space="preserve"> </w:t>
      </w:r>
    </w:p>
    <w:p w14:paraId="5633B170" w14:textId="77777777" w:rsidR="00C06367" w:rsidRPr="004F708A" w:rsidRDefault="00C06367" w:rsidP="00C06367">
      <w:pPr>
        <w:pStyle w:val="Heading4"/>
      </w:pPr>
      <w:r>
        <w:t xml:space="preserve">Chinese space industrial base is set to </w:t>
      </w:r>
      <w:r>
        <w:rPr>
          <w:u w:val="single"/>
        </w:rPr>
        <w:t>surpass</w:t>
      </w:r>
      <w:r>
        <w:t xml:space="preserve"> the US </w:t>
      </w:r>
    </w:p>
    <w:p w14:paraId="182AE809" w14:textId="77777777" w:rsidR="00C06367" w:rsidRPr="00E60D8F" w:rsidRDefault="00C06367" w:rsidP="00C0636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1146CA6" w14:textId="77777777" w:rsidR="00C06367" w:rsidRPr="00EE6EBB" w:rsidRDefault="00C06367" w:rsidP="00C06367">
      <w:pPr>
        <w:rPr>
          <w:rStyle w:val="StyleUnderline"/>
        </w:rPr>
      </w:pPr>
      <w:r w:rsidRPr="00EE6EBB">
        <w:rPr>
          <w:rStyle w:val="StyleUnderline"/>
        </w:rPr>
        <w:t>How did China get here—and why?</w:t>
      </w:r>
    </w:p>
    <w:p w14:paraId="4798EBCE" w14:textId="77777777" w:rsidR="00C06367" w:rsidRDefault="00C06367" w:rsidP="00C06367">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509B0CF6" w14:textId="77777777" w:rsidR="00C06367" w:rsidRPr="00B427D5" w:rsidRDefault="00C06367" w:rsidP="00C06367">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674D0C03" w14:textId="77777777" w:rsidR="00C06367" w:rsidRDefault="00C06367" w:rsidP="00C06367">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1D2B658" w14:textId="77777777" w:rsidR="00C06367" w:rsidRPr="00A77938" w:rsidRDefault="00C06367" w:rsidP="00C06367">
      <w:pPr>
        <w:rPr>
          <w:rStyle w:val="StyleUnderline"/>
        </w:rPr>
      </w:pPr>
      <w: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BAA0CFB" w14:textId="77777777" w:rsidR="00C06367" w:rsidRPr="00A77938" w:rsidRDefault="00C06367" w:rsidP="00C06367">
      <w:pPr>
        <w:rPr>
          <w:rStyle w:val="Emphasis"/>
        </w:rPr>
      </w:pPr>
      <w: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LinkSpace (founded in 2014), </w:t>
      </w:r>
      <w:r w:rsidRPr="00A77938">
        <w:rPr>
          <w:rStyle w:val="Emphasis"/>
        </w:rPr>
        <w:t>although it also hopes to use rockets to deliver packages from one terrestrial location to another.</w:t>
      </w:r>
    </w:p>
    <w:p w14:paraId="25C0F02C" w14:textId="77777777" w:rsidR="00C06367" w:rsidRPr="00A77938" w:rsidRDefault="00C06367" w:rsidP="00C06367">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75CA8C8A" w14:textId="77777777" w:rsidR="00C06367" w:rsidRPr="00A77938" w:rsidRDefault="00C06367" w:rsidP="00C06367">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67E920D" w14:textId="77777777" w:rsidR="00C06367" w:rsidRPr="00A77938" w:rsidRDefault="00C06367" w:rsidP="00C06367">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B5E9BE" w14:textId="77777777" w:rsidR="00C06367" w:rsidRPr="00A77938" w:rsidRDefault="00C06367" w:rsidP="00C06367">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DD502F5" w14:textId="77777777" w:rsidR="00C06367" w:rsidRPr="00680538" w:rsidRDefault="00C06367" w:rsidP="00C06367">
      <w:pPr>
        <w:rPr>
          <w:b/>
          <w:u w:val="singl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3FDF17E4" w14:textId="77777777" w:rsidR="00C06367" w:rsidRPr="006436FC" w:rsidRDefault="00C06367" w:rsidP="00C0636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CA46A14" w14:textId="77777777" w:rsidR="00C06367" w:rsidRPr="00230A00" w:rsidRDefault="00C06367" w:rsidP="00C0636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A8682D0" w14:textId="77777777" w:rsidR="00C06367" w:rsidRPr="00EE6EBB" w:rsidRDefault="00C06367" w:rsidP="00C06367">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5556804" w14:textId="77777777" w:rsidR="00C06367" w:rsidRPr="00EE6EBB" w:rsidRDefault="00C06367" w:rsidP="00C06367">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841E13" w14:textId="77777777" w:rsidR="00C06367" w:rsidRPr="00EE6EBB" w:rsidRDefault="00C06367" w:rsidP="00C0636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4F82705B" w14:textId="77777777" w:rsidR="00C06367" w:rsidRDefault="00C06367" w:rsidP="00C06367">
      <w:r>
        <w:t>“</w:t>
      </w:r>
      <w:r w:rsidRPr="00C40E9F">
        <w:rPr>
          <w:rStyle w:val="StyleUnderline"/>
          <w:highlight w:val="green"/>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C40E9F">
        <w:rPr>
          <w:rStyle w:val="StyleUnderline"/>
          <w:highlight w:val="green"/>
        </w:rPr>
        <w:t>not</w:t>
      </w:r>
      <w:r w:rsidRPr="00EE6EBB">
        <w:rPr>
          <w:rStyle w:val="StyleUnderline"/>
        </w:rPr>
        <w:t xml:space="preserve"> </w:t>
      </w:r>
      <w:r w:rsidRPr="00C40E9F">
        <w:rPr>
          <w:rStyle w:val="Emphasis"/>
          <w:highlight w:val="green"/>
        </w:rPr>
        <w:t>responsive to meeting market needs</w:t>
      </w:r>
      <w: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t>,” he says.</w:t>
      </w:r>
    </w:p>
    <w:p w14:paraId="5A1D2867" w14:textId="77777777" w:rsidR="00C06367" w:rsidRPr="00EE6EBB" w:rsidRDefault="00C06367" w:rsidP="00C06367">
      <w:pPr>
        <w:rPr>
          <w:rStyle w:val="StyleUnderline"/>
        </w:rPr>
      </w:pPr>
      <w:r>
        <w:t xml:space="preserve">What </w:t>
      </w:r>
      <w:proofErr w:type="gramStart"/>
      <w:r>
        <w:t>are</w:t>
      </w:r>
      <w:proofErr w:type="gramEnd"/>
      <w:r>
        <w:t xml:space="preserv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BA3CCFD" w14:textId="77777777" w:rsidR="00C06367" w:rsidRPr="00EE6EBB" w:rsidRDefault="00C06367" w:rsidP="00C06367">
      <w:pPr>
        <w:rPr>
          <w:rStyle w:val="Emphasis"/>
        </w:rPr>
      </w:pPr>
      <w:r w:rsidRPr="00C40E9F">
        <w:rPr>
          <w:rStyle w:val="Emphasis"/>
          <w:highlight w:val="green"/>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5FBCA05" w14:textId="77777777" w:rsidR="00C06367" w:rsidRDefault="00C06367" w:rsidP="00C06367">
      <w:r>
        <w:t xml:space="preserve">“In the future, </w:t>
      </w:r>
      <w:r w:rsidRPr="00EE6EBB">
        <w:rPr>
          <w:rStyle w:val="Emphasis"/>
        </w:rPr>
        <w:t>there will be tens of thousands of satellites waiting to launch, which is a major opportunity for Galactic Energy</w:t>
      </w:r>
      <w:r>
        <w:t>” says Wu Yue, a company spokesperson.</w:t>
      </w:r>
    </w:p>
    <w:p w14:paraId="6781FFED" w14:textId="77777777" w:rsidR="00C06367" w:rsidRDefault="00C06367" w:rsidP="00C06367">
      <w:pPr>
        <w:rPr>
          <w:rStyle w:val="StyleUnderline"/>
        </w:rPr>
      </w:pPr>
      <w:r>
        <w:t xml:space="preserve">The problem is, </w:t>
      </w:r>
      <w:r w:rsidRPr="00EE6EBB">
        <w:rPr>
          <w:rStyle w:val="StyleUnderline"/>
        </w:rPr>
        <w:t>China has to make up decades’ worth of ground lost to the West.</w:t>
      </w:r>
    </w:p>
    <w:p w14:paraId="365EC0B9" w14:textId="77777777" w:rsidR="00C06367" w:rsidRPr="00E9083B" w:rsidRDefault="00C06367" w:rsidP="00C06367">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6C144CD3" w14:textId="77777777" w:rsidR="00C06367" w:rsidRPr="008000DC" w:rsidRDefault="00C06367" w:rsidP="00C0636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1D42FC3" w14:textId="77777777" w:rsidR="00C06367" w:rsidRPr="00680538" w:rsidRDefault="00C06367" w:rsidP="00C06367">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24394873" w14:textId="77777777" w:rsidR="00C06367" w:rsidRPr="00680538" w:rsidRDefault="00C06367" w:rsidP="00C06367">
      <w:pPr>
        <w:rPr>
          <w:rStyle w:val="Emphasis"/>
        </w:rPr>
      </w:pPr>
      <w:r w:rsidRPr="00C06367">
        <w:rPr>
          <w:rStyle w:val="Emphasis"/>
        </w:rPr>
        <w:t>The Russian and U.S. space industries are the two oldest</w:t>
      </w:r>
      <w:r w:rsidRPr="00C06367">
        <w:rPr>
          <w:highlight w:val="green"/>
        </w:rPr>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49D19E0" w14:textId="77777777" w:rsidR="00C06367" w:rsidRDefault="00C06367" w:rsidP="00C06367">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9F685C2" w14:textId="77777777" w:rsidR="00C06367" w:rsidRPr="00680538" w:rsidRDefault="00C06367" w:rsidP="00C0636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C06367">
        <w:rPr>
          <w:rStyle w:val="StyleUnderline"/>
        </w:rPr>
        <w:t>this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1764615" w14:textId="77777777" w:rsidR="00C06367" w:rsidRPr="00680538" w:rsidRDefault="00C06367" w:rsidP="00C06367">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16B6EF8" w14:textId="77777777" w:rsidR="00C06367" w:rsidRDefault="00C06367" w:rsidP="00C06367">
      <w:r>
        <w:t>What is the relationship between China’s space industry development and its Military-Civil Fusion strategy, and how is this affecting the commercial space sector?</w:t>
      </w:r>
    </w:p>
    <w:p w14:paraId="618CE3AD" w14:textId="77777777" w:rsidR="00C06367" w:rsidRPr="00680538" w:rsidRDefault="00C06367" w:rsidP="00C06367">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C06367">
        <w:rPr>
          <w:rStyle w:val="StyleUnderline"/>
        </w:rPr>
        <w:t xml:space="preserve">and </w:t>
      </w:r>
      <w:r w:rsidRPr="0034418B">
        <w:rPr>
          <w:rStyle w:val="StyleUnderline"/>
          <w:highlight w:val="green"/>
        </w:rPr>
        <w:t xml:space="preserve">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5075DE7" w14:textId="77777777" w:rsidR="00C06367" w:rsidRPr="00680538" w:rsidRDefault="00C06367" w:rsidP="00C06367">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6AA6300" w14:textId="77777777" w:rsidR="00C06367" w:rsidRDefault="00C06367" w:rsidP="00C06367">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41A4C90C" w14:textId="77777777" w:rsidR="00C06367" w:rsidRPr="0034418B" w:rsidRDefault="00C06367" w:rsidP="00C06367">
      <w:pPr>
        <w:pStyle w:val="Heading4"/>
      </w:pPr>
      <w:r>
        <w:t>Scenario one is space militarization:</w:t>
      </w:r>
    </w:p>
    <w:p w14:paraId="69C1A73A" w14:textId="77777777" w:rsidR="00C06367" w:rsidRDefault="00C06367" w:rsidP="00C0636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5393C0E" w14:textId="77777777" w:rsidR="00C06367" w:rsidRPr="00C64542" w:rsidRDefault="00C06367" w:rsidP="00C0636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FC1B2B6" w14:textId="77777777" w:rsidR="00C06367" w:rsidRPr="00C64542" w:rsidRDefault="00C06367" w:rsidP="00C06367">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F1D0DB" w14:textId="77777777" w:rsidR="00C06367" w:rsidRPr="00C64542" w:rsidRDefault="00C06367" w:rsidP="00C06367">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BE601C7" w14:textId="77777777" w:rsidR="00C06367" w:rsidRDefault="00C06367" w:rsidP="00C06367">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1DF0D2D" w14:textId="77777777" w:rsidR="00C06367" w:rsidRPr="00C64542" w:rsidRDefault="00C06367" w:rsidP="00C06367">
      <w:pPr>
        <w:rPr>
          <w:rStyle w:val="Emphasis"/>
        </w:rPr>
      </w:pPr>
      <w:r w:rsidRPr="00C64542">
        <w:rPr>
          <w:rStyle w:val="Emphasis"/>
        </w:rPr>
        <w:t>On the surface, that sounds innocuous. Who, after all, wants an arms race in space?</w:t>
      </w:r>
    </w:p>
    <w:p w14:paraId="75096809" w14:textId="77777777" w:rsidR="00C06367" w:rsidRPr="00C64542" w:rsidRDefault="00C06367" w:rsidP="00C06367">
      <w:pPr>
        <w:rPr>
          <w:rStyle w:val="StyleUnderline"/>
        </w:rPr>
      </w:pPr>
      <w: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04E928AB" w14:textId="77777777" w:rsidR="00C06367" w:rsidRDefault="00C06367" w:rsidP="00C06367">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7FC9E449" w14:textId="77777777" w:rsidR="00C06367" w:rsidRPr="00C64542" w:rsidRDefault="00C06367" w:rsidP="00C06367">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47BF40" w14:textId="77777777" w:rsidR="00C06367" w:rsidRPr="00C64542" w:rsidRDefault="00C06367" w:rsidP="00C06367">
      <w:r>
        <w:t>To make matters worse, both countries are also working to deploy space-based—or so-called “on-orbit”—capabilities to attack satellites.</w:t>
      </w:r>
    </w:p>
    <w:p w14:paraId="7E80E877" w14:textId="77777777" w:rsidR="00C06367" w:rsidRPr="006F58F5" w:rsidRDefault="00C06367" w:rsidP="00C06367">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326324ED" w14:textId="77777777" w:rsidR="00C06367" w:rsidRDefault="00C06367" w:rsidP="00C06367">
      <w:r>
        <w:t>Yet more than two years ago, the U.S. Defense Intelligence Agency noted that both China and Russia were already putting in space capabilities that could be used as weapons. The PPWT would thus protect their weapons while tying Washington’s hands.</w:t>
      </w:r>
    </w:p>
    <w:p w14:paraId="208C7024" w14:textId="77777777" w:rsidR="00C06367" w:rsidRPr="006F58F5" w:rsidRDefault="00C06367" w:rsidP="00C06367">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6B6D8F7" w14:textId="77777777" w:rsidR="00C06367" w:rsidRDefault="00C06367" w:rsidP="00C06367">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6FAE44EF" w14:textId="77777777" w:rsidR="00C06367" w:rsidRPr="006F58F5" w:rsidRDefault="00C06367" w:rsidP="00C06367">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0B97706D" w14:textId="77777777" w:rsidR="00C06367" w:rsidRPr="006F58F5" w:rsidRDefault="00C06367" w:rsidP="00C06367">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4BC0B2C7" w14:textId="77777777" w:rsidR="00C06367" w:rsidRPr="006F58F5" w:rsidRDefault="00C06367" w:rsidP="00C06367">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3A976A70" w14:textId="77777777" w:rsidR="00C06367" w:rsidRDefault="00C06367" w:rsidP="00C06367">
      <w:r>
        <w:t>A well-crafted treaty that clearly defines acceptable and unacceptable actions in space and includes tough and realistic inspection and verification mechanisms could promote security and stability. But the PPWT is decidedly not that kind of treaty.</w:t>
      </w:r>
    </w:p>
    <w:p w14:paraId="5DDB24F9" w14:textId="77777777" w:rsidR="00C06367" w:rsidRPr="006F58F5" w:rsidRDefault="00C06367" w:rsidP="00C06367">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3B265FF1" w14:textId="77777777" w:rsidR="00C06367" w:rsidRDefault="00C06367" w:rsidP="00C06367">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A3B6137" w14:textId="77777777" w:rsidR="00C06367" w:rsidRPr="006F58F5" w:rsidRDefault="00C06367" w:rsidP="00C06367">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30D4B74" w14:textId="77777777" w:rsidR="00C06367" w:rsidRDefault="00C06367" w:rsidP="00C06367">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10147E21" w14:textId="77777777" w:rsidR="00C06367" w:rsidRPr="006F58F5" w:rsidRDefault="00C06367" w:rsidP="00C06367">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D377B6C" w14:textId="77777777" w:rsidR="00C06367" w:rsidRDefault="00C06367" w:rsidP="00C06367">
      <w: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t>,” Gen. John Raymond, the chief of space operations at U.S. Space Force, said this month. “</w:t>
      </w:r>
      <w:r w:rsidRPr="006F58F5">
        <w:rPr>
          <w:rStyle w:val="Emphasis"/>
        </w:rPr>
        <w:t>It’s the wild, wild West.”</w:t>
      </w:r>
    </w:p>
    <w:p w14:paraId="5486CA5B" w14:textId="77777777" w:rsidR="00C06367" w:rsidRPr="006F58F5" w:rsidRDefault="00C06367" w:rsidP="00C06367">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520DE318" w14:textId="77777777" w:rsidR="00C06367" w:rsidRDefault="00C06367" w:rsidP="00C06367">
      <w:r>
        <w:t>The vote was 164 in favor, including the United States—and a mere 12 opposed.</w:t>
      </w:r>
    </w:p>
    <w:p w14:paraId="79CDE7FB" w14:textId="77777777" w:rsidR="00C06367" w:rsidRDefault="00C06367" w:rsidP="00C06367">
      <w:r w:rsidRPr="006F58F5">
        <w:rPr>
          <w:rStyle w:val="Emphasis"/>
        </w:rPr>
        <w:t>Any guesses regarding who voted no? You guessed it: China and Russia</w:t>
      </w:r>
      <w:r>
        <w:t>. They were joined by their friends Iran, North Korea, Syria, Venezuela, and Cuba.</w:t>
      </w:r>
    </w:p>
    <w:p w14:paraId="6B498756" w14:textId="77777777" w:rsidR="00C06367" w:rsidRDefault="00C06367" w:rsidP="00C06367">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66CD8509" w14:textId="77777777" w:rsidR="00123CA6" w:rsidRDefault="00123CA6" w:rsidP="00123CA6">
      <w:pPr>
        <w:pStyle w:val="Heading4"/>
      </w:pPr>
      <w:r>
        <w:t xml:space="preserve">Sino-Russian space militarization causes space war – </w:t>
      </w:r>
    </w:p>
    <w:p w14:paraId="7575A812" w14:textId="77777777" w:rsidR="00123CA6" w:rsidRPr="00A53569" w:rsidRDefault="00123CA6" w:rsidP="00123CA6">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3DBDB9C5" w14:textId="77777777" w:rsidR="00123CA6" w:rsidRPr="00A53569" w:rsidRDefault="00123CA6" w:rsidP="00123CA6">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123CA6">
        <w:rPr>
          <w:rStyle w:val="StyleUnderline"/>
        </w:rPr>
        <w:t xml:space="preserve">hypersonic </w:t>
      </w:r>
      <w:r w:rsidRPr="00A53569">
        <w:rPr>
          <w:rStyle w:val="StyleUnderline"/>
          <w:highlight w:val="green"/>
        </w:rPr>
        <w:t>missile</w:t>
      </w:r>
      <w:r w:rsidRPr="00A53569">
        <w:rPr>
          <w:rStyle w:val="StyleUnderline"/>
        </w:rPr>
        <w:t xml:space="preserve"> (as it did last month), </w:t>
      </w:r>
      <w:r w:rsidRPr="00123CA6">
        <w:rPr>
          <w:rStyle w:val="StyleUnderline"/>
          <w:highlight w:val="green"/>
        </w:rPr>
        <w:t>the</w:t>
      </w:r>
      <w:r w:rsidRPr="00123CA6">
        <w:rPr>
          <w:rStyle w:val="StyleUnderline"/>
        </w:rPr>
        <w:t xml:space="preserv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328C7E87" w14:textId="77777777" w:rsidR="00123CA6" w:rsidRPr="00A53569" w:rsidRDefault="00123CA6" w:rsidP="00123CA6">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 xml:space="preserve">warn of the </w:t>
      </w:r>
      <w:r w:rsidRPr="00123CA6">
        <w:rPr>
          <w:rStyle w:val="StyleUnderline"/>
        </w:rPr>
        <w:t xml:space="preserve">risks of </w:t>
      </w:r>
      <w:r w:rsidRPr="00A53569">
        <w:rPr>
          <w:rStyle w:val="StyleUnderline"/>
          <w:highlight w:val="green"/>
        </w:rPr>
        <w:t>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123CA6">
        <w:rPr>
          <w:rStyle w:val="Emphasis"/>
        </w:rPr>
        <w:t>the line between intelligence operations and acts of war</w:t>
      </w:r>
      <w:r w:rsidRPr="00123CA6">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2DED137" w14:textId="77777777" w:rsidR="00123CA6" w:rsidRDefault="00123CA6" w:rsidP="00123CA6">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123CA6">
        <w:rPr>
          <w:rStyle w:val="Emphasis"/>
        </w:rPr>
        <w:t>We’re</w:t>
      </w:r>
      <w:r w:rsidRPr="00A53569">
        <w:rPr>
          <w:rStyle w:val="Emphasis"/>
        </w:rPr>
        <w:t xml:space="preserve"> really </w:t>
      </w:r>
      <w:r w:rsidRPr="00123CA6">
        <w:rPr>
          <w:rStyle w:val="Emphasis"/>
        </w:rPr>
        <w:t>at a point now where there’s a whole host of ways that our space systems can be threatened.</w:t>
      </w:r>
      <w:r w:rsidRPr="00123CA6">
        <w:t>”</w:t>
      </w:r>
    </w:p>
    <w:p w14:paraId="490D1275" w14:textId="77777777" w:rsidR="00123CA6" w:rsidRPr="00A53569" w:rsidRDefault="00123CA6" w:rsidP="00123CA6">
      <w:pPr>
        <w:rPr>
          <w:rStyle w:val="StyleUnderline"/>
        </w:rPr>
      </w:pPr>
      <w:r w:rsidRPr="00A53569">
        <w:t xml:space="preserve">Right now, </w:t>
      </w:r>
      <w:r w:rsidRPr="00A53569">
        <w:rPr>
          <w:rStyle w:val="StyleUnderline"/>
          <w:highlight w:val="green"/>
        </w:rPr>
        <w:t>Space Force is dealing with</w:t>
      </w:r>
      <w:r w:rsidRPr="00A53569">
        <w:rPr>
          <w:rStyle w:val="StyleUnderline"/>
        </w:rPr>
        <w:t xml:space="preserve"> what Thompson calls “</w:t>
      </w:r>
      <w:r w:rsidRPr="00123CA6">
        <w:rPr>
          <w:rStyle w:val="StyleUnderline"/>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123CA6">
        <w:rPr>
          <w:rStyle w:val="StyleUnderline"/>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1589E66D" w14:textId="77777777" w:rsidR="00123CA6" w:rsidRPr="00A53569" w:rsidRDefault="00123CA6" w:rsidP="00123CA6">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6659A7DB" w14:textId="77777777" w:rsidR="00123CA6" w:rsidRPr="00A53569" w:rsidRDefault="00123CA6" w:rsidP="00123CA6">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1889689C" w14:textId="77777777" w:rsidR="00123CA6" w:rsidRPr="00A53569" w:rsidRDefault="00123CA6" w:rsidP="00123CA6">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A7ED94C" w14:textId="77777777" w:rsidR="00123CA6" w:rsidRPr="00A53569" w:rsidRDefault="00123CA6" w:rsidP="00123CA6">
      <w:pPr>
        <w:rPr>
          <w:rStyle w:val="Emphasis"/>
        </w:rPr>
      </w:pPr>
      <w:r w:rsidRPr="00123CA6">
        <w:rPr>
          <w:rStyle w:val="StyleUnderline"/>
        </w:rPr>
        <w:t xml:space="preserve">In 2019, </w:t>
      </w:r>
      <w:r w:rsidRPr="00A53569">
        <w:rPr>
          <w:rStyle w:val="StyleUnderline"/>
          <w:highlight w:val="green"/>
        </w:rPr>
        <w:t xml:space="preserve">Russia </w:t>
      </w:r>
      <w:r w:rsidRPr="00123CA6">
        <w:rPr>
          <w:rStyle w:val="StyleUnderline"/>
        </w:rPr>
        <w:t>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123CA6">
        <w:rPr>
          <w:rStyle w:val="Emphasis"/>
        </w:rPr>
        <w:t xml:space="preserve">and </w:t>
      </w:r>
      <w:r w:rsidRPr="00A53569">
        <w:rPr>
          <w:rStyle w:val="Emphasis"/>
          <w:highlight w:val="green"/>
        </w:rPr>
        <w:t>conducted a weapons test</w:t>
      </w:r>
      <w:r w:rsidRPr="00A53569">
        <w:rPr>
          <w:rStyle w:val="Emphasis"/>
        </w:rPr>
        <w:t>. It released a small target and then shot it with a projectile.</w:t>
      </w:r>
    </w:p>
    <w:p w14:paraId="1F633465" w14:textId="77777777" w:rsidR="00123CA6" w:rsidRPr="00A53569" w:rsidRDefault="00123CA6" w:rsidP="00123CA6">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3BDDBCDD" w14:textId="77777777" w:rsidR="00123CA6" w:rsidRPr="00A53569" w:rsidRDefault="00123CA6" w:rsidP="00123CA6">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44A350A3" w14:textId="77777777" w:rsidR="00123CA6" w:rsidRDefault="00123CA6" w:rsidP="00123CA6">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123CA6">
        <w:rPr>
          <w:rStyle w:val="StyleUnderline"/>
        </w:rPr>
        <w:t>We should be concerned</w:t>
      </w:r>
      <w:r w:rsidRPr="00A53569">
        <w:rPr>
          <w:rStyle w:val="StyleUnderline"/>
        </w:rPr>
        <w:t xml:space="preserve"> by the end of this decade if we don't adapt.”</w:t>
      </w:r>
    </w:p>
    <w:p w14:paraId="48595BB3" w14:textId="77777777" w:rsidR="00123CA6" w:rsidRPr="00A53569" w:rsidRDefault="00123CA6" w:rsidP="00123CA6">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271FBDBE" w14:textId="77777777" w:rsidR="00123CA6" w:rsidRPr="00A53569" w:rsidRDefault="00123CA6" w:rsidP="00123CA6">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07BEE217" w14:textId="77777777" w:rsidR="00123CA6" w:rsidRPr="00A53569" w:rsidRDefault="00123CA6" w:rsidP="00123CA6">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C096F48" w14:textId="77777777" w:rsidR="00C06367" w:rsidRPr="00E268B7" w:rsidRDefault="00C06367" w:rsidP="00C0636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0FF0DB3" w14:textId="77777777" w:rsidR="00C06367" w:rsidRDefault="00C06367" w:rsidP="00C06367">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3BD5F47" w14:textId="77777777" w:rsidR="00C06367" w:rsidRPr="002079A9" w:rsidRDefault="00C06367" w:rsidP="00C06367">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2FCD2B3"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82C07CE" w14:textId="77777777" w:rsidR="00C06367" w:rsidRPr="006232C5" w:rsidRDefault="00C06367" w:rsidP="00C06367">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6C341717"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2566C278" w14:textId="77777777" w:rsidR="00C06367" w:rsidRPr="006232C5" w:rsidRDefault="00C06367" w:rsidP="00C06367">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723F4BD5" w14:textId="77777777" w:rsidR="00C06367" w:rsidRPr="002079A9" w:rsidRDefault="00C06367" w:rsidP="00C06367">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4D2D35" w14:textId="77777777" w:rsidR="00C06367" w:rsidRPr="002079A9" w:rsidRDefault="00C06367" w:rsidP="00C0636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8CC036E" w14:textId="77777777" w:rsidR="00C06367" w:rsidRPr="00D97856" w:rsidRDefault="00C06367" w:rsidP="00C06367">
      <w:pPr>
        <w:rPr>
          <w:b/>
          <w:u w:val="single"/>
        </w:rPr>
      </w:pPr>
    </w:p>
    <w:p w14:paraId="2C0DF864" w14:textId="77777777" w:rsidR="00C06367" w:rsidRDefault="00C06367" w:rsidP="00C06367">
      <w:pPr>
        <w:pStyle w:val="Heading4"/>
      </w:pPr>
      <w:r>
        <w:t xml:space="preserve">Scenario two is hegemony </w:t>
      </w:r>
    </w:p>
    <w:p w14:paraId="2EFEE2B4" w14:textId="77777777" w:rsidR="00C06367" w:rsidRDefault="00C06367" w:rsidP="00C06367">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034BED15" w14:textId="77777777" w:rsidR="00C06367" w:rsidRPr="00E9083B" w:rsidRDefault="00C06367" w:rsidP="00C06367">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2D3025E" w14:textId="77777777" w:rsidR="00C06367" w:rsidRPr="00E9083B" w:rsidRDefault="00C06367" w:rsidP="00C06367">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440E8B6B" w14:textId="77777777" w:rsidR="00C06367" w:rsidRDefault="00C06367" w:rsidP="00C06367">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India had no plans to go down this path until China’s first ASAT test, which became a gamechanging moment for India</w:t>
      </w:r>
      <w: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076C59" w14:textId="77777777" w:rsidR="00C06367" w:rsidRDefault="00C06367" w:rsidP="00C06367">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20D4826D" w14:textId="77777777" w:rsidR="00C06367" w:rsidRPr="00E9083B" w:rsidRDefault="00C06367" w:rsidP="00C0636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39C5F40" w14:textId="77777777" w:rsidR="00C06367" w:rsidRDefault="00C06367" w:rsidP="00C06367">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70FED0F2" w14:textId="77777777" w:rsidR="00C06367" w:rsidRPr="00E9083B" w:rsidRDefault="00C06367" w:rsidP="00C06367">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AA2C4AE" w14:textId="77777777" w:rsidR="00C06367" w:rsidRPr="00E9083B" w:rsidRDefault="00C06367" w:rsidP="00C06367">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1602F49" w14:textId="77777777" w:rsidR="00C06367" w:rsidRDefault="00C06367" w:rsidP="00C06367">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7202E8E5" w14:textId="77777777" w:rsidR="00C06367" w:rsidRDefault="00C06367" w:rsidP="00C06367">
      <w:pPr>
        <w:pStyle w:val="Heading4"/>
      </w:pPr>
      <w:r>
        <w:t>Chinese ASAT development emboldens Taiwan invasion – either US doesn’t follow through on its defense commitments, which kills alliances, or it defends Taiwan, which goes nuclear</w:t>
      </w:r>
    </w:p>
    <w:p w14:paraId="74AD902D" w14:textId="1AA28615" w:rsidR="00C06367" w:rsidRPr="002F7CCC" w:rsidRDefault="00C06367" w:rsidP="00C063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sidR="004E27AA">
        <w:rPr>
          <w:szCs w:val="16"/>
        </w:rPr>
        <w:t>Interest</w:t>
      </w:r>
      <w:r w:rsidRPr="00A029C9">
        <w:rPr>
          <w:szCs w:val="16"/>
        </w:rPr>
        <w:t>, 8/21/2021] JL</w:t>
      </w:r>
    </w:p>
    <w:p w14:paraId="4180F945" w14:textId="77777777" w:rsidR="00C06367" w:rsidRPr="00CD6535" w:rsidRDefault="00C06367" w:rsidP="00C0636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E7ADB4" w14:textId="77777777" w:rsidR="00C06367" w:rsidRPr="00CD6535" w:rsidRDefault="00C06367" w:rsidP="00C063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51FF7981" w14:textId="77777777" w:rsidR="00C06367" w:rsidRPr="00CD6535" w:rsidRDefault="00C06367" w:rsidP="00C0636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E51CA9" w14:textId="77777777" w:rsidR="00C06367" w:rsidRPr="00CD6535" w:rsidRDefault="00C06367" w:rsidP="00C0636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894E39" w14:textId="77777777" w:rsidR="00C06367" w:rsidRPr="00CD6535" w:rsidRDefault="00C06367" w:rsidP="00C0636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8A977B" w14:textId="77777777" w:rsidR="00C06367" w:rsidRPr="00CD6535" w:rsidRDefault="00C06367" w:rsidP="00C0636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5E21B0F" w14:textId="77777777" w:rsidR="00C06367" w:rsidRPr="00CD6535" w:rsidRDefault="00C06367" w:rsidP="00C06367">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E34D778" w14:textId="77777777" w:rsidR="00C06367" w:rsidRPr="00CD6535" w:rsidRDefault="00C06367" w:rsidP="00C06367">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C3ADD96" w14:textId="77777777" w:rsidR="00C06367" w:rsidRPr="00CD6535" w:rsidRDefault="00C06367" w:rsidP="00C063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953B486" w14:textId="77777777" w:rsidR="00C06367" w:rsidRPr="0034418B" w:rsidRDefault="00C06367" w:rsidP="00C0636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958BF0B" w14:textId="77777777" w:rsidR="00123CA6" w:rsidRDefault="00123CA6" w:rsidP="00123CA6">
      <w:pPr>
        <w:pStyle w:val="Heading4"/>
      </w:pPr>
      <w:r>
        <w:t xml:space="preserve">Cementing America’s lead in </w:t>
      </w:r>
      <w:r w:rsidRPr="00752766">
        <w:rPr>
          <w:u w:val="single"/>
        </w:rPr>
        <w:t>the commercial space industry</w:t>
      </w:r>
      <w:r>
        <w:t xml:space="preserve"> is key to preserve hegemony </w:t>
      </w:r>
    </w:p>
    <w:p w14:paraId="1CA5DA98" w14:textId="77777777" w:rsidR="00123CA6" w:rsidRPr="00D25FDC" w:rsidRDefault="00123CA6" w:rsidP="00123CA6">
      <w:pPr>
        <w:rPr>
          <w:rStyle w:val="Style13ptBold"/>
        </w:rPr>
      </w:pPr>
      <w:r>
        <w:rPr>
          <w:rStyle w:val="Style13ptBold"/>
        </w:rPr>
        <w:t>Autry and Kw</w:t>
      </w:r>
      <w:r w:rsidRPr="00B616F5">
        <w:rPr>
          <w:rStyle w:val="Style13ptBold"/>
        </w:rPr>
        <w:t>ast 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21BFCBA4" w14:textId="77777777" w:rsidR="00123CA6" w:rsidRPr="00D25FDC" w:rsidRDefault="00123CA6" w:rsidP="00123CA6">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55F424EC" w14:textId="77777777" w:rsidR="00123CA6" w:rsidRDefault="00123CA6" w:rsidP="00123CA6">
      <w:r w:rsidRPr="00D25FDC">
        <w:rPr>
          <w:rStyle w:val="StyleUnderline"/>
        </w:rPr>
        <w:t xml:space="preserve">The </w:t>
      </w:r>
      <w:r w:rsidRPr="00123CA6">
        <w:rPr>
          <w:rStyle w:val="StyleUnderline"/>
        </w:rPr>
        <w:t>current</w:t>
      </w:r>
      <w:r w:rsidRPr="00D25FDC">
        <w:rPr>
          <w:rStyle w:val="StyleUnderline"/>
        </w:rPr>
        <w:t xml:space="preserve"> U.S. space defense </w:t>
      </w:r>
      <w:r w:rsidRPr="00123CA6">
        <w:rPr>
          <w:rStyle w:val="StyleUnderline"/>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1239637B" w14:textId="77777777" w:rsidR="00123CA6" w:rsidRPr="00D25FDC" w:rsidRDefault="00123CA6" w:rsidP="00123CA6">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123CA6">
        <w:rPr>
          <w:rStyle w:val="StyleUnderline"/>
        </w:rPr>
        <w:t xml:space="preserve">It is </w:t>
      </w:r>
      <w:r w:rsidRPr="00752766">
        <w:rPr>
          <w:rStyle w:val="StyleUnderline"/>
          <w:highlight w:val="green"/>
        </w:rPr>
        <w:t>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w:t>
      </w:r>
      <w:r w:rsidRPr="00123CA6">
        <w:rPr>
          <w:rStyle w:val="StyleUnderline"/>
          <w:highlight w:val="green"/>
        </w:rPr>
        <w:t>acquire</w:t>
      </w:r>
      <w:r w:rsidRPr="00123CA6">
        <w:rPr>
          <w:rStyle w:val="StyleUnderline"/>
        </w:rPr>
        <w:t xml:space="preserve"> </w:t>
      </w:r>
      <w:r w:rsidRPr="00123CA6">
        <w:rPr>
          <w:rStyle w:val="Emphasis"/>
        </w:rPr>
        <w:t>trillion-dollar revenues</w:t>
      </w:r>
      <w:r w:rsidRPr="00123CA6">
        <w:rPr>
          <w:rStyle w:val="StyleUnderline"/>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3EAA0ED2" w14:textId="77777777" w:rsidR="00123CA6" w:rsidRPr="00D25FDC" w:rsidRDefault="00123CA6" w:rsidP="00123CA6">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1D075D6A" w14:textId="77777777" w:rsidR="00123CA6" w:rsidRPr="00D25FDC" w:rsidRDefault="00123CA6" w:rsidP="00123CA6">
      <w:pPr>
        <w:rPr>
          <w:rStyle w:val="StyleUnderline"/>
        </w:rPr>
      </w:pPr>
      <w:r>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 xml:space="preserve">fate of humanity </w:t>
      </w:r>
      <w:r w:rsidRPr="00123CA6">
        <w:rPr>
          <w:rStyle w:val="Emphasis"/>
        </w:rPr>
        <w:t>in the next century</w:t>
      </w:r>
      <w:r w:rsidRPr="00D25FDC">
        <w:rPr>
          <w:rStyle w:val="StyleUnderline"/>
        </w:rPr>
        <w:t>.</w:t>
      </w:r>
    </w:p>
    <w:p w14:paraId="3E977E27" w14:textId="77777777" w:rsidR="00123CA6" w:rsidRDefault="00123CA6" w:rsidP="00123CA6">
      <w:r w:rsidRPr="00752766">
        <w:rPr>
          <w:rStyle w:val="Emphasis"/>
          <w:highlight w:val="green"/>
        </w:rPr>
        <w:t>China’s</w:t>
      </w:r>
      <w:r w:rsidRPr="00D25FDC">
        <w:rPr>
          <w:rStyle w:val="Emphasis"/>
        </w:rPr>
        <w:t xml:space="preserve"> impending </w:t>
      </w:r>
      <w:r w:rsidRPr="00752766">
        <w:rPr>
          <w:rStyle w:val="Emphasis"/>
          <w:highlight w:val="green"/>
        </w:rPr>
        <w:t xml:space="preserve">dominance </w:t>
      </w:r>
      <w:r w:rsidRPr="00123CA6">
        <w:rPr>
          <w:rStyle w:val="Emphasis"/>
        </w:rPr>
        <w:t xml:space="preserve">will </w:t>
      </w:r>
      <w:r w:rsidRPr="00752766">
        <w:rPr>
          <w:rStyle w:val="Emphasis"/>
          <w:highlight w:val="green"/>
        </w:rPr>
        <w:t>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123CA6">
        <w:rPr>
          <w:rStyle w:val="Emphasis"/>
        </w:rPr>
        <w:t>.S. military action is</w:t>
      </w:r>
      <w:r w:rsidRPr="00D25FDC">
        <w:rPr>
          <w:rStyle w:val="Emphasis"/>
        </w:rPr>
        <w:t xml:space="preserve"> presented as </w:t>
      </w:r>
      <w:r w:rsidRPr="00123CA6">
        <w:rPr>
          <w:rStyle w:val="Emphasis"/>
        </w:rPr>
        <w:t>tyranny</w:t>
      </w:r>
      <w:r w:rsidRPr="00123CA6">
        <w:t xml:space="preserve"> </w:t>
      </w:r>
      <w:r w:rsidRPr="00123CA6">
        <w:rPr>
          <w:rStyle w:val="StyleUnderline"/>
        </w:rPr>
        <w:t>and</w:t>
      </w:r>
      <w:r w:rsidRPr="00123CA6">
        <w:t xml:space="preserve"> </w:t>
      </w:r>
      <w:r w:rsidRPr="00123CA6">
        <w:rPr>
          <w:rStyle w:val="Emphasis"/>
        </w:rPr>
        <w:t>Chinese expansion is</w:t>
      </w:r>
      <w:r w:rsidRPr="00D25FDC">
        <w:rPr>
          <w:rStyle w:val="Emphasis"/>
        </w:rPr>
        <w:t xml:space="preserve"> described as </w:t>
      </w:r>
      <w:r w:rsidRPr="00123CA6">
        <w:rPr>
          <w:rStyle w:val="Emphasis"/>
        </w:rPr>
        <w:t>peacekeeping</w:t>
      </w:r>
      <w:r w:rsidRPr="00D25FDC">
        <w:t xml:space="preserve"> or liberation.</w:t>
      </w:r>
    </w:p>
    <w:p w14:paraId="54CF856B" w14:textId="77777777" w:rsidR="00123CA6" w:rsidRDefault="00123CA6" w:rsidP="00123CA6">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123CA6">
        <w:rPr>
          <w:rStyle w:val="Emphasis"/>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2C43C55F" w14:textId="5D223E3A" w:rsidR="00123CA6" w:rsidRPr="00D25FDC" w:rsidRDefault="00123CA6" w:rsidP="00123CA6">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w:t>
      </w:r>
      <w:r w:rsidRPr="00123CA6">
        <w:rPr>
          <w:rStyle w:val="StyleUnderline"/>
        </w:rPr>
        <w:t xml:space="preserve">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123CA6">
        <w:rPr>
          <w:rStyle w:val="Emphasis"/>
          <w:highlight w:val="green"/>
        </w:rPr>
        <w:t>secure</w:t>
      </w:r>
      <w:r w:rsidRPr="00123CA6">
        <w:rPr>
          <w:rStyle w:val="Emphasis"/>
        </w:rPr>
        <w:t xml:space="preserve"> </w:t>
      </w:r>
      <w:r w:rsidRPr="00123CA6">
        <w:rPr>
          <w:rStyle w:val="Emphasis"/>
          <w:highlight w:val="green"/>
        </w:rPr>
        <w:t>a</w:t>
      </w:r>
      <w:r w:rsidRPr="00123CA6">
        <w:rPr>
          <w:rStyle w:val="Emphasis"/>
        </w:rPr>
        <w:t xml:space="preserve"> global commercial </w:t>
      </w:r>
      <w:r w:rsidRPr="00123CA6">
        <w:rPr>
          <w:rStyle w:val="Emphasis"/>
          <w:highlight w:val="green"/>
        </w:rPr>
        <w:t>monopoly</w:t>
      </w:r>
      <w:r w:rsidRPr="00D25FDC">
        <w:rPr>
          <w:rStyle w:val="Emphasis"/>
        </w:rPr>
        <w:t>.</w:t>
      </w:r>
      <w:r>
        <w:t xml:space="preserve"> </w:t>
      </w:r>
      <w:r w:rsidRPr="00D25FDC">
        <w:rPr>
          <w:rStyle w:val="StyleUnderline"/>
        </w:rPr>
        <w:t xml:space="preserve">Owning the launch market will </w:t>
      </w:r>
      <w:r w:rsidRPr="00123CA6">
        <w:rPr>
          <w:rStyle w:val="StyleUnderline"/>
        </w:rPr>
        <w:t xml:space="preserve">give them an </w:t>
      </w:r>
      <w:r w:rsidRPr="00123CA6">
        <w:rPr>
          <w:rStyle w:val="Emphasis"/>
        </w:rPr>
        <w:t>unsurmountable advantage</w:t>
      </w:r>
      <w:r w:rsidRPr="00D25FDC">
        <w:rPr>
          <w:rStyle w:val="StyleUnderline"/>
        </w:rPr>
        <w:t xml:space="preserve"> against U.S. competitors in satellite internet, imaging, and power.</w:t>
      </w:r>
    </w:p>
    <w:p w14:paraId="3EF78C27" w14:textId="77777777" w:rsidR="00123CA6" w:rsidRDefault="00123CA6" w:rsidP="00123CA6">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39C88850" w14:textId="77777777" w:rsidR="00123CA6" w:rsidRPr="00D25FDC" w:rsidRDefault="00123CA6" w:rsidP="00123CA6">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123CA6">
        <w:rPr>
          <w:rStyle w:val="StyleUnderline"/>
        </w:rPr>
        <w:t xml:space="preserve">Today </w:t>
      </w:r>
      <w:bookmarkStart w:id="0" w:name="_GoBack"/>
      <w:bookmarkEnd w:id="0"/>
      <w:r w:rsidRPr="00752766">
        <w:rPr>
          <w:rStyle w:val="StyleUnderline"/>
          <w:highlight w:val="green"/>
        </w:rPr>
        <w:t>that means</w:t>
      </w:r>
      <w:r w:rsidRPr="00D25FDC">
        <w:rPr>
          <w:rStyle w:val="StyleUnderline"/>
        </w:rPr>
        <w:t xml:space="preserve"> giving a dedicated Space Force the freedom to easily partner with commercial firms and </w:t>
      </w:r>
      <w:r w:rsidRPr="00123CA6">
        <w:rPr>
          <w:rStyle w:val="StyleUnderline"/>
        </w:rPr>
        <w:t xml:space="preserve">leverage </w:t>
      </w:r>
      <w:r w:rsidRPr="00752766">
        <w:rPr>
          <w:rStyle w:val="StyleUnderline"/>
          <w:highlight w:val="green"/>
        </w:rPr>
        <w:t>the private capital</w:t>
      </w:r>
      <w:r w:rsidRPr="00D25FDC">
        <w:rPr>
          <w:rStyle w:val="StyleUnderline"/>
        </w:rPr>
        <w:t xml:space="preserve"> in building sustainable infrastructure that actually reduces the likelihood of conflict while securing a better economic future for the nation and the world.</w:t>
      </w:r>
    </w:p>
    <w:p w14:paraId="383E3F40" w14:textId="07A9D7F7" w:rsidR="00123CA6" w:rsidRPr="00682F63" w:rsidRDefault="00123CA6" w:rsidP="00123CA6">
      <w:pPr>
        <w:rPr>
          <w:rFonts w:cs="Calibri"/>
        </w:rPr>
      </w:pPr>
      <w:r w:rsidRPr="00682F63">
        <w:rPr>
          <w:rFonts w:cs="Calibri"/>
        </w:rPr>
        <w:t xml:space="preserve"> </w:t>
      </w:r>
    </w:p>
    <w:p w14:paraId="0E5E789C" w14:textId="40F44B72" w:rsidR="00C06367" w:rsidRPr="001A42E6" w:rsidRDefault="00C06367" w:rsidP="00123CA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945C120" w14:textId="77777777" w:rsidR="00C06367" w:rsidRPr="001A42E6" w:rsidRDefault="00C06367" w:rsidP="00C0636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0EDB4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28FE9619"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9D1011E" w14:textId="77777777" w:rsidR="00C06367" w:rsidRPr="001A42E6" w:rsidRDefault="00C06367" w:rsidP="00C0636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224B30A" w14:textId="77777777" w:rsidR="00C06367" w:rsidRPr="001A42E6" w:rsidRDefault="00C06367" w:rsidP="00C06367">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4F569FE" w14:textId="77777777" w:rsidR="00C06367" w:rsidRPr="001A42E6" w:rsidRDefault="00C06367" w:rsidP="00C0636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EFE3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EF1E8B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517A437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5A7C38D3"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A9CE0C0" w14:textId="77777777" w:rsidR="00C06367" w:rsidRPr="001A42E6" w:rsidRDefault="00C06367" w:rsidP="00C06367">
      <w:pPr>
        <w:spacing w:before="100" w:beforeAutospacing="1" w:after="100" w:afterAutospacing="1"/>
        <w:rPr>
          <w:rStyle w:val="StyleUnderline"/>
        </w:rPr>
      </w:pPr>
      <w:r w:rsidRPr="006F530D">
        <w:rPr>
          <w:rStyle w:val="StyleUnderline"/>
        </w:rPr>
        <w:t xml:space="preserve">Each of these </w:t>
      </w:r>
      <w:r w:rsidRPr="001A42E6">
        <w:rPr>
          <w:rStyle w:val="StyleUnderline"/>
          <w:highlight w:val="green"/>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F670762" w14:textId="77777777" w:rsidR="00C06367" w:rsidRPr="001A42E6" w:rsidRDefault="00C06367" w:rsidP="00C0636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4E930814"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79A9BA0F"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F53C6A2" w14:textId="77777777" w:rsidR="00C06367" w:rsidRPr="001A42E6" w:rsidRDefault="00C06367" w:rsidP="00C0636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BF8385A"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0C96A625"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A709DEE"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D6767B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3019591"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ED3B239"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68E050" w14:textId="77777777" w:rsidR="00C06367" w:rsidRPr="001A42E6" w:rsidRDefault="00C06367" w:rsidP="00C0636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4725253"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0CD1E42" w14:textId="77777777" w:rsidR="00C06367" w:rsidRPr="001A42E6" w:rsidRDefault="00C06367" w:rsidP="00C0636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0E973B" w14:textId="77777777" w:rsidR="00C06367" w:rsidRPr="001A42E6" w:rsidRDefault="00C06367" w:rsidP="00C0636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2CC7054" w14:textId="77777777" w:rsidR="00C06367" w:rsidRPr="001A42E6" w:rsidRDefault="00C06367" w:rsidP="00C0636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1A42E6">
        <w:rPr>
          <w:rStyle w:val="StyleUnderline"/>
          <w:highlight w:val="green"/>
        </w:rPr>
        <w:t>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FDFB56" w14:textId="77777777" w:rsidR="00C06367" w:rsidRPr="001A42E6" w:rsidRDefault="00C06367" w:rsidP="00C06367">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65A0149E" w14:textId="77777777" w:rsidR="00C06367" w:rsidRPr="001A42E6" w:rsidRDefault="00C06367" w:rsidP="00C0636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943E46A" w14:textId="77777777" w:rsidR="00C06367" w:rsidRDefault="00C06367" w:rsidP="00C06367">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4C9E8961" w14:textId="77777777" w:rsidR="00C06367" w:rsidRDefault="00C06367" w:rsidP="00C06367">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79092407" w14:textId="77777777" w:rsidR="00C06367" w:rsidRPr="006C4C38" w:rsidRDefault="00C06367" w:rsidP="00C06367">
      <w:pPr>
        <w:rPr>
          <w:rStyle w:val="Style13ptBold"/>
        </w:rPr>
      </w:pPr>
      <w:r>
        <w:rPr>
          <w:rStyle w:val="Style13ptBold"/>
        </w:rPr>
        <w:t xml:space="preserve">Gilsinan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EB81FEB" w14:textId="77777777" w:rsidR="00C06367" w:rsidRPr="00E60D8F" w:rsidRDefault="00C06367" w:rsidP="00C06367">
      <w:pPr>
        <w:rPr>
          <w:rStyle w:val="Emphasis"/>
        </w:rPr>
      </w:pPr>
      <w:r w:rsidRPr="00E60D8F">
        <w:t xml:space="preserve">This was a bizarre salvo in </w:t>
      </w:r>
      <w:r w:rsidRPr="00A808A7">
        <w:rPr>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A808A7">
        <w:rPr>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E60D8F">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8AD727C" w14:textId="77777777" w:rsidR="00C06367" w:rsidRDefault="00C06367" w:rsidP="00C06367">
      <w:r w:rsidRPr="00A808A7">
        <w:rPr>
          <w:rStyle w:val="StyleUnderline"/>
          <w:highlight w:val="green"/>
        </w:rPr>
        <w:t>The party has</w:t>
      </w:r>
      <w:r w:rsidRPr="00E60D8F">
        <w:rPr>
          <w:rStyle w:val="StyleUnderline"/>
        </w:rPr>
        <w:t xml:space="preserve"> never waged a global struggle quite like this one</w:t>
      </w:r>
      <w:r w:rsidRPr="00E60D8F">
        <w:t>—</w:t>
      </w:r>
      <w:r w:rsidRPr="00E60D8F">
        <w:rPr>
          <w:rStyle w:val="Emphasis"/>
        </w:rPr>
        <w:t xml:space="preserve">and its </w:t>
      </w:r>
      <w:r w:rsidRPr="00A808A7">
        <w:rPr>
          <w:rStyle w:val="Emphasis"/>
          <w:highlight w:val="green"/>
        </w:rPr>
        <w:t>battle with the U.</w:t>
      </w:r>
      <w:r w:rsidRPr="00E60D8F">
        <w:rPr>
          <w:rStyle w:val="Emphasis"/>
        </w:rPr>
        <w:t>S.</w:t>
      </w:r>
      <w:r w:rsidRPr="00E60D8F">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10DB91E" w14:textId="77777777" w:rsidR="00C06367" w:rsidRDefault="00C06367" w:rsidP="00C06367">
      <w:r w:rsidRPr="00E60D8F">
        <w:rPr>
          <w:rStyle w:val="StyleUnderline"/>
        </w:rPr>
        <w:t>Seven decades ago, Mao Zedong publicly embraced a benevolent view of propaganda, as if he were a latter-day prophet spreading the communist gospel:</w:t>
      </w:r>
      <w:r>
        <w:t xml:space="preserve"> “</w:t>
      </w:r>
      <w:r w:rsidRPr="00E60D8F">
        <w:rPr>
          <w:rStyle w:val="Emphasis"/>
        </w:rPr>
        <w:t>We should carry on constant propaganda among the people on the facts of world progress and the bright future ahead so that they will build their confidence in victory</w:t>
      </w:r>
      <w: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t>America’s, and</w:t>
      </w:r>
      <w:proofErr w:type="gramEnd"/>
      <w:r>
        <w:t xml:space="preserve"> lacked the resources to remake the world in its image.</w:t>
      </w:r>
    </w:p>
    <w:p w14:paraId="268384F9" w14:textId="77777777" w:rsidR="00C06367" w:rsidRPr="00E60D8F" w:rsidRDefault="00C06367" w:rsidP="00C06367">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1E910C77" w14:textId="77777777" w:rsidR="00C06367" w:rsidRDefault="00C06367" w:rsidP="00C06367">
      <w:r>
        <w:t xml:space="preserve">“While </w:t>
      </w:r>
      <w:r w:rsidRPr="00E60D8F">
        <w:rPr>
          <w:rStyle w:val="StyleUnderline"/>
        </w:rPr>
        <w:t>the [Chinese Communist Party] has long sought to be a global influencer, their efforts today are aggressive and sophisticated</w:t>
      </w:r>
      <w: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t>.”</w:t>
      </w:r>
    </w:p>
    <w:p w14:paraId="3D97FA10" w14:textId="77777777" w:rsidR="00C06367" w:rsidRDefault="00C06367" w:rsidP="00C06367">
      <w:r w:rsidRPr="00E60D8F">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0A610092" w14:textId="77777777" w:rsidR="00C06367" w:rsidRPr="006C4C38" w:rsidRDefault="00C06367" w:rsidP="00C06367">
      <w:pPr>
        <w:rPr>
          <w:rStyle w:val="StyleUnderline"/>
        </w:rPr>
      </w:pPr>
      <w: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65FA2D3" w14:textId="77777777" w:rsidR="00C06367" w:rsidRDefault="00C06367" w:rsidP="00C06367">
      <w: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5DF664EC" w14:textId="77777777" w:rsidR="00C06367" w:rsidRDefault="00C06367" w:rsidP="00C06367">
      <w: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508A9DA1" w14:textId="77777777" w:rsidR="00C06367" w:rsidRPr="006C4C38" w:rsidRDefault="00C06367" w:rsidP="00C06367">
      <w:pPr>
        <w:rPr>
          <w:rStyle w:val="Emphasis"/>
        </w:rPr>
      </w:pPr>
      <w:r w:rsidRPr="006C4C38">
        <w:rPr>
          <w:rStyle w:val="StyleUnderline"/>
        </w:rPr>
        <w:t>Other countries’ faltering responses to the virus have only bolstered this narrative, and the CCP has gleefully trumpeted America’s failures in particular.</w:t>
      </w:r>
      <w: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70CE18E7" w14:textId="77777777" w:rsidR="00C06367" w:rsidRPr="0034418B" w:rsidRDefault="00C06367" w:rsidP="00C06367">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EFCB067" w14:textId="77777777" w:rsidR="006209AA" w:rsidRPr="00A355C6" w:rsidRDefault="006209AA" w:rsidP="006209AA">
      <w:pPr>
        <w:pStyle w:val="Heading3"/>
        <w:rPr>
          <w:rFonts w:cs="Calibri"/>
          <w:color w:val="000000" w:themeColor="text1"/>
        </w:rPr>
      </w:pPr>
      <w:r w:rsidRPr="00A355C6">
        <w:rPr>
          <w:rFonts w:cs="Calibri"/>
          <w:color w:val="000000" w:themeColor="text1"/>
        </w:rPr>
        <w:t>Framing</w:t>
      </w:r>
    </w:p>
    <w:p w14:paraId="6F08610B"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F7FC621"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3E09F74"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B51F935" w14:textId="77777777" w:rsidR="006209AA" w:rsidRPr="00A355C6" w:rsidRDefault="006209AA" w:rsidP="006209A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2D25ED0" w14:textId="77777777" w:rsidR="006209AA" w:rsidRPr="00A355C6" w:rsidRDefault="006209AA" w:rsidP="006209A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8C3572" w14:textId="77777777" w:rsidR="006209AA" w:rsidRPr="00A355C6" w:rsidRDefault="006209AA" w:rsidP="006209A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CEB0EC2" w14:textId="77777777" w:rsidR="006209AA" w:rsidRPr="00A355C6" w:rsidRDefault="006209AA" w:rsidP="006209A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A21919" w14:textId="77777777" w:rsidR="006209AA" w:rsidRDefault="006209AA" w:rsidP="006209AA">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t>Moral uncertainty means preventing extinction should be our highest priority.</w:t>
      </w:r>
      <w:r>
        <w:rPr>
          <w:rFonts w:eastAsia="Yu Gothic Light"/>
          <w:b/>
          <w:bCs/>
          <w:color w:val="000000" w:themeColor="text1"/>
          <w:szCs w:val="26"/>
        </w:rPr>
        <w:t xml:space="preserve"> </w:t>
      </w:r>
    </w:p>
    <w:p w14:paraId="35A987DC" w14:textId="77777777" w:rsidR="006209AA" w:rsidRPr="00A355C6" w:rsidRDefault="006209AA" w:rsidP="006209AA">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3CDCA1B" w14:textId="77777777" w:rsidR="006209AA" w:rsidRDefault="006209AA" w:rsidP="006209A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48CF36B7" w14:textId="77777777" w:rsidR="006209AA" w:rsidRPr="00A355C6" w:rsidRDefault="006209AA" w:rsidP="006209AA">
      <w:pPr>
        <w:keepNext/>
        <w:keepLines/>
        <w:spacing w:before="40"/>
        <w:outlineLvl w:val="3"/>
        <w:rPr>
          <w:rFonts w:eastAsiaTheme="majorEastAsia"/>
          <w:b/>
          <w:bCs/>
          <w:color w:val="000000" w:themeColor="text1"/>
          <w:sz w:val="26"/>
          <w:szCs w:val="26"/>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r>
        <w:rPr>
          <w:color w:val="000000" w:themeColor="text1"/>
          <w:sz w:val="26"/>
          <w:szCs w:val="26"/>
          <w:u w:color="1E1E1E"/>
        </w:rPr>
        <w:t xml:space="preserve"> </w:t>
      </w:r>
      <w:r w:rsidRPr="00A355C6">
        <w:rPr>
          <w:color w:val="000000" w:themeColor="text1"/>
          <w:sz w:val="26"/>
          <w:szCs w:val="26"/>
          <w:u w:color="1E1E1E"/>
        </w:rPr>
        <w:t xml:space="preserve"> </w:t>
      </w:r>
    </w:p>
    <w:p w14:paraId="5072DA34" w14:textId="77777777" w:rsidR="006209AA" w:rsidRPr="00F601E6" w:rsidRDefault="006209AA" w:rsidP="006209AA"/>
    <w:p w14:paraId="2010A5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36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A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7A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9A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477"/>
    <w:rsid w:val="006C3A56"/>
    <w:rsid w:val="006D13F4"/>
    <w:rsid w:val="006D6AED"/>
    <w:rsid w:val="006E6D0B"/>
    <w:rsid w:val="006F126E"/>
    <w:rsid w:val="006F32C9"/>
    <w:rsid w:val="006F3834"/>
    <w:rsid w:val="006F530D"/>
    <w:rsid w:val="006F5693"/>
    <w:rsid w:val="006F5D4C"/>
    <w:rsid w:val="00717B01"/>
    <w:rsid w:val="007227D9"/>
    <w:rsid w:val="0072491F"/>
    <w:rsid w:val="00725598"/>
    <w:rsid w:val="007350C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C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766"/>
    <w:rsid w:val="009C5FF7"/>
    <w:rsid w:val="009C6292"/>
    <w:rsid w:val="009D15DB"/>
    <w:rsid w:val="009D3133"/>
    <w:rsid w:val="009E160D"/>
    <w:rsid w:val="009F1CBB"/>
    <w:rsid w:val="009F3305"/>
    <w:rsid w:val="009F6FB2"/>
    <w:rsid w:val="00A071C0"/>
    <w:rsid w:val="00A122DC"/>
    <w:rsid w:val="00A22670"/>
    <w:rsid w:val="00A24B35"/>
    <w:rsid w:val="00A271BA"/>
    <w:rsid w:val="00A27F86"/>
    <w:rsid w:val="00A31CE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06A"/>
    <w:rsid w:val="00B92A93"/>
    <w:rsid w:val="00BA17A8"/>
    <w:rsid w:val="00BA3C33"/>
    <w:rsid w:val="00BB0878"/>
    <w:rsid w:val="00BB1879"/>
    <w:rsid w:val="00BC0ABE"/>
    <w:rsid w:val="00BC30DB"/>
    <w:rsid w:val="00BC64FF"/>
    <w:rsid w:val="00BC7C37"/>
    <w:rsid w:val="00BD2244"/>
    <w:rsid w:val="00BE6472"/>
    <w:rsid w:val="00BF29B8"/>
    <w:rsid w:val="00BF46EA"/>
    <w:rsid w:val="00C0636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08B"/>
    <w:rsid w:val="00CA013C"/>
    <w:rsid w:val="00CA6D6D"/>
    <w:rsid w:val="00CB4880"/>
    <w:rsid w:val="00CC794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691"/>
    <w:rsid w:val="00F21C79"/>
    <w:rsid w:val="00F238C9"/>
    <w:rsid w:val="00F23CA5"/>
    <w:rsid w:val="00F277AA"/>
    <w:rsid w:val="00F31955"/>
    <w:rsid w:val="00F34C06"/>
    <w:rsid w:val="00F43EA3"/>
    <w:rsid w:val="00F50C55"/>
    <w:rsid w:val="00F57C0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6BC6F"/>
  <w14:defaultImageDpi w14:val="300"/>
  <w15:docId w15:val="{F9062A33-D315-E34B-85D5-2ECA8A05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23CA6"/>
    <w:pPr>
      <w:spacing w:after="160" w:line="259" w:lineRule="auto"/>
    </w:pPr>
    <w:rPr>
      <w:rFonts w:ascii="Calibri" w:hAnsi="Calibri"/>
      <w:sz w:val="16"/>
    </w:rPr>
  </w:style>
  <w:style w:type="paragraph" w:styleId="Heading1">
    <w:name w:val="heading 1"/>
    <w:aliases w:val="Pocket"/>
    <w:basedOn w:val="Normal"/>
    <w:next w:val="Normal"/>
    <w:link w:val="Heading1Char"/>
    <w:uiPriority w:val="9"/>
    <w:qFormat/>
    <w:rsid w:val="00123C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C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23C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23C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C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CA6"/>
  </w:style>
  <w:style w:type="character" w:customStyle="1" w:styleId="Heading1Char">
    <w:name w:val="Heading 1 Char"/>
    <w:aliases w:val="Pocket Char"/>
    <w:basedOn w:val="DefaultParagraphFont"/>
    <w:link w:val="Heading1"/>
    <w:uiPriority w:val="9"/>
    <w:rsid w:val="00123C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CA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23CA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23C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23CA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23CA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23CA6"/>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123CA6"/>
    <w:rPr>
      <w:color w:val="auto"/>
      <w:u w:val="none"/>
    </w:rPr>
  </w:style>
  <w:style w:type="character" w:styleId="Hyperlink">
    <w:name w:val="Hyperlink"/>
    <w:basedOn w:val="DefaultParagraphFont"/>
    <w:uiPriority w:val="99"/>
    <w:unhideWhenUsed/>
    <w:rsid w:val="00123CA6"/>
    <w:rPr>
      <w:color w:val="auto"/>
      <w:u w:val="none"/>
    </w:rPr>
  </w:style>
  <w:style w:type="paragraph" w:styleId="DocumentMap">
    <w:name w:val="Document Map"/>
    <w:basedOn w:val="Normal"/>
    <w:link w:val="DocumentMapChar"/>
    <w:uiPriority w:val="99"/>
    <w:semiHidden/>
    <w:unhideWhenUsed/>
    <w:rsid w:val="00123C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CA6"/>
    <w:rPr>
      <w:rFonts w:ascii="Lucida Grande" w:hAnsi="Lucida Grande" w:cs="Lucida Grande"/>
    </w:rPr>
  </w:style>
  <w:style w:type="paragraph" w:customStyle="1" w:styleId="Analytic">
    <w:name w:val="Analytic"/>
    <w:basedOn w:val="Normal"/>
    <w:autoRedefine/>
    <w:qFormat/>
    <w:rsid w:val="00C06367"/>
    <w:rPr>
      <w:b/>
      <w:bCs/>
      <w:color w:val="404040" w:themeColor="text1" w:themeTint="BF"/>
      <w:sz w:val="26"/>
      <w:szCs w:val="26"/>
    </w:rPr>
  </w:style>
  <w:style w:type="character" w:styleId="UnresolvedMention">
    <w:name w:val="Unresolved Mention"/>
    <w:basedOn w:val="DefaultParagraphFont"/>
    <w:uiPriority w:val="99"/>
    <w:semiHidden/>
    <w:unhideWhenUsed/>
    <w:rsid w:val="00C06367"/>
    <w:rPr>
      <w:color w:val="605E5C"/>
      <w:shd w:val="clear" w:color="auto" w:fill="E1DFDD"/>
    </w:rPr>
  </w:style>
  <w:style w:type="paragraph" w:customStyle="1" w:styleId="Emphasis1">
    <w:name w:val="Emphasis1"/>
    <w:basedOn w:val="Normal"/>
    <w:link w:val="Emphasis"/>
    <w:autoRedefine/>
    <w:uiPriority w:val="20"/>
    <w:qFormat/>
    <w:rsid w:val="00C0636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C063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ees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E0FA583-AC92-894E-91F5-5BB57306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13747</Words>
  <Characters>78363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Riley Rees</cp:lastModifiedBy>
  <cp:revision>9</cp:revision>
  <dcterms:created xsi:type="dcterms:W3CDTF">2021-12-17T23:03:00Z</dcterms:created>
  <dcterms:modified xsi:type="dcterms:W3CDTF">2022-01-22T23:58:00Z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