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690B0" w14:textId="7BC05140" w:rsidR="00986982" w:rsidRDefault="00986982" w:rsidP="00986982">
      <w:pPr>
        <w:pStyle w:val="Heading1"/>
      </w:pPr>
      <w:r>
        <w:t xml:space="preserve">1AC vs </w:t>
      </w:r>
      <w:r w:rsidR="00C9095B">
        <w:t>Sequoia AS</w:t>
      </w:r>
    </w:p>
    <w:p w14:paraId="0DF9885B" w14:textId="77777777" w:rsidR="00986982" w:rsidRDefault="00986982" w:rsidP="00986982">
      <w:pPr>
        <w:pStyle w:val="Heading2"/>
      </w:pPr>
      <w:r>
        <w:t>AC</w:t>
      </w:r>
    </w:p>
    <w:p w14:paraId="38F0CB6C" w14:textId="77777777" w:rsidR="00986982" w:rsidRDefault="00986982" w:rsidP="00986982">
      <w:pPr>
        <w:pStyle w:val="Heading3"/>
      </w:pPr>
      <w:r>
        <w:t>1AC -- Advantage</w:t>
      </w:r>
    </w:p>
    <w:p w14:paraId="08B8C933" w14:textId="77777777" w:rsidR="00986982" w:rsidRDefault="00986982" w:rsidP="00986982">
      <w:pPr>
        <w:pStyle w:val="Heading4"/>
      </w:pPr>
      <w:r>
        <w:t xml:space="preserve">Private companies are funding missions to contact extraterrestrial life now – </w:t>
      </w:r>
    </w:p>
    <w:p w14:paraId="340B70A3" w14:textId="77777777" w:rsidR="00986982" w:rsidRPr="00B03F29" w:rsidRDefault="00986982" w:rsidP="00986982">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35ECDF27" w14:textId="77777777" w:rsidR="00986982" w:rsidRPr="001A6EB7" w:rsidRDefault="00986982" w:rsidP="00986982">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5B39AF03" w14:textId="77777777" w:rsidR="00986982" w:rsidRPr="001A6EB7" w:rsidRDefault="00986982" w:rsidP="00986982">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 xml:space="preserve">are the closest </w:t>
      </w:r>
      <w:proofErr w:type="spellStart"/>
      <w:r w:rsidRPr="00D340D9">
        <w:rPr>
          <w:rStyle w:val="StyleUnderline"/>
        </w:rPr>
        <w:t>sunlike</w:t>
      </w:r>
      <w:proofErr w:type="spellEnd"/>
      <w:r w:rsidRPr="00D340D9">
        <w:rPr>
          <w:rStyle w:val="StyleUnderline"/>
        </w:rPr>
        <w:t xml:space="preserv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the focus of a new</w:t>
      </w:r>
      <w:r w:rsidRPr="001A6EB7">
        <w:rPr>
          <w:rStyle w:val="StyleUnderline"/>
        </w:rPr>
        <w:t xml:space="preserve"> </w:t>
      </w:r>
      <w:r w:rsidRPr="00D340D9">
        <w:rPr>
          <w:rStyle w:val="StyleUnderline"/>
          <w:highlight w:val="green"/>
        </w:rPr>
        <w:t>effort 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4EFBE9BE" w14:textId="77777777" w:rsidR="00986982" w:rsidRDefault="00986982" w:rsidP="00986982">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31430E31" w14:textId="77777777" w:rsidR="00986982" w:rsidRDefault="00986982" w:rsidP="00986982">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7484446A" w14:textId="77777777" w:rsidR="00986982" w:rsidRDefault="00986982" w:rsidP="00986982">
      <w:r>
        <w:t>“There’s a little bit of a dark secret that astronomers have been keeping,” he said. “We’re not actually very good at finding planets.”</w:t>
      </w:r>
    </w:p>
    <w:p w14:paraId="114195D0" w14:textId="77777777" w:rsidR="00986982" w:rsidRDefault="00986982" w:rsidP="00986982">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1C1D176B" w14:textId="77777777" w:rsidR="00986982" w:rsidRPr="001A6EB7" w:rsidRDefault="00986982" w:rsidP="00986982">
      <w:pPr>
        <w:rPr>
          <w:rStyle w:val="StyleUnderline"/>
        </w:rPr>
      </w:pPr>
      <w:r w:rsidRPr="001A6EB7">
        <w:rPr>
          <w:rStyle w:val="StyleUnderline"/>
        </w:rPr>
        <w:t>But finding planets around a particular star system — such as Alpha Centauri — is much more difficult.</w:t>
      </w:r>
    </w:p>
    <w:p w14:paraId="231828F5" w14:textId="77777777" w:rsidR="00986982" w:rsidRPr="007F3330" w:rsidRDefault="00986982" w:rsidP="00986982">
      <w:pPr>
        <w:rPr>
          <w:rStyle w:val="Emphasis"/>
        </w:rPr>
      </w:pPr>
      <w:r>
        <w:t xml:space="preserve">To improve their chances, </w:t>
      </w:r>
      <w:r w:rsidRPr="00D340D9">
        <w:rPr>
          <w:rStyle w:val="StyleUnderline"/>
          <w:highlight w:val="green"/>
        </w:rPr>
        <w:t>the 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70E8049C" w14:textId="77777777" w:rsidR="00986982" w:rsidRDefault="00986982" w:rsidP="00986982">
      <w:r>
        <w:t>The Alpha Centauri system has two stars similar to the sun, orbiting each other at about 20 times the distance between the sun and the Earth, Tuthill said.</w:t>
      </w:r>
    </w:p>
    <w:p w14:paraId="1005CB10" w14:textId="77777777" w:rsidR="00986982" w:rsidRPr="007F3330" w:rsidRDefault="00986982" w:rsidP="00986982">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494BD7FD" w14:textId="77777777" w:rsidR="00986982" w:rsidRDefault="00986982" w:rsidP="00986982">
      <w:r w:rsidRPr="007F3330">
        <w:rPr>
          <w:rStyle w:val="Emphasis"/>
        </w:rPr>
        <w:t xml:space="preserve">In 2016, </w:t>
      </w:r>
      <w:r w:rsidRPr="00FB4C98">
        <w:rPr>
          <w:rStyle w:val="Emphasis"/>
        </w:rPr>
        <w:t>two planets</w:t>
      </w:r>
      <w:r w:rsidRPr="007F3330">
        <w:rPr>
          <w:rStyle w:val="Emphasis"/>
        </w:rPr>
        <w:t xml:space="preserve"> were </w:t>
      </w:r>
      <w:r w:rsidRPr="00FB4C98">
        <w:rPr>
          <w:rStyle w:val="Emphasis"/>
        </w:rPr>
        <w:t>discovered around</w:t>
      </w:r>
      <w:r w:rsidRPr="007F3330">
        <w:rPr>
          <w:rStyle w:val="Emphasis"/>
        </w:rPr>
        <w:t xml:space="preserve"> what could be </w:t>
      </w:r>
      <w:r w:rsidRPr="00FB4C98">
        <w:rPr>
          <w:rStyle w:val="Emphasis"/>
        </w:rPr>
        <w:t>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7DA9E112" w14:textId="77777777" w:rsidR="00986982" w:rsidRDefault="00986982" w:rsidP="00986982">
      <w:r w:rsidRPr="007F3330">
        <w:rPr>
          <w:rStyle w:val="StyleUnderline"/>
        </w:rPr>
        <w:t>But they’re not thought to be suitable for life because Proxima emits dramatic flares that can be 100 times more powerful than flares from the sun,</w:t>
      </w:r>
      <w:r>
        <w:t xml:space="preserve"> Tuthill said.</w:t>
      </w:r>
    </w:p>
    <w:p w14:paraId="792C5969" w14:textId="77777777" w:rsidR="00986982" w:rsidRPr="007F3330" w:rsidRDefault="00986982" w:rsidP="00986982">
      <w:pPr>
        <w:rPr>
          <w:rStyle w:val="Emphasis"/>
        </w:rPr>
      </w:pPr>
      <w:r w:rsidRPr="007F3330">
        <w:rPr>
          <w:rStyle w:val="Emphasis"/>
        </w:rPr>
        <w:t xml:space="preserve">That means the </w:t>
      </w:r>
      <w:proofErr w:type="spellStart"/>
      <w:r w:rsidRPr="00D340D9">
        <w:rPr>
          <w:rStyle w:val="Emphasis"/>
          <w:highlight w:val="green"/>
        </w:rPr>
        <w:t>sunlike</w:t>
      </w:r>
      <w:proofErr w:type="spellEnd"/>
      <w:r w:rsidRPr="00D340D9">
        <w:rPr>
          <w:rStyle w:val="Emphasis"/>
          <w:highlight w:val="green"/>
        </w:rPr>
        <w:t xml:space="preserve"> stars of Alpha Centauri</w:t>
      </w:r>
      <w:r w:rsidRPr="007F3330">
        <w:rPr>
          <w:rStyle w:val="Emphasis"/>
        </w:rPr>
        <w:t xml:space="preserve"> </w:t>
      </w:r>
      <w:r w:rsidRPr="00D340D9">
        <w:rPr>
          <w:rStyle w:val="Emphasis"/>
          <w:highlight w:val="green"/>
        </w:rPr>
        <w:t>may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D340D9">
        <w:rPr>
          <w:rStyle w:val="Emphasis"/>
          <w:highlight w:val="green"/>
        </w:rPr>
        <w:t>alien life</w:t>
      </w:r>
      <w:r w:rsidRPr="007F3330">
        <w:rPr>
          <w:rStyle w:val="Emphasis"/>
        </w:rPr>
        <w:t>.</w:t>
      </w:r>
    </w:p>
    <w:p w14:paraId="356F044F" w14:textId="77777777" w:rsidR="00986982" w:rsidRDefault="00986982" w:rsidP="00986982">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7F052B94" w14:textId="77777777" w:rsidR="00986982" w:rsidRDefault="00986982" w:rsidP="00986982">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0465C7A7" w14:textId="77777777" w:rsidR="00986982" w:rsidRDefault="00986982" w:rsidP="00986982">
      <w:r w:rsidRPr="00D340D9">
        <w:rPr>
          <w:rStyle w:val="StyleUnderline"/>
          <w:highlight w:val="green"/>
        </w:rPr>
        <w:t>The group</w:t>
      </w:r>
      <w:r w:rsidRPr="007F3330">
        <w:rPr>
          <w:rStyle w:val="StyleUnderline"/>
        </w:rPr>
        <w:t xml:space="preserve"> has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Alpha Centauri with </w:t>
      </w:r>
      <w:r w:rsidRPr="00D340D9">
        <w:rPr>
          <w:rStyle w:val="Emphasis"/>
          <w:highlight w:val="green"/>
        </w:rPr>
        <w:t xml:space="preserve">Breakthrough </w:t>
      </w:r>
      <w:proofErr w:type="spellStart"/>
      <w:r w:rsidRPr="00D340D9">
        <w:rPr>
          <w:rStyle w:val="Emphasis"/>
          <w:highlight w:val="green"/>
        </w:rPr>
        <w:t>Starshot</w:t>
      </w:r>
      <w:proofErr w:type="spellEnd"/>
      <w:r>
        <w:t xml:space="preserve">, </w:t>
      </w:r>
      <w:r w:rsidRPr="007F3330">
        <w:rPr>
          <w:rStyle w:val="StyleUnderline"/>
        </w:rPr>
        <w:t>a project consisting of thousands of tiny space probes that can be propelled at very high speeds by lasers on Earth</w:t>
      </w:r>
      <w:r>
        <w:t>.</w:t>
      </w:r>
    </w:p>
    <w:p w14:paraId="4FA900F2" w14:textId="77777777" w:rsidR="00986982" w:rsidRPr="007F3330" w:rsidRDefault="00986982" w:rsidP="00986982">
      <w:pPr>
        <w:rPr>
          <w:rStyle w:val="StyleUnderline"/>
        </w:rPr>
      </w:pPr>
      <w:r>
        <w:t xml:space="preserve">In theory, </w:t>
      </w:r>
      <w:r w:rsidRPr="007F3330">
        <w:rPr>
          <w:rStyle w:val="StyleUnderline"/>
        </w:rPr>
        <w:t xml:space="preserve">the Breakthrough </w:t>
      </w:r>
      <w:proofErr w:type="spellStart"/>
      <w:r w:rsidRPr="00D340D9">
        <w:rPr>
          <w:rStyle w:val="StyleUnderline"/>
          <w:highlight w:val="green"/>
        </w:rPr>
        <w:t>Starshot</w:t>
      </w:r>
      <w:proofErr w:type="spellEnd"/>
      <w:r w:rsidRPr="007F3330">
        <w:rPr>
          <w:rStyle w:val="StyleUnderline"/>
        </w:rPr>
        <w:t xml:space="preserve"> “</w:t>
      </w:r>
      <w:proofErr w:type="spellStart"/>
      <w:r w:rsidRPr="00D340D9">
        <w:rPr>
          <w:rStyle w:val="StyleUnderline"/>
        </w:rPr>
        <w:t>nanocraft</w:t>
      </w:r>
      <w:proofErr w:type="spellEnd"/>
      <w:r w:rsidRPr="007F3330">
        <w:rPr>
          <w:rStyle w:val="StyleUnderline"/>
        </w:rPr>
        <w:t xml:space="preserve">” </w:t>
      </w:r>
      <w:r w:rsidRPr="00D340D9">
        <w:rPr>
          <w:rStyle w:val="StyleUnderline"/>
          <w:highlight w:val="green"/>
        </w:rPr>
        <w:t>could reach Alpha Centauri in about 20 years</w:t>
      </w:r>
      <w:r>
        <w:t xml:space="preserve"> — </w:t>
      </w:r>
      <w:r w:rsidRPr="007F3330">
        <w:rPr>
          <w:rStyle w:val="StyleUnderline"/>
        </w:rPr>
        <w:t>an epic voyage of 25 trillion miles that would take tens of thousands of years with the fastest spacecraft that now exist.</w:t>
      </w:r>
    </w:p>
    <w:p w14:paraId="2196355C" w14:textId="77777777" w:rsidR="00986982" w:rsidRDefault="00986982" w:rsidP="00986982">
      <w:r>
        <w:t>“</w:t>
      </w:r>
      <w:r w:rsidRPr="00D340D9">
        <w:rPr>
          <w:rStyle w:val="Emphasis"/>
          <w:highlight w:val="green"/>
        </w:rPr>
        <w:t>Alpha Centauri is very close</w:t>
      </w:r>
      <w:r w:rsidRPr="00B03F29">
        <w:rPr>
          <w:rStyle w:val="Emphasis"/>
        </w:rPr>
        <w:t xml:space="preserve">, so if people want to dream visionary dreams about interstellar flight one day, then Alpha Centauri has to be our </w:t>
      </w:r>
      <w:proofErr w:type="gramStart"/>
      <w:r w:rsidRPr="00B03F29">
        <w:rPr>
          <w:rStyle w:val="Emphasis"/>
        </w:rPr>
        <w:t>first  bus</w:t>
      </w:r>
      <w:proofErr w:type="gramEnd"/>
      <w:r w:rsidRPr="00B03F29">
        <w:rPr>
          <w:rStyle w:val="Emphasis"/>
        </w:rPr>
        <w:t xml:space="preserve"> stop on the way out into the galaxy</w:t>
      </w:r>
      <w:r>
        <w:t>,” Tuthill said.</w:t>
      </w:r>
    </w:p>
    <w:p w14:paraId="1A89BE0D" w14:textId="77777777" w:rsidR="00986982" w:rsidRPr="00B03F29" w:rsidRDefault="00986982" w:rsidP="00986982">
      <w:pPr>
        <w:rPr>
          <w:rStyle w:val="Emphasis"/>
        </w:rPr>
      </w:pPr>
      <w:r w:rsidRPr="00B03F29">
        <w:rPr>
          <w:rStyle w:val="StyleUnderline"/>
        </w:rPr>
        <w:t xml:space="preserve">If </w:t>
      </w:r>
      <w:r w:rsidRPr="00D340D9">
        <w:rPr>
          <w:rStyle w:val="StyleUnderline"/>
          <w:highlight w:val="green"/>
        </w:rPr>
        <w:t>the TOLIMAN telescope</w:t>
      </w:r>
      <w:r w:rsidRPr="00B03F29">
        <w:rPr>
          <w:rStyle w:val="StyleUnderline"/>
        </w:rPr>
        <w:t xml:space="preserve"> </w:t>
      </w:r>
      <w:r w:rsidRPr="007F3592">
        <w:rPr>
          <w:rStyle w:val="StyleUnderline"/>
        </w:rPr>
        <w:t>does</w:t>
      </w:r>
      <w:r w:rsidRPr="00D340D9">
        <w:rPr>
          <w:rStyle w:val="StyleUnderline"/>
          <w:highlight w:val="green"/>
        </w:rPr>
        <w:t xml:space="preserve"> </w:t>
      </w:r>
      <w:r w:rsidRPr="007F3592">
        <w:rPr>
          <w:rStyle w:val="StyleUnderline"/>
        </w:rPr>
        <w:t>find any planets</w:t>
      </w:r>
      <w:r>
        <w:t xml:space="preserve">, the next step will be to study them with other telescopes to determine the composition of their atmospheres </w:t>
      </w:r>
      <w:r w:rsidRPr="00B03F29">
        <w:rPr>
          <w:rStyle w:val="Emphasis"/>
        </w:rPr>
        <w:t xml:space="preserve">— </w:t>
      </w:r>
      <w:r w:rsidRPr="007F3592">
        <w:rPr>
          <w:rStyle w:val="Emphasis"/>
        </w:rPr>
        <w:t>and</w:t>
      </w:r>
      <w:r w:rsidRPr="00B03F29">
        <w:rPr>
          <w:rStyle w:val="Emphasis"/>
        </w:rPr>
        <w:t xml:space="preserve"> perhaps even to </w:t>
      </w:r>
      <w:r w:rsidRPr="00D340D9">
        <w:rPr>
          <w:rStyle w:val="Emphasis"/>
          <w:highlight w:val="green"/>
        </w:rPr>
        <w:t>find</w:t>
      </w:r>
      <w:r w:rsidRPr="00B03F29">
        <w:rPr>
          <w:rStyle w:val="Emphasis"/>
        </w:rPr>
        <w:t xml:space="preserve"> chemical “</w:t>
      </w:r>
      <w:r w:rsidRPr="00D340D9">
        <w:rPr>
          <w:rStyle w:val="Emphasis"/>
          <w:highlight w:val="green"/>
        </w:rPr>
        <w:t>biosignatures” produced by life.</w:t>
      </w:r>
    </w:p>
    <w:p w14:paraId="314CB1F8" w14:textId="77777777" w:rsidR="00986982" w:rsidRPr="00B03F29" w:rsidRDefault="00986982" w:rsidP="00986982">
      <w:pPr>
        <w:rPr>
          <w:rStyle w:val="StyleUnderline"/>
        </w:rPr>
      </w:pPr>
      <w:r w:rsidRPr="00B03F29">
        <w:rPr>
          <w:rStyle w:val="StyleUnderline"/>
        </w:rPr>
        <w:t xml:space="preserve">The latest astronomical techniques for studying the atmospheres of exoplanets only work well with very large planets orbiting close to their </w:t>
      </w:r>
      <w:proofErr w:type="gramStart"/>
      <w:r w:rsidRPr="00B03F29">
        <w:rPr>
          <w:rStyle w:val="StyleUnderline"/>
        </w:rPr>
        <w:t>star, and</w:t>
      </w:r>
      <w:proofErr w:type="gramEnd"/>
      <w:r w:rsidRPr="00B03F29">
        <w:rPr>
          <w:rStyle w:val="StyleUnderline"/>
        </w:rPr>
        <w:t xml:space="preserve"> studying the atmospheres of Earth-size planets is currently beyond their reach, said astrophysicist Chris Watson of Queen’s University Belfast in Northern Ireland.</w:t>
      </w:r>
    </w:p>
    <w:p w14:paraId="6654483D" w14:textId="77777777" w:rsidR="00986982" w:rsidRDefault="00986982" w:rsidP="00986982">
      <w:r>
        <w:t>But chemicals are being discovered on smaller and more “challenging” planets as scientists find new ways to analyze their data and as new instruments — such as the James Webb space telescope — become available, he said.</w:t>
      </w:r>
    </w:p>
    <w:p w14:paraId="4A64417F" w14:textId="77777777" w:rsidR="00986982" w:rsidRDefault="00986982" w:rsidP="00986982">
      <w:r>
        <w:t>Watson, who is not involved in the TOLIMAN project, is part of a team that recently detected hydroxyl radicals — a component of water — in the atmosphere of a planet orbiting a star about 400 light-years from Earth.</w:t>
      </w:r>
    </w:p>
    <w:p w14:paraId="03319037" w14:textId="77777777" w:rsidR="00986982" w:rsidRDefault="00986982" w:rsidP="00986982">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1F7630C0" w14:textId="77777777" w:rsidR="00986982" w:rsidRPr="00A9741A" w:rsidRDefault="00986982" w:rsidP="00986982">
      <w:pPr>
        <w:pStyle w:val="Heading4"/>
        <w:rPr>
          <w:u w:val="single"/>
        </w:rPr>
      </w:pPr>
      <w:r>
        <w:t xml:space="preserve">The public has </w:t>
      </w:r>
      <w:r w:rsidRPr="00A9741A">
        <w:rPr>
          <w:u w:val="single"/>
        </w:rPr>
        <w:t>abandoned</w:t>
      </w:r>
      <w:r>
        <w:t xml:space="preserve"> all SETI projects – the private sector is the </w:t>
      </w:r>
      <w:r>
        <w:rPr>
          <w:u w:val="single"/>
        </w:rPr>
        <w:t>future</w:t>
      </w:r>
    </w:p>
    <w:p w14:paraId="1438F405" w14:textId="77777777" w:rsidR="00986982" w:rsidRPr="00BD566C" w:rsidRDefault="00986982" w:rsidP="00986982">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67F62C1F" w14:textId="77777777" w:rsidR="00986982" w:rsidRDefault="00986982" w:rsidP="00986982">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w:t>
      </w:r>
      <w:proofErr w:type="spellStart"/>
      <w:r w:rsidRPr="00BD566C">
        <w:rPr>
          <w:rStyle w:val="StyleUnderline"/>
        </w:rPr>
        <w:t>Siemion</w:t>
      </w:r>
      <w:proofErr w:type="spellEnd"/>
      <w:r w:rsidRPr="00BD566C">
        <w:rPr>
          <w:rStyle w:val="StyleUnderline"/>
        </w:rPr>
        <w:t xml:space="preserve"> leads, </w:t>
      </w:r>
      <w:r w:rsidRPr="00FB4C98">
        <w:rPr>
          <w:rStyle w:val="StyleUnderline"/>
        </w:rPr>
        <w:t>is lifting a field 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w:t>
      </w:r>
      <w:proofErr w:type="spellStart"/>
      <w:r w:rsidRPr="00BD566C">
        <w:rPr>
          <w:rStyle w:val="StyleUnderline"/>
        </w:rPr>
        <w:t>Siemion</w:t>
      </w:r>
      <w:proofErr w:type="spellEnd"/>
      <w:r w:rsidRPr="00BD566C">
        <w:rPr>
          <w:rStyle w:val="StyleUnderline"/>
        </w:rPr>
        <w:t xml:space="preserve">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6A0785F7" w14:textId="77777777" w:rsidR="00986982" w:rsidRDefault="00986982" w:rsidP="00986982">
      <w:r>
        <w:t xml:space="preserve">Breakthrough Listen is bolstering radio surveys, which are the mainstay of SETI. But </w:t>
      </w:r>
      <w:r w:rsidRPr="00BD566C">
        <w:rPr>
          <w:rStyle w:val="StyleUnderline"/>
        </w:rPr>
        <w:t xml:space="preserve">the </w:t>
      </w:r>
      <w:r w:rsidRPr="00FB4C98">
        <w:rPr>
          <w:rStyle w:val="StyleUnderline"/>
        </w:rPr>
        <w:t>money</w:t>
      </w:r>
      <w:r w:rsidRPr="00BD566C">
        <w:rPr>
          <w:rStyle w:val="StyleUnderline"/>
        </w:rPr>
        <w:t xml:space="preserve"> </w:t>
      </w:r>
      <w:r w:rsidRPr="00FB4C98">
        <w:rPr>
          <w:rStyle w:val="StyleUnderline"/>
        </w:rPr>
        <w:t>is</w:t>
      </w:r>
      <w:r w:rsidRPr="00BD566C">
        <w:rPr>
          <w:rStyle w:val="StyleUnderline"/>
        </w:rPr>
        <w:t xml:space="preserve"> also </w:t>
      </w:r>
      <w:r w:rsidRPr="00FB4C98">
        <w:rPr>
          <w:rStyle w:val="StyleUnderline"/>
        </w:rPr>
        <w:t>spurring</w:t>
      </w:r>
      <w:r w:rsidRPr="00BD566C">
        <w:rPr>
          <w:rStyle w:val="StyleUnderline"/>
        </w:rPr>
        <w:t xml:space="preserve"> </w:t>
      </w:r>
      <w:r w:rsidRPr="00FB4C98">
        <w:rPr>
          <w:rStyle w:val="StyleUnderline"/>
        </w:rPr>
        <w:t>other searches</w:t>
      </w:r>
      <w:bookmarkStart w:id="0" w:name="_GoBack"/>
      <w:bookmarkEnd w:id="0"/>
      <w:r w:rsidRPr="00BD566C">
        <w:rPr>
          <w:rStyle w:val="StyleUnderline"/>
        </w:rPr>
        <w:t xml:space="preserve">, in </w:t>
      </w:r>
      <w:r w:rsidRPr="00D340D9">
        <w:rPr>
          <w:rStyle w:val="StyleUnderline"/>
        </w:rPr>
        <w:t>case aliens opt for other kinds of messages</w:t>
      </w:r>
      <w:r w:rsidRPr="00BD566C">
        <w:rPr>
          <w:rStyle w:val="StyleUnderline"/>
        </w:rPr>
        <w:t>—laser flashes, for example—or none at all, revealing themselves only through passive "</w:t>
      </w:r>
      <w:proofErr w:type="spellStart"/>
      <w:r w:rsidRPr="00BD566C">
        <w:rPr>
          <w:rStyle w:val="StyleUnderline"/>
        </w:rPr>
        <w:t>technosignatures</w:t>
      </w:r>
      <w:proofErr w:type="spellEnd"/>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3DAB335E" w14:textId="77777777" w:rsidR="00986982" w:rsidRPr="00BD566C" w:rsidRDefault="00986982" w:rsidP="00986982">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w:t>
      </w:r>
      <w:proofErr w:type="spellStart"/>
      <w:r>
        <w:t>technosignature</w:t>
      </w:r>
      <w:proofErr w:type="spellEnd"/>
      <w:r>
        <w:t xml:space="preserve"> papers be published," says astrobiologist Jacob Haqq-</w:t>
      </w:r>
      <w:proofErr w:type="spellStart"/>
      <w:r>
        <w:t>Misra</w:t>
      </w:r>
      <w:proofErr w:type="spellEnd"/>
      <w:r>
        <w:t xml:space="preserve">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 xml:space="preserve">NASA organized a </w:t>
      </w:r>
      <w:proofErr w:type="spellStart"/>
      <w:r w:rsidRPr="00BD566C">
        <w:rPr>
          <w:rStyle w:val="StyleUnderline"/>
        </w:rPr>
        <w:t>technosignature</w:t>
      </w:r>
      <w:proofErr w:type="spellEnd"/>
      <w:r w:rsidRPr="00BD566C">
        <w:rPr>
          <w:rStyle w:val="StyleUnderline"/>
        </w:rPr>
        <w:t xml:space="preserve"> workshop in 2018.</w:t>
      </w:r>
      <w:r>
        <w:t xml:space="preserve"> In June, </w:t>
      </w:r>
      <w:r w:rsidRPr="00BD566C">
        <w:rPr>
          <w:rStyle w:val="StyleUnderline"/>
        </w:rPr>
        <w:t xml:space="preserve">it awarded a grant to model the detectability of possible </w:t>
      </w:r>
      <w:proofErr w:type="spellStart"/>
      <w:r w:rsidRPr="00BD566C">
        <w:rPr>
          <w:rStyle w:val="StyleUnderline"/>
        </w:rPr>
        <w:t>technosignatures</w:t>
      </w:r>
      <w:proofErr w:type="spellEnd"/>
      <w:r w:rsidRPr="00BD566C">
        <w:rPr>
          <w:rStyle w:val="StyleUnderline"/>
        </w:rPr>
        <w:t xml:space="preserve"> in the atmospheres of exoplanets, its first ever SETI-related grant not involving radio searches.</w:t>
      </w:r>
    </w:p>
    <w:p w14:paraId="6BDE606F" w14:textId="77777777" w:rsidR="00986982" w:rsidRDefault="00986982" w:rsidP="00986982">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distract funders from a 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4D266082" w14:textId="77777777" w:rsidR="00986982" w:rsidRPr="00A9741A" w:rsidRDefault="00986982" w:rsidP="00986982">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54514181" w14:textId="77777777" w:rsidR="00986982" w:rsidRPr="00A9741A" w:rsidRDefault="00986982" w:rsidP="00986982">
      <w:pPr>
        <w:rPr>
          <w:sz w:val="12"/>
          <w:szCs w:val="12"/>
        </w:rPr>
      </w:pPr>
      <w:r w:rsidRPr="00A9741A">
        <w:rPr>
          <w:sz w:val="12"/>
          <w:szCs w:val="12"/>
        </w:rPr>
        <w:t xml:space="preserve">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w:t>
      </w:r>
      <w:proofErr w:type="spellStart"/>
      <w:r w:rsidRPr="00A9741A">
        <w:rPr>
          <w:sz w:val="12"/>
          <w:szCs w:val="12"/>
        </w:rPr>
        <w:t>Ceti</w:t>
      </w:r>
      <w:proofErr w:type="spellEnd"/>
      <w:r w:rsidRPr="00A9741A">
        <w:rPr>
          <w:sz w:val="12"/>
          <w:szCs w:val="12"/>
        </w:rPr>
        <w:t xml:space="preserve"> and Epsilon </w:t>
      </w:r>
      <w:proofErr w:type="spellStart"/>
      <w:r w:rsidRPr="00A9741A">
        <w:rPr>
          <w:sz w:val="12"/>
          <w:szCs w:val="12"/>
        </w:rPr>
        <w:t>Eridani</w:t>
      </w:r>
      <w:proofErr w:type="spellEnd"/>
      <w:r w:rsidRPr="00A9741A">
        <w:rPr>
          <w:sz w:val="12"/>
          <w:szCs w:val="12"/>
        </w:rPr>
        <w:t xml:space="preserve">, were expressionless. The survey, called Project </w:t>
      </w:r>
      <w:proofErr w:type="spellStart"/>
      <w:r w:rsidRPr="00A9741A">
        <w:rPr>
          <w:sz w:val="12"/>
          <w:szCs w:val="12"/>
        </w:rPr>
        <w:t>Ozma</w:t>
      </w:r>
      <w:proofErr w:type="spellEnd"/>
      <w:r w:rsidRPr="00A9741A">
        <w:rPr>
          <w:sz w:val="12"/>
          <w:szCs w:val="12"/>
        </w:rPr>
        <w:t>, saw no sign of artifice, such as an intense spike squeezed into a narrow frequency band.</w:t>
      </w:r>
    </w:p>
    <w:p w14:paraId="4C4AC961" w14:textId="77777777" w:rsidR="00986982" w:rsidRPr="00A9741A" w:rsidRDefault="00986982" w:rsidP="00986982">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6C1C6E12" w14:textId="77777777" w:rsidR="00986982" w:rsidRDefault="00986982" w:rsidP="00986982">
      <w:pPr>
        <w:rPr>
          <w:rStyle w:val="Emphasis"/>
        </w:rPr>
      </w:pPr>
      <w:r w:rsidRPr="00BD566C">
        <w:rPr>
          <w:rStyle w:val="StyleUnderline"/>
        </w:rPr>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has mostly shied away</w:t>
      </w:r>
      <w:r w:rsidRPr="00BD566C">
        <w:rPr>
          <w:rStyle w:val="Emphasis"/>
        </w:rPr>
        <w:t xml:space="preserve"> </w:t>
      </w:r>
      <w:r w:rsidRPr="00D340D9">
        <w:rPr>
          <w:rStyle w:val="Emphasis"/>
          <w:highlight w:val="green"/>
        </w:rPr>
        <w:t>from SETI.</w:t>
      </w:r>
    </w:p>
    <w:p w14:paraId="19B78E98" w14:textId="77777777" w:rsidR="00986982" w:rsidRPr="007C66A5" w:rsidRDefault="00986982" w:rsidP="00986982">
      <w:pPr>
        <w:pStyle w:val="Heading4"/>
      </w:pPr>
      <w:r>
        <w:t>It’s</w:t>
      </w:r>
      <w:r w:rsidRPr="007C66A5">
        <w:t xml:space="preserve"> private appropriation— </w:t>
      </w:r>
    </w:p>
    <w:p w14:paraId="31E61FFB" w14:textId="77777777" w:rsidR="00986982" w:rsidRPr="0073755D" w:rsidRDefault="00986982" w:rsidP="00986982">
      <w:pPr>
        <w:pStyle w:val="Heading4"/>
        <w:numPr>
          <w:ilvl w:val="0"/>
          <w:numId w:val="12"/>
        </w:numPr>
      </w:pPr>
      <w:r>
        <w:rPr>
          <w:u w:val="single"/>
        </w:rPr>
        <w:t>L</w:t>
      </w:r>
      <w:r w:rsidRPr="00A9741A">
        <w:rPr>
          <w:u w:val="single"/>
        </w:rPr>
        <w:t>unar bases</w:t>
      </w:r>
      <w:r>
        <w:t xml:space="preserve"> and </w:t>
      </w:r>
      <w:r w:rsidRPr="00A9741A">
        <w:rPr>
          <w:u w:val="single"/>
        </w:rPr>
        <w:t>orbiters</w:t>
      </w:r>
      <w:r>
        <w:t xml:space="preserve"> are being used to make contact  </w:t>
      </w:r>
    </w:p>
    <w:p w14:paraId="6465B3F4" w14:textId="77777777" w:rsidR="00986982" w:rsidRPr="006D78FC" w:rsidRDefault="00986982" w:rsidP="00986982">
      <w:proofErr w:type="spellStart"/>
      <w:r w:rsidRPr="004E7366">
        <w:rPr>
          <w:rStyle w:val="Style13ptBold"/>
        </w:rPr>
        <w:t>Oberhaus</w:t>
      </w:r>
      <w:proofErr w:type="spellEnd"/>
      <w:r w:rsidRPr="004E7366">
        <w:rPr>
          <w:rStyle w:val="Style13ptBold"/>
        </w:rPr>
        <w:t xml:space="preserve"> 20</w:t>
      </w:r>
      <w:r>
        <w:t xml:space="preserve"> [(Daniel, </w:t>
      </w:r>
      <w:r w:rsidRPr="004E7366">
        <w:t>staff writer at WIRED, where he covers space exploration and the future of energy. He is the author of Extraterrestrial Languages (MIT Press, 2019) and was previously the news editor at Motherboard.</w:t>
      </w:r>
      <w:r>
        <w:t>) “</w:t>
      </w:r>
      <w:r w:rsidRPr="004E7366">
        <w:t xml:space="preserve">Why Astronomers Want to Build a SETI Observatory on the Moon </w:t>
      </w:r>
      <w:proofErr w:type="gramStart"/>
      <w:r>
        <w:t>“ The</w:t>
      </w:r>
      <w:proofErr w:type="gramEnd"/>
      <w:r>
        <w:t xml:space="preserve"> Smithsonian, 10/2/20.  </w:t>
      </w:r>
      <w:hyperlink r:id="rId10" w:history="1">
        <w:r w:rsidRPr="00B666EB">
          <w:rPr>
            <w:rStyle w:val="Hyperlink"/>
          </w:rPr>
          <w:t>https://www.smithsonianmag.com/science-nature/why-astronomers-want-build-seti-observatory-moon-180975966/</w:t>
        </w:r>
      </w:hyperlink>
      <w:r>
        <w:t>] RR</w:t>
      </w:r>
    </w:p>
    <w:p w14:paraId="2CB57454" w14:textId="77777777" w:rsidR="00986982" w:rsidRPr="003B313D" w:rsidRDefault="00986982" w:rsidP="00986982">
      <w:pPr>
        <w:rPr>
          <w:rStyle w:val="StyleUnderline"/>
        </w:rPr>
      </w:pPr>
      <w:r>
        <w:t xml:space="preserve">On Monday, </w:t>
      </w:r>
      <w:r w:rsidRPr="003B313D">
        <w:rPr>
          <w:rStyle w:val="StyleUnderline"/>
        </w:rPr>
        <w:t xml:space="preserve">a group of </w:t>
      </w:r>
      <w:r w:rsidRPr="00B25FDB">
        <w:rPr>
          <w:rStyle w:val="StyleUnderline"/>
        </w:rPr>
        <w:t xml:space="preserve">researchers sponsored by </w:t>
      </w:r>
      <w:r w:rsidRPr="00D340D9">
        <w:rPr>
          <w:rStyle w:val="StyleUnderline"/>
          <w:highlight w:val="green"/>
        </w:rPr>
        <w:t>Breakthrough Listen</w:t>
      </w:r>
      <w:r>
        <w:t xml:space="preserve">, the world’s largest program, </w:t>
      </w:r>
      <w:r w:rsidRPr="003B313D">
        <w:rPr>
          <w:rStyle w:val="StyleUnderline"/>
        </w:rPr>
        <w:t>submitted a paper</w:t>
      </w:r>
      <w:r>
        <w:t xml:space="preserve"> to National Academy of Sciences’ Planetary Science and Astrobiology Decadal Survey </w:t>
      </w:r>
      <w:r w:rsidRPr="003B313D">
        <w:rPr>
          <w:rStyle w:val="StyleUnderline"/>
        </w:rPr>
        <w:t xml:space="preserve">that </w:t>
      </w:r>
      <w:r w:rsidRPr="00D340D9">
        <w:rPr>
          <w:rStyle w:val="StyleUnderline"/>
          <w:highlight w:val="green"/>
        </w:rPr>
        <w:t>makes the case for establishing a SETI radio observatory</w:t>
      </w:r>
      <w:r w:rsidRPr="003B313D">
        <w:rPr>
          <w:rStyle w:val="StyleUnderline"/>
        </w:rPr>
        <w:t xml:space="preserve"> </w:t>
      </w:r>
      <w:r w:rsidRPr="00D340D9">
        <w:rPr>
          <w:rStyle w:val="StyleUnderline"/>
          <w:highlight w:val="green"/>
        </w:rPr>
        <w:t>on</w:t>
      </w:r>
      <w:r w:rsidRPr="003B313D">
        <w:rPr>
          <w:rStyle w:val="StyleUnderline"/>
        </w:rPr>
        <w:t xml:space="preserve"> </w:t>
      </w:r>
      <w:r w:rsidRPr="00D340D9">
        <w:rPr>
          <w:rStyle w:val="StyleUnderline"/>
          <w:highlight w:val="green"/>
        </w:rPr>
        <w:t>the</w:t>
      </w:r>
      <w:r w:rsidRPr="003B313D">
        <w:rPr>
          <w:rStyle w:val="StyleUnderline"/>
        </w:rPr>
        <w:t xml:space="preserve"> </w:t>
      </w:r>
      <w:proofErr w:type="spellStart"/>
      <w:r w:rsidRPr="003B313D">
        <w:rPr>
          <w:rStyle w:val="StyleUnderline"/>
        </w:rPr>
        <w:t>farside</w:t>
      </w:r>
      <w:proofErr w:type="spellEnd"/>
      <w:r w:rsidRPr="003B313D">
        <w:rPr>
          <w:rStyle w:val="StyleUnderline"/>
        </w:rPr>
        <w:t xml:space="preserve"> of the </w:t>
      </w:r>
      <w:r w:rsidRPr="00D340D9">
        <w:rPr>
          <w:rStyle w:val="StyleUnderline"/>
          <w:highlight w:val="green"/>
        </w:rPr>
        <w:t>moon</w:t>
      </w:r>
      <w:r>
        <w:t xml:space="preserve">. The decadal survey establishes scientific priorities for the next ten years and the new paper addresses </w:t>
      </w:r>
      <w:r w:rsidRPr="003B313D">
        <w:rPr>
          <w:rStyle w:val="StyleUnderline"/>
        </w:rPr>
        <w:t>one of the biggest problems facing the search for extraterrestrial intelligence today: The overwhelming amount of radio interference.</w:t>
      </w:r>
    </w:p>
    <w:p w14:paraId="483C8871" w14:textId="77777777" w:rsidR="00986982" w:rsidRPr="003B313D" w:rsidRDefault="00986982" w:rsidP="00986982">
      <w:pPr>
        <w:rPr>
          <w:rStyle w:val="Emphasis"/>
        </w:rPr>
      </w:pPr>
      <w:r w:rsidRPr="00D340D9">
        <w:rPr>
          <w:rStyle w:val="Emphasis"/>
          <w:highlight w:val="green"/>
        </w:rPr>
        <w:t>Our planet</w:t>
      </w:r>
      <w:r w:rsidRPr="003B313D">
        <w:rPr>
          <w:rStyle w:val="Emphasis"/>
        </w:rPr>
        <w:t xml:space="preserve"> </w:t>
      </w:r>
      <w:r w:rsidRPr="00D340D9">
        <w:rPr>
          <w:rStyle w:val="Emphasis"/>
          <w:highlight w:val="green"/>
        </w:rPr>
        <w:t>has</w:t>
      </w:r>
      <w:r w:rsidRPr="003B313D">
        <w:rPr>
          <w:rStyle w:val="Emphasis"/>
        </w:rPr>
        <w:t xml:space="preserve"> </w:t>
      </w:r>
      <w:r w:rsidRPr="00D340D9">
        <w:rPr>
          <w:rStyle w:val="Emphasis"/>
          <w:highlight w:val="green"/>
        </w:rPr>
        <w:t>become so “loud</w:t>
      </w:r>
      <w:r w:rsidRPr="003B313D">
        <w:rPr>
          <w:rStyle w:val="Emphasis"/>
        </w:rPr>
        <w:t>” in the part of the radio spectrum observed by SETI</w:t>
      </w:r>
      <w:r w:rsidRPr="003B313D">
        <w:rPr>
          <w:rStyle w:val="StyleUnderline"/>
        </w:rPr>
        <w:t xml:space="preserve"> </w:t>
      </w:r>
      <w:r w:rsidRPr="00D340D9">
        <w:rPr>
          <w:rStyle w:val="StyleUnderline"/>
          <w:highlight w:val="green"/>
        </w:rPr>
        <w:t>that</w:t>
      </w:r>
      <w:r w:rsidRPr="003B313D">
        <w:rPr>
          <w:rStyle w:val="StyleUnderline"/>
        </w:rPr>
        <w:t xml:space="preserve"> it threatens to </w:t>
      </w:r>
      <w:r w:rsidRPr="00D340D9">
        <w:rPr>
          <w:rStyle w:val="StyleUnderline"/>
          <w:highlight w:val="green"/>
        </w:rPr>
        <w:t>drown out any signal sent</w:t>
      </w:r>
      <w:r w:rsidRPr="003B313D">
        <w:rPr>
          <w:rStyle w:val="StyleUnderline"/>
        </w:rPr>
        <w:t xml:space="preserve"> from an intelligent civilization. Not only </w:t>
      </w:r>
      <w:r w:rsidRPr="00500ED8">
        <w:rPr>
          <w:rStyle w:val="StyleUnderline"/>
        </w:rPr>
        <w:t xml:space="preserve">would </w:t>
      </w:r>
      <w:r w:rsidRPr="00500ED8">
        <w:rPr>
          <w:rStyle w:val="StyleUnderline"/>
          <w:highlight w:val="green"/>
        </w:rPr>
        <w:t>a lunar radio</w:t>
      </w:r>
      <w:r w:rsidRPr="003B313D">
        <w:rPr>
          <w:rStyle w:val="StyleUnderline"/>
        </w:rPr>
        <w:t xml:space="preserve"> </w:t>
      </w:r>
      <w:r w:rsidRPr="00500ED8">
        <w:rPr>
          <w:rStyle w:val="StyleUnderline"/>
        </w:rPr>
        <w:t>telescope not have to deal with terrestrial radio interference</w:t>
      </w:r>
      <w:r w:rsidRPr="003B313D">
        <w:rPr>
          <w:rStyle w:val="StyleUnderline"/>
        </w:rPr>
        <w:t xml:space="preserve">, it could also significantly </w:t>
      </w:r>
      <w:r w:rsidRPr="00500ED8">
        <w:rPr>
          <w:rStyle w:val="StyleUnderline"/>
          <w:highlight w:val="green"/>
        </w:rPr>
        <w:t>increase</w:t>
      </w:r>
      <w:r w:rsidRPr="003B313D">
        <w:rPr>
          <w:rStyle w:val="StyleUnderline"/>
        </w:rPr>
        <w:t xml:space="preserve"> our </w:t>
      </w:r>
      <w:r w:rsidRPr="00500ED8">
        <w:rPr>
          <w:rStyle w:val="StyleUnderline"/>
          <w:highlight w:val="green"/>
        </w:rPr>
        <w:t>chances</w:t>
      </w:r>
      <w:r w:rsidRPr="003B313D">
        <w:rPr>
          <w:rStyle w:val="StyleUnderline"/>
        </w:rPr>
        <w:t xml:space="preserve"> </w:t>
      </w:r>
      <w:r w:rsidRPr="00500ED8">
        <w:rPr>
          <w:rStyle w:val="StyleUnderline"/>
          <w:highlight w:val="green"/>
        </w:rPr>
        <w:t>of</w:t>
      </w:r>
      <w:r w:rsidRPr="003B313D">
        <w:rPr>
          <w:rStyle w:val="StyleUnderline"/>
        </w:rPr>
        <w:t xml:space="preserve"> </w:t>
      </w:r>
      <w:r w:rsidRPr="00500ED8">
        <w:rPr>
          <w:rStyle w:val="StyleUnderline"/>
          <w:highlight w:val="green"/>
        </w:rPr>
        <w:t>hearing</w:t>
      </w:r>
      <w:r w:rsidRPr="003B313D">
        <w:rPr>
          <w:rStyle w:val="StyleUnderline"/>
        </w:rPr>
        <w:t xml:space="preserve"> </w:t>
      </w:r>
      <w:r w:rsidRPr="00500ED8">
        <w:rPr>
          <w:rStyle w:val="StyleUnderline"/>
          <w:highlight w:val="green"/>
        </w:rPr>
        <w:t>from</w:t>
      </w:r>
      <w:r w:rsidRPr="003B313D">
        <w:rPr>
          <w:rStyle w:val="StyleUnderline"/>
        </w:rPr>
        <w:t xml:space="preserve"> </w:t>
      </w:r>
      <w:r w:rsidRPr="00500ED8">
        <w:rPr>
          <w:rStyle w:val="StyleUnderline"/>
          <w:highlight w:val="green"/>
        </w:rPr>
        <w:t>ET</w:t>
      </w:r>
      <w:r w:rsidRPr="003B313D">
        <w:rPr>
          <w:rStyle w:val="StyleUnderline"/>
        </w:rPr>
        <w:t xml:space="preserve"> by opening up parts of the radio spectrum that are blocked by Earth's atmosphere</w:t>
      </w:r>
      <w:r>
        <w:t xml:space="preserve">. While the idea of using the moon for radio astronomy is decades old, </w:t>
      </w:r>
      <w:r w:rsidRPr="003B313D">
        <w:rPr>
          <w:rStyle w:val="StyleUnderline"/>
        </w:rPr>
        <w:t xml:space="preserve">the researchers make the case that technological </w:t>
      </w:r>
      <w:r w:rsidRPr="00500ED8">
        <w:rPr>
          <w:rStyle w:val="StyleUnderline"/>
          <w:highlight w:val="green"/>
        </w:rPr>
        <w:t>advancements</w:t>
      </w:r>
      <w:r w:rsidRPr="003B313D">
        <w:rPr>
          <w:rStyle w:val="StyleUnderline"/>
        </w:rPr>
        <w:t xml:space="preserve"> have finally </w:t>
      </w:r>
      <w:r w:rsidRPr="00500ED8">
        <w:rPr>
          <w:rStyle w:val="Emphasis"/>
          <w:highlight w:val="green"/>
        </w:rPr>
        <w:t>made a lunar SETI observatory</w:t>
      </w:r>
      <w:r w:rsidRPr="003B313D">
        <w:rPr>
          <w:rStyle w:val="Emphasis"/>
        </w:rPr>
        <w:t xml:space="preserve"> truly </w:t>
      </w:r>
      <w:r w:rsidRPr="00500ED8">
        <w:rPr>
          <w:rStyle w:val="Emphasis"/>
          <w:highlight w:val="green"/>
        </w:rPr>
        <w:t>feasible</w:t>
      </w:r>
      <w:r w:rsidRPr="003B313D">
        <w:rPr>
          <w:rStyle w:val="Emphasis"/>
        </w:rPr>
        <w:t>.</w:t>
      </w:r>
    </w:p>
    <w:p w14:paraId="554B2D4B" w14:textId="77777777" w:rsidR="00986982" w:rsidRPr="004E7366" w:rsidRDefault="00986982" w:rsidP="00986982">
      <w:pPr>
        <w:rPr>
          <w:rStyle w:val="StyleUnderline"/>
        </w:rPr>
      </w:pPr>
      <w:r>
        <w:t>“</w:t>
      </w:r>
      <w:r w:rsidRPr="004E7366">
        <w:rPr>
          <w:rStyle w:val="StyleUnderline"/>
        </w:rPr>
        <w:t>The transportation infrastructure for getting to the moon is much cheaper than it’s been for the last few decades, so now it’s actually possible,”</w:t>
      </w:r>
      <w:r>
        <w:t xml:space="preserve"> says Eric Michaud, an intern at the SETI Berkeley Research Center and the first author of the paper. “Maybe not today, but I think </w:t>
      </w:r>
      <w:r w:rsidRPr="004E7366">
        <w:rPr>
          <w:rStyle w:val="StyleUnderline"/>
        </w:rPr>
        <w:t>it’s going to get more and more feasible as time goes on.”</w:t>
      </w:r>
    </w:p>
    <w:p w14:paraId="401572B5" w14:textId="77777777" w:rsidR="00986982" w:rsidRDefault="00986982" w:rsidP="00986982">
      <w:r w:rsidRPr="004E7366">
        <w:rPr>
          <w:rStyle w:val="Emphasis"/>
        </w:rPr>
        <w:t xml:space="preserve">Radio </w:t>
      </w:r>
      <w:r w:rsidRPr="00500ED8">
        <w:rPr>
          <w:rStyle w:val="Emphasis"/>
          <w:highlight w:val="green"/>
        </w:rPr>
        <w:t>interference</w:t>
      </w:r>
      <w:r w:rsidRPr="004E7366">
        <w:rPr>
          <w:rStyle w:val="Emphasis"/>
        </w:rPr>
        <w:t xml:space="preserve"> </w:t>
      </w:r>
      <w:r w:rsidRPr="00500ED8">
        <w:rPr>
          <w:rStyle w:val="Emphasis"/>
          <w:highlight w:val="green"/>
        </w:rPr>
        <w:t>has</w:t>
      </w:r>
      <w:r w:rsidRPr="004E7366">
        <w:rPr>
          <w:rStyle w:val="Emphasis"/>
        </w:rPr>
        <w:t xml:space="preserve"> </w:t>
      </w:r>
      <w:r w:rsidRPr="00500ED8">
        <w:rPr>
          <w:rStyle w:val="Emphasis"/>
          <w:highlight w:val="green"/>
        </w:rPr>
        <w:t>been a problem for SETI</w:t>
      </w:r>
      <w:r w:rsidRPr="004E7366">
        <w:rPr>
          <w:rStyle w:val="Emphasis"/>
        </w:rPr>
        <w:t xml:space="preserve"> from the very beginning. </w:t>
      </w:r>
      <w:r>
        <w:t xml:space="preserve">In the spring of 1960, the planetary scientist Frank Drake trained the massive radio telescope at Green Bank Observatory in West Virginia on Tau </w:t>
      </w:r>
      <w:proofErr w:type="spellStart"/>
      <w:r>
        <w:t>Ceti</w:t>
      </w:r>
      <w:proofErr w:type="spellEnd"/>
      <w:r>
        <w:t xml:space="preserve"> and Epsilon </w:t>
      </w:r>
      <w:proofErr w:type="spellStart"/>
      <w:r>
        <w:t>Eridani</w:t>
      </w:r>
      <w:proofErr w:type="spellEnd"/>
      <w:r>
        <w:t xml:space="preserve">, two stars a mere 12 light years from Earth. That summer, Drake spent his days studying the signals picked up by Green Bank’s giant mechanical ear in the hopes of receiving a message broadcast by an alien civilization orbiting those stars. Known as Project </w:t>
      </w:r>
      <w:proofErr w:type="spellStart"/>
      <w:r>
        <w:t>Ozma</w:t>
      </w:r>
      <w:proofErr w:type="spellEnd"/>
      <w:r>
        <w:t>, Drake’s experiment marked the beginning of SETI, the scientific search for extraterrestrial intelligence.</w:t>
      </w:r>
    </w:p>
    <w:p w14:paraId="11DE6924" w14:textId="77777777" w:rsidR="00986982" w:rsidRDefault="00986982" w:rsidP="00986982">
      <w:r>
        <w:t xml:space="preserve">Shortly after Drake started his observations, he was surprised to find what appeared to be a signal of intelligent origin. After days of watching a needle drift lazily over a spool of paper recording the random undulations of cosmic static, </w:t>
      </w:r>
      <w:r w:rsidRPr="004E7366">
        <w:rPr>
          <w:rStyle w:val="StyleUnderline"/>
        </w:rPr>
        <w:t>Drake and his colleagues were jolted awake when the machine started recording the frantic pulses of a strong radio signal picked up by the telescope</w:t>
      </w:r>
      <w:r>
        <w:t xml:space="preserve">. The timing and magnitude of the pulses clearly marked them as artificial; there was nothing in the natural world that could produce such a frenetic radio profile. It would have been an astounding stroke of luck to pick up an alien message after only a few hours of observation, but it was hard to argue with the data. “None of us had ever seen anything like it,” Drake recalled in Is Anyone Out </w:t>
      </w:r>
      <w:proofErr w:type="gramStart"/>
      <w:r>
        <w:t>There?,</w:t>
      </w:r>
      <w:proofErr w:type="gramEnd"/>
      <w:r>
        <w:t xml:space="preserve"> his autobiographical book about the early days of SETI. “We looked at each other wide-eyed. Could discovery be this easy?”</w:t>
      </w:r>
    </w:p>
    <w:p w14:paraId="1C744653" w14:textId="77777777" w:rsidR="00986982" w:rsidRDefault="00986982" w:rsidP="00986982">
      <w:r>
        <w:t xml:space="preserve">After doing </w:t>
      </w:r>
      <w:proofErr w:type="spellStart"/>
      <w:r>
        <w:t>somefollow</w:t>
      </w:r>
      <w:proofErr w:type="spellEnd"/>
      <w:r>
        <w:t xml:space="preserve"> up searches, it was clear that Drake had discovered an airplane, not an alien civilization.</w:t>
      </w:r>
    </w:p>
    <w:p w14:paraId="33BA9321" w14:textId="77777777" w:rsidR="00986982" w:rsidRPr="004E7366" w:rsidRDefault="00986982" w:rsidP="00986982">
      <w:pPr>
        <w:rPr>
          <w:rStyle w:val="Emphasis"/>
        </w:rPr>
      </w:pPr>
      <w:r>
        <w:t xml:space="preserve">It was a letdown, but the false detection turned out to be a portent for the future of SETI. In the 60 years since Drake’s pioneering experiment, </w:t>
      </w:r>
      <w:r w:rsidRPr="004E7366">
        <w:rPr>
          <w:rStyle w:val="StyleUnderline"/>
        </w:rPr>
        <w:t>researchers have conducted dozens of SETI searches across thousands of stars</w:t>
      </w:r>
      <w:r>
        <w:t xml:space="preserve"> and turned up empty-handed. At the same time, </w:t>
      </w:r>
      <w:r w:rsidRPr="004E7366">
        <w:rPr>
          <w:rStyle w:val="StyleUnderline"/>
        </w:rPr>
        <w:t xml:space="preserve">the sources of </w:t>
      </w:r>
      <w:r w:rsidRPr="00500ED8">
        <w:rPr>
          <w:rStyle w:val="StyleUnderline"/>
          <w:highlight w:val="green"/>
        </w:rPr>
        <w:t>radio interference on Earth</w:t>
      </w:r>
      <w:r w:rsidRPr="004E7366">
        <w:rPr>
          <w:rStyle w:val="StyleUnderline"/>
        </w:rPr>
        <w:t xml:space="preserve">—military radars, TV towers, cell phones, and satellites—have exponentially increased, which greatly </w:t>
      </w:r>
      <w:r w:rsidRPr="00500ED8">
        <w:rPr>
          <w:rStyle w:val="StyleUnderline"/>
          <w:highlight w:val="green"/>
        </w:rPr>
        <w:t>increases the chances that</w:t>
      </w:r>
      <w:r w:rsidRPr="004E7366">
        <w:rPr>
          <w:rStyle w:val="StyleUnderline"/>
        </w:rPr>
        <w:t xml:space="preserve"> </w:t>
      </w:r>
      <w:r w:rsidRPr="00500ED8">
        <w:rPr>
          <w:rStyle w:val="Emphasis"/>
          <w:highlight w:val="green"/>
        </w:rPr>
        <w:t>a</w:t>
      </w:r>
      <w:r w:rsidRPr="004E7366">
        <w:rPr>
          <w:rStyle w:val="Emphasis"/>
        </w:rPr>
        <w:t xml:space="preserve">n extraterrestrial </w:t>
      </w:r>
      <w:r w:rsidRPr="00500ED8">
        <w:rPr>
          <w:rStyle w:val="Emphasis"/>
          <w:highlight w:val="green"/>
        </w:rPr>
        <w:t>signal will be lost</w:t>
      </w:r>
      <w:r w:rsidRPr="004E7366">
        <w:rPr>
          <w:rStyle w:val="Emphasis"/>
        </w:rPr>
        <w:t xml:space="preserve"> among the noise.</w:t>
      </w:r>
    </w:p>
    <w:p w14:paraId="17AB1C94" w14:textId="77777777" w:rsidR="00986982" w:rsidRDefault="00986982" w:rsidP="00986982">
      <w:r w:rsidRPr="004E7366">
        <w:rPr>
          <w:rStyle w:val="StyleUnderline"/>
        </w:rPr>
        <w:t xml:space="preserve">Earth was never a particularly great place to do any kind of radio astronomy due to our thick atmosphere blocking a large portion of the radio spectrum. The proliferation of radio communication technologies has only made things harder. </w:t>
      </w:r>
      <w:r w:rsidRPr="00500ED8">
        <w:rPr>
          <w:rStyle w:val="StyleUnderline"/>
          <w:highlight w:val="green"/>
        </w:rPr>
        <w:t>The moon,</w:t>
      </w:r>
      <w:r w:rsidRPr="004E7366">
        <w:rPr>
          <w:rStyle w:val="StyleUnderline"/>
        </w:rPr>
        <w:t xml:space="preserve"> by comparison, </w:t>
      </w:r>
      <w:r w:rsidRPr="00500ED8">
        <w:rPr>
          <w:rStyle w:val="StyleUnderline"/>
          <w:highlight w:val="green"/>
        </w:rPr>
        <w:t xml:space="preserve">has </w:t>
      </w:r>
      <w:r w:rsidRPr="00500ED8">
        <w:rPr>
          <w:rStyle w:val="Emphasis"/>
          <w:highlight w:val="green"/>
        </w:rPr>
        <w:t>no atmosphere</w:t>
      </w:r>
      <w:r w:rsidRPr="004E7366">
        <w:rPr>
          <w:rStyle w:val="StyleUnderline"/>
        </w:rPr>
        <w:t xml:space="preserve"> and its nights last for weeks on end, which limits radio noise from the sun</w:t>
      </w:r>
      <w:r>
        <w:t xml:space="preserve">. And as NASA discovered through a spate of lunar orbiter missions in the late 1960s, </w:t>
      </w:r>
      <w:r w:rsidRPr="004E7366">
        <w:rPr>
          <w:rStyle w:val="StyleUnderline"/>
        </w:rPr>
        <w:t xml:space="preserve">the moon also </w:t>
      </w:r>
      <w:r w:rsidRPr="00500ED8">
        <w:rPr>
          <w:rStyle w:val="StyleUnderline"/>
          <w:highlight w:val="green"/>
        </w:rPr>
        <w:t>acts as a natural shield</w:t>
      </w:r>
      <w:r w:rsidRPr="004E7366">
        <w:rPr>
          <w:rStyle w:val="StyleUnderline"/>
        </w:rPr>
        <w:t xml:space="preserve"> that blocks radio signals emanating from Earth.</w:t>
      </w:r>
      <w:r>
        <w:t xml:space="preserve"> As the planetary astronomer Phillipe </w:t>
      </w:r>
      <w:proofErr w:type="spellStart"/>
      <w:r>
        <w:t>Zarka</w:t>
      </w:r>
      <w:proofErr w:type="spellEnd"/>
      <w:r>
        <w:t xml:space="preserve"> has put it, “</w:t>
      </w:r>
      <w:r w:rsidRPr="00500ED8">
        <w:rPr>
          <w:rStyle w:val="StyleUnderline"/>
          <w:highlight w:val="green"/>
        </w:rPr>
        <w:t xml:space="preserve">the </w:t>
      </w:r>
      <w:proofErr w:type="spellStart"/>
      <w:r w:rsidRPr="00500ED8">
        <w:rPr>
          <w:rStyle w:val="StyleUnderline"/>
          <w:highlight w:val="green"/>
        </w:rPr>
        <w:t>farside</w:t>
      </w:r>
      <w:proofErr w:type="spellEnd"/>
      <w:r w:rsidRPr="004E7366">
        <w:rPr>
          <w:rStyle w:val="StyleUnderline"/>
        </w:rPr>
        <w:t xml:space="preserve"> of the moon during the lunar night </w:t>
      </w:r>
      <w:r w:rsidRPr="00500ED8">
        <w:rPr>
          <w:rStyle w:val="StyleUnderline"/>
          <w:highlight w:val="green"/>
        </w:rPr>
        <w:t>is the most radio</w:t>
      </w:r>
      <w:r w:rsidRPr="004E7366">
        <w:rPr>
          <w:rStyle w:val="StyleUnderline"/>
        </w:rPr>
        <w:t>-</w:t>
      </w:r>
      <w:r w:rsidRPr="00500ED8">
        <w:rPr>
          <w:rStyle w:val="StyleUnderline"/>
          <w:highlight w:val="green"/>
        </w:rPr>
        <w:t>quiet</w:t>
      </w:r>
      <w:r w:rsidRPr="004E7366">
        <w:rPr>
          <w:rStyle w:val="StyleUnderline"/>
        </w:rPr>
        <w:t xml:space="preserve"> place in our local universe.”</w:t>
      </w:r>
      <w:r>
        <w:t xml:space="preserve"> It’s exactly the sort of peace and quiet you want if you’re searching for faint radio signals from solar systems that might be hundreds of light years away.</w:t>
      </w:r>
    </w:p>
    <w:p w14:paraId="1A74071A" w14:textId="77777777" w:rsidR="00986982" w:rsidRDefault="00986982" w:rsidP="00986982">
      <w:r w:rsidRPr="004E7366">
        <w:rPr>
          <w:rStyle w:val="StyleUnderline"/>
        </w:rPr>
        <w:t xml:space="preserve">The new </w:t>
      </w:r>
      <w:r w:rsidRPr="00500ED8">
        <w:rPr>
          <w:rStyle w:val="StyleUnderline"/>
          <w:highlight w:val="green"/>
        </w:rPr>
        <w:t>Breakthrough Listen</w:t>
      </w:r>
      <w:r w:rsidRPr="004E7366">
        <w:rPr>
          <w:rStyle w:val="StyleUnderline"/>
        </w:rPr>
        <w:t xml:space="preserve"> paper </w:t>
      </w:r>
      <w:r w:rsidRPr="00500ED8">
        <w:rPr>
          <w:rStyle w:val="StyleUnderline"/>
        </w:rPr>
        <w:t>proposed two main approaches</w:t>
      </w:r>
      <w:r>
        <w:t xml:space="preserve"> to a lunar SETI observatory: </w:t>
      </w:r>
      <w:r w:rsidRPr="00500ED8">
        <w:rPr>
          <w:rStyle w:val="Emphasis"/>
          <w:highlight w:val="green"/>
        </w:rPr>
        <w:t>an orbiter and a telescope</w:t>
      </w:r>
      <w:r w:rsidRPr="004E7366">
        <w:rPr>
          <w:rStyle w:val="Emphasis"/>
        </w:rPr>
        <w:t xml:space="preserve"> on the surface.</w:t>
      </w:r>
      <w:r>
        <w:t xml:space="preserve"> The basic idea behind </w:t>
      </w:r>
      <w:r w:rsidRPr="00500ED8">
        <w:rPr>
          <w:rStyle w:val="StyleUnderline"/>
          <w:highlight w:val="green"/>
        </w:rPr>
        <w:t>a</w:t>
      </w:r>
      <w:r w:rsidRPr="004E7366">
        <w:rPr>
          <w:rStyle w:val="StyleUnderline"/>
        </w:rPr>
        <w:t xml:space="preserve"> SETI lunar </w:t>
      </w:r>
      <w:r w:rsidRPr="00500ED8">
        <w:rPr>
          <w:rStyle w:val="StyleUnderline"/>
          <w:highlight w:val="green"/>
        </w:rPr>
        <w:t>orbiter</w:t>
      </w:r>
      <w:r w:rsidRPr="004E7366">
        <w:rPr>
          <w:rStyle w:val="StyleUnderline"/>
        </w:rPr>
        <w:t xml:space="preserve"> </w:t>
      </w:r>
      <w:r w:rsidRPr="00500ED8">
        <w:rPr>
          <w:rStyle w:val="StyleUnderline"/>
          <w:highlight w:val="green"/>
        </w:rPr>
        <w:t>would</w:t>
      </w:r>
      <w:r w:rsidRPr="004E7366">
        <w:rPr>
          <w:rStyle w:val="StyleUnderline"/>
        </w:rPr>
        <w:t xml:space="preserve"> be to </w:t>
      </w:r>
      <w:r w:rsidRPr="00500ED8">
        <w:rPr>
          <w:rStyle w:val="StyleUnderline"/>
          <w:highlight w:val="green"/>
        </w:rPr>
        <w:t>scan for signals</w:t>
      </w:r>
      <w:r w:rsidRPr="004E7366">
        <w:rPr>
          <w:rStyle w:val="StyleUnderline"/>
        </w:rPr>
        <w:t xml:space="preserve"> as it passed over the lunar </w:t>
      </w:r>
      <w:proofErr w:type="spellStart"/>
      <w:r w:rsidRPr="004E7366">
        <w:rPr>
          <w:rStyle w:val="StyleUnderline"/>
        </w:rPr>
        <w:t>farside</w:t>
      </w:r>
      <w:proofErr w:type="spellEnd"/>
      <w:r w:rsidRPr="004E7366">
        <w:rPr>
          <w:rStyle w:val="StyleUnderline"/>
        </w:rPr>
        <w:t xml:space="preserve"> and relay data back to Earth as it passed over the near side. </w:t>
      </w:r>
      <w:r>
        <w:t xml:space="preserve">One of the main advantages of an orbiter is cost. </w:t>
      </w:r>
      <w:r w:rsidRPr="004E7366">
        <w:rPr>
          <w:rStyle w:val="StyleUnderline"/>
        </w:rPr>
        <w:t xml:space="preserve">The proliferation of small satellites that are capable of accurate tracking combined with low-cost small launch providers like Rocket Lab means that </w:t>
      </w:r>
      <w:r w:rsidRPr="00500ED8">
        <w:rPr>
          <w:rStyle w:val="StyleUnderline"/>
        </w:rPr>
        <w:t>a</w:t>
      </w:r>
      <w:r w:rsidRPr="004E7366">
        <w:rPr>
          <w:rStyle w:val="StyleUnderline"/>
        </w:rPr>
        <w:t xml:space="preserve"> SETI </w:t>
      </w:r>
      <w:r w:rsidRPr="00500ED8">
        <w:rPr>
          <w:rStyle w:val="StyleUnderline"/>
        </w:rPr>
        <w:t>orbiter</w:t>
      </w:r>
      <w:r w:rsidRPr="004E7366">
        <w:rPr>
          <w:rStyle w:val="StyleUnderline"/>
        </w:rPr>
        <w:t xml:space="preserve"> </w:t>
      </w:r>
      <w:r w:rsidRPr="00500ED8">
        <w:rPr>
          <w:rStyle w:val="StyleUnderline"/>
        </w:rPr>
        <w:t>could</w:t>
      </w:r>
      <w:r w:rsidRPr="004E7366">
        <w:rPr>
          <w:rStyle w:val="StyleUnderline"/>
        </w:rPr>
        <w:t xml:space="preserve"> conceivably be sent to the moon for less than $20 million.</w:t>
      </w:r>
      <w:r>
        <w:t xml:space="preserve"> </w:t>
      </w:r>
      <w:r w:rsidRPr="00500ED8">
        <w:rPr>
          <w:rStyle w:val="StyleUnderline"/>
          <w:highlight w:val="green"/>
        </w:rPr>
        <w:t>This</w:t>
      </w:r>
      <w:r w:rsidRPr="004E7366">
        <w:rPr>
          <w:rStyle w:val="StyleUnderline"/>
        </w:rPr>
        <w:t xml:space="preserve"> would be a valuable pathfinder mission that could </w:t>
      </w:r>
      <w:r w:rsidRPr="00500ED8">
        <w:rPr>
          <w:rStyle w:val="Emphasis"/>
          <w:highlight w:val="green"/>
        </w:rPr>
        <w:t>pave the way for a more ambitious observatory</w:t>
      </w:r>
      <w:r w:rsidRPr="004E7366">
        <w:rPr>
          <w:rStyle w:val="Emphasis"/>
        </w:rPr>
        <w:t xml:space="preserve"> on the surface,</w:t>
      </w:r>
      <w:r>
        <w:t xml:space="preserve"> but </w:t>
      </w:r>
      <w:r w:rsidRPr="004E7366">
        <w:rPr>
          <w:rStyle w:val="Emphasis"/>
        </w:rPr>
        <w:t>without the risk and cost.</w:t>
      </w:r>
      <w:r>
        <w:t xml:space="preserve"> As the ill-fated Israeli </w:t>
      </w:r>
      <w:proofErr w:type="spellStart"/>
      <w:r>
        <w:t>Beresheet</w:t>
      </w:r>
      <w:proofErr w:type="spellEnd"/>
      <w:r>
        <w:t xml:space="preserve"> lander mission reminded us, landing on the moon is extremely challenging even when the mission is backed by $100 million.</w:t>
      </w:r>
    </w:p>
    <w:p w14:paraId="70411FCC" w14:textId="77777777" w:rsidR="00986982" w:rsidRDefault="00986982" w:rsidP="00986982">
      <w:r>
        <w:t xml:space="preserve">But a SETI lunar orbiter would also come with a lot of compromises. It would only be able to conduct observations during the brief stretches when it was on the lunar </w:t>
      </w:r>
      <w:proofErr w:type="spellStart"/>
      <w:r>
        <w:t>farside</w:t>
      </w:r>
      <w:proofErr w:type="spellEnd"/>
      <w:r>
        <w:t xml:space="preserve">, which would make a sustained observation campaign more challenging. </w:t>
      </w:r>
      <w:r w:rsidRPr="004E7366">
        <w:rPr>
          <w:rStyle w:val="StyleUnderline"/>
        </w:rPr>
        <w:t xml:space="preserve">The upshot is that </w:t>
      </w:r>
      <w:r w:rsidRPr="00500ED8">
        <w:rPr>
          <w:rStyle w:val="StyleUnderline"/>
          <w:highlight w:val="green"/>
        </w:rPr>
        <w:t>an orbiter</w:t>
      </w:r>
      <w:r w:rsidRPr="004E7366">
        <w:rPr>
          <w:rStyle w:val="StyleUnderline"/>
        </w:rPr>
        <w:t xml:space="preserve"> would </w:t>
      </w:r>
      <w:r w:rsidRPr="00500ED8">
        <w:rPr>
          <w:rStyle w:val="StyleUnderline"/>
          <w:highlight w:val="green"/>
        </w:rPr>
        <w:t>have access to the</w:t>
      </w:r>
      <w:r w:rsidRPr="004E7366">
        <w:rPr>
          <w:rStyle w:val="StyleUnderline"/>
        </w:rPr>
        <w:t xml:space="preserve"> full </w:t>
      </w:r>
      <w:r w:rsidRPr="00500ED8">
        <w:rPr>
          <w:rStyle w:val="StyleUnderline"/>
          <w:highlight w:val="green"/>
        </w:rPr>
        <w:t>sky</w:t>
      </w:r>
      <w:r w:rsidRPr="004E7366">
        <w:rPr>
          <w:rStyle w:val="StyleUnderline"/>
        </w:rPr>
        <w:t xml:space="preserve">, whereas a telescope on the surface would be constrained by the moon’s rotation. </w:t>
      </w:r>
      <w:r>
        <w:t>The biggest downside of an orbiter is that it might lose a lot of the shielding benefits of the moon and be more vulnerable to radio interference from Earth since it would be orbiting high above the lunar surface.</w:t>
      </w:r>
    </w:p>
    <w:p w14:paraId="0D6DCD86" w14:textId="77777777" w:rsidR="00986982" w:rsidRDefault="00986982" w:rsidP="00986982">
      <w:r>
        <w:t xml:space="preserve">“The first SETI observations that are done from the lunar </w:t>
      </w:r>
      <w:proofErr w:type="spellStart"/>
      <w:r>
        <w:t>farside</w:t>
      </w:r>
      <w:proofErr w:type="spellEnd"/>
      <w:r>
        <w:t xml:space="preserve"> will be done from orbit, there’s no question about that,” says Andrew </w:t>
      </w:r>
      <w:proofErr w:type="spellStart"/>
      <w:r>
        <w:t>Siemion</w:t>
      </w:r>
      <w:proofErr w:type="spellEnd"/>
      <w:r>
        <w:t>, the director of the Berkeley SETI Research Center and the second author on the paper. “I think eventually we absolutely want to do something on the surface because we want to build a very large aperture telescope, but even when we’re at that point I don’t think that would negate the utility of doing things from orbit as well.”</w:t>
      </w:r>
    </w:p>
    <w:p w14:paraId="48723D42" w14:textId="77777777" w:rsidR="00986982" w:rsidRDefault="00986982" w:rsidP="00986982">
      <w:proofErr w:type="gramStart"/>
      <w:r>
        <w:t>So</w:t>
      </w:r>
      <w:proofErr w:type="gramEnd"/>
      <w:r>
        <w:t xml:space="preserve"> what would a SETI observatory on the moon look like? </w:t>
      </w:r>
      <w:r w:rsidRPr="004E7366">
        <w:rPr>
          <w:rStyle w:val="StyleUnderline"/>
        </w:rPr>
        <w:t xml:space="preserve">One idea is to use </w:t>
      </w:r>
      <w:r w:rsidRPr="00500ED8">
        <w:rPr>
          <w:rStyle w:val="StyleUnderline"/>
        </w:rPr>
        <w:t>the</w:t>
      </w:r>
      <w:r w:rsidRPr="004E7366">
        <w:rPr>
          <w:rStyle w:val="StyleUnderline"/>
        </w:rPr>
        <w:t xml:space="preserve"> naturally </w:t>
      </w:r>
      <w:r w:rsidRPr="00500ED8">
        <w:rPr>
          <w:rStyle w:val="StyleUnderline"/>
        </w:rPr>
        <w:t>parabolic lunar crater</w:t>
      </w:r>
      <w:r w:rsidRPr="004E7366">
        <w:rPr>
          <w:rStyle w:val="StyleUnderline"/>
        </w:rPr>
        <w:t xml:space="preserve"> as a radio dish, much like the Arecibo telescope in Puerto Rico and the FAST telescope in China, </w:t>
      </w:r>
      <w:r w:rsidRPr="00500ED8">
        <w:rPr>
          <w:rStyle w:val="StyleUnderline"/>
        </w:rPr>
        <w:t>which are</w:t>
      </w:r>
      <w:r w:rsidRPr="004E7366">
        <w:rPr>
          <w:rStyle w:val="StyleUnderline"/>
        </w:rPr>
        <w:t xml:space="preserve"> built </w:t>
      </w:r>
      <w:r w:rsidRPr="00500ED8">
        <w:rPr>
          <w:rStyle w:val="StyleUnderline"/>
        </w:rPr>
        <w:t>into</w:t>
      </w:r>
      <w:r w:rsidRPr="004E7366">
        <w:rPr>
          <w:rStyle w:val="StyleUnderline"/>
        </w:rPr>
        <w:t xml:space="preserve"> natural depressions in the land. </w:t>
      </w:r>
      <w:r>
        <w:t xml:space="preserve">This idea was first considered back in the late 1970s by a group of scientists at the radio physics lab at the Stanford Research Institute. </w:t>
      </w:r>
      <w:r w:rsidRPr="004E7366">
        <w:rPr>
          <w:rStyle w:val="StyleUnderline"/>
        </w:rPr>
        <w:t xml:space="preserve">Their idea was to recreate Arecibo on the moon by suspending an antenna from the lip of a crater and using the basin as a reflector. </w:t>
      </w:r>
      <w:r>
        <w:t xml:space="preserve">The </w:t>
      </w:r>
      <w:r w:rsidRPr="004E7366">
        <w:rPr>
          <w:rStyle w:val="StyleUnderline"/>
        </w:rPr>
        <w:t>reduced gravity on the moon would allow for a radio telescope far larger than any on Earth</w:t>
      </w:r>
      <w:r>
        <w:t xml:space="preserve">, </w:t>
      </w:r>
      <w:r w:rsidRPr="004E7366">
        <w:rPr>
          <w:rStyle w:val="StyleUnderline"/>
        </w:rPr>
        <w:t>which could significantly enhance the sensitivity of SETI searches.</w:t>
      </w:r>
      <w:r>
        <w:t xml:space="preserve"> Ultimately the researchers concluded that a lunar radio observatory was too expensive compared to SETI telescopes that could be built on Earth.</w:t>
      </w:r>
    </w:p>
    <w:p w14:paraId="61A4F3ED" w14:textId="77777777" w:rsidR="00986982" w:rsidRDefault="00986982" w:rsidP="00986982">
      <w:r>
        <w:t xml:space="preserve">But 40 years later, Michaud says that </w:t>
      </w:r>
      <w:r w:rsidRPr="004E7366">
        <w:rPr>
          <w:rStyle w:val="StyleUnderline"/>
        </w:rPr>
        <w:t>building a radio dish in a lunar crater may finally be cheap enough to pull off</w:t>
      </w:r>
      <w:r>
        <w:t xml:space="preserve">. </w:t>
      </w:r>
      <w:r w:rsidRPr="00500ED8">
        <w:rPr>
          <w:rStyle w:val="StyleUnderline"/>
        </w:rPr>
        <w:t>One</w:t>
      </w:r>
      <w:r w:rsidRPr="004E7366">
        <w:rPr>
          <w:rStyle w:val="StyleUnderline"/>
        </w:rPr>
        <w:t xml:space="preserve"> of the main drivers of </w:t>
      </w:r>
      <w:r w:rsidRPr="00500ED8">
        <w:rPr>
          <w:rStyle w:val="StyleUnderline"/>
        </w:rPr>
        <w:t xml:space="preserve">this </w:t>
      </w:r>
      <w:r w:rsidRPr="00500ED8">
        <w:rPr>
          <w:rStyle w:val="StyleUnderline"/>
          <w:highlight w:val="green"/>
        </w:rPr>
        <w:t>cost reduction is</w:t>
      </w:r>
      <w:r w:rsidRPr="004E7366">
        <w:rPr>
          <w:rStyle w:val="StyleUnderline"/>
        </w:rPr>
        <w:t xml:space="preserve"> </w:t>
      </w:r>
      <w:r w:rsidRPr="00500ED8">
        <w:rPr>
          <w:rStyle w:val="StyleUnderline"/>
          <w:highlight w:val="green"/>
        </w:rPr>
        <w:t xml:space="preserve">the advent of </w:t>
      </w:r>
      <w:r w:rsidRPr="00500ED8">
        <w:rPr>
          <w:rStyle w:val="Emphasis"/>
          <w:highlight w:val="green"/>
        </w:rPr>
        <w:t>commercial launch providers</w:t>
      </w:r>
      <w:r w:rsidRPr="004E7366">
        <w:rPr>
          <w:rStyle w:val="StyleUnderline"/>
        </w:rPr>
        <w:t xml:space="preserve"> like SpaceX and Rocket</w:t>
      </w:r>
      <w:r>
        <w:t xml:space="preserve"> </w:t>
      </w:r>
      <w:r w:rsidRPr="004E7366">
        <w:rPr>
          <w:rStyle w:val="StyleUnderline"/>
        </w:rPr>
        <w:t>Lab,</w:t>
      </w:r>
      <w:r>
        <w:t xml:space="preserve"> </w:t>
      </w:r>
      <w:r w:rsidRPr="00500ED8">
        <w:rPr>
          <w:rStyle w:val="StyleUnderline"/>
          <w:highlight w:val="green"/>
        </w:rPr>
        <w:t>which</w:t>
      </w:r>
      <w:r w:rsidRPr="004E7366">
        <w:rPr>
          <w:rStyle w:val="StyleUnderline"/>
        </w:rPr>
        <w:t xml:space="preserve"> have </w:t>
      </w:r>
      <w:r w:rsidRPr="004E7366">
        <w:rPr>
          <w:rStyle w:val="Emphasis"/>
        </w:rPr>
        <w:t xml:space="preserve">dramatically </w:t>
      </w:r>
      <w:r w:rsidRPr="00500ED8">
        <w:rPr>
          <w:rStyle w:val="Emphasis"/>
          <w:highlight w:val="green"/>
        </w:rPr>
        <w:t>lowered the cost</w:t>
      </w:r>
      <w:r w:rsidRPr="004E7366">
        <w:rPr>
          <w:rStyle w:val="Emphasis"/>
        </w:rPr>
        <w:t xml:space="preserve"> of space access.</w:t>
      </w:r>
      <w:r>
        <w:t xml:space="preserve"> Another driver is NASA’s push to establish a permanent human presence on the moon, which has subsidized the development of a fleet of commercial lunar exploration vehicles. “There’s so much interest in going back to the moon,” says Michaud, who cited Blue Origin’s lunar lander and Rocket Lab’s Photon Lunar satellite as examples of technologies enabled by NASA’s Artemis program.</w:t>
      </w:r>
    </w:p>
    <w:p w14:paraId="102EBAF8" w14:textId="77777777" w:rsidR="00986982" w:rsidRPr="004E7366" w:rsidRDefault="00986982" w:rsidP="00986982">
      <w:pPr>
        <w:rPr>
          <w:rStyle w:val="StyleUnderline"/>
        </w:rPr>
      </w:pPr>
      <w:r>
        <w:t xml:space="preserve">A crux of the original vision for lunar SETI observatories was that it would require a human settlement on the moon to build and operate the radio dish. But robotic systems have improved enough that it may be possible to take humans out of the equation. This was clearly demonstrated in 2019 when China’s </w:t>
      </w:r>
      <w:proofErr w:type="spellStart"/>
      <w:r>
        <w:t>Chang’e</w:t>
      </w:r>
      <w:proofErr w:type="spellEnd"/>
      <w:r>
        <w:t xml:space="preserve"> 4 rover landed autonomously on the </w:t>
      </w:r>
      <w:proofErr w:type="spellStart"/>
      <w:r>
        <w:t>farside</w:t>
      </w:r>
      <w:proofErr w:type="spellEnd"/>
      <w:r>
        <w:t xml:space="preserve"> of the moon. These </w:t>
      </w:r>
      <w:r w:rsidRPr="004E7366">
        <w:rPr>
          <w:rStyle w:val="StyleUnderline"/>
        </w:rPr>
        <w:t>advancements in autonomous navigation</w:t>
      </w:r>
      <w:r>
        <w:t xml:space="preserve"> </w:t>
      </w:r>
      <w:r w:rsidRPr="004E7366">
        <w:rPr>
          <w:rStyle w:val="StyleUnderline"/>
        </w:rPr>
        <w:t>have laid the foundation for a lunar radio observatory that is built entirely by robots.</w:t>
      </w:r>
    </w:p>
    <w:p w14:paraId="6BC776D6" w14:textId="77777777" w:rsidR="00986982" w:rsidRDefault="00986982" w:rsidP="00986982">
      <w:r>
        <w:t xml:space="preserve">It sounds like science fiction, but earlier this year NASA’s Advanced Innovative Concepts program awarded one of </w:t>
      </w:r>
      <w:proofErr w:type="spellStart"/>
      <w:r>
        <w:t>it’s</w:t>
      </w:r>
      <w:proofErr w:type="spellEnd"/>
      <w:r>
        <w:t xml:space="preserve"> prestigious grants to </w:t>
      </w:r>
      <w:proofErr w:type="spellStart"/>
      <w:r>
        <w:t>Saptarshi</w:t>
      </w:r>
      <w:proofErr w:type="spellEnd"/>
      <w:r>
        <w:t xml:space="preserve"> Bandyopadhyay, a researcher at the Jet Propulsion Laboratory, to figure out a way to make it happen. His idea is to use rovers to deploy wire mesh in a crater on the lunar </w:t>
      </w:r>
      <w:proofErr w:type="spellStart"/>
      <w:r>
        <w:t>farside</w:t>
      </w:r>
      <w:proofErr w:type="spellEnd"/>
      <w:r>
        <w:t xml:space="preserve"> and suspend a receiver over the dish. NIAC is all about funding high risk, high reward missions, and there’s no guarantee that Bandyopadhyay’s proposal will ever come to fruition. Still, addressing the technical problems associated with building a radio receiver on the </w:t>
      </w:r>
      <w:proofErr w:type="spellStart"/>
      <w:r>
        <w:t>farside</w:t>
      </w:r>
      <w:proofErr w:type="spellEnd"/>
      <w:r>
        <w:t xml:space="preserve"> of the moon is an important first step.</w:t>
      </w:r>
    </w:p>
    <w:p w14:paraId="5E26D92A" w14:textId="77777777" w:rsidR="00986982" w:rsidRDefault="00986982" w:rsidP="00986982">
      <w:r>
        <w:t xml:space="preserve">And Bandyopadhyay isn’t the only </w:t>
      </w:r>
      <w:r w:rsidRPr="004E7366">
        <w:rPr>
          <w:rStyle w:val="StyleUnderline"/>
        </w:rPr>
        <w:t>NASA-backed researcher contemplating a lunar radio observatory</w:t>
      </w:r>
      <w:r>
        <w:t xml:space="preserve">. Jack Burns, a radio astronomer at the University of Colorado, has also received a grant to study a mission concept for a radio telescope array called FARSIDE. Instead of using a crater as a dish, FARSIDE would deploy several smaller antennas across the lunar surface that would collectively form a large radio telescope. Both </w:t>
      </w:r>
      <w:r w:rsidRPr="00500ED8">
        <w:rPr>
          <w:rStyle w:val="Emphasis"/>
          <w:highlight w:val="green"/>
        </w:rPr>
        <w:t>NASA studies</w:t>
      </w:r>
      <w:r w:rsidRPr="004E7366">
        <w:rPr>
          <w:rStyle w:val="Emphasis"/>
        </w:rPr>
        <w:t xml:space="preserve"> are </w:t>
      </w:r>
      <w:r w:rsidRPr="00500ED8">
        <w:rPr>
          <w:rStyle w:val="Emphasis"/>
          <w:highlight w:val="green"/>
        </w:rPr>
        <w:t>focused on radio astronomy</w:t>
      </w:r>
      <w:r w:rsidRPr="004E7366">
        <w:rPr>
          <w:rStyle w:val="Emphasis"/>
        </w:rPr>
        <w:t xml:space="preserve"> rather than SETI</w:t>
      </w:r>
      <w:r>
        <w:t xml:space="preserve">, but </w:t>
      </w:r>
      <w:proofErr w:type="spellStart"/>
      <w:r>
        <w:t>Siemion</w:t>
      </w:r>
      <w:proofErr w:type="spellEnd"/>
      <w:r>
        <w:t xml:space="preserve"> sees the two disciplines as natural allies in the quest to establish an observatory on the lunar </w:t>
      </w:r>
      <w:proofErr w:type="spellStart"/>
      <w:r>
        <w:t>farside</w:t>
      </w:r>
      <w:proofErr w:type="spellEnd"/>
      <w:r>
        <w:t>. SETI has piggybacked on other radio astronomy projects in the past—SERENDIP, for instance, opportunistically searched for ET signals during radio observation campaigns at a variety of telescopes—and it seems plausible that a similar arrangement could be made with an observatory on the moon.</w:t>
      </w:r>
    </w:p>
    <w:p w14:paraId="13660FFB" w14:textId="77777777" w:rsidR="00986982" w:rsidRDefault="00986982" w:rsidP="00986982">
      <w:pPr>
        <w:pStyle w:val="Heading4"/>
        <w:numPr>
          <w:ilvl w:val="0"/>
          <w:numId w:val="12"/>
        </w:numPr>
      </w:pPr>
      <w:r>
        <w:t xml:space="preserve">The private sector use chips on </w:t>
      </w:r>
      <w:proofErr w:type="gramStart"/>
      <w:r>
        <w:t>space ships</w:t>
      </w:r>
      <w:proofErr w:type="gramEnd"/>
      <w:r>
        <w:t xml:space="preserve"> to send messages to extraterrestrials.  </w:t>
      </w:r>
    </w:p>
    <w:p w14:paraId="4D7FBCFD" w14:textId="77777777" w:rsidR="00986982" w:rsidRDefault="00986982" w:rsidP="00986982">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t>
      </w:r>
      <w:proofErr w:type="gramStart"/>
      <w:r w:rsidRPr="00792E89">
        <w:t>With</w:t>
      </w:r>
      <w:proofErr w:type="gramEnd"/>
      <w:r w:rsidRPr="00792E89">
        <w:t xml:space="preserve"> Space Aliens,” NBC News, 2/8/17. </w:t>
      </w:r>
      <w:hyperlink r:id="rId11" w:history="1">
        <w:r w:rsidRPr="00792E89">
          <w:rPr>
            <w:rStyle w:val="Hyperlink"/>
          </w:rPr>
          <w:t>https://www.nbcnews.com/storyline/the-big-questions/why-these-scientists-fear-contact-space-aliens-n717271</w:t>
        </w:r>
      </w:hyperlink>
      <w:r w:rsidRPr="00792E89">
        <w:t>] RR</w:t>
      </w:r>
    </w:p>
    <w:p w14:paraId="38822794" w14:textId="77777777" w:rsidR="00986982" w:rsidRDefault="00986982" w:rsidP="00986982">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that's </w:t>
      </w:r>
      <w:r w:rsidRPr="007C66A5">
        <w:rPr>
          <w:rStyle w:val="StyleUnderline"/>
          <w:highlight w:val="green"/>
        </w:rPr>
        <w:t>funded by</w:t>
      </w:r>
      <w:r w:rsidRPr="00A63D10">
        <w:rPr>
          <w:rStyle w:val="StyleUnderline"/>
        </w:rPr>
        <w:t xml:space="preserve"> billionaire Russian tech mogul Yuri </w:t>
      </w:r>
      <w:r w:rsidRPr="007C66A5">
        <w:rPr>
          <w:rStyle w:val="StyleUnderline"/>
          <w:highlight w:val="green"/>
        </w:rPr>
        <w:t>Milner</w:t>
      </w:r>
      <w:r>
        <w:t xml:space="preserve">. </w:t>
      </w:r>
      <w:r w:rsidRPr="007C66A5">
        <w:rPr>
          <w:rStyle w:val="StyleUnderline"/>
          <w:highlight w:val="green"/>
        </w:rPr>
        <w:t>Its Breakthrough Message program</w:t>
      </w:r>
      <w:r w:rsidRPr="00A63D10">
        <w:rPr>
          <w:rStyle w:val="StyleUnderline"/>
        </w:rPr>
        <w:t xml:space="preserve"> would solicit ideas from around the world to compose a message to aliens and figure out how to send it. </w:t>
      </w:r>
      <w:r>
        <w:t>Outreach for the program may launch as soon as next year, according to Pete Worden, the Breakthrough Initiatives’ director.</w:t>
      </w:r>
    </w:p>
    <w:p w14:paraId="7435214B" w14:textId="77777777" w:rsidR="00986982" w:rsidRDefault="00986982" w:rsidP="00986982">
      <w:r>
        <w:t>“We’re well aware of the argument, ‘</w:t>
      </w:r>
      <w:r w:rsidRPr="00A63D10">
        <w:rPr>
          <w:rStyle w:val="Emphasis"/>
        </w:rPr>
        <w:t>Do you send things or not?’</w:t>
      </w:r>
      <w:r w:rsidRPr="00A63D10">
        <w:rPr>
          <w:rStyle w:val="StyleUnderline"/>
        </w:rPr>
        <w:t xml:space="preserve"> There’s pretty vigorous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354B33DB" w14:textId="77777777" w:rsidR="00986982" w:rsidRDefault="00986982" w:rsidP="00986982">
      <w:r>
        <w:t xml:space="preserve">Next comes “more of a technical expertise question,” </w:t>
      </w:r>
      <w:proofErr w:type="spellStart"/>
      <w:r>
        <w:t>Wordon</w:t>
      </w:r>
      <w:proofErr w:type="spellEnd"/>
      <w:r>
        <w:t xml:space="preserve"> says. “Given that you have an image or images, how do you best encrypt it so it can be received?”</w:t>
      </w:r>
    </w:p>
    <w:p w14:paraId="21112AE8" w14:textId="77777777" w:rsidR="00986982" w:rsidRPr="00A63D10" w:rsidRDefault="00986982" w:rsidP="00986982">
      <w:pPr>
        <w:rPr>
          <w:rStyle w:val="StyleUnderline"/>
        </w:rPr>
      </w:pPr>
      <w:r w:rsidRPr="007C66A5">
        <w:rPr>
          <w:rStyle w:val="StyleUnderline"/>
          <w:highlight w:val="green"/>
        </w:rPr>
        <w:t>Breakthrough Message 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pictures,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2AA7D1A9" w14:textId="77777777" w:rsidR="00986982" w:rsidRDefault="00986982" w:rsidP="00986982">
      <w:r w:rsidRPr="006D78FC">
        <w:rPr>
          <w:rStyle w:val="StyleUnderline"/>
        </w:rPr>
        <w:t>The scientific community continues to debate these questions.</w:t>
      </w:r>
      <w:r>
        <w:t xml:space="preserve"> For instance, Philip </w:t>
      </w:r>
      <w:proofErr w:type="spellStart"/>
      <w:r>
        <w:t>Lubin</w:t>
      </w:r>
      <w:proofErr w:type="spellEnd"/>
      <w:r>
        <w:t xml:space="preserve"> of the University of California, Santa Barbara, has published research describing a laser array that could conceivably broadcast a signal through the observable universe.</w:t>
      </w:r>
    </w:p>
    <w:p w14:paraId="03230FE6" w14:textId="77777777" w:rsidR="00986982" w:rsidRDefault="00986982" w:rsidP="00986982">
      <w:r w:rsidRPr="007C66A5">
        <w:rPr>
          <w:rStyle w:val="StyleUnderline"/>
          <w:highlight w:val="green"/>
        </w:rPr>
        <w:t xml:space="preserve">Breakthrough is </w:t>
      </w:r>
      <w:r w:rsidRPr="007C66A5">
        <w:rPr>
          <w:rStyle w:val="StyleUnderline"/>
        </w:rPr>
        <w:t xml:space="preserve">also </w:t>
      </w:r>
      <w:r w:rsidRPr="007C66A5">
        <w:rPr>
          <w:rStyle w:val="StyleUnderline"/>
          <w:highlight w:val="green"/>
        </w:rPr>
        <w:t>working on 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73259350" w14:textId="77777777" w:rsidR="00986982" w:rsidRDefault="00986982" w:rsidP="00986982">
      <w:r>
        <w:t>“If six months from now, we start to see some interesting signals, we’ll probably accelerate the Message program,” he says.</w:t>
      </w:r>
    </w:p>
    <w:p w14:paraId="03915D14" w14:textId="77777777" w:rsidR="00986982" w:rsidRDefault="00986982" w:rsidP="00986982">
      <w:r>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7AAC79CA" w14:textId="77777777" w:rsidR="00986982" w:rsidRDefault="00986982" w:rsidP="00986982">
      <w:r>
        <w:t xml:space="preserve">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w:t>
      </w:r>
      <w:proofErr w:type="gramStart"/>
      <w:r>
        <w:t>Of course</w:t>
      </w:r>
      <w:proofErr w:type="gramEnd"/>
      <w:r>
        <w:t xml:space="preserve"> there’s also the possibility that there are no aliens.</w:t>
      </w:r>
    </w:p>
    <w:p w14:paraId="45C93D0F" w14:textId="77777777" w:rsidR="00986982" w:rsidRPr="006D78FC" w:rsidRDefault="00986982" w:rsidP="00986982">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543839E5" w14:textId="77777777" w:rsidR="00986982" w:rsidRPr="006D78FC" w:rsidRDefault="00986982" w:rsidP="00986982">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0C11F10B" w14:textId="77777777" w:rsidR="00986982" w:rsidRPr="006D78FC" w:rsidRDefault="00986982" w:rsidP="00986982">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2758E739" w14:textId="77777777" w:rsidR="00986982" w:rsidRDefault="00986982" w:rsidP="00986982">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 xml:space="preserve">technologically very </w:t>
      </w:r>
      <w:proofErr w:type="gramStart"/>
      <w:r w:rsidRPr="007C66A5">
        <w:rPr>
          <w:rStyle w:val="StyleUnderline"/>
          <w:highlight w:val="green"/>
        </w:rPr>
        <w:t>advanced</w:t>
      </w:r>
      <w:r w:rsidRPr="006D78FC">
        <w:rPr>
          <w:rStyle w:val="StyleUnderline"/>
        </w:rPr>
        <w:t>, and</w:t>
      </w:r>
      <w:proofErr w:type="gramEnd"/>
      <w:r w:rsidRPr="006D78FC">
        <w:rPr>
          <w:rStyle w:val="StyleUnderline"/>
        </w:rPr>
        <w:t xml:space="preserve">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18AB4057" w14:textId="77777777" w:rsidR="00986982" w:rsidRDefault="00986982" w:rsidP="00986982">
      <w:r>
        <w:t>Other astronomers think it’s worth the risk — and they add, somewhat darkly, that it’s too late anyway. We are a loud species, and our messages have been making their way through the cosmos since the dawn of radio.</w:t>
      </w:r>
    </w:p>
    <w:p w14:paraId="7CCFF9C8" w14:textId="77777777" w:rsidR="00986982" w:rsidRDefault="00986982" w:rsidP="00986982">
      <w:r>
        <w:t xml:space="preserve">“If we are in danger of an alien invasion, it’s too late,” wrote Douglas </w:t>
      </w:r>
      <w:proofErr w:type="spellStart"/>
      <w:r>
        <w:t>Vakoch</w:t>
      </w:r>
      <w:proofErr w:type="spellEnd"/>
      <w:r>
        <w:t xml:space="preserve">, the director of Messaging Extraterrestrial Intelligence (METI) International, in a rebuttal last fall in Nature Physics. </w:t>
      </w:r>
      <w:proofErr w:type="spellStart"/>
      <w:r>
        <w:t>Vakoch</w:t>
      </w:r>
      <w:proofErr w:type="spellEnd"/>
      <w:r>
        <w:t>, the most prominent METI proponent, argues that if we don’t tell anyone we’re here, we could miss out on new technology that could help humanity, or even protect us from other, less friendly aliens.</w:t>
      </w:r>
    </w:p>
    <w:p w14:paraId="51AE65FE" w14:textId="77777777" w:rsidR="00986982" w:rsidRDefault="00986982" w:rsidP="00986982">
      <w:r>
        <w:t>“If we are in danger of an alien invasion, it’s too late."</w:t>
      </w:r>
    </w:p>
    <w:p w14:paraId="2A8B9053" w14:textId="77777777" w:rsidR="00986982" w:rsidRDefault="00986982" w:rsidP="00986982">
      <w: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472C8BD4" w14:textId="77777777" w:rsidR="00986982" w:rsidRDefault="00986982" w:rsidP="00986982">
      <w: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12FD2F64" w14:textId="77777777" w:rsidR="00986982" w:rsidRDefault="00986982" w:rsidP="00986982">
      <w:r>
        <w:t>Many have already tried, albeit some more seriously than others.</w:t>
      </w:r>
    </w:p>
    <w:p w14:paraId="160FCDF9" w14:textId="77777777" w:rsidR="00986982" w:rsidRDefault="00986982" w:rsidP="00986982">
      <w:r>
        <w:t>In 2008, NASA broadcast the Beatles tune “Across the Universe” toward Polaris, the North Star, commemorating the space agency’s 50th birthday, the 45th anniversary of the Deep Space Network, and the 40th anniversary of that song.</w:t>
      </w:r>
    </w:p>
    <w:p w14:paraId="775D773C" w14:textId="77777777" w:rsidR="00986982" w:rsidRDefault="00986982" w:rsidP="00986982">
      <w:r>
        <w:t>Later that year, a tech startup working with Ukraine’s space agency beamed pictures and messages to the exoplanet Gliese 581 c. Other, sillier messages to the stars have included a Doritos commercial and a bunch of Craigslist ads.</w:t>
      </w:r>
    </w:p>
    <w:p w14:paraId="57B43853" w14:textId="77777777" w:rsidR="00986982" w:rsidRDefault="00986982" w:rsidP="00986982">
      <w:r>
        <w:t xml:space="preserve">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t>
      </w:r>
      <w:proofErr w:type="spellStart"/>
      <w:r>
        <w:t>Walkowicz</w:t>
      </w:r>
      <w:proofErr w:type="spellEnd"/>
      <w:r>
        <w:t>, signed on to a statement guarding against any future METI efforts until some sort of international consortium could reach agreement.</w:t>
      </w:r>
    </w:p>
    <w:p w14:paraId="37E1A7FD" w14:textId="77777777" w:rsidR="00986982" w:rsidRDefault="00986982" w:rsidP="00986982">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66F65499" w14:textId="77777777" w:rsidR="00986982" w:rsidRDefault="00986982" w:rsidP="00986982">
      <w:r w:rsidRPr="007C66A5">
        <w:rPr>
          <w:rStyle w:val="StyleUnderline"/>
          <w:highlight w:val="green"/>
        </w:rPr>
        <w:t xml:space="preserve">Milner’s $100 million Breakthrough </w:t>
      </w:r>
      <w:proofErr w:type="spellStart"/>
      <w:r w:rsidRPr="007C66A5">
        <w:rPr>
          <w:rStyle w:val="StyleUnderline"/>
          <w:highlight w:val="green"/>
        </w:rPr>
        <w:t>Starshot</w:t>
      </w:r>
      <w:proofErr w:type="spellEnd"/>
      <w:r w:rsidRPr="007C66A5">
        <w:rPr>
          <w:rStyle w:val="StyleUnderline"/>
          <w:highlight w:val="green"/>
        </w:rPr>
        <w:t xml:space="preserve"> aims to send</w:t>
      </w:r>
      <w:r w:rsidRPr="00A63D10">
        <w:rPr>
          <w:rStyle w:val="StyleUnderline"/>
        </w:rPr>
        <w:t xml:space="preserve"> a fleet of paper-thin </w:t>
      </w:r>
      <w:r w:rsidRPr="007C66A5">
        <w:rPr>
          <w:rStyle w:val="StyleUnderline"/>
          <w:highlight w:val="green"/>
        </w:rPr>
        <w:t>space chips to the Alpha Centauri</w:t>
      </w:r>
      <w:r w:rsidRPr="00A63D10">
        <w:rPr>
          <w:rStyle w:val="StyleUnderline"/>
        </w:rPr>
        <w:t xml:space="preserve"> system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13185A8F" w14:textId="77777777" w:rsidR="00986982" w:rsidRDefault="00986982" w:rsidP="00986982">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2856E5C9" w14:textId="77777777" w:rsidR="00986982" w:rsidRDefault="00986982" w:rsidP="00986982">
      <w:r>
        <w:t xml:space="preserve">But some time sooner than that, we will need to decide whether to say anything at all. Ultimately, those discussions are important for humanity, Worden, </w:t>
      </w:r>
      <w:proofErr w:type="spellStart"/>
      <w:r>
        <w:t>Walkowicz</w:t>
      </w:r>
      <w:proofErr w:type="spellEnd"/>
      <w:r>
        <w:t xml:space="preserve"> and Grinspoon all say.</w:t>
      </w:r>
    </w:p>
    <w:p w14:paraId="28BA0E96" w14:textId="0ED51A60" w:rsidR="00986982" w:rsidRDefault="00986982" w:rsidP="00986982">
      <w:pPr>
        <w:pStyle w:val="Heading4"/>
      </w:pPr>
      <w:r>
        <w:t xml:space="preserve">Alpha Centauri </w:t>
      </w:r>
      <w:r w:rsidR="00DD1AD3">
        <w:t xml:space="preserve">specifically is a likely candidate for ET </w:t>
      </w:r>
      <w:proofErr w:type="spellStart"/>
      <w:r w:rsidR="00DD1AD3">
        <w:t xml:space="preserve">life. </w:t>
      </w:r>
      <w:proofErr w:type="spellEnd"/>
    </w:p>
    <w:p w14:paraId="04CE5DAC" w14:textId="77777777" w:rsidR="00986982" w:rsidRPr="008B18EF" w:rsidRDefault="00986982" w:rsidP="00986982">
      <w:r w:rsidRPr="008B18EF">
        <w:rPr>
          <w:rStyle w:val="Style13ptBold"/>
        </w:rPr>
        <w:t>Anderson 18</w:t>
      </w:r>
      <w:r>
        <w:t xml:space="preserve"> [(Paul Scott, </w:t>
      </w:r>
      <w:r w:rsidRPr="008B18EF">
        <w:t xml:space="preserve">has had a passion for space exploration that began when he was a child when he watched Carl Sagan’s Cosmos. While in school he was known for his passion for space exploration and astronomy. He started his blog The </w:t>
      </w:r>
      <w:proofErr w:type="spellStart"/>
      <w:r w:rsidRPr="008B18EF">
        <w:t>Meridiani</w:t>
      </w:r>
      <w:proofErr w:type="spellEnd"/>
      <w:r w:rsidRPr="008B18EF">
        <w:t xml:space="preserve"> Journal in 2005, which was a chronicle of planetary exploration. In 2015, the blog was renamed as </w:t>
      </w:r>
      <w:proofErr w:type="spellStart"/>
      <w:r w:rsidRPr="008B18EF">
        <w:t>Planetaria</w:t>
      </w:r>
      <w:proofErr w:type="spellEnd"/>
      <w:r w:rsidRPr="008B18EF">
        <w:t xml:space="preserve">. While interested in all aspects of space exploration, his primary passion is planetary science. In 2011, he started writing about space on a freelance basis, and now currently writes for </w:t>
      </w:r>
      <w:proofErr w:type="spellStart"/>
      <w:r w:rsidRPr="008B18EF">
        <w:t>AmericaSpace</w:t>
      </w:r>
      <w:proofErr w:type="spellEnd"/>
      <w:r w:rsidRPr="008B18EF">
        <w:t xml:space="preserve"> and Futurism (part of Vocal).</w:t>
      </w:r>
      <w:r>
        <w:t>) “</w:t>
      </w:r>
      <w:r w:rsidRPr="008B18EF">
        <w:t>Life at Alpha Centauri? Maybe, NASA says</w:t>
      </w:r>
      <w:r>
        <w:t xml:space="preserve">,” </w:t>
      </w:r>
      <w:proofErr w:type="spellStart"/>
      <w:r>
        <w:t>EarthSky</w:t>
      </w:r>
      <w:proofErr w:type="spellEnd"/>
      <w:r>
        <w:t xml:space="preserve">, 6/17/18. </w:t>
      </w:r>
      <w:hyperlink r:id="rId12" w:history="1">
        <w:r w:rsidRPr="00B666EB">
          <w:rPr>
            <w:rStyle w:val="Hyperlink"/>
          </w:rPr>
          <w:t>https://earthsky.org/space/could-life-exist-at-alpha-centauri/</w:t>
        </w:r>
      </w:hyperlink>
      <w:r>
        <w:t>] RR</w:t>
      </w:r>
    </w:p>
    <w:p w14:paraId="7BEC4667" w14:textId="77777777" w:rsidR="00986982" w:rsidRDefault="00986982" w:rsidP="00986982">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due to the fact that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3255E317" w14:textId="77777777" w:rsidR="00986982" w:rsidRPr="00F34EFB" w:rsidRDefault="00986982" w:rsidP="00986982">
      <w:pPr>
        <w:rPr>
          <w:rStyle w:val="StyleUnderline"/>
        </w:rPr>
      </w:pPr>
      <w:r>
        <w:t xml:space="preserve">Because it is relatively close, </w:t>
      </w:r>
      <w:r w:rsidRPr="00F34EFB">
        <w:rPr>
          <w:rStyle w:val="Emphasis"/>
        </w:rPr>
        <w:t xml:space="preserve">the </w:t>
      </w:r>
      <w:r w:rsidRPr="00B44B21">
        <w:rPr>
          <w:rStyle w:val="Emphasis"/>
          <w:highlight w:val="green"/>
        </w:rPr>
        <w:t>Alpha Centauri system is seen</w:t>
      </w:r>
      <w:r w:rsidRPr="00F34EFB">
        <w:rPr>
          <w:rStyle w:val="Emphasis"/>
        </w:rPr>
        <w:t xml:space="preserve"> by many </w:t>
      </w:r>
      <w:r w:rsidRPr="00B44B21">
        <w:rPr>
          <w:rStyle w:val="Emphasis"/>
          <w:highlight w:val="green"/>
        </w:rPr>
        <w:t>as the best candidate to explore for</w:t>
      </w:r>
      <w:r w:rsidRPr="00F34EFB">
        <w:rPr>
          <w:rStyle w:val="Emphasis"/>
        </w:rPr>
        <w:t xml:space="preserve"> signs of </w:t>
      </w:r>
      <w:r w:rsidRPr="00B44B21">
        <w:rPr>
          <w:rStyle w:val="Emphasis"/>
          <w:highlight w:val="green"/>
        </w:rPr>
        <w:t>life</w:t>
      </w:r>
      <w:r>
        <w:t xml:space="preserve">. The question is, </w:t>
      </w:r>
      <w:r w:rsidRPr="00F34EFB">
        <w:rPr>
          <w:rStyle w:val="StyleUnderline"/>
        </w:rPr>
        <w:t>will we find planets in an environment conducive to life as we know it?</w:t>
      </w:r>
    </w:p>
    <w:p w14:paraId="23F5C4FF" w14:textId="77777777" w:rsidR="00986982" w:rsidRPr="00F34EFB" w:rsidRDefault="00986982" w:rsidP="00986982">
      <w:pPr>
        <w:rPr>
          <w:rStyle w:val="StyleUnderline"/>
        </w:rPr>
      </w:pPr>
      <w:r>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269323BC" w14:textId="77777777" w:rsidR="00986982" w:rsidRPr="003600DC" w:rsidRDefault="00986982" w:rsidP="00986982">
      <w:pPr>
        <w:rPr>
          <w:rStyle w:val="StyleUnderline"/>
        </w:rPr>
      </w:pPr>
      <w:r>
        <w:t>While the other two stars</w:t>
      </w:r>
      <w:r w:rsidRPr="00B44B21">
        <w:rPr>
          <w:highlight w:val="green"/>
        </w:rPr>
        <w:t xml:space="preserve">, </w:t>
      </w:r>
      <w:r w:rsidRPr="00B44B21">
        <w:rPr>
          <w:rStyle w:val="StyleUnderline"/>
          <w:highlight w:val="green"/>
        </w:rPr>
        <w:t>Alpha Centauri A and B, are both similar to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 xml:space="preserve">conditions around the </w:t>
      </w:r>
      <w:proofErr w:type="spellStart"/>
      <w:r w:rsidRPr="0061223D">
        <w:rPr>
          <w:rStyle w:val="Emphasis"/>
          <w:highlight w:val="green"/>
        </w:rPr>
        <w:t>olther</w:t>
      </w:r>
      <w:proofErr w:type="spellEnd"/>
      <w:r w:rsidRPr="0061223D">
        <w:rPr>
          <w:rStyle w:val="Emphasis"/>
          <w:highlight w:val="green"/>
        </w:rPr>
        <w:t xml:space="preserve"> 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the prospects for life are actually better for habitable zone planets around Alpha Centauri A than our own sun, with lower doses of X-rays than similar planets in our solar system, and only slightly worse around Alpha Centauri B, by a factor of five. As Ayres noted:</w:t>
      </w:r>
    </w:p>
    <w:p w14:paraId="75CEA681" w14:textId="77777777" w:rsidR="00986982" w:rsidRPr="003600DC" w:rsidRDefault="00986982" w:rsidP="00986982">
      <w:pPr>
        <w:rPr>
          <w:rStyle w:val="Emphasis"/>
        </w:rPr>
      </w:pPr>
      <w:r w:rsidRPr="0061223D">
        <w:rPr>
          <w:rStyle w:val="StyleUnderline"/>
          <w:highlight w:val="green"/>
        </w:rPr>
        <w:t>This is very good news for</w:t>
      </w:r>
      <w:r w:rsidRPr="003600DC">
        <w:rPr>
          <w:rStyle w:val="StyleUnderline"/>
        </w:rPr>
        <w:t xml:space="preserve"> </w:t>
      </w:r>
      <w:r w:rsidRPr="0061223D">
        <w:rPr>
          <w:rStyle w:val="Emphasis"/>
        </w:rPr>
        <w:t>Alpha Cen AB in</w:t>
      </w:r>
      <w:r w:rsidRPr="003600DC">
        <w:rPr>
          <w:rStyle w:val="Emphasis"/>
        </w:rPr>
        <w:t xml:space="preserve"> terms of </w:t>
      </w:r>
      <w:r w:rsidRPr="0061223D">
        <w:rPr>
          <w:rStyle w:val="Emphasis"/>
          <w:highlight w:val="green"/>
        </w:rPr>
        <w:t>the</w:t>
      </w:r>
      <w:r w:rsidRPr="003600DC">
        <w:rPr>
          <w:rStyle w:val="Emphasis"/>
        </w:rPr>
        <w:t xml:space="preserve"> ability of </w:t>
      </w:r>
      <w:r w:rsidRPr="0061223D">
        <w:rPr>
          <w:rStyle w:val="Emphasis"/>
          <w:highlight w:val="green"/>
        </w:rPr>
        <w:t>possible life</w:t>
      </w:r>
      <w:r w:rsidRPr="003600DC">
        <w:rPr>
          <w:rStyle w:val="StyleUnderline"/>
        </w:rPr>
        <w:t xml:space="preserve"> on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13D6A072" w14:textId="77777777" w:rsidR="00986982" w:rsidRDefault="00986982" w:rsidP="00986982">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2BD5F960" w14:textId="77777777" w:rsidR="00986982" w:rsidRDefault="00986982" w:rsidP="00986982">
      <w:r>
        <w:t>For Proxima b however, the situation is different. It receives an average dose of X-rays about 500 times greater than Earth, and up to 50,000 times stronger during a large solar flare. Not exactly ideal conditions for life.</w:t>
      </w:r>
    </w:p>
    <w:p w14:paraId="4ACCA80C" w14:textId="77777777" w:rsidR="00986982" w:rsidRPr="00364F84" w:rsidRDefault="00986982" w:rsidP="00986982">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and </w:t>
      </w:r>
      <w:r w:rsidRPr="0061223D">
        <w:rPr>
          <w:rStyle w:val="StyleUnderline"/>
          <w:highlight w:val="green"/>
        </w:rPr>
        <w:t>a growing number appear to 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2857BBD6" w14:textId="77777777" w:rsidR="00986982" w:rsidRDefault="00986982" w:rsidP="00986982">
      <w:r>
        <w:t>The new results were presented at the 232rd meeting of the American Astronomical Society meeting in Denver, Colorado, and some results were published in January 2018 in the Research Notes of the American Astronomical Society.</w:t>
      </w:r>
    </w:p>
    <w:p w14:paraId="48CDD4A9" w14:textId="77777777" w:rsidR="00986982" w:rsidRDefault="00986982" w:rsidP="00986982">
      <w:pPr>
        <w:rPr>
          <w:rStyle w:val="StyleUnderline"/>
        </w:rPr>
      </w:pPr>
      <w:r>
        <w:t xml:space="preserve">Bottom line: </w:t>
      </w:r>
      <w:r w:rsidRPr="00364F84">
        <w:rPr>
          <w:rStyle w:val="StyleUnderline"/>
        </w:rPr>
        <w:t xml:space="preserve">The closest star system to our sun, Alpha Centauri, </w:t>
      </w:r>
      <w:r w:rsidRPr="00364F84">
        <w:rPr>
          <w:rStyle w:val="Emphasis"/>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1B644205" w14:textId="77777777" w:rsidR="00986982" w:rsidRDefault="00986982" w:rsidP="00986982"/>
    <w:p w14:paraId="70457F7F" w14:textId="77777777" w:rsidR="00986982" w:rsidRDefault="00986982" w:rsidP="00986982">
      <w:pPr>
        <w:pStyle w:val="Heading4"/>
        <w:numPr>
          <w:ilvl w:val="0"/>
          <w:numId w:val="12"/>
        </w:numPr>
      </w:pPr>
      <w:r>
        <w:t xml:space="preserve">Private companies use LEO satellites to make contact and explore— </w:t>
      </w:r>
    </w:p>
    <w:p w14:paraId="3539287E" w14:textId="77777777" w:rsidR="00986982" w:rsidRPr="00140AF8" w:rsidRDefault="00986982" w:rsidP="00986982">
      <w:proofErr w:type="spellStart"/>
      <w:r w:rsidRPr="00792E89">
        <w:rPr>
          <w:rStyle w:val="Style13ptBold"/>
        </w:rPr>
        <w:t>Seti</w:t>
      </w:r>
      <w:proofErr w:type="spellEnd"/>
      <w:r w:rsidRPr="00792E89">
        <w:rPr>
          <w:rStyle w:val="Style13ptBold"/>
        </w:rPr>
        <w:t xml:space="preserve"> Institute 17</w:t>
      </w:r>
      <w:r>
        <w:t xml:space="preserve"> [(The </w:t>
      </w:r>
      <w:proofErr w:type="spellStart"/>
      <w:r>
        <w:t>Seti</w:t>
      </w:r>
      <w:proofErr w:type="spellEnd"/>
      <w:r>
        <w:t xml:space="preserve"> Institute, </w:t>
      </w:r>
      <w:r w:rsidRPr="00140AF8">
        <w:t>a non-profit research organization</w:t>
      </w:r>
      <w:r>
        <w:t>) “</w:t>
      </w:r>
      <w:r w:rsidRPr="00140AF8">
        <w:t>Project Blue and the Quest to Photograph Exoplanets</w:t>
      </w:r>
      <w:r>
        <w:t xml:space="preserve">,” </w:t>
      </w:r>
      <w:proofErr w:type="spellStart"/>
      <w:r>
        <w:t>Seti</w:t>
      </w:r>
      <w:proofErr w:type="spellEnd"/>
      <w:r>
        <w:t xml:space="preserve"> Institute, 10/20/17. </w:t>
      </w:r>
      <w:hyperlink r:id="rId13" w:history="1">
        <w:r w:rsidRPr="002B2AF4">
          <w:rPr>
            <w:rStyle w:val="Hyperlink"/>
          </w:rPr>
          <w:t>https://www.seti.org/project-blue-and-quest-photograph-exoplanets</w:t>
        </w:r>
      </w:hyperlink>
      <w:r>
        <w:t>] RR</w:t>
      </w:r>
    </w:p>
    <w:p w14:paraId="6CD33F44" w14:textId="77777777" w:rsidR="00986982" w:rsidRPr="00140AF8" w:rsidRDefault="00986982" w:rsidP="00986982">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7C66A5">
        <w:rPr>
          <w:rStyle w:val="StyleUnderline"/>
          <w:highlight w:val="green"/>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7F2EF734" w14:textId="77777777" w:rsidR="00986982" w:rsidRDefault="00986982" w:rsidP="00986982">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47CE8E7C" w14:textId="77777777" w:rsidR="00986982" w:rsidRDefault="00986982" w:rsidP="00986982">
      <w:r>
        <w:t xml:space="preserve">Being the closest neighboring system to Earth also makes </w:t>
      </w:r>
      <w:r w:rsidRPr="007C66A5">
        <w:rPr>
          <w:rStyle w:val="StyleUnderline"/>
          <w:highlight w:val="green"/>
        </w:rPr>
        <w:t>Alpha Centauri our best prospect to</w:t>
      </w:r>
      <w:r w:rsidRPr="00140AF8">
        <w:rPr>
          <w:rStyle w:val="StyleUnderline"/>
        </w:rPr>
        <w:t xml:space="preserve"> eventually </w:t>
      </w:r>
      <w:r w:rsidRPr="007C66A5">
        <w:rPr>
          <w:rStyle w:val="StyleUnderline"/>
          <w:highlight w:val="green"/>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5A3D09FB" w14:textId="77777777" w:rsidR="00986982" w:rsidRDefault="00986982" w:rsidP="00986982">
      <w:r>
        <w:t>Project Blue Mission Concept</w:t>
      </w:r>
    </w:p>
    <w:p w14:paraId="72B4C157" w14:textId="77777777" w:rsidR="00986982" w:rsidRDefault="00986982" w:rsidP="00986982">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in order to view its orbiting planets</w:t>
      </w:r>
      <w:r>
        <w:t xml:space="preserve">. A star is over a billion times </w:t>
      </w:r>
      <w:proofErr w:type="gramStart"/>
      <w:r>
        <w:t>brighter, and</w:t>
      </w:r>
      <w:proofErr w:type="gramEnd"/>
      <w:r>
        <w:t xml:space="preserve"> needs to be suppressed in order to see and capture pictures of orbiting planets.</w:t>
      </w:r>
    </w:p>
    <w:p w14:paraId="1B6A1AAC" w14:textId="77777777" w:rsidR="00986982" w:rsidRDefault="00986982" w:rsidP="00986982">
      <w:r>
        <w:t xml:space="preserve">Since </w:t>
      </w:r>
      <w:r w:rsidRPr="00792E89">
        <w:rPr>
          <w:rStyle w:val="StyleUnderline"/>
        </w:rPr>
        <w:t>Alpha Centauri is a binary system</w:t>
      </w:r>
      <w:r>
        <w:t>, this challenge is even more complicated, as we have to suppress the light from two stars</w:t>
      </w:r>
      <w:r w:rsidRPr="007C66A5">
        <w:rPr>
          <w:highlight w:val="green"/>
        </w:rPr>
        <w:t xml:space="preserve">. </w:t>
      </w:r>
      <w:r w:rsidRPr="007C66A5">
        <w:rPr>
          <w:rStyle w:val="StyleUnderline"/>
          <w:highlight w:val="green"/>
        </w:rPr>
        <w:t>Project Blue is a mission to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low Earth orbit</w:t>
      </w:r>
      <w:r w:rsidRPr="00792E89">
        <w:rPr>
          <w:rStyle w:val="StyleUnderline"/>
        </w:rPr>
        <w:t xml:space="preserve"> </w:t>
      </w:r>
      <w:r w:rsidRPr="007C66A5">
        <w:rPr>
          <w:rStyle w:val="StyleUnderline"/>
          <w:highlight w:val="green"/>
        </w:rPr>
        <w:t>The</w:t>
      </w:r>
      <w:r w:rsidRPr="00792E89">
        <w:rPr>
          <w:rStyle w:val="StyleUnderline"/>
        </w:rPr>
        <w:t xml:space="preserve"> Project Blue </w:t>
      </w:r>
      <w:r w:rsidRPr="007C66A5">
        <w:rPr>
          <w:rStyle w:val="StyleUnderline"/>
          <w:highlight w:val="green"/>
        </w:rPr>
        <w:t>telescope will</w:t>
      </w:r>
      <w:r w:rsidRPr="00792E89">
        <w:rPr>
          <w:rStyle w:val="StyleUnderline"/>
        </w:rPr>
        <w:t xml:space="preserve"> </w:t>
      </w:r>
      <w:r w:rsidRPr="007C66A5">
        <w:rPr>
          <w:rStyle w:val="StyleUnderline"/>
          <w:highlight w:val="green"/>
        </w:rPr>
        <w:t>use</w:t>
      </w:r>
      <w:r w:rsidRPr="00792E89">
        <w:rPr>
          <w:rStyle w:val="StyleUnderline"/>
        </w:rPr>
        <w:t xml:space="preserve"> a technique called </w:t>
      </w:r>
      <w:r w:rsidRPr="007C66A5">
        <w:rPr>
          <w:rStyle w:val="StyleUnderline"/>
          <w:highlight w:val="green"/>
        </w:rPr>
        <w:t>'direct imaging' to dim the light</w:t>
      </w:r>
      <w:r w:rsidRPr="00792E89">
        <w:rPr>
          <w:rStyle w:val="StyleUnderline"/>
        </w:rPr>
        <w:t xml:space="preserve"> from Alpha Cen A and B, </w:t>
      </w:r>
      <w:r w:rsidRPr="007C66A5">
        <w:rPr>
          <w:rStyle w:val="StyleUnderline"/>
          <w:highlight w:val="green"/>
        </w:rPr>
        <w:t xml:space="preserve">enabling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508DF9E5" w14:textId="77777777" w:rsidR="00986982" w:rsidRDefault="00986982" w:rsidP="00986982">
      <w:r>
        <w:t>An instrument called a coronagraph to block starlight, using either the Phase Induced Amplitude Apodization (PIAA) or Vector Vortex technique;</w:t>
      </w:r>
    </w:p>
    <w:p w14:paraId="71B8B5FB" w14:textId="77777777" w:rsidR="00986982" w:rsidRDefault="00986982" w:rsidP="00986982">
      <w:r>
        <w:t xml:space="preserve">A deformable mirror, </w:t>
      </w:r>
      <w:proofErr w:type="gramStart"/>
      <w:r>
        <w:t>low-order</w:t>
      </w:r>
      <w:proofErr w:type="gramEnd"/>
      <w:r>
        <w:t xml:space="preserve"> </w:t>
      </w:r>
      <w:proofErr w:type="spellStart"/>
      <w:r>
        <w:t>wavefront</w:t>
      </w:r>
      <w:proofErr w:type="spellEnd"/>
      <w:r>
        <w:t xml:space="preserve"> sensors, and software control algorithms to manipulate the incoming light and achieve multi-star </w:t>
      </w:r>
      <w:proofErr w:type="spellStart"/>
      <w:r>
        <w:t>wavefront</w:t>
      </w:r>
      <w:proofErr w:type="spellEnd"/>
      <w:r>
        <w:t xml:space="preserve"> control (MSWC); and</w:t>
      </w:r>
    </w:p>
    <w:p w14:paraId="562A5EAF" w14:textId="77777777" w:rsidR="00986982" w:rsidRDefault="00986982" w:rsidP="00986982">
      <w:r>
        <w:t>Post-processing methods, called Orbital Differential Imaging (ODI), to enhance image contrast.</w:t>
      </w:r>
    </w:p>
    <w:p w14:paraId="327F4D32" w14:textId="77777777" w:rsidR="00986982" w:rsidRPr="00B25FDB" w:rsidRDefault="00986982" w:rsidP="00986982">
      <w:r>
        <w:t xml:space="preserve">While every space mission is complex, difficult and takes time, </w:t>
      </w:r>
      <w:r w:rsidRPr="00B25FDB">
        <w:t xml:space="preserve">Project Blue has a relatively short lifecycle of about six years. </w:t>
      </w:r>
      <w:proofErr w:type="gramStart"/>
      <w:r>
        <w:t>The Project Blue team,</w:t>
      </w:r>
      <w:proofErr w:type="gramEnd"/>
      <w:r>
        <w:t xml:space="preserve"> made up of technical experts and resources from </w:t>
      </w:r>
      <w:proofErr w:type="spellStart"/>
      <w:r>
        <w:t>BoldlyGo</w:t>
      </w:r>
      <w:proofErr w:type="spellEnd"/>
      <w:r>
        <w:t xml:space="preserve">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Alpha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58C14709" w14:textId="77777777" w:rsidR="00986982" w:rsidRDefault="00986982" w:rsidP="00986982">
      <w:r>
        <w:t>Project Blue Timeline</w:t>
      </w:r>
    </w:p>
    <w:p w14:paraId="09CF163D" w14:textId="77777777" w:rsidR="00986982" w:rsidRPr="007C66A5" w:rsidRDefault="00986982" w:rsidP="00986982">
      <w:r w:rsidRPr="007C66A5">
        <w:rPr>
          <w:rStyle w:val="StyleUnderline"/>
          <w:highlight w:val="green"/>
        </w:rPr>
        <w:t>Project Blue</w:t>
      </w:r>
      <w:r w:rsidRPr="00792E89">
        <w:rPr>
          <w:rStyle w:val="StyleUnderline"/>
        </w:rPr>
        <w:t xml:space="preserve"> discoveries would be </w:t>
      </w:r>
      <w:r w:rsidRPr="007C66A5">
        <w:rPr>
          <w:rStyle w:val="StyleUnderline"/>
          <w:highlight w:val="green"/>
        </w:rPr>
        <w:t xml:space="preserve">able to </w:t>
      </w:r>
      <w:r w:rsidRPr="007C66A5">
        <w:rPr>
          <w:rStyle w:val="Emphasis"/>
          <w:highlight w:val="green"/>
        </w:rPr>
        <w:t>inform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xml:space="preserve">, and even Breakthrough </w:t>
      </w:r>
      <w:proofErr w:type="spellStart"/>
      <w:r w:rsidRPr="00792E89">
        <w:rPr>
          <w:rStyle w:val="StyleUnderline"/>
        </w:rPr>
        <w:t>Starshot</w:t>
      </w:r>
      <w:proofErr w:type="spellEnd"/>
      <w:r w:rsidRPr="00792E89">
        <w:rPr>
          <w:rStyle w:val="StyleUnderline"/>
        </w:rPr>
        <w:t>,</w:t>
      </w:r>
      <w:r>
        <w:t xml:space="preserve"> which is in the early stages of developing technology to reach speeds of ⅕ light speed in order to send probes to Alpha Centauri. If successful</w:t>
      </w:r>
      <w:r w:rsidRPr="007C66A5">
        <w:t xml:space="preserve">, Breakthrough </w:t>
      </w:r>
      <w:proofErr w:type="spellStart"/>
      <w:r w:rsidRPr="007C66A5">
        <w:t>Starshot</w:t>
      </w:r>
      <w:proofErr w:type="spellEnd"/>
      <w:r w:rsidRPr="007C66A5">
        <w:t xml:space="preserve"> would still take decades to get to Alpha Centauri, and an additional 4 years for the first images to return to Earth. Project Blue might be able to provide a “roadmap” to help make sure future missions like these look in the right places.</w:t>
      </w:r>
    </w:p>
    <w:p w14:paraId="6894E033" w14:textId="77777777" w:rsidR="00986982" w:rsidRDefault="00986982" w:rsidP="00986982">
      <w:r>
        <w:t>Perhaps most important is the possibility that Project Blue identifies and captures the first image of a rocky blue exoplanet - a ‘pale blue dot’ - like the picture of Earth that the Voyager 1 spacecraft sent back to us on February 14, 1990, from a distance of 4 billion miles as it was leaving our solar system.</w:t>
      </w:r>
    </w:p>
    <w:p w14:paraId="3269EDA7" w14:textId="77777777" w:rsidR="00986982" w:rsidRPr="00792E89" w:rsidRDefault="00986982" w:rsidP="00986982">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study </w:t>
      </w:r>
      <w:r w:rsidRPr="00B25FDB">
        <w:rPr>
          <w:rStyle w:val="StyleUnderline"/>
          <w:highlight w:val="green"/>
        </w:rPr>
        <w:t>the</w:t>
      </w:r>
      <w:r w:rsidRPr="00792E89">
        <w:rPr>
          <w:rStyle w:val="StyleUnderline"/>
        </w:rPr>
        <w:t xml:space="preserve"> </w:t>
      </w:r>
      <w:r w:rsidRPr="00B25FDB">
        <w:rPr>
          <w:rStyle w:val="StyleUnderline"/>
          <w:highlight w:val="green"/>
        </w:rPr>
        <w:t>composition of</w:t>
      </w:r>
      <w:r w:rsidRPr="00792E89">
        <w:rPr>
          <w:rStyle w:val="StyleUnderline"/>
        </w:rPr>
        <w:t xml:space="preserve"> what could be </w:t>
      </w:r>
      <w:r w:rsidRPr="00B25FDB">
        <w:rPr>
          <w:rStyle w:val="StyleUnderline"/>
          <w:highlight w:val="green"/>
        </w:rPr>
        <w:t>another planet</w:t>
      </w:r>
      <w:r w:rsidRPr="00792E89">
        <w:rPr>
          <w:rStyle w:val="StyleUnderline"/>
        </w:rPr>
        <w:t xml:space="preserve"> with oceans of water and a thick atmosphere capable of supporting life as we know it: </w:t>
      </w:r>
      <w:r w:rsidRPr="00B25FDB">
        <w:rPr>
          <w:rStyle w:val="Emphasis"/>
          <w:highlight w:val="green"/>
        </w:rPr>
        <w:t>A sister Earth</w:t>
      </w:r>
      <w:r w:rsidRPr="00B25FDB">
        <w:rPr>
          <w:rStyle w:val="StyleUnderline"/>
          <w:highlight w:val="green"/>
        </w:rPr>
        <w:t>.</w:t>
      </w:r>
    </w:p>
    <w:p w14:paraId="24CEF371" w14:textId="77777777" w:rsidR="00986982" w:rsidRDefault="00986982" w:rsidP="00986982">
      <w:pPr>
        <w:pStyle w:val="Heading4"/>
      </w:pPr>
      <w:r>
        <w:t>SETI is actively broadcasting Earth’s location— that ensures contact and conflict</w:t>
      </w:r>
    </w:p>
    <w:p w14:paraId="325DEC60" w14:textId="77777777" w:rsidR="00986982" w:rsidRDefault="00986982" w:rsidP="00986982">
      <w:pPr>
        <w:rPr>
          <w:lang w:val="es-ES"/>
        </w:rPr>
      </w:pPr>
      <w:r w:rsidRPr="003E5987">
        <w:rPr>
          <w:rStyle w:val="Style13ptBold"/>
        </w:rPr>
        <w:t>Sigel 7/30</w:t>
      </w:r>
      <w:r>
        <w:t xml:space="preserve"> [(Ethan, </w:t>
      </w:r>
      <w:r w:rsidRPr="003E5987">
        <w:t xml:space="preserve">a Ph.D. astrophysicist, author, and science communicator, who professes physics and astronomy at various colleges. I have won numerous awards for science writing since 2008 for my blog, Starts </w:t>
      </w:r>
      <w:proofErr w:type="gramStart"/>
      <w:r w:rsidRPr="003E5987">
        <w:t>With</w:t>
      </w:r>
      <w:proofErr w:type="gramEnd"/>
      <w:r w:rsidRPr="003E5987">
        <w:t xml:space="preserve"> A Bang, including the award for best science blog by the Institute of Physics.</w:t>
      </w:r>
      <w:r>
        <w:t>) “</w:t>
      </w:r>
      <w:r w:rsidRPr="003E5987">
        <w:t xml:space="preserve">Ask Ethan: What Danger Is There </w:t>
      </w:r>
      <w:proofErr w:type="gramStart"/>
      <w:r w:rsidRPr="003E5987">
        <w:t>In</w:t>
      </w:r>
      <w:proofErr w:type="gramEnd"/>
      <w:r w:rsidRPr="003E5987">
        <w:t xml:space="preserve"> Actively Searching For Intelligent Aliens?</w:t>
      </w:r>
      <w:r>
        <w:t xml:space="preserve">” </w:t>
      </w:r>
      <w:r w:rsidRPr="003E5987">
        <w:rPr>
          <w:lang w:val="es-ES"/>
        </w:rPr>
        <w:t xml:space="preserve">Forbes, 7/30/21. </w:t>
      </w:r>
      <w:hyperlink r:id="rId14" w:history="1">
        <w:r w:rsidRPr="002B2AF4">
          <w:rPr>
            <w:rStyle w:val="Hyperlink"/>
            <w:lang w:val="es-ES"/>
          </w:rPr>
          <w:t>https://www.forbes.com/sites/startswithabang/2021/07/30/ask-ethan-what-danger-is-there-in-actively-searching-for-intelligent-aliens/</w:t>
        </w:r>
      </w:hyperlink>
      <w:r>
        <w:rPr>
          <w:lang w:val="es-ES"/>
        </w:rPr>
        <w:t>] RR</w:t>
      </w:r>
    </w:p>
    <w:p w14:paraId="5841ECCD" w14:textId="77777777" w:rsidR="00986982" w:rsidRPr="003E5987" w:rsidRDefault="00986982" w:rsidP="00986982">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and make contact</w:t>
      </w:r>
      <w:r w:rsidRPr="003E5987">
        <w:rPr>
          <w:rStyle w:val="StyleUnderline"/>
        </w:rPr>
        <w:t xml:space="preserve"> </w:t>
      </w:r>
      <w:r w:rsidRPr="00500ED8">
        <w:rPr>
          <w:rStyle w:val="StyleUnderline"/>
          <w:highlight w:val="green"/>
        </w:rPr>
        <w:t>with</w:t>
      </w:r>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74264AB6" w14:textId="77777777" w:rsidR="00986982" w:rsidRPr="003E5987" w:rsidRDefault="00986982" w:rsidP="00986982">
      <w:r w:rsidRPr="003E5987">
        <w:t xml:space="preserve">“I've been thinking about extraterrestrial intelligence for a long time. Everyone's a layperson here. But I was disappointed by [this] exchange between [Michio] Kaku and [Douglas] </w:t>
      </w:r>
      <w:proofErr w:type="spellStart"/>
      <w:r w:rsidRPr="003E5987">
        <w:t>Vakoch</w:t>
      </w:r>
      <w:proofErr w:type="spellEnd"/>
      <w:r w:rsidRPr="003E5987">
        <w:t>... I'd be delighted to read your thoughtful sense of the issue.”</w:t>
      </w:r>
    </w:p>
    <w:p w14:paraId="7C0D2AF0" w14:textId="77777777" w:rsidR="00986982" w:rsidRPr="003E5987" w:rsidRDefault="00986982" w:rsidP="00986982">
      <w:pPr>
        <w:rPr>
          <w:rStyle w:val="Emphasis"/>
        </w:rPr>
      </w:pPr>
      <w:r w:rsidRPr="003E5987">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20353F16" w14:textId="77777777" w:rsidR="00986982" w:rsidRPr="003E5987" w:rsidRDefault="00986982" w:rsidP="00986982">
      <w:pPr>
        <w:rPr>
          <w:rStyle w:val="StyleUnderline"/>
        </w:rPr>
      </w:pPr>
      <w:r w:rsidRPr="003E5987">
        <w:rPr>
          <w:rStyle w:val="StyleUnderline"/>
        </w:rPr>
        <w:t xml:space="preserve">The big hope — and fear — is of making first contact with an alien species. What will it be like? Moreover, what will they be like? </w:t>
      </w:r>
      <w:r w:rsidRPr="003E5987">
        <w:t>Although we won’t know until we find them</w:t>
      </w:r>
      <w:r w:rsidRPr="003E5987">
        <w:rPr>
          <w:rStyle w:val="StyleUnderline"/>
        </w:rPr>
        <w:t>, there are five major possibilities for how this first discovery will someday occur.</w:t>
      </w:r>
    </w:p>
    <w:p w14:paraId="35C1F93F" w14:textId="77777777" w:rsidR="00986982" w:rsidRPr="00500ED8" w:rsidRDefault="00986982" w:rsidP="00986982">
      <w:r w:rsidRPr="00500ED8">
        <w:t xml:space="preserve">We find simple, microbial-like life in our own cosmic backyard. This occurs by finding fossilized, dormant, or even active life forms of non-Earth origin elsewhere in, or passing through, our Solar System. Exploration </w:t>
      </w:r>
      <w:proofErr w:type="gramStart"/>
      <w:r w:rsidRPr="00500ED8">
        <w:t>missions, or</w:t>
      </w:r>
      <w:proofErr w:type="gramEnd"/>
      <w:r w:rsidRPr="00500ED8">
        <w:t xml:space="preserve"> getting lucky and having a chunk of life-containing material landing here on Earth, would lead to this discovery.</w:t>
      </w:r>
    </w:p>
    <w:p w14:paraId="6D83BFF3" w14:textId="77777777" w:rsidR="00986982" w:rsidRPr="00500ED8" w:rsidRDefault="00986982" w:rsidP="00986982">
      <w:r w:rsidRPr="00500ED8">
        <w:t>We find indirect signs of life on an exoplanet or exomoon around a foreign star. Through either direct imaging or transit spectroscopy, we’ll identify the signatures of a living planet, and conclude that the most likely explanation is that it’s inhabited.</w:t>
      </w:r>
    </w:p>
    <w:p w14:paraId="7267B3DA" w14:textId="77777777" w:rsidR="00986982" w:rsidRPr="00500ED8" w:rsidRDefault="00986982" w:rsidP="00986982">
      <w:r w:rsidRPr="00500ED8">
        <w:t xml:space="preserve">We receive and decode a </w:t>
      </w:r>
      <w:proofErr w:type="spellStart"/>
      <w:r w:rsidRPr="00500ED8">
        <w:t>technosignature</w:t>
      </w:r>
      <w:proofErr w:type="spellEnd"/>
      <w:r w:rsidRPr="00500ED8">
        <w:t xml:space="preserve"> from an advanced extraterrestrial civilization. Whether it arrives in the radio band, another electromagnetic frequency, or via some signal we’ve yet to decode — from energetic neutrinos, perhaps — a scientific endeavor such as SETI would uncover this.</w:t>
      </w:r>
    </w:p>
    <w:p w14:paraId="0F6BA5AA" w14:textId="77777777" w:rsidR="00986982" w:rsidRPr="00500ED8" w:rsidRDefault="00986982" w:rsidP="00986982">
      <w:r w:rsidRPr="00500ED8">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2FBF1ACA" w14:textId="77777777" w:rsidR="00986982" w:rsidRPr="00500ED8" w:rsidRDefault="00986982" w:rsidP="00986982">
      <w:pPr>
        <w:rPr>
          <w:rStyle w:val="StyleUnderline"/>
        </w:rPr>
      </w:pPr>
      <w:r w:rsidRPr="00500ED8">
        <w:t xml:space="preserve">Or, perhaps, </w:t>
      </w:r>
      <w:r w:rsidRPr="00500ED8">
        <w:rPr>
          <w:rStyle w:val="StyleUnderline"/>
        </w:rPr>
        <w:t>there are aliens out there, waiting to be contacted, but that haven’t actively been broadcasting. They’re awaiting their first message from an alien civilization, and so it’s up to us to send it, so that they can receive it.</w:t>
      </w:r>
    </w:p>
    <w:p w14:paraId="51737B6B" w14:textId="77777777" w:rsidR="00986982" w:rsidRPr="00500ED8" w:rsidRDefault="00986982" w:rsidP="00986982">
      <w:r w:rsidRPr="00500ED8">
        <w:t xml:space="preserve">Scientists have long been pursuing the first </w:t>
      </w:r>
      <w:proofErr w:type="gramStart"/>
      <w:r w:rsidRPr="00500ED8">
        <w:t>three, and</w:t>
      </w:r>
      <w:proofErr w:type="gramEnd"/>
      <w:r w:rsidRPr="00500ED8">
        <w:t xml:space="preserve"> continue to do so. The fourth one continues to consist largely of pseudoscience and conspiracy theories, although a recent effort hopes to change that. But the fifth one, arguably, brings our greatest hopes and fears both to the forefront.</w:t>
      </w:r>
    </w:p>
    <w:p w14:paraId="56528F03" w14:textId="77777777" w:rsidR="00986982" w:rsidRPr="00500ED8" w:rsidRDefault="00986982" w:rsidP="00986982">
      <w:r w:rsidRPr="00500ED8">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38454972" w14:textId="77777777" w:rsidR="00986982" w:rsidRPr="00500ED8" w:rsidRDefault="00986982" w:rsidP="00986982">
      <w:r w:rsidRPr="00500ED8">
        <w:t>Perhaps they learned the answer to questions we’re still investigating, such as:</w:t>
      </w:r>
    </w:p>
    <w:p w14:paraId="551F6EB5" w14:textId="77777777" w:rsidR="00986982" w:rsidRPr="003E5987" w:rsidRDefault="00986982" w:rsidP="00986982">
      <w:r w:rsidRPr="003E5987">
        <w:t>what is the secret to sustainable nuclear fusion, and the solution to our energy woes in general?</w:t>
      </w:r>
    </w:p>
    <w:p w14:paraId="31E6FCDB" w14:textId="77777777" w:rsidR="00986982" w:rsidRPr="003E5987" w:rsidRDefault="00986982" w:rsidP="00986982">
      <w:r w:rsidRPr="003E5987">
        <w:t>how their species overcame infighting, resource hoarding and overconsumption, and the perils of global war to sustain themselves on their home planet?</w:t>
      </w:r>
    </w:p>
    <w:p w14:paraId="057F3501" w14:textId="77777777" w:rsidR="00986982" w:rsidRPr="003E5987" w:rsidRDefault="00986982" w:rsidP="00986982">
      <w:r w:rsidRPr="003E5987">
        <w:t>and just how abundant life actually is in our cosmic backyard: on planets, moons, and even smaller bodies in their own solar system, and even on worlds beyond their own home star?</w:t>
      </w:r>
    </w:p>
    <w:p w14:paraId="7C2119DD" w14:textId="77777777" w:rsidR="00986982" w:rsidRPr="003E5987" w:rsidRDefault="00986982" w:rsidP="00986982">
      <w:r w:rsidRPr="004069FA">
        <w:rPr>
          <w:rStyle w:val="StyleUnderline"/>
        </w:rPr>
        <w:t xml:space="preserve">But perhaps they already looked for </w:t>
      </w:r>
      <w:proofErr w:type="spellStart"/>
      <w:r w:rsidRPr="004069FA">
        <w:rPr>
          <w:rStyle w:val="StyleUnderline"/>
        </w:rPr>
        <w:t>technosignatures</w:t>
      </w:r>
      <w:proofErr w:type="spellEnd"/>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1CEA1D76" w14:textId="77777777" w:rsidR="00986982" w:rsidRPr="003E5987" w:rsidRDefault="00986982" w:rsidP="00986982">
      <w:r w:rsidRPr="00500ED8">
        <w:rPr>
          <w:rStyle w:val="StyleUnderline"/>
          <w:highlight w:val="green"/>
        </w:rPr>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5C78FA2D" w14:textId="77777777" w:rsidR="00986982" w:rsidRPr="004069FA" w:rsidRDefault="00986982" w:rsidP="00986982">
      <w:pPr>
        <w:rPr>
          <w:rStyle w:val="StyleUnderline"/>
        </w:rPr>
      </w:pPr>
      <w:r w:rsidRPr="003E5987">
        <w:t xml:space="preserve">Of course, for every hope we have, there’s an equal-and-opposite fear. </w:t>
      </w:r>
      <w:r w:rsidRPr="004069FA">
        <w:rPr>
          <w:rStyle w:val="StyleUnderline"/>
        </w:rPr>
        <w:t>The fear is not:</w:t>
      </w:r>
    </w:p>
    <w:p w14:paraId="28228709" w14:textId="77777777" w:rsidR="00986982" w:rsidRPr="004069FA" w:rsidRDefault="00986982" w:rsidP="00986982">
      <w:pPr>
        <w:rPr>
          <w:rStyle w:val="StyleUnderline"/>
        </w:rPr>
      </w:pPr>
      <w:r w:rsidRPr="004069FA">
        <w:rPr>
          <w:rStyle w:val="StyleUnderline"/>
        </w:rPr>
        <w:t>there’s no one out there to receive a signal,</w:t>
      </w:r>
    </w:p>
    <w:p w14:paraId="4FA33351" w14:textId="77777777" w:rsidR="00986982" w:rsidRPr="004069FA" w:rsidRDefault="00986982" w:rsidP="00986982">
      <w:pPr>
        <w:rPr>
          <w:rStyle w:val="StyleUnderline"/>
        </w:rPr>
      </w:pPr>
      <w:r w:rsidRPr="004069FA">
        <w:rPr>
          <w:rStyle w:val="StyleUnderline"/>
        </w:rPr>
        <w:t>that the aliens will hear us and ignore us, deciding not to respond,</w:t>
      </w:r>
    </w:p>
    <w:p w14:paraId="42F49C77" w14:textId="77777777" w:rsidR="00986982" w:rsidRPr="003E5987" w:rsidRDefault="00986982" w:rsidP="00986982">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3D236C9A" w14:textId="77777777" w:rsidR="00986982" w:rsidRPr="004069FA" w:rsidRDefault="00986982" w:rsidP="00986982">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w:t>
      </w:r>
      <w:proofErr w:type="gramStart"/>
      <w:r w:rsidRPr="00500ED8">
        <w:rPr>
          <w:rStyle w:val="StyleUnderline"/>
          <w:highlight w:val="green"/>
        </w:rPr>
        <w:t>signal, and</w:t>
      </w:r>
      <w:proofErr w:type="gramEnd"/>
      <w:r w:rsidRPr="00500ED8">
        <w:rPr>
          <w:rStyle w:val="StyleUnderline"/>
          <w:highlight w:val="green"/>
        </w:rPr>
        <w:t xml:space="preserve">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w:t>
      </w:r>
      <w:proofErr w:type="spellStart"/>
      <w:r w:rsidRPr="004069FA">
        <w:rPr>
          <w:rStyle w:val="StyleUnderline"/>
        </w:rPr>
        <w:t>plunderous</w:t>
      </w:r>
      <w:proofErr w:type="spellEnd"/>
      <w:r w:rsidRPr="004069FA">
        <w:rPr>
          <w:rStyle w:val="StyleUnderline"/>
        </w:rPr>
        <w:t xml:space="preserve"> alien civilization — </w:t>
      </w:r>
      <w:r w:rsidRPr="00500ED8">
        <w:rPr>
          <w:rStyle w:val="StyleUnderline"/>
          <w:highlight w:val="green"/>
        </w:rPr>
        <w:t>with technology</w:t>
      </w:r>
      <w:r w:rsidRPr="004069FA">
        <w:rPr>
          <w:rStyle w:val="StyleUnderline"/>
        </w:rPr>
        <w:t xml:space="preserve"> likely far, </w:t>
      </w:r>
      <w:r w:rsidRPr="00500ED8">
        <w:rPr>
          <w:rStyle w:val="StyleUnderline"/>
          <w:highlight w:val="green"/>
        </w:rPr>
        <w:t>far advanced</w:t>
      </w:r>
      <w:r w:rsidRPr="004069FA">
        <w:rPr>
          <w:rStyle w:val="StyleUnderline"/>
        </w:rPr>
        <w:t xml:space="preserve"> beyond our own — </w:t>
      </w:r>
      <w:r w:rsidRPr="00500ED8">
        <w:rPr>
          <w:rStyle w:val="Emphasis"/>
          <w:highlight w:val="green"/>
        </w:rPr>
        <w:t>will set out to conquer us.</w:t>
      </w:r>
    </w:p>
    <w:p w14:paraId="130A34F4" w14:textId="77777777" w:rsidR="00986982" w:rsidRPr="006A08A9" w:rsidRDefault="00986982" w:rsidP="00986982">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500ED8">
        <w:rPr>
          <w:rStyle w:val="StyleUnderline"/>
          <w:highlight w:val="green"/>
        </w:rPr>
        <w:t>we could</w:t>
      </w:r>
      <w:r w:rsidRPr="006A08A9">
        <w:rPr>
          <w:rStyle w:val="StyleUnderline"/>
        </w:rPr>
        <w:t xml:space="preserve"> be </w:t>
      </w:r>
      <w:r w:rsidRPr="00500ED8">
        <w:rPr>
          <w:rStyle w:val="StyleUnderline"/>
          <w:highlight w:val="green"/>
        </w:rPr>
        <w:t>seal</w:t>
      </w:r>
      <w:r w:rsidRPr="006A08A9">
        <w:rPr>
          <w:rStyle w:val="StyleUnderline"/>
        </w:rPr>
        <w:t xml:space="preserve">ing </w:t>
      </w:r>
      <w:r w:rsidRPr="00500ED8">
        <w:rPr>
          <w:rStyle w:val="StyleUnderline"/>
          <w:highlight w:val="green"/>
        </w:rPr>
        <w:t>our own</w:t>
      </w:r>
      <w:r w:rsidRPr="006A08A9">
        <w:rPr>
          <w:rStyle w:val="StyleUnderline"/>
        </w:rPr>
        <w:t xml:space="preserve"> </w:t>
      </w:r>
      <w:r w:rsidRPr="00500ED8">
        <w:rPr>
          <w:rStyle w:val="StyleUnderline"/>
          <w:highlight w:val="green"/>
        </w:rPr>
        <w:t>demise.</w:t>
      </w:r>
    </w:p>
    <w:p w14:paraId="099E226D" w14:textId="77777777" w:rsidR="00986982" w:rsidRPr="006A08A9" w:rsidRDefault="00986982" w:rsidP="00986982">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xml:space="preserve">. If we were to draw a sphere around the Earth that’s approximately ~80 light-years in radius, we’d find that there are somewhere around </w:t>
      </w:r>
      <w:proofErr w:type="gramStart"/>
      <w:r w:rsidRPr="003E5987">
        <w:t>10,000 star</w:t>
      </w:r>
      <w:proofErr w:type="gramEnd"/>
      <w:r w:rsidRPr="003E5987">
        <w:t xml:space="preserve"> syst</w:t>
      </w:r>
      <w:r>
        <w:t>e</w:t>
      </w:r>
      <w:r w:rsidRPr="003E5987">
        <w:t xml:space="preserve">ms, most of which remain undiscovered as of today, </w:t>
      </w:r>
      <w:r w:rsidRPr="006A08A9">
        <w:rPr>
          <w:rStyle w:val="StyleUnderline"/>
        </w:rPr>
        <w:t>that could have received a surefire signal of humanity’s presence here on Earth.</w:t>
      </w:r>
    </w:p>
    <w:p w14:paraId="129B6267" w14:textId="77777777" w:rsidR="00986982" w:rsidRPr="003E5987" w:rsidRDefault="00986982" w:rsidP="00986982">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500ED8">
        <w:rPr>
          <w:rStyle w:val="StyleUnderline"/>
          <w:highlight w:val="green"/>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6E1AC2BC" w14:textId="77777777" w:rsidR="00986982" w:rsidRPr="003E5987" w:rsidRDefault="00986982" w:rsidP="00986982">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13ADA4C7" w14:textId="77777777" w:rsidR="00986982" w:rsidRPr="003E5987" w:rsidRDefault="00986982" w:rsidP="00986982">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07973126" w14:textId="77777777" w:rsidR="00986982" w:rsidRPr="003E5987" w:rsidRDefault="00986982" w:rsidP="00986982">
      <w:r w:rsidRPr="003E5987">
        <w:t>80-100% of them have planets and planetary systems around them,</w:t>
      </w:r>
    </w:p>
    <w:p w14:paraId="4E4543E3" w14:textId="77777777" w:rsidR="00986982" w:rsidRPr="003E5987" w:rsidRDefault="00986982" w:rsidP="00986982">
      <w:r w:rsidRPr="003E5987">
        <w:t>~20% of those stars are Sun-like, of either the K, G, or F-subtype,</w:t>
      </w:r>
    </w:p>
    <w:p w14:paraId="524A4770" w14:textId="77777777" w:rsidR="00986982" w:rsidRPr="003E5987" w:rsidRDefault="00986982" w:rsidP="00986982">
      <w:r w:rsidRPr="003E5987">
        <w:t>10-20% of those planets are Earth-like in terms of size and mass,</w:t>
      </w:r>
    </w:p>
    <w:p w14:paraId="06A363B7" w14:textId="77777777" w:rsidR="00986982" w:rsidRPr="003E5987" w:rsidRDefault="00986982" w:rsidP="00986982">
      <w:r w:rsidRPr="006A08A9">
        <w:rPr>
          <w:rStyle w:val="StyleUnderline"/>
        </w:rPr>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453516A8" w14:textId="77777777" w:rsidR="00986982" w:rsidRPr="006A08A9" w:rsidRDefault="00986982" w:rsidP="00986982">
      <w:pPr>
        <w:rPr>
          <w:rStyle w:val="StyleUnderline"/>
        </w:rPr>
      </w:pPr>
      <w:r w:rsidRPr="003E5987">
        <w:t xml:space="preserve">Putting all of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still remains substantial, and makes us greatly uncertain about the ultimate of questions</w:t>
      </w:r>
      <w:r w:rsidRPr="006A08A9">
        <w:rPr>
          <w:rStyle w:val="StyleUnderline"/>
        </w:rPr>
        <w:t>: how many intelligent, technologically advanced civilizations are actually out there?</w:t>
      </w:r>
    </w:p>
    <w:p w14:paraId="20B30732" w14:textId="77777777" w:rsidR="00986982" w:rsidRPr="00B3512E" w:rsidRDefault="00986982" w:rsidP="00986982">
      <w:r w:rsidRPr="00B3512E">
        <w:t xml:space="preserve">Everyone — including Michio Kaku and Douglas </w:t>
      </w:r>
      <w:proofErr w:type="spellStart"/>
      <w:r w:rsidRPr="00B3512E">
        <w:t>Vakoch</w:t>
      </w:r>
      <w:proofErr w:type="spellEnd"/>
      <w:r w:rsidRPr="00B3512E">
        <w:t>, as reported in the New York Times — agrees that it’s naive to assume we must be the only game in town, as far as intelligent life is concerned. After all, we still don’t know the answer to three very, very big questions.</w:t>
      </w:r>
    </w:p>
    <w:p w14:paraId="0F27CCAE" w14:textId="77777777" w:rsidR="00986982" w:rsidRPr="00B3512E" w:rsidRDefault="00986982" w:rsidP="00986982">
      <w:r w:rsidRPr="00B3512E">
        <w:t>Of the worlds we identify as potentially habitable, how many of them actually have or had life arise on them?</w:t>
      </w:r>
    </w:p>
    <w:p w14:paraId="04E3D594" w14:textId="77777777" w:rsidR="00986982" w:rsidRPr="003E5987" w:rsidRDefault="00986982" w:rsidP="00986982">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3385423E" w14:textId="77777777" w:rsidR="00986982" w:rsidRPr="003E5987" w:rsidRDefault="00986982" w:rsidP="00986982">
      <w:r w:rsidRPr="003E5987">
        <w:t>And of the worlds where life survives, thrives, and becomes complex, on how many of those worlds does life actually become intelligent and technologically advanced?</w:t>
      </w:r>
    </w:p>
    <w:p w14:paraId="1A4B1633" w14:textId="77777777" w:rsidR="00986982" w:rsidRPr="003E5987" w:rsidRDefault="00986982" w:rsidP="00986982">
      <w:r w:rsidRPr="003E5987">
        <w:t xml:space="preserve">We have billions of possibly inhabited worlds in our Milky Way, as inferred from what we’re capable of measuring so far. But </w:t>
      </w:r>
      <w:r w:rsidRPr="006A08A9">
        <w:rPr>
          <w:rStyle w:val="StyleUnderline"/>
        </w:rPr>
        <w:t>we have to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4D9F558E" w14:textId="77777777" w:rsidR="00986982" w:rsidRPr="003E5987" w:rsidRDefault="00986982" w:rsidP="00986982">
      <w:r w:rsidRPr="003E5987">
        <w:t xml:space="preserve">The honest truth is </w:t>
      </w:r>
      <w:r w:rsidRPr="00B3512E">
        <w:t xml:space="preserve">that </w:t>
      </w:r>
      <w:r w:rsidRPr="00B3512E">
        <w:rPr>
          <w:rStyle w:val="StyleUnderline"/>
          <w:highlight w:val="green"/>
        </w:rPr>
        <w:t>without more information</w:t>
      </w:r>
      <w:r w:rsidRPr="006A08A9">
        <w:rPr>
          <w:rStyle w:val="StyleUnderline"/>
        </w:rPr>
        <w:t xml:space="preserve">, and better information about the Universe, </w:t>
      </w:r>
      <w:r w:rsidRPr="00B3512E">
        <w:rPr>
          <w:rStyle w:val="StyleUnderline"/>
          <w:highlight w:val="green"/>
        </w:rPr>
        <w:t>we cannot know</w:t>
      </w:r>
      <w:r w:rsidRPr="003E5987">
        <w:t>, but that if even one of these three steps is “hard” in the sense that it’s extremely unlikely, humanity may truly be alone.</w:t>
      </w:r>
    </w:p>
    <w:p w14:paraId="74A1F6CF" w14:textId="77777777" w:rsidR="00986982" w:rsidRPr="003E5987" w:rsidRDefault="00986982" w:rsidP="00986982">
      <w:proofErr w:type="gramStart"/>
      <w:r w:rsidRPr="003E5987">
        <w:t>So</w:t>
      </w:r>
      <w:proofErr w:type="gramEnd"/>
      <w:r w:rsidRPr="003E5987">
        <w:t xml:space="preserve"> let’s imagine, for the sake of argument, that there are other intelligent civilizations out there. </w:t>
      </w:r>
      <w:r w:rsidRPr="00B3512E">
        <w:rPr>
          <w:rStyle w:val="StyleUnderline"/>
          <w:highlight w:val="green"/>
        </w:rPr>
        <w:t>Should we attempt to contact them</w:t>
      </w:r>
      <w:r w:rsidRPr="006A08A9">
        <w:rPr>
          <w:rStyle w:val="StyleUnderline"/>
        </w:rPr>
        <w:t>?</w:t>
      </w:r>
      <w:r w:rsidRPr="003E5987">
        <w:t xml:space="preserve"> </w:t>
      </w:r>
      <w:r w:rsidRPr="006A08A9">
        <w:rPr>
          <w:rStyle w:val="StyleUnderline"/>
        </w:rPr>
        <w:t xml:space="preserve">Kaku says </w:t>
      </w:r>
      <w:r w:rsidRPr="00B3512E">
        <w:rPr>
          <w:rStyle w:val="StyleUnderline"/>
          <w:highlight w:val="green"/>
        </w:rPr>
        <w:t>no</w:t>
      </w:r>
      <w:r w:rsidRPr="006A08A9">
        <w:rPr>
          <w:rStyle w:val="StyleUnderline"/>
        </w:rPr>
        <w:t xml:space="preserve">, arguing </w:t>
      </w:r>
      <w:r w:rsidRPr="003E5987">
        <w:t>— and I’m boiling this argument down terribly — the following:</w:t>
      </w:r>
    </w:p>
    <w:p w14:paraId="04865552" w14:textId="77777777" w:rsidR="00986982" w:rsidRPr="003E5987" w:rsidRDefault="00986982" w:rsidP="00986982">
      <w:r w:rsidRPr="003E5987">
        <w:t xml:space="preserve">“I think </w:t>
      </w:r>
      <w:r w:rsidRPr="00B3512E">
        <w:rPr>
          <w:rStyle w:val="StyleUnderline"/>
          <w:highlight w:val="green"/>
        </w:rPr>
        <w:t>the idea of reaching out</w:t>
      </w:r>
      <w:r w:rsidRPr="006A08A9">
        <w:rPr>
          <w:rStyle w:val="StyleUnderline"/>
        </w:rPr>
        <w:t xml:space="preserve"> and advertising our </w:t>
      </w:r>
      <w:r w:rsidRPr="00B3512E">
        <w:rPr>
          <w:rStyle w:val="StyleUnderline"/>
        </w:rPr>
        <w:t>existence</w:t>
      </w:r>
      <w:r w:rsidRPr="00B3512E">
        <w:rPr>
          <w:rStyle w:val="StyleUnderline"/>
          <w:highlight w:val="green"/>
        </w:rPr>
        <w:t xml:space="preserve"> is a</w:t>
      </w:r>
      <w:r w:rsidRPr="006A08A9">
        <w:rPr>
          <w:rStyle w:val="StyleUnderline"/>
        </w:rPr>
        <w:t xml:space="preserve"> catastrophically </w:t>
      </w:r>
      <w:r w:rsidRPr="00B3512E">
        <w:rPr>
          <w:rStyle w:val="StyleUnderline"/>
          <w:highlight w:val="green"/>
        </w:rPr>
        <w:t>bad idea</w:t>
      </w:r>
      <w:r w:rsidRPr="006A08A9">
        <w:rPr>
          <w:rStyle w:val="StyleUnderline"/>
        </w:rPr>
        <w:t>.</w:t>
      </w:r>
      <w:r w:rsidRPr="003E5987">
        <w:t xml:space="preserve"> In fact, I think </w:t>
      </w:r>
      <w:r w:rsidRPr="00B3512E">
        <w:rPr>
          <w:rStyle w:val="StyleUnderline"/>
          <w:highlight w:val="green"/>
        </w:rPr>
        <w:t>it would be the biggest mistake in human history</w:t>
      </w:r>
      <w:r w:rsidRPr="006A08A9">
        <w:rPr>
          <w:rStyle w:val="StyleUnderline"/>
        </w:rPr>
        <w:t xml:space="preserve"> to deliberately try to make contact with an adversary that we know nothing about.</w:t>
      </w:r>
      <w:r w:rsidRPr="003E5987">
        <w:t xml:space="preserve"> </w:t>
      </w:r>
      <w:r w:rsidRPr="00B3512E">
        <w:rPr>
          <w:rStyle w:val="StyleUnderline"/>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3083D07B" w14:textId="77777777" w:rsidR="00986982" w:rsidRPr="003E5987" w:rsidRDefault="00986982" w:rsidP="00986982">
      <w:r w:rsidRPr="00B3512E">
        <w:rPr>
          <w:rStyle w:val="StyleUnderline"/>
          <w:highlight w:val="green"/>
        </w:rPr>
        <w:t>Assume, then, that aliens</w:t>
      </w:r>
      <w:r w:rsidRPr="00B3512E">
        <w:rPr>
          <w:highlight w:val="green"/>
        </w:rPr>
        <w:t xml:space="preserve"> </w:t>
      </w:r>
      <w:r w:rsidRPr="00B3512E">
        <w:rPr>
          <w:rStyle w:val="StyleUnderline"/>
          <w:highlight w:val="green"/>
        </w:rPr>
        <w:t>are</w:t>
      </w:r>
      <w:r w:rsidRPr="003E5987">
        <w:t xml:space="preserve"> like Cortez: </w:t>
      </w:r>
      <w:r w:rsidRPr="00B3512E">
        <w:rPr>
          <w:rStyle w:val="StyleUnderline"/>
          <w:highlight w:val="green"/>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4BE1C02C" w14:textId="77777777" w:rsidR="00986982" w:rsidRPr="003E5987" w:rsidRDefault="00986982" w:rsidP="00986982">
      <w:r w:rsidRPr="003E5987">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extraterrestrial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2E962862" w14:textId="77777777" w:rsidR="00986982" w:rsidRPr="003E5987" w:rsidRDefault="00986982" w:rsidP="00986982">
      <w:r w:rsidRPr="003E5987">
        <w:t xml:space="preserve">On the other hand, </w:t>
      </w:r>
      <w:proofErr w:type="spellStart"/>
      <w:r w:rsidRPr="003E5987">
        <w:t>Vakoch</w:t>
      </w:r>
      <w:proofErr w:type="spellEnd"/>
      <w:r w:rsidRPr="003E5987">
        <w:t xml:space="preserve"> argues the opposite point; that </w:t>
      </w:r>
      <w:r w:rsidRPr="00AA3BC9">
        <w:rPr>
          <w:rStyle w:val="StyleUnderline"/>
          <w:highlight w:val="green"/>
        </w:rPr>
        <w:t>being a cosmic “lurker” is the only</w:t>
      </w:r>
      <w:r w:rsidRPr="006A08A9">
        <w:rPr>
          <w:rStyle w:val="StyleUnderline"/>
        </w:rPr>
        <w:t xml:space="preserve"> surefire </w:t>
      </w:r>
      <w:r w:rsidRPr="00AA3BC9">
        <w:rPr>
          <w:rStyle w:val="StyleUnderline"/>
          <w:highlight w:val="green"/>
        </w:rPr>
        <w:t>way to remain isolated</w:t>
      </w:r>
      <w:r w:rsidRPr="006A08A9">
        <w:rPr>
          <w:rStyle w:val="StyleUnderline"/>
        </w:rPr>
        <w:t xml:space="preserve"> on our island world,</w:t>
      </w:r>
      <w:r w:rsidRPr="003E5987">
        <w:t xml:space="preserve"> rather than joining whatever inter-civilization conversations might actually be occurring. To summarize him in his own words:</w:t>
      </w:r>
    </w:p>
    <w:p w14:paraId="51980D9E" w14:textId="77777777" w:rsidR="00986982" w:rsidRPr="00A9741A" w:rsidRDefault="00986982" w:rsidP="00986982">
      <w:pPr>
        <w:pStyle w:val="Heading4"/>
        <w:rPr>
          <w:u w:val="single"/>
        </w:rPr>
      </w:pPr>
      <w:r>
        <w:t xml:space="preserve">Extinction— they will </w:t>
      </w:r>
      <w:r w:rsidRPr="00A9741A">
        <w:rPr>
          <w:u w:val="single"/>
        </w:rPr>
        <w:t xml:space="preserve">colonize the galaxy </w:t>
      </w:r>
    </w:p>
    <w:p w14:paraId="514F5451" w14:textId="77777777" w:rsidR="00986982" w:rsidRDefault="00986982" w:rsidP="00986982">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5" w:history="1">
        <w:r w:rsidRPr="002B2AF4">
          <w:rPr>
            <w:rStyle w:val="Hyperlink"/>
          </w:rPr>
          <w:t>https://www.washingtonpost.com/outlook/ufo-report-aliens-seti/2021/06/09/1402f6a8-c899-11eb-81b1-34796c7393af_story.html</w:t>
        </w:r>
      </w:hyperlink>
      <w:r>
        <w:t>] RR</w:t>
      </w:r>
    </w:p>
    <w:p w14:paraId="6B62932C" w14:textId="77777777" w:rsidR="00986982" w:rsidRDefault="00986982" w:rsidP="00986982">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extraterrestrials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3FB4E077" w14:textId="77777777" w:rsidR="00986982" w:rsidRPr="0032321F" w:rsidRDefault="00986982" w:rsidP="00986982">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AA3BC9">
        <w:rPr>
          <w:rStyle w:val="StyleUnderline"/>
          <w:highlight w:val="green"/>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been organized by the SETI</w:t>
      </w:r>
      <w:r>
        <w:t xml:space="preserve"> institute in California — the acronym stands for Search for </w:t>
      </w:r>
      <w:proofErr w:type="spellStart"/>
      <w:r>
        <w:t>ExtraTerrestrial</w:t>
      </w:r>
      <w:proofErr w:type="spellEnd"/>
      <w:r>
        <w:t xml:space="preserve">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are now </w:t>
      </w:r>
      <w:r w:rsidRPr="00AA3BC9">
        <w:rPr>
          <w:rStyle w:val="StyleUnderline"/>
          <w:highlight w:val="green"/>
        </w:rPr>
        <w:t>pushing for a more active program</w:t>
      </w:r>
      <w:r>
        <w:t xml:space="preserve"> — METI, for Messaging </w:t>
      </w:r>
      <w:proofErr w:type="spellStart"/>
      <w:r>
        <w:t>ExtraTerrestrial</w:t>
      </w:r>
      <w:proofErr w:type="spellEnd"/>
      <w:r>
        <w:t xml:space="preserve"> Intelligence — that wouldn’t just listen, but actually send out powerful messages toward other stars, </w:t>
      </w:r>
      <w:r w:rsidRPr="00AA3BC9">
        <w:rPr>
          <w:rStyle w:val="StyleUnderline"/>
          <w:highlight w:val="green"/>
        </w:rPr>
        <w:t>seeking to make contact.</w:t>
      </w:r>
    </w:p>
    <w:p w14:paraId="19141B36" w14:textId="77777777" w:rsidR="00986982" w:rsidRPr="00C857A5" w:rsidRDefault="00986982" w:rsidP="00986982">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3364A243" w14:textId="77777777" w:rsidR="00986982" w:rsidRDefault="00986982" w:rsidP="00986982">
      <w:r>
        <w:t>The military keeps encountering UFOs. Why doesn’t the Pentagon care?</w:t>
      </w:r>
    </w:p>
    <w:p w14:paraId="36B1AE4C" w14:textId="77777777" w:rsidR="00986982" w:rsidRDefault="00986982" w:rsidP="00986982">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be far more technologically 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If civilizations arise fairly frequently on some planets, then there ought to be many 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597857CC" w14:textId="77777777" w:rsidR="00986982" w:rsidRPr="00AA3BC9" w:rsidRDefault="00986982" w:rsidP="00986982">
      <w:r w:rsidRPr="00AA3BC9">
        <w:t>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w:t>
      </w:r>
    </w:p>
    <w:p w14:paraId="78CD242B" w14:textId="77777777" w:rsidR="00986982" w:rsidRPr="00C857A5" w:rsidRDefault="00986982" w:rsidP="00986982">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sending out signals is 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70F17782" w14:textId="77777777" w:rsidR="00986982" w:rsidRDefault="00986982" w:rsidP="00986982">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xml:space="preserve">.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7A82BA06" w14:textId="77777777" w:rsidR="00986982" w:rsidRDefault="00986982" w:rsidP="00986982">
      <w:r>
        <w:t xml:space="preserve">He also argues that, in assessing risks, it’s important not only to consider the risk coming from taking an action, but also from not taking that action. Our world faces a number of potentially existential threats, including global warming and destabilization of the environment, and </w:t>
      </w:r>
      <w:proofErr w:type="gramStart"/>
      <w:r>
        <w:t>it’s</w:t>
      </w:r>
      <w:proofErr w:type="gramEnd"/>
      <w:r>
        <w:t xml:space="preserve">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04276581" w14:textId="77777777" w:rsidR="00986982" w:rsidRPr="00C857A5" w:rsidRDefault="00986982" w:rsidP="00986982">
      <w:pPr>
        <w:rPr>
          <w:rStyle w:val="Emphasis"/>
        </w:rPr>
      </w:pPr>
      <w:r>
        <w:t xml:space="preserve">For obvious reasons, </w:t>
      </w:r>
      <w:r w:rsidRPr="00C857A5">
        <w:rPr>
          <w:rStyle w:val="StyleUnderline"/>
        </w:rPr>
        <w:t xml:space="preserve">much of the thinking about these issues has to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AA3BC9">
        <w:rPr>
          <w:rStyle w:val="Emphasis"/>
          <w:highlight w:val="green"/>
        </w:rPr>
        <w:t xml:space="preserve">It shouldn’t be left to </w:t>
      </w:r>
      <w:r w:rsidRPr="00AA3BC9">
        <w:rPr>
          <w:rStyle w:val="Emphasis"/>
        </w:rPr>
        <w:t xml:space="preserve">a handful of </w:t>
      </w:r>
      <w:r w:rsidRPr="00AA3BC9">
        <w:rPr>
          <w:rStyle w:val="Emphasis"/>
          <w:highlight w:val="green"/>
        </w:rPr>
        <w:t>radio astronomers</w:t>
      </w:r>
      <w:r w:rsidRPr="00C857A5">
        <w:rPr>
          <w:rStyle w:val="Emphasis"/>
        </w:rPr>
        <w:t>.</w:t>
      </w:r>
    </w:p>
    <w:p w14:paraId="766DB9EF" w14:textId="77777777" w:rsidR="00986982" w:rsidRPr="0032321F" w:rsidRDefault="00986982" w:rsidP="00986982">
      <w:pPr>
        <w:rPr>
          <w:rStyle w:val="Emphasis"/>
        </w:rPr>
      </w:pPr>
      <w:r w:rsidRPr="00AA3BC9">
        <w:rPr>
          <w:rStyle w:val="Emphasis"/>
          <w:highlight w:val="green"/>
        </w:rPr>
        <w:t>A new frontier is opening</w:t>
      </w:r>
      <w:r w:rsidRPr="0032321F">
        <w:rPr>
          <w:rStyle w:val="Emphasis"/>
        </w:rPr>
        <w:t xml:space="preserve"> in the search for extraterrestrial life</w:t>
      </w:r>
    </w:p>
    <w:p w14:paraId="6A830F3E" w14:textId="77777777" w:rsidR="00986982" w:rsidRDefault="00986982" w:rsidP="00986982">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contacting extraterrestrials should be considered “as the reckless endangerment of all mankind, and be absolutely proscribed with criminal consequences, presumably as exercised at the national level, or administered through the International Court of Justice</w:t>
      </w:r>
      <w:r>
        <w:t xml:space="preserve"> in The Hague.”</w:t>
      </w:r>
    </w:p>
    <w:p w14:paraId="40EC9C75" w14:textId="77777777" w:rsidR="00986982" w:rsidRDefault="00986982" w:rsidP="00986982">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That’s mostly because, up to now, talking about meeting or contacting aliens has seemed widely speculative — if not a little deranged — despite the apparent scientific plausibility of such an event.</w:t>
      </w:r>
    </w:p>
    <w:p w14:paraId="503B13AA" w14:textId="77777777" w:rsidR="00986982" w:rsidRPr="00EA3D9C" w:rsidRDefault="00986982" w:rsidP="00986982">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AA3BC9">
        <w:rPr>
          <w:rStyle w:val="Emphasis"/>
          <w:highlight w:val="green"/>
        </w:rPr>
        <w:t>it would be safer</w:t>
      </w:r>
      <w:r w:rsidRPr="00EA3D9C">
        <w:rPr>
          <w:rStyle w:val="Emphasis"/>
        </w:rPr>
        <w:t xml:space="preserve"> and wiser </w:t>
      </w:r>
      <w:r w:rsidRPr="00AA3BC9">
        <w:rPr>
          <w:rStyle w:val="Emphasis"/>
          <w:highlight w:val="green"/>
        </w:rPr>
        <w:t>to just wait</w:t>
      </w:r>
      <w:r w:rsidRPr="00EA3D9C">
        <w:rPr>
          <w:rStyle w:val="StyleUnderline"/>
        </w:rPr>
        <w:t xml:space="preserve"> — we can always reach out later, and meanwhile, our abilities to do passive listening are rapidly growing more powerful.</w:t>
      </w:r>
    </w:p>
    <w:p w14:paraId="056E2E76" w14:textId="77777777" w:rsidR="00986982" w:rsidRDefault="00986982" w:rsidP="00986982">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SETI is now 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6EF92634" w14:textId="77777777" w:rsidR="00986982" w:rsidRDefault="00986982" w:rsidP="00986982">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673B81B7" w14:textId="77777777" w:rsidR="00986982" w:rsidRDefault="00986982" w:rsidP="00986982">
      <w:r>
        <w:t xml:space="preserve">Personally, all of this makes me </w:t>
      </w:r>
      <w:proofErr w:type="gramStart"/>
      <w:r>
        <w:t>dead-set</w:t>
      </w:r>
      <w:proofErr w:type="gramEnd"/>
      <w:r>
        <w:t xml:space="preserve">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r w:rsidRPr="00EA3D9C">
        <w:rPr>
          <w:rStyle w:val="StyleUnderline"/>
        </w:rPr>
        <w:t>If and when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70EC27D0" w14:textId="77777777" w:rsidR="00986982" w:rsidRDefault="00986982" w:rsidP="00986982">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A3BC9">
        <w:rPr>
          <w:rStyle w:val="StyleUnderline"/>
          <w:highlight w:val="green"/>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2EC04AB4" w14:textId="77777777" w:rsidR="00986982" w:rsidRDefault="00986982" w:rsidP="00986982">
      <w:pPr>
        <w:pStyle w:val="Heading4"/>
      </w:pPr>
      <w:r>
        <w:t xml:space="preserve">Contact with ETI causes extinction — disease, ai, and physics disasters </w:t>
      </w:r>
    </w:p>
    <w:p w14:paraId="21FEA3D9" w14:textId="77777777" w:rsidR="00986982" w:rsidRPr="00BF3A26" w:rsidRDefault="00986982" w:rsidP="00986982">
      <w:r>
        <w:rPr>
          <w:rStyle w:val="Style13ptBold"/>
        </w:rPr>
        <w:t xml:space="preserve">Sample 11 </w:t>
      </w:r>
      <w:r w:rsidRPr="00BF3A26">
        <w:t xml:space="preserve">[(Ian,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w:t>
      </w:r>
      <w:proofErr w:type="spellStart"/>
      <w:r w:rsidRPr="00BF3A26">
        <w:t>civilisations</w:t>
      </w:r>
      <w:proofErr w:type="spellEnd"/>
      <w:r w:rsidRPr="00BF3A26">
        <w:t xml:space="preserve">, say scientists,” The Guardian, 8/18/11. </w:t>
      </w:r>
      <w:hyperlink r:id="rId16" w:history="1">
        <w:r w:rsidRPr="00BF3A26">
          <w:rPr>
            <w:rStyle w:val="Hyperlink"/>
          </w:rPr>
          <w:t>https://www.theguardian.com/science/2011/aug/18/aliens-destroy-humanity-protect-civilisations</w:t>
        </w:r>
      </w:hyperlink>
      <w:r w:rsidRPr="00BF3A26">
        <w:t>] RR</w:t>
      </w:r>
    </w:p>
    <w:p w14:paraId="40E0881C" w14:textId="77777777" w:rsidR="00986982" w:rsidRPr="00624C3B" w:rsidRDefault="00986982" w:rsidP="00986982">
      <w:pPr>
        <w:rPr>
          <w:rStyle w:val="StyleUnderline"/>
        </w:rPr>
      </w:pPr>
      <w:r w:rsidRPr="00624C3B">
        <w:rPr>
          <w:rStyle w:val="StyleUnderline"/>
        </w:rPr>
        <w:t>The most unappealing outcomes would arise i</w:t>
      </w:r>
      <w:r w:rsidRPr="009E0761">
        <w:rPr>
          <w:rStyle w:val="StyleUnderline"/>
        </w:rPr>
        <w:t>f</w:t>
      </w:r>
      <w:r w:rsidRPr="00624C3B">
        <w:rPr>
          <w:rStyle w:val="StyleUnderline"/>
        </w:rPr>
        <w:t xml:space="preserve"> </w:t>
      </w:r>
      <w:r w:rsidRPr="009E0761">
        <w:rPr>
          <w:rStyle w:val="StyleUnderline"/>
          <w:highlight w:val="green"/>
        </w:rPr>
        <w:t>extraterrestrials caused harm to humanity</w:t>
      </w:r>
      <w:r w:rsidRPr="00624C3B">
        <w:rPr>
          <w:rStyle w:val="StyleUnderline"/>
        </w:rPr>
        <w:t>, even if by accident</w:t>
      </w:r>
      <w:r>
        <w:t xml:space="preserve">. While </w:t>
      </w:r>
      <w:r w:rsidRPr="007C66A5">
        <w:rPr>
          <w:rStyle w:val="StyleUnderline"/>
          <w:highlight w:val="green"/>
        </w:rPr>
        <w:t>aliens may</w:t>
      </w:r>
      <w:r w:rsidRPr="00624C3B">
        <w:rPr>
          <w:rStyle w:val="StyleUnderline"/>
        </w:rPr>
        <w:t xml:space="preserve"> arrive to </w:t>
      </w:r>
      <w:r w:rsidRPr="007C66A5">
        <w:rPr>
          <w:rStyle w:val="StyleUnderline"/>
          <w:highlight w:val="green"/>
        </w:rPr>
        <w:t>eat, enslave or</w:t>
      </w:r>
      <w:r w:rsidRPr="00624C3B">
        <w:rPr>
          <w:rStyle w:val="StyleUnderline"/>
        </w:rPr>
        <w:t xml:space="preserve"> </w:t>
      </w:r>
      <w:r w:rsidRPr="007C66A5">
        <w:rPr>
          <w:rStyle w:val="StyleUnderline"/>
          <w:highlight w:val="green"/>
        </w:rPr>
        <w:t>attack us</w:t>
      </w:r>
      <w:r w:rsidRPr="00624C3B">
        <w:rPr>
          <w:rStyle w:val="StyleUnderline"/>
        </w:rPr>
        <w:t xml:space="preserve">, the report adds that </w:t>
      </w:r>
      <w:r w:rsidRPr="007C66A5">
        <w:rPr>
          <w:rStyle w:val="StyleUnderline"/>
          <w:highlight w:val="green"/>
        </w:rPr>
        <w:t>people</w:t>
      </w:r>
      <w:r w:rsidRPr="00624C3B">
        <w:rPr>
          <w:rStyle w:val="StyleUnderline"/>
        </w:rPr>
        <w:t xml:space="preserve"> might also </w:t>
      </w:r>
      <w:r w:rsidRPr="007C66A5">
        <w:rPr>
          <w:rStyle w:val="StyleUnderline"/>
          <w:highlight w:val="green"/>
        </w:rPr>
        <w:t>suffer from being</w:t>
      </w:r>
      <w:r w:rsidRPr="00624C3B">
        <w:rPr>
          <w:rStyle w:val="StyleUnderline"/>
        </w:rPr>
        <w:t xml:space="preserve"> physically </w:t>
      </w:r>
      <w:r w:rsidRPr="007C66A5">
        <w:rPr>
          <w:rStyle w:val="StyleUnderline"/>
          <w:highlight w:val="green"/>
        </w:rPr>
        <w:t>crushed or</w:t>
      </w:r>
      <w:r w:rsidRPr="00624C3B">
        <w:rPr>
          <w:rStyle w:val="StyleUnderline"/>
        </w:rPr>
        <w:t xml:space="preserve"> by contracting </w:t>
      </w:r>
      <w:r w:rsidRPr="007C66A5">
        <w:rPr>
          <w:rStyle w:val="StyleUnderline"/>
          <w:highlight w:val="green"/>
        </w:rPr>
        <w:t>diseases</w:t>
      </w:r>
      <w:r w:rsidRPr="00624C3B">
        <w:rPr>
          <w:rStyle w:val="StyleUnderline"/>
        </w:rPr>
        <w:t xml:space="preserve"> carried </w:t>
      </w:r>
      <w:r w:rsidRPr="007C66A5">
        <w:rPr>
          <w:rStyle w:val="StyleUnderline"/>
          <w:highlight w:val="green"/>
        </w:rPr>
        <w:t>by the visitors</w:t>
      </w:r>
      <w:r w:rsidRPr="00624C3B">
        <w:rPr>
          <w:rStyle w:val="StyleUnderline"/>
        </w:rPr>
        <w:t>.</w:t>
      </w:r>
      <w:r>
        <w:t xml:space="preserve"> In especially unfortunate incidents, </w:t>
      </w:r>
      <w:r w:rsidRPr="00624C3B">
        <w:rPr>
          <w:rStyle w:val="StyleUnderline"/>
        </w:rPr>
        <w:t xml:space="preserve">humanity could be wiped out when </w:t>
      </w:r>
      <w:r w:rsidRPr="007C66A5">
        <w:rPr>
          <w:rStyle w:val="StyleUnderline"/>
          <w:highlight w:val="green"/>
        </w:rPr>
        <w:t xml:space="preserve">a more advanced </w:t>
      </w:r>
      <w:proofErr w:type="spellStart"/>
      <w:r w:rsidRPr="007C66A5">
        <w:rPr>
          <w:rStyle w:val="StyleUnderline"/>
          <w:highlight w:val="green"/>
        </w:rPr>
        <w:t>civilisation</w:t>
      </w:r>
      <w:proofErr w:type="spellEnd"/>
      <w:r w:rsidRPr="00624C3B">
        <w:rPr>
          <w:rStyle w:val="StyleUnderline"/>
        </w:rPr>
        <w:t xml:space="preserve"> accidentally </w:t>
      </w:r>
      <w:r w:rsidRPr="007C66A5">
        <w:rPr>
          <w:rStyle w:val="StyleUnderline"/>
          <w:highlight w:val="green"/>
        </w:rPr>
        <w:t>unleashes an</w:t>
      </w:r>
      <w:r w:rsidRPr="00624C3B">
        <w:rPr>
          <w:rStyle w:val="StyleUnderline"/>
        </w:rPr>
        <w:t xml:space="preserve"> unfriendly </w:t>
      </w:r>
      <w:r w:rsidRPr="007C66A5">
        <w:rPr>
          <w:rStyle w:val="StyleUnderline"/>
          <w:highlight w:val="green"/>
        </w:rPr>
        <w:t>a</w:t>
      </w:r>
      <w:r w:rsidRPr="00624C3B">
        <w:rPr>
          <w:rStyle w:val="StyleUnderline"/>
        </w:rPr>
        <w:t xml:space="preserve">rtificial </w:t>
      </w:r>
      <w:proofErr w:type="gramStart"/>
      <w:r w:rsidRPr="007C66A5">
        <w:rPr>
          <w:rStyle w:val="StyleUnderline"/>
          <w:highlight w:val="green"/>
        </w:rPr>
        <w:t>i</w:t>
      </w:r>
      <w:r w:rsidRPr="00624C3B">
        <w:rPr>
          <w:rStyle w:val="StyleUnderline"/>
        </w:rPr>
        <w:t>ntelligence</w:t>
      </w:r>
      <w:r w:rsidRPr="007C66A5">
        <w:rPr>
          <w:rStyle w:val="StyleUnderline"/>
          <w:highlight w:val="green"/>
        </w:rPr>
        <w:t>, or</w:t>
      </w:r>
      <w:proofErr w:type="gramEnd"/>
      <w:r w:rsidRPr="007C66A5">
        <w:rPr>
          <w:rStyle w:val="StyleUnderline"/>
          <w:highlight w:val="green"/>
        </w:rPr>
        <w:t xml:space="preserve"> performs</w:t>
      </w:r>
      <w:r w:rsidRPr="00624C3B">
        <w:rPr>
          <w:rStyle w:val="StyleUnderline"/>
        </w:rPr>
        <w:t xml:space="preserve"> a catastrophic </w:t>
      </w:r>
      <w:r w:rsidRPr="007C66A5">
        <w:rPr>
          <w:rStyle w:val="StyleUnderline"/>
          <w:highlight w:val="green"/>
        </w:rPr>
        <w:t>physics experiment</w:t>
      </w:r>
      <w:r w:rsidRPr="00624C3B">
        <w:rPr>
          <w:rStyle w:val="StyleUnderline"/>
        </w:rPr>
        <w:t xml:space="preserve"> that renders a portion of the galaxy uninhabitable.</w:t>
      </w:r>
    </w:p>
    <w:p w14:paraId="00D27092" w14:textId="77777777" w:rsidR="00986982" w:rsidRDefault="00986982" w:rsidP="00986982">
      <w:r>
        <w:t xml:space="preserve">To bolster humanity's chances of survival, </w:t>
      </w:r>
      <w:r w:rsidRPr="00624C3B">
        <w:rPr>
          <w:rStyle w:val="StyleUnderline"/>
        </w:rPr>
        <w:t xml:space="preserve">the </w:t>
      </w:r>
      <w:r w:rsidRPr="00BE232D">
        <w:rPr>
          <w:rStyle w:val="StyleUnderline"/>
        </w:rPr>
        <w:t>researchers</w:t>
      </w:r>
      <w:r w:rsidRPr="00624C3B">
        <w:rPr>
          <w:rStyle w:val="StyleUnderline"/>
        </w:rPr>
        <w:t xml:space="preserve"> </w:t>
      </w:r>
      <w:r w:rsidRPr="00BE232D">
        <w:rPr>
          <w:rStyle w:val="StyleUnderline"/>
        </w:rPr>
        <w:t>call for</w:t>
      </w:r>
      <w:r w:rsidRPr="007C66A5">
        <w:rPr>
          <w:rStyle w:val="StyleUnderline"/>
          <w:highlight w:val="green"/>
        </w:rPr>
        <w:t xml:space="preserve"> </w:t>
      </w:r>
      <w:r w:rsidRPr="00BE232D">
        <w:rPr>
          <w:rStyle w:val="StyleUnderline"/>
        </w:rPr>
        <w:t>caution</w:t>
      </w:r>
      <w:r w:rsidRPr="00624C3B">
        <w:rPr>
          <w:rStyle w:val="StyleUnderline"/>
        </w:rPr>
        <w:t xml:space="preserve"> in sending signals into space, and in particular warn against broadcasting information about our biological make-up, which could be used to manufacture weapons that target humans.</w:t>
      </w:r>
      <w:r>
        <w:t xml:space="preserve"> Instead, </w:t>
      </w:r>
      <w:r w:rsidRPr="007C66A5">
        <w:rPr>
          <w:rStyle w:val="Emphasis"/>
        </w:rPr>
        <w:t xml:space="preserve">any </w:t>
      </w:r>
      <w:r w:rsidRPr="007C66A5">
        <w:rPr>
          <w:rStyle w:val="Emphasis"/>
          <w:highlight w:val="green"/>
        </w:rPr>
        <w:t>contact with ETs should be limited to mathematical discourse</w:t>
      </w:r>
      <w:r>
        <w:t xml:space="preserve"> "until we have a better idea of the type of ETI we are dealing with."</w:t>
      </w:r>
      <w:r w:rsidRPr="00BF3A26">
        <w:t xml:space="preserve"> </w:t>
      </w:r>
      <w:r w:rsidRPr="007C66A5">
        <w:rPr>
          <w:rStyle w:val="StyleUnderline"/>
        </w:rPr>
        <w:t>Aliens</w:t>
      </w:r>
      <w:r w:rsidRPr="00624C3B">
        <w:rPr>
          <w:rStyle w:val="StyleUnderline"/>
        </w:rPr>
        <w:t xml:space="preserve"> may </w:t>
      </w:r>
      <w:r w:rsidRPr="007C66A5">
        <w:rPr>
          <w:rStyle w:val="StyleUnderline"/>
        </w:rPr>
        <w:t xml:space="preserve">destroy humanity to protect other </w:t>
      </w:r>
      <w:proofErr w:type="spellStart"/>
      <w:r w:rsidRPr="007C66A5">
        <w:rPr>
          <w:rStyle w:val="StyleUnderline"/>
        </w:rPr>
        <w:t>civilisations</w:t>
      </w:r>
      <w:proofErr w:type="spellEnd"/>
      <w:r w:rsidRPr="00624C3B">
        <w:rPr>
          <w:rStyle w:val="StyleUnderline"/>
        </w:rPr>
        <w:t>, say scientists</w:t>
      </w:r>
    </w:p>
    <w:p w14:paraId="24352EB6" w14:textId="77777777" w:rsidR="00986982" w:rsidRPr="00624C3B" w:rsidRDefault="00986982" w:rsidP="00986982">
      <w:pPr>
        <w:rPr>
          <w:rStyle w:val="Emphasis"/>
        </w:rPr>
      </w:pPr>
      <w:r>
        <w:t xml:space="preserve">The authors warn that </w:t>
      </w:r>
      <w:r w:rsidRPr="00624C3B">
        <w:rPr>
          <w:rStyle w:val="StyleUnderline"/>
        </w:rPr>
        <w:t xml:space="preserve">extraterrestrials may be wary of </w:t>
      </w:r>
      <w:proofErr w:type="spellStart"/>
      <w:r w:rsidRPr="00624C3B">
        <w:rPr>
          <w:rStyle w:val="StyleUnderline"/>
        </w:rPr>
        <w:t>civilisations</w:t>
      </w:r>
      <w:proofErr w:type="spellEnd"/>
      <w:r w:rsidRPr="00624C3B">
        <w:rPr>
          <w:rStyle w:val="StyleUnderline"/>
        </w:rPr>
        <w:t xml:space="preserve"> that expand very rapidly, as </w:t>
      </w:r>
      <w:r w:rsidRPr="007C66A5">
        <w:rPr>
          <w:rStyle w:val="StyleUnderline"/>
          <w:highlight w:val="green"/>
        </w:rPr>
        <w:t>these may be prone to destroy other life as they grow</w:t>
      </w:r>
      <w:r w:rsidRPr="00624C3B">
        <w:rPr>
          <w:rStyle w:val="StyleUnderline"/>
        </w:rPr>
        <w:t>, just as humans have pushed species to extinction on Earth</w:t>
      </w:r>
      <w:r>
        <w:t>. In the most extreme scenario</w:t>
      </w:r>
      <w:r w:rsidRPr="00624C3B">
        <w:rPr>
          <w:rStyle w:val="Emphasis"/>
        </w:rPr>
        <w:t xml:space="preserve">, </w:t>
      </w:r>
      <w:r w:rsidRPr="007C66A5">
        <w:rPr>
          <w:rStyle w:val="Emphasis"/>
          <w:highlight w:val="green"/>
        </w:rPr>
        <w:t>aliens</w:t>
      </w:r>
      <w:r w:rsidRPr="00624C3B">
        <w:rPr>
          <w:rStyle w:val="Emphasis"/>
        </w:rPr>
        <w:t xml:space="preserve"> might </w:t>
      </w:r>
      <w:r w:rsidRPr="007C66A5">
        <w:rPr>
          <w:rStyle w:val="Emphasis"/>
          <w:highlight w:val="green"/>
        </w:rPr>
        <w:t>choose</w:t>
      </w:r>
      <w:r w:rsidRPr="00624C3B">
        <w:rPr>
          <w:rStyle w:val="Emphasis"/>
        </w:rPr>
        <w:t xml:space="preserve"> </w:t>
      </w:r>
      <w:r w:rsidRPr="007C66A5">
        <w:rPr>
          <w:rStyle w:val="Emphasis"/>
          <w:highlight w:val="green"/>
        </w:rPr>
        <w:t xml:space="preserve">to destroy humanity to protect other </w:t>
      </w:r>
      <w:proofErr w:type="spellStart"/>
      <w:r w:rsidRPr="007C66A5">
        <w:rPr>
          <w:rStyle w:val="Emphasis"/>
          <w:highlight w:val="green"/>
        </w:rPr>
        <w:t>civilisations</w:t>
      </w:r>
      <w:proofErr w:type="spellEnd"/>
      <w:r w:rsidRPr="007C66A5">
        <w:rPr>
          <w:rStyle w:val="Emphasis"/>
          <w:highlight w:val="green"/>
        </w:rPr>
        <w:t>.</w:t>
      </w:r>
    </w:p>
    <w:p w14:paraId="274DD343" w14:textId="77777777" w:rsidR="00986982" w:rsidRDefault="00986982" w:rsidP="00986982">
      <w:r w:rsidRPr="00624C3B">
        <w:t xml:space="preserve">"A preemptive strike would be particularly likely in the early phases of our expansion because a </w:t>
      </w:r>
      <w:proofErr w:type="spellStart"/>
      <w:r w:rsidRPr="00624C3B">
        <w:t>civilisation</w:t>
      </w:r>
      <w:proofErr w:type="spellEnd"/>
      <w:r w:rsidRPr="00624C3B">
        <w:t xml:space="preserve"> may become increasingly difficult to destroy as it continues to expand. </w:t>
      </w:r>
      <w:r w:rsidRPr="007C66A5">
        <w:rPr>
          <w:rStyle w:val="StyleUnderline"/>
          <w:highlight w:val="green"/>
        </w:rPr>
        <w:t>Humanity</w:t>
      </w:r>
      <w:r w:rsidRPr="00624C3B">
        <w:rPr>
          <w:rStyle w:val="StyleUnderline"/>
        </w:rPr>
        <w:t xml:space="preserve"> </w:t>
      </w:r>
      <w:r w:rsidRPr="007C66A5">
        <w:rPr>
          <w:rStyle w:val="StyleUnderline"/>
          <w:highlight w:val="green"/>
        </w:rPr>
        <w:t>may</w:t>
      </w:r>
      <w:r w:rsidRPr="00624C3B">
        <w:rPr>
          <w:rStyle w:val="StyleUnderline"/>
        </w:rPr>
        <w:t xml:space="preserve"> just </w:t>
      </w:r>
      <w:r w:rsidRPr="007C66A5">
        <w:rPr>
          <w:rStyle w:val="StyleUnderline"/>
          <w:highlight w:val="green"/>
        </w:rPr>
        <w:t>now</w:t>
      </w:r>
      <w:r w:rsidRPr="00624C3B">
        <w:rPr>
          <w:rStyle w:val="StyleUnderline"/>
        </w:rPr>
        <w:t xml:space="preserve"> be </w:t>
      </w:r>
      <w:r w:rsidRPr="007C66A5">
        <w:rPr>
          <w:rStyle w:val="StyleUnderline"/>
          <w:highlight w:val="green"/>
        </w:rPr>
        <w:t>entering</w:t>
      </w:r>
      <w:r w:rsidRPr="00624C3B">
        <w:rPr>
          <w:rStyle w:val="StyleUnderline"/>
        </w:rPr>
        <w:t xml:space="preserve"> the period in which its </w:t>
      </w:r>
      <w:r w:rsidRPr="007C66A5">
        <w:rPr>
          <w:rStyle w:val="StyleUnderline"/>
          <w:highlight w:val="green"/>
        </w:rPr>
        <w:t xml:space="preserve">rapid </w:t>
      </w:r>
      <w:proofErr w:type="spellStart"/>
      <w:r w:rsidRPr="007C66A5">
        <w:rPr>
          <w:rStyle w:val="StyleUnderline"/>
          <w:highlight w:val="green"/>
        </w:rPr>
        <w:t>civilisational</w:t>
      </w:r>
      <w:proofErr w:type="spellEnd"/>
      <w:r w:rsidRPr="007C66A5">
        <w:rPr>
          <w:rStyle w:val="StyleUnderline"/>
          <w:highlight w:val="green"/>
        </w:rPr>
        <w:t xml:space="preserve"> expansion</w:t>
      </w:r>
      <w:r w:rsidRPr="00624C3B">
        <w:rPr>
          <w:rStyle w:val="StyleUnderline"/>
        </w:rPr>
        <w:t xml:space="preserve"> could be detected by an ETI because our expansion is changing the composition of the Earth's atmosphere, via greenhouse gas emissions</w:t>
      </w:r>
      <w:r>
        <w:t>," the report states.</w:t>
      </w:r>
    </w:p>
    <w:p w14:paraId="6FAE79D5" w14:textId="77777777" w:rsidR="00986982" w:rsidRDefault="00986982" w:rsidP="00986982">
      <w:r>
        <w:t>"</w:t>
      </w:r>
      <w:r w:rsidRPr="007C66A5">
        <w:rPr>
          <w:rStyle w:val="StyleUnderline"/>
          <w:highlight w:val="green"/>
        </w:rPr>
        <w:t>Green" aliens might</w:t>
      </w:r>
      <w:r w:rsidRPr="009E0761">
        <w:rPr>
          <w:rStyle w:val="StyleUnderline"/>
        </w:rPr>
        <w:t xml:space="preserve"> object to the environmental damage humans have caused on Earth and </w:t>
      </w:r>
      <w:r w:rsidRPr="007C66A5">
        <w:rPr>
          <w:rStyle w:val="Emphasis"/>
          <w:highlight w:val="green"/>
        </w:rPr>
        <w:t>wipe us out to save the planet</w:t>
      </w:r>
      <w:r>
        <w:t>. 4be particularly important for us to limit our emissions of greenhouse gases, since atmospheric composition can be observed from other planets," the authors write.</w:t>
      </w:r>
    </w:p>
    <w:p w14:paraId="1384C353" w14:textId="77777777" w:rsidR="00986982" w:rsidRDefault="00986982" w:rsidP="00986982">
      <w:r>
        <w:t xml:space="preserve">Even if we never make contact with extraterrestrials, the report argues that considering the potential scenarios may help to plot the future path of human </w:t>
      </w:r>
      <w:proofErr w:type="spellStart"/>
      <w:r>
        <w:t>civilisation</w:t>
      </w:r>
      <w:proofErr w:type="spellEnd"/>
      <w:r>
        <w:t>, avoid collapse and achieve long-term survival.</w:t>
      </w:r>
    </w:p>
    <w:p w14:paraId="6746086A" w14:textId="77777777" w:rsidR="00986982" w:rsidRDefault="00986982" w:rsidP="00986982">
      <w:pPr>
        <w:pStyle w:val="Heading4"/>
      </w:pPr>
      <w:r>
        <w:t xml:space="preserve">ETI exists – it’s statistically impossible that we’re alone  </w:t>
      </w:r>
    </w:p>
    <w:p w14:paraId="04BDAC5E" w14:textId="77777777" w:rsidR="00986982" w:rsidRPr="00A726C3" w:rsidRDefault="00986982" w:rsidP="00986982">
      <w:proofErr w:type="spellStart"/>
      <w:r w:rsidRPr="00A726C3">
        <w:rPr>
          <w:rStyle w:val="Style13ptBold"/>
        </w:rPr>
        <w:t>Ananthaswamy</w:t>
      </w:r>
      <w:proofErr w:type="spellEnd"/>
      <w:r w:rsidRPr="00A726C3">
        <w:rPr>
          <w:rStyle w:val="Style13ptBold"/>
        </w:rPr>
        <w:t xml:space="preserve">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7/16/20. </w:t>
      </w:r>
      <w:hyperlink r:id="rId17" w:history="1">
        <w:r w:rsidRPr="00B666EB">
          <w:rPr>
            <w:rStyle w:val="Hyperlink"/>
          </w:rPr>
          <w:t>https://www.scientificamerican.com/article/how-many-aliens-are-in-the-milky-way-astronomers-turn-to-statistics-for-answers/</w:t>
        </w:r>
      </w:hyperlink>
      <w:r>
        <w:t>] RR</w:t>
      </w:r>
    </w:p>
    <w:p w14:paraId="7B8A4E2A" w14:textId="77777777" w:rsidR="00986982" w:rsidRDefault="00986982" w:rsidP="00986982">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the sky may be softly humming with messages</w:t>
      </w:r>
      <w:r w:rsidRPr="00AF16BB">
        <w:rPr>
          <w:rStyle w:val="Emphasis"/>
        </w:rPr>
        <w:t xml:space="preserve"> from the stars</w:t>
      </w:r>
      <w:r w:rsidRPr="00AF16BB">
        <w:rPr>
          <w:rStyle w:val="StyleUnderline"/>
        </w:rPr>
        <w:t>,</w:t>
      </w:r>
      <w:r>
        <w:t>” Sagan intoned in his inimitable way.</w:t>
      </w:r>
    </w:p>
    <w:p w14:paraId="03E58E0F" w14:textId="77777777" w:rsidR="00986982" w:rsidRPr="00AF16BB" w:rsidRDefault="00986982" w:rsidP="00986982">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cosmic inevitability</w:t>
      </w:r>
      <w:r w:rsidRPr="00AF16BB">
        <w:rPr>
          <w:rStyle w:val="Emphasis"/>
        </w:rPr>
        <w:t>,</w:t>
      </w:r>
      <w:r>
        <w:t xml:space="preserve"> because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18877F0A" w14:textId="77777777" w:rsidR="00986982" w:rsidRDefault="00986982" w:rsidP="00986982">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21214ED8" w14:textId="77777777" w:rsidR="00986982" w:rsidRDefault="00986982" w:rsidP="00986982">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a number of factors, each of which quantifies some aspect of our knowledge about our galaxy, planets, life and intelligence. </w:t>
      </w:r>
      <w:r>
        <w:t xml:space="preserve">These factors include </w:t>
      </w:r>
      <w:proofErr w:type="spellStart"/>
      <w:r>
        <w:t>ƒp</w:t>
      </w:r>
      <w:proofErr w:type="spellEnd"/>
      <w:r>
        <w:t xml:space="preserve">, the fraction of stars with extrasolar planets; ne, the number of habitable planets in an extrasolar system; </w:t>
      </w:r>
      <w:proofErr w:type="spellStart"/>
      <w:r>
        <w:t>ƒl</w:t>
      </w:r>
      <w:proofErr w:type="spellEnd"/>
      <w:r>
        <w:t>, the fraction of habitable planets on which life emerges; and so on.</w:t>
      </w:r>
    </w:p>
    <w:p w14:paraId="15DA6E64" w14:textId="77777777" w:rsidR="00986982" w:rsidRDefault="00986982" w:rsidP="00986982">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those similar to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585619">
        <w:rPr>
          <w:rStyle w:val="StyleUnderline"/>
          <w:highlight w:val="green"/>
        </w:rPr>
        <w:t>there appears to be no shortage of galactic real</w:t>
      </w:r>
      <w:r w:rsidRPr="00AF16BB">
        <w:rPr>
          <w:rStyle w:val="StyleUnderline"/>
        </w:rPr>
        <w:t xml:space="preserve"> </w:t>
      </w:r>
      <w:r w:rsidRPr="00585619">
        <w:rPr>
          <w:rStyle w:val="StyleUnderline"/>
          <w:highlight w:val="green"/>
        </w:rPr>
        <w:t>estate that life</w:t>
      </w:r>
      <w:r w:rsidRPr="00AF16BB">
        <w:rPr>
          <w:rStyle w:val="StyleUnderline"/>
        </w:rPr>
        <w:t xml:space="preserve"> could occupy</w:t>
      </w:r>
      <w:r>
        <w:t>. Yet “one of the biggest uncertainties in the whole chain of factors is the probability that life would ever get started—that you would make that leap from chemistry to life, even given suitable conditions,” Turner says.</w:t>
      </w:r>
    </w:p>
    <w:p w14:paraId="77C9B576" w14:textId="77777777" w:rsidR="00986982" w:rsidRPr="00AF16BB" w:rsidRDefault="00986982" w:rsidP="00986982">
      <w:pPr>
        <w:rPr>
          <w:rStyle w:val="StyleUnderline"/>
        </w:rPr>
      </w:pPr>
      <w:r>
        <w:t xml:space="preserve">Ignoring this uncertainty can lead astronomers to make rather bold claims. For example, last month Tom Westby and Christopher </w:t>
      </w:r>
      <w:proofErr w:type="spellStart"/>
      <w:r>
        <w:t>Conselice</w:t>
      </w:r>
      <w:proofErr w:type="spellEnd"/>
      <w:r>
        <w:t xml:space="preserve">, both at the University of Nottingham in England, made headlines when they calculated that there should be at least 36 intelligent civilizations in our galaxy capable of communicating with us. The estimate was based on an assumption that </w:t>
      </w:r>
      <w:r w:rsidRPr="00AF16BB">
        <w:rPr>
          <w:rStyle w:val="StyleUnderline"/>
        </w:rPr>
        <w:t>intelligent life emerges on other habitable Earth-like planets about 4.5 billion to 5.5 billion years after their formation.</w:t>
      </w:r>
    </w:p>
    <w:p w14:paraId="1043667B" w14:textId="77777777" w:rsidR="00986982" w:rsidRPr="00AF16BB" w:rsidRDefault="00986982" w:rsidP="00986982">
      <w:pPr>
        <w:rPr>
          <w:rStyle w:val="StyleUnderline"/>
        </w:rPr>
      </w:pPr>
      <w:r w:rsidRPr="00AF16BB">
        <w:rPr>
          <w:rStyle w:val="StyleUnderline"/>
        </w:rPr>
        <w:t xml:space="preserve">“That's just a very specific and strong assumption,” </w:t>
      </w:r>
      <w:r>
        <w:t>says astronomer David Kipping of Columbia University. “</w:t>
      </w:r>
      <w:r w:rsidRPr="00AF16BB">
        <w:rPr>
          <w:rStyle w:val="StyleUnderline"/>
        </w:rPr>
        <w:t>I don't see any evidence that that's a safe bet to be making.”</w:t>
      </w:r>
    </w:p>
    <w:p w14:paraId="04BF44D8" w14:textId="77777777" w:rsidR="00986982" w:rsidRDefault="00986982" w:rsidP="00986982">
      <w: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38C0C2E0" w14:textId="77777777" w:rsidR="00986982" w:rsidRPr="001147C3" w:rsidRDefault="00986982" w:rsidP="00986982">
      <w:pPr>
        <w:rPr>
          <w:rStyle w:val="StyleUnderline"/>
        </w:rPr>
      </w:pPr>
      <w: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1147C3">
        <w:rPr>
          <w:rStyle w:val="StyleUnderline"/>
        </w:rPr>
        <w:t>When it comes to calculating the odds of abiogenesis, “we don’t have access to the failures,” Kipping says. “</w:t>
      </w:r>
      <w:proofErr w:type="gramStart"/>
      <w:r w:rsidRPr="001147C3">
        <w:rPr>
          <w:rStyle w:val="StyleUnderline"/>
        </w:rPr>
        <w:t>So</w:t>
      </w:r>
      <w:proofErr w:type="gramEnd"/>
      <w:r w:rsidRPr="001147C3">
        <w:rPr>
          <w:rStyle w:val="StyleUnderline"/>
        </w:rPr>
        <w:t xml:space="preserve"> this is why we’re in a very challenging position when it comes to this problem.”</w:t>
      </w:r>
    </w:p>
    <w:p w14:paraId="5600CBE3" w14:textId="77777777" w:rsidR="00986982" w:rsidRPr="001147C3" w:rsidRDefault="00986982" w:rsidP="00986982">
      <w:pPr>
        <w:rPr>
          <w:rStyle w:val="StyleUnderline"/>
        </w:rPr>
      </w:pPr>
      <w:r>
        <w:t xml:space="preserve">Enter Bayesian analysis. The technique uses </w:t>
      </w:r>
      <w:proofErr w:type="spellStart"/>
      <w:r>
        <w:t>Bayes’s</w:t>
      </w:r>
      <w:proofErr w:type="spellEnd"/>
      <w:r>
        <w:t xml:space="preserve"> theorem, named after Thomas Bayes, an 18th-century English statistician and minister. </w:t>
      </w:r>
      <w:r w:rsidRPr="001147C3">
        <w:rPr>
          <w:rStyle w:val="StyleUnderline"/>
        </w:rPr>
        <w:t>To calculate the odds of some event, such as abiogenesis, occurring, astronomers first come up with a likely probability distribution of it—a best guess, if you will</w:t>
      </w:r>
      <w:r>
        <w:t xml:space="preserve">. For example, one can assume that </w:t>
      </w:r>
      <w:r w:rsidRPr="001147C3">
        <w:rPr>
          <w:rStyle w:val="StyleUnderline"/>
        </w:rPr>
        <w:t>abiogenesis is as likely between 100 million to 200 million years after Earth formed as it is between 200 million to 300 million years after that time or any other 100-million-year-chunk of our planet’s history.</w:t>
      </w:r>
      <w:r>
        <w:t xml:space="preserve"> Such </w:t>
      </w:r>
      <w:r w:rsidRPr="001147C3">
        <w:rPr>
          <w:rStyle w:val="StyleUnderline"/>
        </w:rPr>
        <w:t>assumptions are called Bayesian priors, and they are made explicit.</w:t>
      </w:r>
      <w:r>
        <w:t xml:space="preserve"> Then the statisticians collect data or evidence. Finally, they combine the prior and the evidence to calculate what is called a posterior probability. </w:t>
      </w:r>
      <w:r w:rsidRPr="001147C3">
        <w:rPr>
          <w:rStyle w:val="StyleUnderline"/>
        </w:rPr>
        <w:t>In the case of abiogenesis, that probability would be the odds of the emergence of life on an Earth-like planet, given our prior assumptions and evidence</w:t>
      </w:r>
      <w:r>
        <w:t xml:space="preserve">. The posterior is not a single number but rather a probability distribution that quantifies any uncertainty. It may show, for instance, that </w:t>
      </w:r>
      <w:r w:rsidRPr="001147C3">
        <w:rPr>
          <w:rStyle w:val="StyleUnderline"/>
        </w:rPr>
        <w:t>abiogenesis becomes more or less likely with time rather than having a uniform probability distribution suggested by the prior.</w:t>
      </w:r>
    </w:p>
    <w:p w14:paraId="779AAC5D" w14:textId="77777777" w:rsidR="00986982" w:rsidRDefault="00986982" w:rsidP="00986982">
      <w:r>
        <w:t xml:space="preserve">In 2012 Turner and his colleague David Spiegel, then at the Institute for Advanced Study in Princeton, N.J., were the first to rigorously apply Bayesian analysis to abiogenesis. In their approach, </w:t>
      </w:r>
      <w:r w:rsidRPr="00585619">
        <w:rPr>
          <w:rStyle w:val="StyleUnderline"/>
          <w:highlight w:val="green"/>
        </w:rPr>
        <w:t>life on an Earth-like planet</w:t>
      </w:r>
      <w:r w:rsidRPr="001147C3">
        <w:rPr>
          <w:rStyle w:val="StyleUnderline"/>
        </w:rPr>
        <w:t xml:space="preserve"> around a </w:t>
      </w:r>
      <w:proofErr w:type="spellStart"/>
      <w:r w:rsidRPr="001147C3">
        <w:rPr>
          <w:rStyle w:val="StyleUnderline"/>
        </w:rPr>
        <w:t>sunlike</w:t>
      </w:r>
      <w:proofErr w:type="spellEnd"/>
      <w:r w:rsidRPr="001147C3">
        <w:rPr>
          <w:rStyle w:val="StyleUnderline"/>
        </w:rPr>
        <w:t xml:space="preserve"> star </w:t>
      </w:r>
      <w:r w:rsidRPr="00585619">
        <w:rPr>
          <w:rStyle w:val="StyleUnderline"/>
          <w:highlight w:val="green"/>
        </w:rPr>
        <w:t>does not emerge until some minimum number of years</w:t>
      </w:r>
      <w:r w:rsidRPr="001147C3">
        <w:rPr>
          <w:rStyle w:val="StyleUnderline"/>
        </w:rPr>
        <w:t xml:space="preserve">, </w:t>
      </w:r>
      <w:proofErr w:type="spellStart"/>
      <w:r w:rsidRPr="001147C3">
        <w:rPr>
          <w:rStyle w:val="StyleUnderline"/>
        </w:rPr>
        <w:t>tmin</w:t>
      </w:r>
      <w:proofErr w:type="spellEnd"/>
      <w:r w:rsidRPr="001147C3">
        <w:rPr>
          <w:rStyle w:val="StyleUnderline"/>
        </w:rPr>
        <w:t>, after that world’s formation</w:t>
      </w:r>
      <w:r>
        <w:t xml:space="preserve">. If life does not arise before some maximum time, </w:t>
      </w:r>
      <w:proofErr w:type="spellStart"/>
      <w:r>
        <w:t>tmax</w:t>
      </w:r>
      <w:proofErr w:type="spellEnd"/>
      <w:r>
        <w:t xml:space="preserve">, then, as its star ages (and eventually dies), conditions on the planet become too hostile for abiogenesis to ever occur. Between </w:t>
      </w:r>
      <w:proofErr w:type="spellStart"/>
      <w:r>
        <w:t>tmin</w:t>
      </w:r>
      <w:proofErr w:type="spellEnd"/>
      <w:r>
        <w:t xml:space="preserve"> and </w:t>
      </w:r>
      <w:proofErr w:type="spellStart"/>
      <w:r>
        <w:t>tmax</w:t>
      </w:r>
      <w:proofErr w:type="spellEnd"/>
      <w:r>
        <w:t>, Turner and Spiegel’s intent was to calculate the probability of abiogenesis.</w:t>
      </w:r>
    </w:p>
    <w:p w14:paraId="03D35104" w14:textId="77777777" w:rsidR="00986982" w:rsidRPr="001147C3" w:rsidRDefault="00986982" w:rsidP="00986982">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5CD7C936" w14:textId="77777777" w:rsidR="00986982" w:rsidRPr="001147C3" w:rsidRDefault="00986982" w:rsidP="00986982">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585619">
        <w:rPr>
          <w:rStyle w:val="StyleUnderline"/>
          <w:highlight w:val="green"/>
        </w:rPr>
        <w:t>appeared</w:t>
      </w:r>
      <w:r w:rsidRPr="001147C3">
        <w:rPr>
          <w:rStyle w:val="StyleUnderline"/>
        </w:rPr>
        <w:t xml:space="preserve"> early </w:t>
      </w:r>
      <w:r w:rsidRPr="00585619">
        <w:rPr>
          <w:rStyle w:val="StyleUnderline"/>
          <w:highlight w:val="green"/>
        </w:rPr>
        <w:t>on 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fairly </w:t>
      </w:r>
      <w:r w:rsidRPr="00585619">
        <w:rPr>
          <w:rStyle w:val="StyleUnderline"/>
          <w:highlight w:val="green"/>
        </w:rPr>
        <w:t>easy</w:t>
      </w:r>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5D4F16C0" w14:textId="77777777" w:rsidR="00986982" w:rsidRDefault="00986982" w:rsidP="00986982">
      <w:r>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3E28A070" w14:textId="77777777" w:rsidR="00986982" w:rsidRDefault="00986982" w:rsidP="00986982">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Kipping 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379FB69D" w14:textId="77777777" w:rsidR="00986982" w:rsidRPr="001147C3" w:rsidRDefault="00986982" w:rsidP="00986982">
      <w:pPr>
        <w:rPr>
          <w:rStyle w:val="StyleUnderline"/>
        </w:rPr>
      </w:pPr>
      <w:r>
        <w:t>That suggestion is exactly what Kipping attempted</w:t>
      </w:r>
      <w:r w:rsidRPr="00585619">
        <w:rPr>
          <w:highlight w:val="green"/>
        </w:rPr>
        <w:t xml:space="preserve">, </w:t>
      </w:r>
      <w:r w:rsidRPr="00585619">
        <w:rPr>
          <w:rStyle w:val="StyleUnderline"/>
          <w:highlight w:val="green"/>
        </w:rPr>
        <w:t>estimating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052D7B48" w14:textId="77777777" w:rsidR="00986982" w:rsidRPr="001147C3" w:rsidRDefault="00986982" w:rsidP="00986982">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3CDF2F41" w14:textId="77777777" w:rsidR="00986982" w:rsidRDefault="00986982" w:rsidP="00986982">
      <w:r>
        <w:t>Turner agrees that using the Jeffreys prior is a significant advance. “It’s the best way that we have, really, to just ask what the data is trying to tell you,” he says.</w:t>
      </w:r>
    </w:p>
    <w:p w14:paraId="5924AFFF" w14:textId="77777777" w:rsidR="00986982" w:rsidRDefault="00986982" w:rsidP="00986982">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6F80AC3D" w14:textId="77777777" w:rsidR="00986982" w:rsidRPr="001147C3" w:rsidRDefault="00986982" w:rsidP="00986982">
      <w:pPr>
        <w:rPr>
          <w:rStyle w:val="StyleUnderline"/>
        </w:rPr>
      </w:pPr>
      <w:r>
        <w:t xml:space="preserve">Still, </w:t>
      </w:r>
      <w:r w:rsidRPr="00585619">
        <w:rPr>
          <w:rStyle w:val="StyleUnderline"/>
          <w:highlight w:val="green"/>
        </w:rPr>
        <w:t>that calculation is “a positive sign that life should be out there</w:t>
      </w:r>
      <w:r w:rsidRPr="001147C3">
        <w:rPr>
          <w:rStyle w:val="StyleUnderline"/>
        </w:rPr>
        <w:t>,”</w:t>
      </w:r>
      <w:r>
        <w:t xml:space="preserve"> he says. </w:t>
      </w:r>
      <w:r w:rsidRPr="001147C3">
        <w:rPr>
          <w:rStyle w:val="StyleUnderline"/>
        </w:rPr>
        <w:t xml:space="preserve">“It is, at least, a suggestive hint that </w:t>
      </w:r>
      <w:r w:rsidRPr="00585619">
        <w:rPr>
          <w:rStyle w:val="Emphasis"/>
          <w:highlight w:val="green"/>
        </w:rPr>
        <w:t>life is not a difficult process.”</w:t>
      </w:r>
    </w:p>
    <w:p w14:paraId="365CA1DD" w14:textId="77777777" w:rsidR="00986982" w:rsidRPr="00585619" w:rsidRDefault="00986982" w:rsidP="00986982">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1ABA5EF3" w14:textId="77777777" w:rsidR="00986982" w:rsidRDefault="00986982" w:rsidP="00986982">
      <w:r>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7AD94493" w14:textId="77777777" w:rsidR="00986982" w:rsidRDefault="00986982" w:rsidP="00986982">
      <w:r>
        <w:t xml:space="preserve">And it is not just Bayesian statisticians who may have a beef with Kipping’s interpretation. </w:t>
      </w:r>
      <w:r w:rsidRPr="001147C3">
        <w:rPr>
          <w:rStyle w:val="StyleUnderline"/>
        </w:rPr>
        <w:t>Anyone interested in questions about the origin of life would be skeptical about claimed answers, given that any such analysis is beholden to geologic, geophysical, paleontological, archaeological and biological evidence for life on Earth</w:t>
      </w:r>
      <w:r>
        <w:t xml:space="preserve">—none of which is unequivocal about the </w:t>
      </w:r>
      <w:proofErr w:type="gramStart"/>
      <w:r>
        <w:t>time lines</w:t>
      </w:r>
      <w:proofErr w:type="gramEnd"/>
      <w:r>
        <w:t xml:space="preserve"> for abiogenesis and the appearance of intelligence.</w:t>
      </w:r>
    </w:p>
    <w:p w14:paraId="7C28B35C" w14:textId="77777777" w:rsidR="00986982" w:rsidRDefault="00986982" w:rsidP="00986982">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4075C948" w14:textId="77777777" w:rsidR="00986982" w:rsidRDefault="00986982" w:rsidP="00986982">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01B7A88D" w14:textId="77777777" w:rsidR="00986982" w:rsidRPr="001147C3" w:rsidRDefault="00986982" w:rsidP="00986982">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evidence</w:t>
      </w:r>
      <w:r>
        <w:t xml:space="preserve">—say, </w:t>
      </w:r>
      <w:r w:rsidRPr="001147C3">
        <w:rPr>
          <w:rStyle w:val="StyleUnderline"/>
        </w:rPr>
        <w:t>the discovery of signs of life existing on Mars in the past or within one of Jupiter’s ice-covered, ocean-bearing moons at the present.</w:t>
      </w:r>
    </w:p>
    <w:p w14:paraId="7DC9D115" w14:textId="77777777" w:rsidR="00986982" w:rsidRPr="00A9741A" w:rsidRDefault="00986982" w:rsidP="00986982">
      <w:r>
        <w:t>“The moment we have another data point to play with, assuming that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426704BF" w14:textId="77777777" w:rsidR="00986982" w:rsidRDefault="00986982" w:rsidP="00986982"/>
    <w:p w14:paraId="052DF65F" w14:textId="77777777" w:rsidR="00986982" w:rsidRDefault="00986982" w:rsidP="00986982">
      <w:pPr>
        <w:pStyle w:val="Heading4"/>
      </w:pPr>
      <w:r>
        <w:t xml:space="preserve">Contacting ETI is a Pandora’s box – don’t put the future of humanity at risk to satisfy the curiosity of billionaires  </w:t>
      </w:r>
    </w:p>
    <w:p w14:paraId="4F514BF7" w14:textId="77777777" w:rsidR="00986982" w:rsidRPr="00624C3B" w:rsidRDefault="00986982" w:rsidP="00986982">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8" w:history="1">
        <w:r w:rsidRPr="00624C3B">
          <w:rPr>
            <w:rStyle w:val="Hyperlink"/>
          </w:rPr>
          <w:t>https://www.nat</w:t>
        </w:r>
        <w:r w:rsidRPr="00624C3B">
          <w:rPr>
            <w:rStyle w:val="Hyperlink"/>
          </w:rPr>
          <w:t>u</w:t>
        </w:r>
        <w:r w:rsidRPr="00624C3B">
          <w:rPr>
            <w:rStyle w:val="Hyperlink"/>
          </w:rPr>
          <w:t>re.com/articles/nphys3852</w:t>
        </w:r>
      </w:hyperlink>
      <w:r w:rsidRPr="00624C3B">
        <w:t>] RR</w:t>
      </w:r>
    </w:p>
    <w:p w14:paraId="7CDC1812" w14:textId="77777777" w:rsidR="00986982" w:rsidRDefault="00986982" w:rsidP="00986982">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E21DEE">
        <w:rPr>
          <w:rStyle w:val="StyleUnderline"/>
        </w:rPr>
        <w:t>SETI</w:t>
      </w:r>
      <w:r w:rsidRPr="00544092">
        <w:rPr>
          <w:rStyle w:val="StyleUnderline"/>
        </w:rPr>
        <w:t xml:space="preserve"> </w:t>
      </w:r>
      <w:r w:rsidRPr="00E21DEE">
        <w:rPr>
          <w:rStyle w:val="StyleUnderline"/>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22946679" w14:textId="77777777" w:rsidR="00986982" w:rsidRDefault="00986982" w:rsidP="00986982">
      <w:r>
        <w:t xml:space="preserve">Of course, the </w:t>
      </w:r>
      <w:r w:rsidRPr="00585619">
        <w:rPr>
          <w:rStyle w:val="StyleUnderline"/>
          <w:highlight w:val="green"/>
        </w:rPr>
        <w:t xml:space="preserve">SETI </w:t>
      </w:r>
      <w:r w:rsidRPr="00E21DEE">
        <w:rPr>
          <w:rStyle w:val="StyleUnderline"/>
        </w:rPr>
        <w:t xml:space="preserve">search has only </w:t>
      </w:r>
      <w:r w:rsidRPr="00585619">
        <w:rPr>
          <w:rStyle w:val="StyleUnderline"/>
          <w:highlight w:val="green"/>
        </w:rPr>
        <w:t xml:space="preserve">looked at </w:t>
      </w:r>
      <w:r w:rsidRPr="00E21DEE">
        <w:rPr>
          <w:rStyle w:val="StyleUnderline"/>
        </w:rPr>
        <w:t xml:space="preserve">about </w:t>
      </w:r>
      <w:r w:rsidRPr="00585619">
        <w:rPr>
          <w:rStyle w:val="StyleUnderline"/>
          <w:highlight w:val="green"/>
        </w:rPr>
        <w:t>one in 50 million stars</w:t>
      </w:r>
      <w:r w:rsidRPr="00544092">
        <w:rPr>
          <w:rStyle w:val="StyleUnderline"/>
        </w:rPr>
        <w:t xml:space="preserve"> in the Milky Way, and may have simply looked at the wrong ones, or at signals in the wrong frequencies.</w:t>
      </w:r>
      <w:r>
        <w:t xml:space="preserve"> </w:t>
      </w:r>
      <w:r w:rsidRPr="00E21DEE">
        <w:rPr>
          <w:rStyle w:val="StyleUnderline"/>
        </w:rPr>
        <w:t xml:space="preserve">The </w:t>
      </w:r>
      <w:proofErr w:type="spellStart"/>
      <w:r w:rsidRPr="00E21DEE">
        <w:rPr>
          <w:rStyle w:val="StyleUnderline"/>
        </w:rPr>
        <w:t>programme</w:t>
      </w:r>
      <w:proofErr w:type="spellEnd"/>
      <w:r w:rsidRPr="00544092">
        <w:rPr>
          <w:rStyle w:val="StyleUnderline"/>
        </w:rPr>
        <w:t xml:space="preserve"> has also </w:t>
      </w:r>
      <w:r w:rsidRPr="00E21DEE">
        <w:rPr>
          <w:rStyle w:val="StyleUnderline"/>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efforts to make contact</w:t>
      </w:r>
      <w:r>
        <w:t xml:space="preserve"> with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as yet humanity has not undertaken any serious </w:t>
      </w:r>
      <w:proofErr w:type="spellStart"/>
      <w:r>
        <w:t>programme</w:t>
      </w:r>
      <w:proofErr w:type="spellEnd"/>
      <w:r>
        <w:t xml:space="preserve"> of transmitting strong signals towards specific targets in the hope that someone, or something, might detect them and infer our presence.</w:t>
      </w:r>
    </w:p>
    <w:p w14:paraId="322BF438" w14:textId="77777777" w:rsidR="00986982" w:rsidRPr="00544092" w:rsidRDefault="00986982" w:rsidP="00986982">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our complete lack of information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305 </w:t>
      </w:r>
      <w:proofErr w:type="spellStart"/>
      <w:r w:rsidRPr="00585619">
        <w:t>metre</w:t>
      </w:r>
      <w:proofErr w:type="spellEnd"/>
      <w:r w:rsidRPr="00585619">
        <w:t xml:space="preserv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5B44CE07" w14:textId="77777777" w:rsidR="00986982" w:rsidRPr="00544092" w:rsidRDefault="00986982" w:rsidP="00986982">
      <w:pPr>
        <w:rPr>
          <w:rStyle w:val="StyleUnderline"/>
        </w:rPr>
      </w:pPr>
      <w:r w:rsidRPr="00544092">
        <w:rPr>
          <w:rStyle w:val="StyleUnderline"/>
        </w:rPr>
        <w:t>“We have almost zero idea of whether aliens are likely to be dangerous.”</w:t>
      </w:r>
    </w:p>
    <w:p w14:paraId="79A0B988" w14:textId="77777777" w:rsidR="00986982" w:rsidRPr="00544092" w:rsidRDefault="00986982" w:rsidP="00986982">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 xml:space="preserve">our presence is likely </w:t>
      </w:r>
      <w:r w:rsidRPr="00E21DEE">
        <w:rPr>
          <w:rStyle w:val="StyleUnderline"/>
        </w:rPr>
        <w:t xml:space="preserve">to be </w:t>
      </w:r>
      <w:r w:rsidRPr="00585619">
        <w:rPr>
          <w:rStyle w:val="StyleUnderline"/>
          <w:highlight w:val="green"/>
        </w:rPr>
        <w:t>technologically</w:t>
      </w:r>
      <w:r w:rsidRPr="00544092">
        <w:rPr>
          <w:rStyle w:val="StyleUnderline"/>
        </w:rPr>
        <w:t xml:space="preserve"> very </w:t>
      </w:r>
      <w:proofErr w:type="gramStart"/>
      <w:r w:rsidRPr="00585619">
        <w:rPr>
          <w:rStyle w:val="StyleUnderline"/>
          <w:highlight w:val="green"/>
        </w:rPr>
        <w:t>advanced</w:t>
      </w:r>
      <w:r w:rsidRPr="00544092">
        <w:rPr>
          <w:rStyle w:val="StyleUnderline"/>
        </w:rPr>
        <w:t>, and</w:t>
      </w:r>
      <w:proofErr w:type="gramEnd"/>
      <w:r w:rsidRPr="00544092">
        <w:rPr>
          <w:rStyle w:val="StyleUnderline"/>
        </w:rPr>
        <w:t xml:space="preserve"> may not be disposed to treat us nicely.</w:t>
      </w:r>
      <w:r>
        <w:t xml:space="preserve"> At the very least, </w:t>
      </w:r>
      <w:r w:rsidRPr="00544092">
        <w:rPr>
          <w:rStyle w:val="StyleUnderline"/>
        </w:rPr>
        <w:t>the idea seems morally questionable.</w:t>
      </w:r>
      <w:r>
        <w:t xml:space="preserve"> In a recent paper published on the </w:t>
      </w:r>
      <w:proofErr w:type="spellStart"/>
      <w:r>
        <w:t>arXiv</w:t>
      </w:r>
      <w:proofErr w:type="spellEnd"/>
      <w:r>
        <w:t xml:space="preserve">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25FA9231" w14:textId="77777777" w:rsidR="00986982" w:rsidRPr="00544092" w:rsidRDefault="00986982" w:rsidP="00986982">
      <w:pPr>
        <w:rPr>
          <w:rStyle w:val="StyleUnderline"/>
        </w:rPr>
      </w:pPr>
      <w:r>
        <w:t xml:space="preserve">You might think that active </w:t>
      </w:r>
      <w:proofErr w:type="spellStart"/>
      <w:r>
        <w:t>signalling</w:t>
      </w:r>
      <w:proofErr w:type="spellEnd"/>
      <w:r>
        <w:t xml:space="preserve"> isn't really risky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w:t>
      </w:r>
      <w:proofErr w:type="gramStart"/>
      <w:r>
        <w:t>7,000 star</w:t>
      </w:r>
      <w:proofErr w:type="gramEnd"/>
      <w:r>
        <w:t xml:space="preserve">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18C717FA" w14:textId="77777777" w:rsidR="00986982" w:rsidRPr="00585619" w:rsidRDefault="00986982" w:rsidP="00986982">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585619">
        <w:rPr>
          <w:rStyle w:val="StyleUnderline"/>
          <w:highlight w:val="green"/>
        </w:rPr>
        <w:t>as proposed by METI</w:t>
      </w:r>
      <w:r w:rsidRPr="00544092">
        <w:rPr>
          <w:rStyle w:val="StyleUnderline"/>
        </w:rPr>
        <w:t xml:space="preserve"> </w:t>
      </w:r>
      <w:r>
        <w:t xml:space="preserve">supporters Douglas </w:t>
      </w:r>
      <w:proofErr w:type="spellStart"/>
      <w:r>
        <w:t>Vakoch</w:t>
      </w:r>
      <w:proofErr w:type="spellEnd"/>
      <w:r>
        <w:t xml:space="preserve"> and Seth </w:t>
      </w:r>
      <w:proofErr w:type="spellStart"/>
      <w:r>
        <w:t>Shostak</w:t>
      </w:r>
      <w:proofErr w:type="spellEnd"/>
      <w:r>
        <w:t xml:space="preserve">. </w:t>
      </w:r>
      <w:r w:rsidRPr="00544092">
        <w:rPr>
          <w:rStyle w:val="StyleUnderline"/>
        </w:rPr>
        <w:t xml:space="preserve">Such </w:t>
      </w:r>
      <w:r w:rsidRPr="00585619">
        <w:rPr>
          <w:rStyle w:val="Emphasis"/>
          <w:highlight w:val="green"/>
        </w:rPr>
        <w:t>a signal 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28EF91D0" w14:textId="77777777" w:rsidR="00986982" w:rsidRDefault="00986982" w:rsidP="00986982">
      <w:r>
        <w:t xml:space="preserve">It's hard not to see this as gratuitously risky, especially as </w:t>
      </w:r>
      <w:r w:rsidRPr="00585619">
        <w:rPr>
          <w:rStyle w:val="StyleUnderline"/>
          <w:highlight w:val="green"/>
        </w:rPr>
        <w:t>it would be undertaken for no other reason than 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585619">
        <w:rPr>
          <w:rStyle w:val="StyleUnderline"/>
          <w:highlight w:val="green"/>
        </w:rPr>
        <w:t>strong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09B990B0" w14:textId="77777777" w:rsidR="00986982" w:rsidRPr="00585619" w:rsidRDefault="00986982" w:rsidP="00986982">
      <w:r w:rsidRPr="00585619">
        <w:t xml:space="preserve">In fact, one idea </w:t>
      </w:r>
      <w:proofErr w:type="spellStart"/>
      <w:r w:rsidRPr="00585619">
        <w:t>favoured</w:t>
      </w:r>
      <w:proofErr w:type="spellEnd"/>
      <w:r w:rsidRPr="00585619">
        <w:t xml:space="preserve"> by </w:t>
      </w:r>
      <w:r w:rsidRPr="00585619">
        <w:rPr>
          <w:rStyle w:val="StyleUnderline"/>
          <w:highlight w:val="green"/>
        </w:rPr>
        <w:t>METI-</w:t>
      </w:r>
      <w:proofErr w:type="spellStart"/>
      <w:r w:rsidRPr="00585619">
        <w:rPr>
          <w:rStyle w:val="StyleUnderline"/>
          <w:highlight w:val="green"/>
        </w:rPr>
        <w:t>ists</w:t>
      </w:r>
      <w:proofErr w:type="spellEnd"/>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w:t>
      </w:r>
      <w:proofErr w:type="spellStart"/>
      <w:r w:rsidRPr="00585619">
        <w:t>ists</w:t>
      </w:r>
      <w:proofErr w:type="spellEnd"/>
      <w:r w:rsidRPr="00585619">
        <w:t xml:space="preserve"> then assert that it's time for us to do so.</w:t>
      </w:r>
    </w:p>
    <w:p w14:paraId="2EF0654A" w14:textId="77777777" w:rsidR="00986982" w:rsidRDefault="00986982" w:rsidP="00986982">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985801">
        <w:rPr>
          <w:rStyle w:val="Emphasis"/>
        </w:rPr>
        <w:t xml:space="preserve">. </w:t>
      </w:r>
      <w:r w:rsidRPr="00B44B21">
        <w:rPr>
          <w:rStyle w:val="Emphasis"/>
          <w:highlight w:val="green"/>
        </w:rPr>
        <w:t>It seems</w:t>
      </w:r>
      <w:r w:rsidRPr="00985801">
        <w:rPr>
          <w:rStyle w:val="Emphasis"/>
        </w:rPr>
        <w:t xml:space="preserve"> far </w:t>
      </w:r>
      <w:r w:rsidRPr="00B44B21">
        <w:rPr>
          <w:rStyle w:val="Emphasis"/>
          <w:highlight w:val="green"/>
        </w:rPr>
        <w:t xml:space="preserve">wiser to </w:t>
      </w:r>
      <w:proofErr w:type="gramStart"/>
      <w:r w:rsidRPr="00B44B21">
        <w:rPr>
          <w:rStyle w:val="Emphasis"/>
          <w:highlight w:val="green"/>
        </w:rPr>
        <w:t>wait</w:t>
      </w:r>
      <w:r w:rsidRPr="00985801">
        <w:rPr>
          <w:rStyle w:val="Emphasis"/>
        </w:rPr>
        <w:t>, and</w:t>
      </w:r>
      <w:proofErr w:type="gramEnd"/>
      <w:r w:rsidRPr="00985801">
        <w:rPr>
          <w:rStyle w:val="Emphasis"/>
        </w:rPr>
        <w:t xml:space="preserve"> continue the developing passive search </w:t>
      </w:r>
      <w:proofErr w:type="spellStart"/>
      <w:r w:rsidRPr="00985801">
        <w:rPr>
          <w:rStyle w:val="Emphasis"/>
        </w:rPr>
        <w:t>programme</w:t>
      </w:r>
      <w:proofErr w:type="spellEnd"/>
      <w:r w:rsidRPr="00985801">
        <w:rPr>
          <w:rStyle w:val="Emphasis"/>
        </w:rPr>
        <w:t xml:space="preserve"> already established by the SETI Institute</w:t>
      </w:r>
      <w:r w:rsidRPr="00985801">
        <w:rPr>
          <w:rStyle w:val="StyleUnderline"/>
        </w:rPr>
        <w:t>,</w:t>
      </w:r>
      <w:r>
        <w:t xml:space="preserve"> </w:t>
      </w:r>
      <w:r w:rsidRPr="00985801">
        <w:rPr>
          <w:rStyle w:val="StyleUnderline"/>
        </w:rPr>
        <w:t>which is due to accelerate in the near future</w:t>
      </w:r>
      <w:r>
        <w:t xml:space="preserve">. Just last year, businessman </w:t>
      </w:r>
      <w:r w:rsidRPr="00985801">
        <w:rPr>
          <w:rStyle w:val="StyleUnderline"/>
        </w:rPr>
        <w:t>Yuri Milner donated US$100 million over ten years to help boost the project</w:t>
      </w:r>
      <w:r>
        <w:t>. One day it may even get public funding.</w:t>
      </w:r>
    </w:p>
    <w:p w14:paraId="576A87F2" w14:textId="77777777" w:rsidR="00986982" w:rsidRPr="00985801" w:rsidRDefault="00986982" w:rsidP="00986982">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2CEE345E" w14:textId="77777777" w:rsidR="00986982" w:rsidRDefault="00986982" w:rsidP="00986982">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495BD1BD" w14:textId="77777777" w:rsidR="00986982" w:rsidRDefault="00986982" w:rsidP="00986982">
      <w:pPr>
        <w:pStyle w:val="Heading3"/>
      </w:pPr>
      <w:r>
        <w:t>1AC – Plan</w:t>
      </w:r>
    </w:p>
    <w:p w14:paraId="628A2676" w14:textId="00941C86" w:rsidR="00986982" w:rsidRDefault="00986982" w:rsidP="00986982">
      <w:pPr>
        <w:pStyle w:val="Heading4"/>
      </w:pPr>
      <w:r w:rsidRPr="00BC628A">
        <w:t xml:space="preserve">Plan: </w:t>
      </w:r>
      <w:r w:rsidR="00BE232D">
        <w:t>T</w:t>
      </w:r>
      <w:r w:rsidRPr="00BC628A">
        <w:t xml:space="preserve">he </w:t>
      </w:r>
      <w:r>
        <w:t xml:space="preserve">appropriation </w:t>
      </w:r>
      <w:r w:rsidR="00BE232D">
        <w:t>of outer space for</w:t>
      </w:r>
      <w:r w:rsidR="00BE232D">
        <w:t xml:space="preserve"> </w:t>
      </w:r>
      <w:r w:rsidR="00BE232D">
        <w:t xml:space="preserve">the </w:t>
      </w:r>
      <w:r w:rsidR="00BE232D" w:rsidRPr="00BC628A">
        <w:t>Search for Extra</w:t>
      </w:r>
      <w:r w:rsidR="00BE232D">
        <w:t>t</w:t>
      </w:r>
      <w:r w:rsidR="00BE232D" w:rsidRPr="00BC628A">
        <w:t xml:space="preserve">errestrial Intelligence </w:t>
      </w:r>
      <w:r w:rsidR="007150D4">
        <w:t xml:space="preserve">by private entities </w:t>
      </w:r>
      <w:r w:rsidR="00BE232D">
        <w:t xml:space="preserve">is unjust. </w:t>
      </w:r>
    </w:p>
    <w:p w14:paraId="68F25ECC" w14:textId="77777777" w:rsidR="00986982" w:rsidRPr="00A9741A" w:rsidRDefault="00986982" w:rsidP="00986982">
      <w:pPr>
        <w:pStyle w:val="Heading3"/>
      </w:pPr>
      <w:r>
        <w:t>1AC -- Solvency</w:t>
      </w:r>
    </w:p>
    <w:p w14:paraId="352BA176" w14:textId="77777777" w:rsidR="00986982" w:rsidRDefault="00986982" w:rsidP="00986982">
      <w:pPr>
        <w:pStyle w:val="Heading4"/>
      </w:pPr>
      <w:r>
        <w:t>Only legislative action can solve—</w:t>
      </w:r>
    </w:p>
    <w:p w14:paraId="65DDEE2D" w14:textId="77777777" w:rsidR="00986982" w:rsidRPr="009A38F8" w:rsidRDefault="00986982" w:rsidP="00986982">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9" w:history="1">
        <w:r w:rsidRPr="009A38F8">
          <w:rPr>
            <w:rStyle w:val="Hyperlink"/>
          </w:rPr>
          <w:t>https://arxiv.org/pdf/1701.08422.pdf</w:t>
        </w:r>
      </w:hyperlink>
      <w:r w:rsidRPr="009A38F8">
        <w:t>] RR</w:t>
      </w:r>
    </w:p>
    <w:p w14:paraId="0E072B0A" w14:textId="77777777" w:rsidR="00986982" w:rsidRPr="009A38F8" w:rsidRDefault="00986982" w:rsidP="00986982">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xml:space="preserve">, explicitly </w:t>
      </w:r>
      <w:r w:rsidRPr="00916F5C">
        <w:rPr>
          <w:rStyle w:val="StyleUnderline"/>
          <w:highlight w:val="green"/>
        </w:rPr>
        <w:t>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In the United States, a METI-</w:t>
      </w:r>
      <w:proofErr w:type="spellStart"/>
      <w:r w:rsidRPr="009A38F8">
        <w:t>ist’s</w:t>
      </w:r>
      <w:proofErr w:type="spellEnd"/>
      <w:r w:rsidRPr="009A38F8">
        <w:t xml:space="preserve"> only recourse would be a court ruling, overturning the legislation, presumably on free speech grounds. </w:t>
      </w:r>
    </w:p>
    <w:p w14:paraId="440AC752" w14:textId="77777777" w:rsidR="00986982" w:rsidRPr="00027756" w:rsidRDefault="00986982" w:rsidP="00986982">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6C8D6077" w14:textId="77777777" w:rsidR="00986982" w:rsidRPr="009A38F8" w:rsidRDefault="00986982" w:rsidP="00986982">
      <w:r w:rsidRPr="009A38F8">
        <w:t>5.7 FCC, NSF and NASA Regulations Against METI</w:t>
      </w:r>
    </w:p>
    <w:p w14:paraId="06BAA09B" w14:textId="77777777" w:rsidR="00986982" w:rsidRDefault="00986982" w:rsidP="00986982">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40B01906" w14:textId="77777777" w:rsidR="00986982" w:rsidRPr="004375A9" w:rsidRDefault="00986982" w:rsidP="00986982">
      <w:pPr>
        <w:pStyle w:val="Heading4"/>
      </w:pPr>
      <w:r>
        <w:t xml:space="preserve">Only the </w:t>
      </w:r>
      <w:proofErr w:type="spellStart"/>
      <w:r>
        <w:t>aff</w:t>
      </w:r>
      <w:proofErr w:type="spellEnd"/>
      <w:r>
        <w:t xml:space="preserve"> can solve— spurs international discussion against SETI. </w:t>
      </w:r>
    </w:p>
    <w:p w14:paraId="3EBCD64B" w14:textId="77777777" w:rsidR="00986982" w:rsidRPr="00077A48" w:rsidRDefault="00986982" w:rsidP="00986982">
      <w:proofErr w:type="spellStart"/>
      <w:r w:rsidRPr="00077A48">
        <w:rPr>
          <w:rStyle w:val="Style13ptBold"/>
        </w:rPr>
        <w:t>Azuza</w:t>
      </w:r>
      <w:proofErr w:type="spellEnd"/>
      <w:r w:rsidRPr="00077A48">
        <w:rPr>
          <w:rStyle w:val="Style13ptBold"/>
        </w:rPr>
        <w:t xml:space="preserve">-Bustos et al. 15 </w:t>
      </w:r>
      <w:r w:rsidRPr="00077A48">
        <w:t xml:space="preserve">[(Armando, </w:t>
      </w:r>
      <w:r w:rsidRPr="00001A22">
        <w:t xml:space="preserve">Astrobiologist Armando </w:t>
      </w:r>
      <w:proofErr w:type="spellStart"/>
      <w:r w:rsidRPr="00001A22">
        <w:t>Azua</w:t>
      </w:r>
      <w:proofErr w:type="spellEnd"/>
      <w:r w:rsidRPr="00001A22">
        <w:t>-Bustos is the CEO of Atacama Biotech, where he's working to find and characterize species that are able to survive in the extreme conditions imposed by the Atacama Desert in Chile.</w:t>
      </w:r>
      <w:r w:rsidRPr="00077A48">
        <w:t xml:space="preserve">) </w:t>
      </w:r>
      <w:proofErr w:type="gramStart"/>
      <w:r w:rsidRPr="00077A48">
        <w:t>“ REGARDING</w:t>
      </w:r>
      <w:proofErr w:type="gramEnd"/>
      <w:r w:rsidRPr="00077A48">
        <w:t xml:space="preserve"> MESSAGING TO EXTRATERRESTRIAL INTELLIGENCE (METI) / ACTIVE SEARCHES FOR EXTRATERRESTRIAL INTELLIGENCE (ACTIVE SETI) :” UC Berkeley, 2015. </w:t>
      </w:r>
      <w:hyperlink r:id="rId20" w:history="1">
        <w:r w:rsidRPr="00077A48">
          <w:rPr>
            <w:rStyle w:val="Hyperlink"/>
          </w:rPr>
          <w:t>https://setiathome.berkeley.edu/meti_statement_0.html</w:t>
        </w:r>
      </w:hyperlink>
      <w:r w:rsidRPr="00077A48">
        <w:t>] RR</w:t>
      </w:r>
    </w:p>
    <w:p w14:paraId="6D75D04A" w14:textId="77777777" w:rsidR="00986982" w:rsidRPr="00077A48" w:rsidRDefault="00986982" w:rsidP="00986982">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5BC486F1" w14:textId="77777777" w:rsidR="00986982" w:rsidRDefault="00986982" w:rsidP="00986982">
      <w:r w:rsidRPr="00077A48">
        <w:rPr>
          <w:rStyle w:val="StyleUnderline"/>
        </w:rPr>
        <w:t>METI has been conducted sporadically in the past</w:t>
      </w:r>
      <w:r>
        <w:t xml:space="preserve">, but </w:t>
      </w:r>
      <w:r w:rsidRPr="00077A48">
        <w:rPr>
          <w:rStyle w:val="StyleUnderline"/>
        </w:rPr>
        <w:t xml:space="preserve">recently </w:t>
      </w:r>
      <w:r w:rsidRPr="00001A22">
        <w:rPr>
          <w:rStyle w:val="StyleUnderline"/>
          <w:highlight w:val="green"/>
        </w:rPr>
        <w:t xml:space="preserve">a surge of individuals </w:t>
      </w:r>
      <w:r w:rsidRPr="00001A22">
        <w:rPr>
          <w:rStyle w:val="StyleUnderline"/>
        </w:rPr>
        <w:t xml:space="preserve">and organizations have </w:t>
      </w:r>
      <w:r w:rsidRPr="00001A22">
        <w:rPr>
          <w:rStyle w:val="StyleUnderline"/>
          <w:highlight w:val="green"/>
        </w:rPr>
        <w:t xml:space="preserve">initiated </w:t>
      </w:r>
      <w:r w:rsidRPr="00001A22">
        <w:rPr>
          <w:rStyle w:val="StyleUnderline"/>
        </w:rPr>
        <w:t xml:space="preserve">or suggested </w:t>
      </w:r>
      <w:r w:rsidRPr="00001A22">
        <w:rPr>
          <w:rStyle w:val="StyleUnderline"/>
          <w:highlight w:val="green"/>
        </w:rPr>
        <w:t>new METI programs,</w:t>
      </w:r>
      <w:r>
        <w:t xml:space="preserve"> both academic and commercial in nature. </w:t>
      </w:r>
      <w:r w:rsidRPr="00077A48">
        <w:rPr>
          <w:rStyle w:val="StyleUnderline"/>
        </w:rPr>
        <w:t xml:space="preserve">METI </w:t>
      </w:r>
      <w:r w:rsidRPr="00001A22">
        <w:rPr>
          <w:rStyle w:val="StyleUnderline"/>
          <w:highlight w:val="green"/>
        </w:rPr>
        <w:t>programs 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r w:rsidRPr="00001A22">
        <w:rPr>
          <w:rStyle w:val="StyleUnderline"/>
        </w:rPr>
        <w:t xml:space="preserve">whether or not </w:t>
      </w:r>
      <w:r w:rsidRPr="00001A22">
        <w:rPr>
          <w:rStyle w:val="StyleUnderline"/>
          <w:highlight w:val="green"/>
        </w:rPr>
        <w:t>to transmit must be based upon a worldwide consensus</w:t>
      </w:r>
      <w:r w:rsidRPr="00077A48">
        <w:rPr>
          <w:rStyle w:val="StyleUnderline"/>
        </w:rPr>
        <w:t>, and not a decision based upon the wishes of a few individuals with access 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1D79A04C" w14:textId="77777777" w:rsidR="00986982" w:rsidRPr="00077A48" w:rsidRDefault="00986982" w:rsidP="00986982">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5E0747CB" w14:textId="77777777" w:rsidR="00986982" w:rsidRPr="00077A48" w:rsidRDefault="00986982" w:rsidP="00986982">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585A1BD3" w14:textId="77777777" w:rsidR="00986982" w:rsidRPr="00001A22" w:rsidRDefault="00986982" w:rsidP="00986982">
      <w:r w:rsidRPr="00001A22">
        <w:t>- The Search for Extraterrestrial Intelligence, the scientific effort to determine</w:t>
      </w:r>
      <w:r>
        <w:t xml:space="preserve"> whether or not other advanced life exists in the universe</w:t>
      </w:r>
      <w:r w:rsidRPr="00077A48">
        <w:rPr>
          <w:rStyle w:val="StyleUnderline"/>
        </w:rPr>
        <w:t xml:space="preserve">, </w:t>
      </w:r>
      <w:r w:rsidRPr="00001A22">
        <w:t>is still in its infancy. Even though SETI experiments have been ongoing for more than 50 years, scientists are still decades away from completing a comprehensive search for radio signals similar to those produced by our own technology. As a newly emerging technological species, it is prudent to listen before we shout.</w:t>
      </w:r>
      <w:r>
        <w:t xml:space="preserve"> </w:t>
      </w:r>
    </w:p>
    <w:p w14:paraId="13EA48C5" w14:textId="77777777" w:rsidR="00986982" w:rsidRDefault="00986982" w:rsidP="00986982">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1DF65C40" w14:textId="77777777" w:rsidR="00986982" w:rsidRDefault="00986982" w:rsidP="00986982">
      <w:r>
        <w:t>- It is not necessary to actually transmit powerful electromagnetic signals in order to study interstellar communication from the perspective of the transmitter, or to develop transmission techniques that might one day be used to respond to a message received from an ETI.</w:t>
      </w:r>
    </w:p>
    <w:p w14:paraId="0F3DBCF3" w14:textId="77777777" w:rsidR="00986982" w:rsidRDefault="00986982" w:rsidP="00986982">
      <w:r>
        <w:t>- Opponents of METI would vocally condemn METI transmissions, confusing the public about, and imperiling funding for, bona fide scientific endeavors related to extraterrestrial life.</w:t>
      </w:r>
    </w:p>
    <w:p w14:paraId="4E866482" w14:textId="77777777" w:rsidR="00986982" w:rsidRDefault="00986982" w:rsidP="00986982">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political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14CAABD7" w14:textId="77777777" w:rsidR="00986982" w:rsidRPr="004D298E" w:rsidRDefault="00986982" w:rsidP="00986982">
      <w:pPr>
        <w:pStyle w:val="Heading3"/>
      </w:pPr>
      <w:r w:rsidRPr="004D298E">
        <w:t>1</w:t>
      </w:r>
      <w:r>
        <w:t>AC</w:t>
      </w:r>
      <w:r w:rsidRPr="004D298E">
        <w:t xml:space="preserve"> -- Framing</w:t>
      </w:r>
    </w:p>
    <w:p w14:paraId="3E2F1E10" w14:textId="77777777" w:rsidR="00986982" w:rsidRDefault="00986982" w:rsidP="00986982">
      <w:pPr>
        <w:pStyle w:val="Heading4"/>
      </w:pPr>
      <w:r>
        <w:t xml:space="preserve">You are </w:t>
      </w:r>
      <w:r w:rsidRPr="007A1CBD">
        <w:rPr>
          <w:u w:val="single"/>
        </w:rPr>
        <w:t>biased</w:t>
      </w:r>
      <w:r>
        <w:t xml:space="preserve"> against the existence of ETI – scenario planning about first contact is key to preventing extinction </w:t>
      </w:r>
    </w:p>
    <w:p w14:paraId="30A1262D" w14:textId="77777777" w:rsidR="00986982" w:rsidRPr="00DE711B" w:rsidRDefault="00986982" w:rsidP="00986982">
      <w:r w:rsidRPr="00DE711B">
        <w:rPr>
          <w:rStyle w:val="Style13ptBold"/>
        </w:rPr>
        <w:t>Neal 14</w:t>
      </w:r>
      <w:r>
        <w:t xml:space="preserve"> [(Mark, Department of Financial &amp; Management Studies, SOAS, University of London, </w:t>
      </w:r>
      <w:proofErr w:type="spellStart"/>
      <w:r>
        <w:t>Thornhaugh</w:t>
      </w:r>
      <w:proofErr w:type="spellEnd"/>
      <w:r>
        <w:t xml:space="preserve"> Street, Russell Square, London, WC1H OXC, UK.) “</w:t>
      </w:r>
      <w:r w:rsidRPr="00DE711B">
        <w:t>Preparing for extraterrestrial contact</w:t>
      </w:r>
      <w:r>
        <w:t xml:space="preserve">,” Palgrave </w:t>
      </w:r>
      <w:proofErr w:type="spellStart"/>
      <w:r>
        <w:t>macmillen</w:t>
      </w:r>
      <w:proofErr w:type="spellEnd"/>
      <w:r>
        <w:t xml:space="preserve">, May 2014. </w:t>
      </w:r>
      <w:hyperlink r:id="rId21" w:history="1">
        <w:r w:rsidRPr="00B666EB">
          <w:rPr>
            <w:rStyle w:val="Hyperlink"/>
          </w:rPr>
          <w:t>https://www.jstor.org/stable/pdf/43695437.pdf?refreqid=excelsior%3A4c26eb78e1dddad6797290065958b84a&amp;ab_segments=&amp;origin=</w:t>
        </w:r>
      </w:hyperlink>
      <w:r>
        <w:t>] RR</w:t>
      </w:r>
    </w:p>
    <w:p w14:paraId="31426870" w14:textId="77777777" w:rsidR="00986982" w:rsidRPr="00DE711B" w:rsidRDefault="00986982" w:rsidP="00986982">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 xml:space="preserve">alien </w:t>
      </w:r>
      <w:proofErr w:type="spellStart"/>
      <w:r w:rsidRPr="004D298E">
        <w:rPr>
          <w:rStyle w:val="StyleUnderline"/>
          <w:highlight w:val="green"/>
        </w:rPr>
        <w:t>civilisations</w:t>
      </w:r>
      <w:proofErr w:type="spellEnd"/>
      <w:r w:rsidRPr="004D298E">
        <w:rPr>
          <w:rStyle w:val="StyleUnderline"/>
          <w:highlight w:val="green"/>
        </w:rPr>
        <w:t xml:space="preserve"> have arisen</w:t>
      </w:r>
      <w:r w:rsidRPr="00DE711B">
        <w:rPr>
          <w:rStyle w:val="StyleUnderline"/>
        </w:rPr>
        <w:t xml:space="preserve"> that have been able to identify distant planets with thriving ecosystems, such as our own. Indeed, there is, as </w:t>
      </w:r>
      <w:proofErr w:type="spellStart"/>
      <w:r w:rsidRPr="00DE711B">
        <w:rPr>
          <w:rStyle w:val="StyleUnderline"/>
        </w:rPr>
        <w:t>Musso</w:t>
      </w:r>
      <w:proofErr w:type="spellEnd"/>
      <w:r w:rsidRPr="00DE711B">
        <w:rPr>
          <w:rStyle w:val="StyleUnderline"/>
        </w:rPr>
        <w:t xml:space="preserve">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 xml:space="preserve">The likelihood of previous alien visitation and current presence depends very much upon the rarity of planets with thriving </w:t>
      </w:r>
      <w:proofErr w:type="spellStart"/>
      <w:r w:rsidRPr="00DE711B">
        <w:rPr>
          <w:rStyle w:val="StyleUnderline"/>
        </w:rPr>
        <w:t>ecosys</w:t>
      </w:r>
      <w:proofErr w:type="spellEnd"/>
      <w:r w:rsidRPr="00DE711B">
        <w:rPr>
          <w:rStyle w:val="StyleUnderline"/>
        </w:rPr>
        <w:t xml:space="preserve">- </w:t>
      </w:r>
      <w:proofErr w:type="spellStart"/>
      <w:r w:rsidRPr="00DE711B">
        <w:rPr>
          <w:rStyle w:val="StyleUnderline"/>
        </w:rPr>
        <w:t>tems</w:t>
      </w:r>
      <w:proofErr w:type="spellEnd"/>
      <w:r w:rsidRPr="00DE711B">
        <w:rPr>
          <w:rStyle w:val="StyleUnderline"/>
        </w:rPr>
        <w:t>.</w:t>
      </w:r>
      <w:r w:rsidRPr="00DE711B">
        <w:t xml:space="preserve"> As </w:t>
      </w:r>
      <w:proofErr w:type="spellStart"/>
      <w:r w:rsidRPr="00DE711B">
        <w:t>astrobiological</w:t>
      </w:r>
      <w:proofErr w:type="spellEnd"/>
      <w:r w:rsidRPr="00DE711B">
        <w:t xml:space="preserve"> research is demonstrating, </w:t>
      </w:r>
      <w:r w:rsidRPr="00DE711B">
        <w:rPr>
          <w:rStyle w:val="StyleUnderline"/>
        </w:rPr>
        <w:t xml:space="preserve">it appears likely that </w:t>
      </w:r>
      <w:r w:rsidRPr="00D22858">
        <w:rPr>
          <w:rStyle w:val="StyleUnderline"/>
        </w:rPr>
        <w:t>many planets</w:t>
      </w:r>
      <w:r w:rsidRPr="00DE711B">
        <w:rPr>
          <w:rStyle w:val="StyleUnderline"/>
        </w:rPr>
        <w:t xml:space="preserve"> in our galaxy </w:t>
      </w:r>
      <w:r w:rsidRPr="00D22858">
        <w:rPr>
          <w:rStyle w:val="StyleUnderline"/>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w:t>
      </w:r>
      <w:proofErr w:type="spellStart"/>
      <w:r w:rsidRPr="00DE711B">
        <w:t>Petigura</w:t>
      </w:r>
      <w:proofErr w:type="spellEnd"/>
      <w:r w:rsidRPr="00DE711B">
        <w:t xml:space="preserve">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4D298E">
        <w:rPr>
          <w:rStyle w:val="StyleUnderline"/>
          <w:highlight w:val="green"/>
        </w:rPr>
        <w:t>for a</w:t>
      </w:r>
      <w:r w:rsidRPr="00DE711B">
        <w:rPr>
          <w:rStyle w:val="StyleUnderline"/>
        </w:rPr>
        <w:t xml:space="preserve"> probe or </w:t>
      </w:r>
      <w:r w:rsidRPr="004D298E">
        <w:rPr>
          <w:rStyle w:val="StyleUnderline"/>
          <w:highlight w:val="green"/>
        </w:rPr>
        <w:t>mission</w:t>
      </w:r>
      <w:r w:rsidRPr="00DE711B">
        <w:t xml:space="preserve">. We may be one of tens of millions of living planets in our galaxy alone (Atkinson, 2013). </w:t>
      </w:r>
      <w:r w:rsidRPr="00DE711B">
        <w:rPr>
          <w:rStyle w:val="StyleUnderline"/>
        </w:rPr>
        <w:t xml:space="preserve">If </w:t>
      </w:r>
      <w:r w:rsidRPr="004D298E">
        <w:rPr>
          <w:rStyle w:val="StyleUnderline"/>
          <w:highlight w:val="green"/>
        </w:rPr>
        <w:t>aliens</w:t>
      </w:r>
      <w:r w:rsidRPr="00DE711B">
        <w:rPr>
          <w:rStyle w:val="StyleUnderline"/>
        </w:rPr>
        <w:t xml:space="preserve"> were venturing out for colonial, scientific or exploitative purposes, it is likely that they would </w:t>
      </w:r>
      <w:r w:rsidRPr="004D298E">
        <w:rPr>
          <w:rStyle w:val="StyleUnderline"/>
          <w:highlight w:val="green"/>
        </w:rPr>
        <w:t>target</w:t>
      </w:r>
      <w:r w:rsidRPr="00DE711B">
        <w:rPr>
          <w:rStyle w:val="StyleUnderline"/>
        </w:rPr>
        <w:t xml:space="preserve"> their </w:t>
      </w:r>
      <w:r w:rsidRPr="004D298E">
        <w:rPr>
          <w:rStyle w:val="StyleUnderline"/>
          <w:highlight w:val="green"/>
        </w:rPr>
        <w:t xml:space="preserve">nearest </w:t>
      </w:r>
      <w:r w:rsidRPr="004D298E">
        <w:rPr>
          <w:rStyle w:val="StyleUnderline"/>
        </w:rPr>
        <w:t xml:space="preserve">viable </w:t>
      </w:r>
      <w:r w:rsidRPr="004D298E">
        <w:rPr>
          <w:rStyle w:val="StyleUnderline"/>
          <w:highlight w:val="green"/>
        </w:rPr>
        <w:t>planets</w:t>
      </w:r>
      <w:r w:rsidRPr="00DE711B">
        <w:t xml:space="preserve"> (</w:t>
      </w:r>
      <w:proofErr w:type="spellStart"/>
      <w:r w:rsidRPr="00DE711B">
        <w:t>Maccone</w:t>
      </w:r>
      <w:proofErr w:type="spellEnd"/>
      <w:r w:rsidRPr="00DE711B">
        <w:t>, 2011).</w:t>
      </w:r>
    </w:p>
    <w:p w14:paraId="5BAD4D3A" w14:textId="77777777" w:rsidR="00986982" w:rsidRPr="00DE711B" w:rsidRDefault="00986982" w:rsidP="00986982">
      <w:pPr>
        <w:rPr>
          <w:rStyle w:val="StyleUnderline"/>
        </w:rPr>
      </w:pPr>
      <w:r w:rsidRPr="004D298E">
        <w:rPr>
          <w:rStyle w:val="StyleUnderline"/>
          <w:highlight w:val="green"/>
        </w:rPr>
        <w:t>Earth</w:t>
      </w:r>
      <w:r w:rsidRPr="00DE711B">
        <w:rPr>
          <w:rStyle w:val="StyleUnderline"/>
        </w:rPr>
        <w:t xml:space="preserve"> </w:t>
      </w:r>
      <w:r w:rsidRPr="004D298E">
        <w:t xml:space="preserve">began to differentiate itself from these other living planets when humans began altering our atmosphere through </w:t>
      </w:r>
      <w:proofErr w:type="spellStart"/>
      <w:r w:rsidRPr="004D298E">
        <w:t>industrialisation</w:t>
      </w:r>
      <w:proofErr w:type="spellEnd"/>
      <w:r w:rsidRPr="004D298E">
        <w:t>;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information</w:t>
      </w:r>
      <w:r w:rsidRPr="00DE711B">
        <w:rPr>
          <w:rStyle w:val="StyleUnderline"/>
        </w:rPr>
        <w:t>, about 70 years ago.</w:t>
      </w:r>
      <w:r w:rsidRPr="00DE711B">
        <w:t xml:space="preserve"> </w:t>
      </w:r>
      <w:r w:rsidRPr="00DE711B">
        <w:rPr>
          <w:rStyle w:val="StyleUnderline"/>
        </w:rPr>
        <w:t xml:space="preserve">With various probes going into space, we have sent out the message that Earth is not merely one of many living planets, but one hosting a technologically advanced </w:t>
      </w:r>
      <w:proofErr w:type="spellStart"/>
      <w:r w:rsidRPr="00DE711B">
        <w:rPr>
          <w:rStyle w:val="StyleUnderline"/>
        </w:rPr>
        <w:t>civilisation</w:t>
      </w:r>
      <w:proofErr w:type="spellEnd"/>
      <w:r w:rsidRPr="00DE711B">
        <w:rPr>
          <w:rStyle w:val="StyleUnderline"/>
        </w:rPr>
        <w:t>.</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 xml:space="preserve">our status and </w:t>
      </w:r>
      <w:proofErr w:type="spellStart"/>
      <w:r w:rsidRPr="00DE711B">
        <w:rPr>
          <w:rStyle w:val="StyleUnderline"/>
        </w:rPr>
        <w:t>recognisability</w:t>
      </w:r>
      <w:proofErr w:type="spellEnd"/>
      <w:r w:rsidRPr="00DE711B">
        <w:rPr>
          <w:rStyle w:val="StyleUnderline"/>
        </w:rPr>
        <w:t xml:space="preserve"> have radically changed</w:t>
      </w:r>
      <w:r w:rsidRPr="00DE711B">
        <w:t xml:space="preserve">. Although alien </w:t>
      </w:r>
      <w:proofErr w:type="spellStart"/>
      <w:r w:rsidRPr="00DE711B">
        <w:t>civilisa</w:t>
      </w:r>
      <w:proofErr w:type="spellEnd"/>
      <w:r w:rsidRPr="00DE711B">
        <w:t xml:space="preserve">- </w:t>
      </w:r>
      <w:proofErr w:type="spellStart"/>
      <w:r w:rsidRPr="00DE711B">
        <w:t>tions</w:t>
      </w:r>
      <w:proofErr w:type="spellEnd"/>
      <w:r w:rsidRPr="00DE711B">
        <w:t xml:space="preserve">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2278A149" w14:textId="77777777" w:rsidR="00986982" w:rsidRPr="00DE711B" w:rsidRDefault="00986982" w:rsidP="00986982">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At the moment,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xml:space="preserve">, </w:t>
      </w:r>
      <w:proofErr w:type="spellStart"/>
      <w:r w:rsidRPr="000549A5">
        <w:rPr>
          <w:rStyle w:val="Emphasis"/>
          <w:highlight w:val="green"/>
        </w:rPr>
        <w:t>colonialisation</w:t>
      </w:r>
      <w:proofErr w:type="spellEnd"/>
      <w:r w:rsidRPr="000549A5">
        <w:rPr>
          <w:rStyle w:val="Emphasis"/>
          <w:highlight w:val="green"/>
        </w:rPr>
        <w:t xml:space="preserve">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evidence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08D020A0" w14:textId="77777777" w:rsidR="00986982" w:rsidRDefault="00986982" w:rsidP="00986982">
      <w:pPr>
        <w:rPr>
          <w:rStyle w:val="Emphasis"/>
        </w:rPr>
      </w:pPr>
      <w:r w:rsidRPr="00DE711B">
        <w:t xml:space="preserve">We have reached a stage in scientific research whereby </w:t>
      </w:r>
      <w:r w:rsidRPr="00DE711B">
        <w:rPr>
          <w:rStyle w:val="StyleUnderline"/>
        </w:rPr>
        <w:t xml:space="preserve">exoplanets able to bear life have been identified, and major scientific </w:t>
      </w:r>
      <w:proofErr w:type="spellStart"/>
      <w:r w:rsidRPr="00DE711B">
        <w:rPr>
          <w:rStyle w:val="StyleUnderline"/>
        </w:rPr>
        <w:t>programmes</w:t>
      </w:r>
      <w:proofErr w:type="spellEnd"/>
      <w:r w:rsidRPr="00DE711B">
        <w:rPr>
          <w:rStyle w:val="StyleUnderline"/>
        </w:rPr>
        <w:t xml:space="preserve">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policymakers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extraterrestrial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 xml:space="preserve">become a pressing </w:t>
      </w:r>
      <w:proofErr w:type="gramStart"/>
      <w:r w:rsidRPr="000549A5">
        <w:rPr>
          <w:rStyle w:val="StyleUnderline"/>
          <w:highlight w:val="green"/>
        </w:rPr>
        <w:t>priority</w:t>
      </w:r>
      <w:r w:rsidRPr="00DE711B">
        <w:rPr>
          <w:rStyle w:val="StyleUnderline"/>
        </w:rPr>
        <w:t>, and</w:t>
      </w:r>
      <w:proofErr w:type="gramEnd"/>
      <w:r w:rsidRPr="00DE711B">
        <w:rPr>
          <w:rStyle w:val="StyleUnderline"/>
        </w:rPr>
        <w:t xml:space="preserve">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w:t>
      </w:r>
      <w:proofErr w:type="gramStart"/>
      <w:r w:rsidRPr="00DE711B">
        <w:rPr>
          <w:rStyle w:val="StyleUnderline"/>
        </w:rPr>
        <w:t>research, and</w:t>
      </w:r>
      <w:proofErr w:type="gramEnd"/>
      <w:r w:rsidRPr="00DE711B">
        <w:rPr>
          <w:rStyle w:val="StyleUnderline"/>
        </w:rPr>
        <w:t xml:space="preserve">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5C4B80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69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50D4"/>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5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F5C"/>
    <w:rsid w:val="00917EE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98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32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9095B"/>
    <w:rsid w:val="00CA013C"/>
    <w:rsid w:val="00CA6D6D"/>
    <w:rsid w:val="00CB4880"/>
    <w:rsid w:val="00CC7A4E"/>
    <w:rsid w:val="00CD1359"/>
    <w:rsid w:val="00CD4C83"/>
    <w:rsid w:val="00D01EDC"/>
    <w:rsid w:val="00D078AA"/>
    <w:rsid w:val="00D10058"/>
    <w:rsid w:val="00D11978"/>
    <w:rsid w:val="00D15E30"/>
    <w:rsid w:val="00D16129"/>
    <w:rsid w:val="00D2285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AD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DE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B4C9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7B013"/>
  <w14:defaultImageDpi w14:val="300"/>
  <w15:docId w15:val="{D4E4FD9F-5A07-9248-B182-3E60FB87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9095B"/>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909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09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09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909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09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95B"/>
  </w:style>
  <w:style w:type="character" w:customStyle="1" w:styleId="Heading1Char">
    <w:name w:val="Heading 1 Char"/>
    <w:aliases w:val="Pocket Char"/>
    <w:basedOn w:val="DefaultParagraphFont"/>
    <w:link w:val="Heading1"/>
    <w:uiPriority w:val="9"/>
    <w:rsid w:val="00C909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09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095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9095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9095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9095B"/>
    <w:rPr>
      <w:b/>
      <w:sz w:val="22"/>
      <w:u w:val="single"/>
    </w:rPr>
  </w:style>
  <w:style w:type="character" w:styleId="Emphasis">
    <w:name w:val="Emphasis"/>
    <w:basedOn w:val="DefaultParagraphFont"/>
    <w:uiPriority w:val="20"/>
    <w:qFormat/>
    <w:rsid w:val="00C9095B"/>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9095B"/>
    <w:rPr>
      <w:color w:val="auto"/>
      <w:u w:val="none"/>
    </w:rPr>
  </w:style>
  <w:style w:type="character" w:styleId="Hyperlink">
    <w:name w:val="Hyperlink"/>
    <w:basedOn w:val="DefaultParagraphFont"/>
    <w:uiPriority w:val="99"/>
    <w:unhideWhenUsed/>
    <w:rsid w:val="00C9095B"/>
    <w:rPr>
      <w:color w:val="auto"/>
      <w:u w:val="none"/>
    </w:rPr>
  </w:style>
  <w:style w:type="paragraph" w:styleId="DocumentMap">
    <w:name w:val="Document Map"/>
    <w:basedOn w:val="Normal"/>
    <w:link w:val="DocumentMapChar"/>
    <w:uiPriority w:val="99"/>
    <w:semiHidden/>
    <w:unhideWhenUsed/>
    <w:rsid w:val="00C909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095B"/>
    <w:rPr>
      <w:rFonts w:ascii="Lucida Grande" w:hAnsi="Lucida Grande" w:cs="Lucida Grande"/>
    </w:rPr>
  </w:style>
  <w:style w:type="paragraph" w:customStyle="1" w:styleId="Analytic">
    <w:name w:val="Analytic"/>
    <w:basedOn w:val="Normal"/>
    <w:autoRedefine/>
    <w:qFormat/>
    <w:rsid w:val="00986982"/>
    <w:rPr>
      <w:b/>
      <w:bCs/>
      <w:color w:val="404040" w:themeColor="text1" w:themeTint="BF"/>
      <w:sz w:val="26"/>
      <w:szCs w:val="26"/>
    </w:rPr>
  </w:style>
  <w:style w:type="character" w:styleId="UnresolvedMention">
    <w:name w:val="Unresolved Mention"/>
    <w:basedOn w:val="DefaultParagraphFont"/>
    <w:uiPriority w:val="99"/>
    <w:semiHidden/>
    <w:unhideWhenUsed/>
    <w:rsid w:val="009869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ti.org/project-blue-and-quest-photograph-exoplanets" TargetMode="External"/><Relationship Id="rId18" Type="http://schemas.openxmlformats.org/officeDocument/2006/relationships/hyperlink" Target="https://www.nature.com/articles/nphys3852" TargetMode="External"/><Relationship Id="rId3" Type="http://schemas.openxmlformats.org/officeDocument/2006/relationships/customXml" Target="../customXml/item3.xml"/><Relationship Id="rId21" Type="http://schemas.openxmlformats.org/officeDocument/2006/relationships/hyperlink" Target="https://www.jstor.org/stable/pdf/43695437.pdf?refreqid=excelsior%3A4c26eb78e1dddad6797290065958b84a&amp;ab_segments=&amp;origin=" TargetMode="External"/><Relationship Id="rId7" Type="http://schemas.openxmlformats.org/officeDocument/2006/relationships/settings" Target="settings.xml"/><Relationship Id="rId12" Type="http://schemas.openxmlformats.org/officeDocument/2006/relationships/hyperlink" Target="https://earthsky.org/space/could-life-exist-at-alpha-centauri/" TargetMode="External"/><Relationship Id="rId17" Type="http://schemas.openxmlformats.org/officeDocument/2006/relationships/hyperlink" Target="https://www.scientificamerican.com/article/how-many-aliens-are-in-the-milky-way-astronomers-turn-to-statistics-for-answers/" TargetMode="External"/><Relationship Id="rId2" Type="http://schemas.openxmlformats.org/officeDocument/2006/relationships/customXml" Target="../customXml/item2.xml"/><Relationship Id="rId16" Type="http://schemas.openxmlformats.org/officeDocument/2006/relationships/hyperlink" Target="https://www.theguardian.com/science/2011/aug/18/aliens-destroy-humanity-protect-civilisations" TargetMode="External"/><Relationship Id="rId20" Type="http://schemas.openxmlformats.org/officeDocument/2006/relationships/hyperlink" Target="https://setiathome.berkeley.edu/meti_statement_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toryline/the-big-questions/why-these-scientists-fear-contact-space-aliens-n717271" TargetMode="External"/><Relationship Id="rId5" Type="http://schemas.openxmlformats.org/officeDocument/2006/relationships/numbering" Target="numbering.xml"/><Relationship Id="rId15" Type="http://schemas.openxmlformats.org/officeDocument/2006/relationships/hyperlink" Target="https://www.washingtonpost.com/outlook/ufo-report-aliens-seti/2021/06/09/1402f6a8-c899-11eb-81b1-34796c7393af_story.html" TargetMode="External"/><Relationship Id="rId23" Type="http://schemas.openxmlformats.org/officeDocument/2006/relationships/theme" Target="theme/theme1.xml"/><Relationship Id="rId10" Type="http://schemas.openxmlformats.org/officeDocument/2006/relationships/hyperlink" Target="https://www.smithsonianmag.com/science-nature/why-astronomers-want-build-seti-observatory-moon-180975966/" TargetMode="External"/><Relationship Id="rId19" Type="http://schemas.openxmlformats.org/officeDocument/2006/relationships/hyperlink" Target="https://arxiv.org/pdf/1701.08422.pdf"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forbes.com/sites/startswithabang/2021/07/30/ask-ethan-what-danger-is-there-in-actively-searching-for-intelligent-alie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883695-E193-5F41-BE5E-A2CECA37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14153</Words>
  <Characters>80674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8</cp:revision>
  <dcterms:created xsi:type="dcterms:W3CDTF">2022-01-24T16:11:00Z</dcterms:created>
  <dcterms:modified xsi:type="dcterms:W3CDTF">2022-01-24T17:04:00Z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