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0E54E" w14:textId="1A7473FE" w:rsidR="0035348E" w:rsidRDefault="0035348E" w:rsidP="0035348E">
      <w:pPr>
        <w:pStyle w:val="Heading1"/>
      </w:pPr>
      <w:r>
        <w:t>1AC</w:t>
      </w:r>
      <w:r w:rsidR="0086698A">
        <w:t xml:space="preserve"> v Lexington JB</w:t>
      </w:r>
    </w:p>
    <w:p w14:paraId="5EE9AC7D" w14:textId="77777777" w:rsidR="0035348E" w:rsidRPr="004F346D" w:rsidRDefault="0035348E" w:rsidP="0035348E">
      <w:pPr>
        <w:pStyle w:val="Heading2"/>
      </w:pPr>
      <w:r>
        <w:lastRenderedPageBreak/>
        <w:t>1AC</w:t>
      </w:r>
    </w:p>
    <w:p w14:paraId="458B185E" w14:textId="77777777" w:rsidR="0035348E" w:rsidRDefault="0035348E" w:rsidP="0035348E">
      <w:pPr>
        <w:pStyle w:val="Heading3"/>
      </w:pPr>
      <w:r>
        <w:lastRenderedPageBreak/>
        <w:t>1AC – Plan</w:t>
      </w:r>
    </w:p>
    <w:p w14:paraId="72C2AC67" w14:textId="77777777" w:rsidR="00781CA5" w:rsidRDefault="00781CA5" w:rsidP="00773538">
      <w:pPr>
        <w:pStyle w:val="Heading4"/>
      </w:pPr>
      <w:r w:rsidRPr="00781CA5">
        <w:t xml:space="preserve">Plan: States should ban the appropriation of Mars by private entities. </w:t>
      </w:r>
    </w:p>
    <w:p w14:paraId="26A2A3BD" w14:textId="77777777" w:rsidR="0035348E" w:rsidRPr="004F346D" w:rsidRDefault="0035348E" w:rsidP="0035348E">
      <w:pPr>
        <w:pStyle w:val="Heading3"/>
      </w:pPr>
      <w:bookmarkStart w:id="0" w:name="_GoBack"/>
      <w:bookmarkEnd w:id="0"/>
      <w:r>
        <w:lastRenderedPageBreak/>
        <w:t>1AC – Advantage</w:t>
      </w:r>
    </w:p>
    <w:p w14:paraId="4870551D" w14:textId="77777777" w:rsidR="0035348E" w:rsidRPr="009A377F" w:rsidRDefault="0035348E" w:rsidP="0035348E">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187E1001" w14:textId="77777777" w:rsidR="0035348E" w:rsidRPr="009A377F" w:rsidRDefault="0035348E" w:rsidP="0035348E">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3738C15E" w14:textId="77777777" w:rsidR="0035348E" w:rsidRPr="009A377F" w:rsidRDefault="0035348E" w:rsidP="0035348E">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175F062C" w14:textId="77777777" w:rsidR="0035348E" w:rsidRPr="009A377F" w:rsidRDefault="0035348E" w:rsidP="0035348E">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337C835A" w14:textId="77777777" w:rsidR="0035348E" w:rsidRPr="009A377F" w:rsidRDefault="0035348E" w:rsidP="0035348E">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4AC7E478" w14:textId="77777777" w:rsidR="0035348E" w:rsidRPr="009A377F" w:rsidRDefault="0035348E" w:rsidP="0035348E">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7194A216" w14:textId="77777777" w:rsidR="0035348E" w:rsidRPr="009A377F" w:rsidRDefault="0035348E" w:rsidP="0035348E">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6E1B25AB" w14:textId="77777777" w:rsidR="0035348E" w:rsidRPr="009A377F" w:rsidRDefault="0035348E" w:rsidP="0035348E">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2280FEBE" w14:textId="77777777" w:rsidR="0035348E" w:rsidRPr="009A377F" w:rsidRDefault="0035348E" w:rsidP="0035348E">
      <w:proofErr w:type="gramStart"/>
      <w:r w:rsidRPr="009A377F">
        <w:rPr>
          <w:rFonts w:hint="eastAsia"/>
        </w:rPr>
        <w:t>″</w:t>
      </w:r>
      <w:r w:rsidRPr="009A377F">
        <w:rPr>
          <w:rFonts w:hint="eastAsia"/>
        </w:rPr>
        <w:t>[</w:t>
      </w:r>
      <w:proofErr w:type="gramEnd"/>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49B98EF9" w14:textId="77777777" w:rsidR="0035348E" w:rsidRPr="009A377F" w:rsidRDefault="0035348E" w:rsidP="0035348E">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6EAEB907" w14:textId="77777777" w:rsidR="0035348E" w:rsidRPr="009A377F" w:rsidRDefault="0035348E" w:rsidP="0035348E">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14:paraId="3FFD21D3" w14:textId="77777777" w:rsidR="0035348E" w:rsidRPr="009A377F" w:rsidRDefault="0035348E" w:rsidP="0035348E">
      <w:r w:rsidRPr="00FF451B">
        <w:rPr>
          <w:rStyle w:val="Emphasis"/>
          <w:highlight w:val="green"/>
        </w:rPr>
        <w:lastRenderedPageBreak/>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6D078539" w14:textId="77777777" w:rsidR="0035348E" w:rsidRPr="009A377F" w:rsidRDefault="0035348E" w:rsidP="0035348E">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548ED949" w14:textId="77777777" w:rsidR="0035348E" w:rsidRPr="009A377F" w:rsidRDefault="0035348E" w:rsidP="0035348E">
      <w:r w:rsidRPr="009A377F">
        <w:t>Musk may be focused on Mars, but the hurdles of Starship’s development are not lost on the space billionaire.</w:t>
      </w:r>
    </w:p>
    <w:p w14:paraId="0732AFD9" w14:textId="77777777" w:rsidR="0035348E" w:rsidRDefault="0035348E" w:rsidP="0035348E">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3E90C1A4" w14:textId="77777777" w:rsidR="0035348E" w:rsidRPr="009A377F" w:rsidRDefault="0035348E" w:rsidP="0035348E">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5261980E" w14:textId="77777777" w:rsidR="0035348E" w:rsidRPr="009A377F" w:rsidRDefault="0035348E" w:rsidP="0035348E">
      <w:pPr>
        <w:rPr>
          <w:rStyle w:val="Style13ptBold"/>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05132502" w14:textId="77777777" w:rsidR="0035348E" w:rsidRPr="009A377F" w:rsidRDefault="0035348E" w:rsidP="0035348E">
      <w:pPr>
        <w:rPr>
          <w:rStyle w:val="Emphasis"/>
        </w:rPr>
      </w:pPr>
      <w:r w:rsidRPr="009A377F">
        <w:rPr>
          <w:rStyle w:val="StyleUnderline"/>
        </w:rPr>
        <w:t xml:space="preserve">Plans for the exploration and even colonization of other planets are very much in the </w:t>
      </w:r>
      <w:proofErr w:type="gramStart"/>
      <w:r w:rsidRPr="009A377F">
        <w:rPr>
          <w:rStyle w:val="StyleUnderline"/>
        </w:rPr>
        <w:t>air</w:t>
      </w:r>
      <w:r w:rsidRPr="009A377F">
        <w:t>, and</w:t>
      </w:r>
      <w:proofErr w:type="gramEnd"/>
      <w:r w:rsidRPr="009A377F">
        <w:t xml:space="preserve">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4A7F81FC" w14:textId="77777777" w:rsidR="0035348E" w:rsidRPr="009A377F" w:rsidRDefault="0035348E" w:rsidP="0035348E">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18AA8C99" w14:textId="77777777" w:rsidR="0035348E" w:rsidRPr="009A377F" w:rsidRDefault="0035348E" w:rsidP="0035348E">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 xml:space="preserve">the </w:t>
      </w:r>
      <w:r w:rsidRPr="00FF451B">
        <w:rPr>
          <w:rStyle w:val="Emphasis"/>
          <w:highlight w:val="green"/>
        </w:rPr>
        <w:lastRenderedPageBreak/>
        <w:t>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4A255684" w14:textId="77777777" w:rsidR="00395A04" w:rsidRPr="00E268B7" w:rsidRDefault="00395A04" w:rsidP="00395A04">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574D681" w14:textId="77777777" w:rsidR="00395A04" w:rsidRDefault="00395A04" w:rsidP="00395A04">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3E55D074" w14:textId="77777777" w:rsidR="00395A04" w:rsidRPr="002079A9" w:rsidRDefault="00395A04" w:rsidP="00395A04">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D2AD7D1" w14:textId="77777777" w:rsidR="00395A04" w:rsidRPr="002079A9" w:rsidRDefault="00395A04" w:rsidP="00395A04">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FA6596B" w14:textId="77777777" w:rsidR="00395A04" w:rsidRPr="006232C5" w:rsidRDefault="00395A04" w:rsidP="00395A04">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BC15EAC" w14:textId="77777777" w:rsidR="00395A04" w:rsidRPr="002079A9" w:rsidRDefault="00395A04" w:rsidP="00395A04">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459CF9E" w14:textId="77777777" w:rsidR="00395A04" w:rsidRPr="006232C5" w:rsidRDefault="00395A04" w:rsidP="00395A04">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247E9FCA" w14:textId="77777777" w:rsidR="00395A04" w:rsidRPr="002079A9" w:rsidRDefault="00395A04" w:rsidP="00395A04">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8C4D57C" w14:textId="77777777" w:rsidR="00395A04" w:rsidRPr="002079A9" w:rsidRDefault="00395A04" w:rsidP="00395A04">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507043BE" w14:textId="77777777" w:rsidR="0035348E" w:rsidRPr="009A377F" w:rsidRDefault="0035348E" w:rsidP="0035348E">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7DE3B207" w14:textId="77777777" w:rsidR="0035348E" w:rsidRPr="009A377F" w:rsidRDefault="0035348E" w:rsidP="0035348E">
      <w:pPr>
        <w:rPr>
          <w:b/>
          <w:sz w:val="26"/>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lastRenderedPageBreak/>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2331A6DD" w14:textId="77777777" w:rsidR="0035348E" w:rsidRPr="009A377F" w:rsidRDefault="0035348E" w:rsidP="0035348E">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42DB2A8D" w14:textId="77777777" w:rsidR="0035348E" w:rsidRDefault="0035348E" w:rsidP="0035348E">
      <w:pPr>
        <w:pStyle w:val="Heading4"/>
      </w:pPr>
      <w:r>
        <w:t xml:space="preserve">It expedites </w:t>
      </w:r>
      <w:r w:rsidRPr="005144B2">
        <w:rPr>
          <w:u w:val="single"/>
        </w:rPr>
        <w:t>self-replication</w:t>
      </w:r>
      <w:r>
        <w:t xml:space="preserve"> – extinction </w:t>
      </w:r>
    </w:p>
    <w:p w14:paraId="6CFC3AE3" w14:textId="77777777" w:rsidR="0035348E" w:rsidRPr="00AE6DBB" w:rsidRDefault="0035348E" w:rsidP="0035348E">
      <w:pPr>
        <w:rPr>
          <w:rStyle w:val="Style13ptBold"/>
        </w:rPr>
      </w:pPr>
      <w:r>
        <w:rPr>
          <w:rStyle w:val="Style13ptBold"/>
        </w:rPr>
        <w:t xml:space="preserve">Del Monte 17 </w:t>
      </w:r>
      <w:r w:rsidRPr="00AE6DBB">
        <w:t xml:space="preserve">[(Louis, a bestselling author, award-winning physicist, CEO of Del Monte &amp; Associates, Inc., and a featured speaker. He is considered a top futurist on artificial intelligence technology, </w:t>
      </w:r>
      <w:proofErr w:type="spellStart"/>
      <w:r w:rsidRPr="00AE6DBB">
        <w:t>nanoweapons</w:t>
      </w:r>
      <w:proofErr w:type="spellEnd"/>
      <w:r w:rsidRPr="00AE6DBB">
        <w:t xml:space="preserve">, autonomous weapons, directed energy weapons, and the future of warfare) “Are </w:t>
      </w:r>
      <w:proofErr w:type="spellStart"/>
      <w:r w:rsidRPr="00AE6DBB">
        <w:t>Nanoweapons</w:t>
      </w:r>
      <w:proofErr w:type="spellEnd"/>
      <w:r w:rsidRPr="00AE6DBB">
        <w:t xml:space="preserve"> Paving the Road to Human Extinction?” HuffPost, 6/3/2017. https://www.huffpost.com/entry/are-nanoweapons-paving-the-road-to-human-extinction_b_59332a52e4b00573ab57a3fe] BC</w:t>
      </w:r>
    </w:p>
    <w:p w14:paraId="236C043D" w14:textId="77777777" w:rsidR="0035348E" w:rsidRDefault="0035348E" w:rsidP="0035348E">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 xml:space="preserve">deposit a </w:t>
      </w:r>
      <w:proofErr w:type="spellStart"/>
      <w:r w:rsidRPr="00FF451B">
        <w:rPr>
          <w:rStyle w:val="Emphasis"/>
          <w:highlight w:val="green"/>
        </w:rPr>
        <w:t>nano</w:t>
      </w:r>
      <w:proofErr w:type="spellEnd"/>
      <w:r w:rsidRPr="00FF451B">
        <w:rPr>
          <w:rStyle w:val="Emphasis"/>
          <w:highlight w:val="green"/>
        </w:rPr>
        <w:t xml:space="preserve">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01EB4FB0" w14:textId="77777777" w:rsidR="0035348E" w:rsidRPr="00A90045" w:rsidRDefault="0035348E" w:rsidP="0035348E">
      <w:pPr>
        <w:rPr>
          <w:rStyle w:val="Emphasis"/>
        </w:rPr>
      </w:pPr>
      <w:r w:rsidRPr="00A90045">
        <w:rPr>
          <w:rStyle w:val="StyleUnderline"/>
        </w:rPr>
        <w:t xml:space="preserve">As electronic processors shrink into the nanoscale, becoming </w:t>
      </w:r>
      <w:proofErr w:type="spellStart"/>
      <w:r w:rsidRPr="00FF451B">
        <w:rPr>
          <w:rStyle w:val="StyleUnderline"/>
          <w:highlight w:val="green"/>
        </w:rPr>
        <w:t>nanoprocessors</w:t>
      </w:r>
      <w:proofErr w:type="spellEnd"/>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3B5CB6E7" w14:textId="77777777" w:rsidR="0035348E" w:rsidRPr="00A90045" w:rsidRDefault="0035348E" w:rsidP="0035348E">
      <w:r>
        <w:t>You may wonder</w:t>
      </w:r>
      <w:r w:rsidRPr="00A90045">
        <w:rPr>
          <w:rStyle w:val="Emphasis"/>
        </w:rPr>
        <w:t xml:space="preserve">, </w:t>
      </w:r>
      <w:proofErr w:type="gramStart"/>
      <w:r w:rsidRPr="00FF451B">
        <w:rPr>
          <w:rStyle w:val="Emphasis"/>
          <w:highlight w:val="green"/>
        </w:rPr>
        <w:t>How</w:t>
      </w:r>
      <w:proofErr w:type="gramEnd"/>
      <w:r w:rsidRPr="00FF451B">
        <w:rPr>
          <w:rStyle w:val="Emphasis"/>
          <w:highlight w:val="green"/>
        </w:rPr>
        <w:t xml:space="preserve">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6EE19CF3" w14:textId="77777777" w:rsidR="0035348E" w:rsidRPr="00A90045" w:rsidRDefault="0035348E" w:rsidP="0035348E">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w:t>
      </w:r>
      <w:proofErr w:type="spellStart"/>
      <w:r w:rsidRPr="00A90045">
        <w:rPr>
          <w:rStyle w:val="StyleUnderline"/>
        </w:rPr>
        <w:t>nano</w:t>
      </w:r>
      <w:proofErr w:type="spellEnd"/>
      <w:r w:rsidRPr="00A90045">
        <w:rPr>
          <w:rStyle w:val="StyleUnderline"/>
        </w:rPr>
        <w:t xml:space="preserve"> grams of botulism H will kill a human. That quantity of poison is too small to see or taste, yet lethal and small enough for a fly drone to carry. In my book, </w:t>
      </w:r>
      <w:proofErr w:type="spellStart"/>
      <w:r w:rsidRPr="00A90045">
        <w:rPr>
          <w:rStyle w:val="StyleUnderline"/>
        </w:rPr>
        <w:t>Nanoweapons</w:t>
      </w:r>
      <w:proofErr w:type="spellEnd"/>
      <w:r w:rsidRPr="00A90045">
        <w:rPr>
          <w:rStyle w:val="StyleUnderline"/>
        </w:rPr>
        <w:t xml:space="preserve">: A Growing Threat </w:t>
      </w:r>
      <w:proofErr w:type="gramStart"/>
      <w:r w:rsidRPr="00A90045">
        <w:rPr>
          <w:rStyle w:val="StyleUnderline"/>
        </w:rPr>
        <w:t>To</w:t>
      </w:r>
      <w:proofErr w:type="gramEnd"/>
      <w:r w:rsidRPr="00A90045">
        <w:rPr>
          <w:rStyle w:val="StyleUnderline"/>
        </w:rPr>
        <w:t xml:space="preserve"> </w:t>
      </w:r>
      <w:r w:rsidRPr="00A90045">
        <w:rPr>
          <w:rStyle w:val="StyleUnderline"/>
        </w:rPr>
        <w:lastRenderedPageBreak/>
        <w:t xml:space="preserve">Humanity, I classify this type of weapon </w:t>
      </w:r>
      <w:r w:rsidRPr="00FF451B">
        <w:rPr>
          <w:rStyle w:val="StyleUnderline"/>
        </w:rPr>
        <w:t xml:space="preserve">as </w:t>
      </w:r>
      <w:r w:rsidRPr="00FF451B">
        <w:rPr>
          <w:rStyle w:val="Emphasis"/>
          <w:highlight w:val="green"/>
        </w:rPr>
        <w:t xml:space="preserve">a strategic </w:t>
      </w:r>
      <w:proofErr w:type="spellStart"/>
      <w:r w:rsidRPr="00FF451B">
        <w:rPr>
          <w:rStyle w:val="Emphasis"/>
          <w:highlight w:val="green"/>
        </w:rPr>
        <w:t>nanoweapon</w:t>
      </w:r>
      <w:proofErr w:type="spellEnd"/>
      <w:r w:rsidRPr="00FF451B">
        <w:rPr>
          <w:rStyle w:val="Emphasis"/>
          <w:highlight w:val="green"/>
        </w:rPr>
        <w:t>.</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604F0FBC" w14:textId="77777777" w:rsidR="0035348E" w:rsidRPr="00A90045" w:rsidRDefault="0035348E" w:rsidP="0035348E">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w:t>
      </w:r>
      <w:proofErr w:type="spellStart"/>
      <w:r w:rsidRPr="00A90045">
        <w:rPr>
          <w:rStyle w:val="Emphasis"/>
        </w:rPr>
        <w:t>nano</w:t>
      </w:r>
      <w:proofErr w:type="spellEnd"/>
      <w:r w:rsidRPr="00A90045">
        <w:rPr>
          <w:rStyle w:val="Emphasis"/>
        </w:rPr>
        <w:t xml:space="preserve"> electronics and artificial intelligence, characterized by Moore’s law, it is likely we will see the emergence of self-replicating nanobots </w:t>
      </w:r>
      <w:r w:rsidRPr="00FF451B">
        <w:rPr>
          <w:rStyle w:val="Emphasis"/>
          <w:highlight w:val="green"/>
        </w:rPr>
        <w:t>in the 2050s.</w:t>
      </w:r>
    </w:p>
    <w:p w14:paraId="541B8A12" w14:textId="77777777" w:rsidR="0035348E" w:rsidRDefault="0035348E" w:rsidP="0035348E">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3F8CA829" w14:textId="77777777" w:rsidR="0035348E" w:rsidRPr="00AE6DBB" w:rsidRDefault="0035348E" w:rsidP="0035348E">
      <w:pPr>
        <w:rPr>
          <w:rStyle w:val="StyleUnderline"/>
        </w:rPr>
      </w:pPr>
      <w:r w:rsidRPr="00A90045">
        <w:rPr>
          <w:rStyle w:val="Emphasis"/>
        </w:rPr>
        <w:t xml:space="preserve">Strategic </w:t>
      </w:r>
      <w:proofErr w:type="spellStart"/>
      <w:r w:rsidRPr="00FF451B">
        <w:rPr>
          <w:rStyle w:val="Emphasis"/>
          <w:highlight w:val="green"/>
        </w:rPr>
        <w:t>nanoweapons</w:t>
      </w:r>
      <w:proofErr w:type="spellEnd"/>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 xml:space="preserve">Will we be able to deploy strategic </w:t>
      </w:r>
      <w:proofErr w:type="spellStart"/>
      <w:r w:rsidRPr="00AE6DBB">
        <w:rPr>
          <w:rStyle w:val="StyleUnderline"/>
        </w:rPr>
        <w:t>nanoweapons</w:t>
      </w:r>
      <w:proofErr w:type="spellEnd"/>
      <w:r w:rsidRPr="00AE6DBB">
        <w:rPr>
          <w:rStyle w:val="StyleUnderline"/>
        </w:rPr>
        <w:t xml:space="preserve"> and maintain control over them? If, for example, we lost control of self-replicating nanobots, we would face a technological plague, one that we currently have no way of stopping.</w:t>
      </w:r>
    </w:p>
    <w:p w14:paraId="1140C636" w14:textId="77777777" w:rsidR="0035348E" w:rsidRPr="009A377F" w:rsidRDefault="0035348E" w:rsidP="0035348E">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7D00C694" w14:textId="77777777" w:rsidR="0035348E" w:rsidRPr="009A377F" w:rsidRDefault="0035348E" w:rsidP="0035348E">
      <w:pPr>
        <w:rPr>
          <w:b/>
          <w:sz w:val="26"/>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21CF081D" w14:textId="77777777" w:rsidR="0035348E" w:rsidRPr="009A377F" w:rsidRDefault="0035348E" w:rsidP="0035348E">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1E770D30" w14:textId="77777777" w:rsidR="0035348E" w:rsidRPr="009A377F" w:rsidRDefault="0035348E" w:rsidP="0035348E">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w:t>
      </w:r>
      <w:r w:rsidRPr="009A377F">
        <w:rPr>
          <w:rStyle w:val="Emphasis"/>
        </w:rPr>
        <w:lastRenderedPageBreak/>
        <w:t xml:space="preserve">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5841BD4F" w14:textId="77777777" w:rsidR="0035348E" w:rsidRDefault="0035348E" w:rsidP="0035348E">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6D08557D" w14:textId="77777777" w:rsidR="0035348E" w:rsidRPr="00AC4611" w:rsidRDefault="0035348E" w:rsidP="0035348E">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3C49BC9" w14:textId="77777777" w:rsidR="0035348E" w:rsidRPr="00AC4611" w:rsidRDefault="0035348E" w:rsidP="0035348E">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8996621" w14:textId="77777777" w:rsidR="0035348E" w:rsidRPr="00360D1B" w:rsidRDefault="0035348E" w:rsidP="0035348E">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w:t>
      </w:r>
      <w:r w:rsidRPr="00360D1B">
        <w:rPr>
          <w:sz w:val="14"/>
        </w:rPr>
        <w:lastRenderedPageBreak/>
        <w:t>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FEFE06D" w14:textId="77777777" w:rsidR="0035348E" w:rsidRPr="00360D1B" w:rsidRDefault="0035348E" w:rsidP="0035348E">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0816050" w14:textId="77777777" w:rsidR="0035348E" w:rsidRPr="00360D1B" w:rsidRDefault="0035348E" w:rsidP="0035348E">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E587EB4" w14:textId="77777777" w:rsidR="0035348E" w:rsidRPr="00360D1B" w:rsidRDefault="0035348E" w:rsidP="0035348E">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401AE96" w14:textId="77777777" w:rsidR="0035348E" w:rsidRPr="00D73DBA" w:rsidRDefault="0035348E" w:rsidP="0035348E">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F9384C9" w14:textId="77777777" w:rsidR="0035348E" w:rsidRPr="00360D1B" w:rsidRDefault="0035348E" w:rsidP="0035348E">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959FA20" w14:textId="77777777" w:rsidR="0035348E" w:rsidRPr="00D73DBA" w:rsidRDefault="0035348E" w:rsidP="0035348E">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BDD4EB4" w14:textId="77777777" w:rsidR="0035348E" w:rsidRPr="00360D1B" w:rsidRDefault="0035348E" w:rsidP="0035348E">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4212841" w14:textId="77777777" w:rsidR="0035348E" w:rsidRPr="00360D1B" w:rsidRDefault="0035348E" w:rsidP="0035348E">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17122FCA" w14:textId="77777777" w:rsidR="0035348E" w:rsidRPr="00360D1B" w:rsidRDefault="0035348E" w:rsidP="0035348E">
      <w:pPr>
        <w:spacing w:line="276" w:lineRule="auto"/>
        <w:rPr>
          <w:sz w:val="14"/>
          <w:szCs w:val="14"/>
        </w:rPr>
      </w:pPr>
      <w:r w:rsidRPr="00360D1B">
        <w:rPr>
          <w:sz w:val="14"/>
          <w:szCs w:val="14"/>
        </w:rPr>
        <w:lastRenderedPageBreak/>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FC01A9F" w14:textId="77777777" w:rsidR="0035348E" w:rsidRPr="00360D1B" w:rsidRDefault="0035348E" w:rsidP="0035348E">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7CA0F1D" w14:textId="77777777" w:rsidR="0035348E" w:rsidRPr="00360D1B" w:rsidRDefault="0035348E" w:rsidP="0035348E">
      <w:pPr>
        <w:spacing w:line="276" w:lineRule="auto"/>
        <w:rPr>
          <w:sz w:val="14"/>
        </w:rPr>
      </w:pPr>
      <w:r w:rsidRPr="00360D1B">
        <w:rPr>
          <w:sz w:val="14"/>
        </w:rPr>
        <w:t>Where Do We Go from Here?</w:t>
      </w:r>
    </w:p>
    <w:p w14:paraId="1DB2C512" w14:textId="77777777" w:rsidR="0035348E" w:rsidRPr="00360D1B" w:rsidRDefault="0035348E" w:rsidP="0035348E">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E3F0EFD" w14:textId="77777777" w:rsidR="0035348E" w:rsidRPr="00360D1B" w:rsidRDefault="0035348E" w:rsidP="0035348E">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42EFCBF" w14:textId="77777777" w:rsidR="0035348E" w:rsidRPr="00D11930" w:rsidRDefault="0035348E" w:rsidP="0035348E">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t>
      </w:r>
      <w:r w:rsidRPr="00360D1B">
        <w:rPr>
          <w:sz w:val="14"/>
        </w:rPr>
        <w:lastRenderedPageBreak/>
        <w:t>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9A2D02E" w14:textId="77777777" w:rsidR="0035348E" w:rsidRPr="00360D1B" w:rsidRDefault="0035348E" w:rsidP="0035348E">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6192F4F" w14:textId="77777777" w:rsidR="0035348E" w:rsidRPr="00360D1B" w:rsidRDefault="0035348E" w:rsidP="0035348E">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5F389ED2" w14:textId="77777777" w:rsidR="0035348E" w:rsidRPr="00360D1B" w:rsidRDefault="0035348E" w:rsidP="0035348E">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A31D62D" w14:textId="77777777" w:rsidR="0035348E" w:rsidRPr="00360D1B" w:rsidRDefault="0035348E" w:rsidP="0035348E">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04F247CE" w14:textId="77777777" w:rsidR="0035348E" w:rsidRPr="00360D1B" w:rsidRDefault="0035348E" w:rsidP="0035348E">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DB959F0" w14:textId="77777777" w:rsidR="0035348E" w:rsidRPr="00360D1B" w:rsidRDefault="0035348E" w:rsidP="0035348E">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ABC3D8E" w14:textId="77777777" w:rsidR="0035348E" w:rsidRPr="00360D1B" w:rsidRDefault="0035348E" w:rsidP="0035348E">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w:t>
      </w:r>
      <w:r w:rsidRPr="00360D1B">
        <w:rPr>
          <w:sz w:val="14"/>
          <w:szCs w:val="16"/>
        </w:rPr>
        <w:lastRenderedPageBreak/>
        <w:t xml:space="preserve">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1292439C" w14:textId="77777777" w:rsidR="0035348E" w:rsidRPr="00360D1B" w:rsidRDefault="0035348E" w:rsidP="0035348E">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1038750B" w14:textId="77777777" w:rsidR="0035348E" w:rsidRPr="001A7B14" w:rsidRDefault="0035348E" w:rsidP="0035348E">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60EED167" w14:textId="77777777" w:rsidR="0035348E" w:rsidRPr="009A377F" w:rsidRDefault="0035348E" w:rsidP="0035348E">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44E45547" w14:textId="77777777" w:rsidR="0035348E" w:rsidRPr="009A377F" w:rsidRDefault="0035348E" w:rsidP="0035348E">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14:paraId="06A85E1C" w14:textId="77777777" w:rsidR="0035348E" w:rsidRPr="009A377F" w:rsidRDefault="0035348E" w:rsidP="0035348E">
      <w:r w:rsidRPr="009A377F">
        <w:t>Part 3: Mars Domination</w:t>
      </w:r>
    </w:p>
    <w:p w14:paraId="042F1F6F" w14:textId="77777777" w:rsidR="0035348E" w:rsidRPr="009A377F" w:rsidRDefault="0035348E" w:rsidP="0035348E">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 xml:space="preserve">After all, Earth is also </w:t>
      </w:r>
      <w:r w:rsidRPr="005868F3">
        <w:rPr>
          <w:rStyle w:val="Emphasis"/>
        </w:rPr>
        <w:lastRenderedPageBreak/>
        <w:t>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1ED58ED6" w14:textId="77777777" w:rsidR="0035348E" w:rsidRPr="009A377F" w:rsidRDefault="0035348E" w:rsidP="0035348E">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01D57359" w14:textId="77777777" w:rsidR="0035348E" w:rsidRPr="00334081" w:rsidRDefault="0035348E" w:rsidP="0035348E">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74B6DB5F" w14:textId="77777777" w:rsidR="0035348E" w:rsidRPr="009A377F" w:rsidRDefault="0035348E" w:rsidP="0035348E">
      <w:pPr>
        <w:pStyle w:val="Heading4"/>
      </w:pPr>
      <w:r>
        <w:lastRenderedPageBreak/>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260AB4A4" w14:textId="77777777" w:rsidR="0035348E" w:rsidRPr="009A377F" w:rsidRDefault="0035348E" w:rsidP="0035348E">
      <w:pPr>
        <w:rPr>
          <w:rStyle w:val="Style13ptBold"/>
        </w:rPr>
      </w:pPr>
      <w:r w:rsidRPr="009A377F">
        <w:rPr>
          <w:rStyle w:val="Style13ptBold"/>
        </w:rPr>
        <w:t xml:space="preserve">Wheeling 19 </w:t>
      </w:r>
      <w:r w:rsidRPr="009A377F">
        <w:t xml:space="preserve">[(Kate, a staff writer at Pacific Standard, where she specializes in criminal justice and the environment.) “OUTER SPACE TREATIES DIDN'T ANTICIPATE THE PRIVATIZATION OF SPACE TRAVEL. CAN THEY BE ENFORCED” Pacific </w:t>
      </w:r>
      <w:proofErr w:type="gramStart"/>
      <w:r w:rsidRPr="009A377F">
        <w:t>Standard, 8/14/2019.</w:t>
      </w:r>
      <w:proofErr w:type="gramEnd"/>
      <w:r w:rsidRPr="009A377F">
        <w:t xml:space="preserve"> https://psmag.com/social-justice/outer-space-treaties-didnt-anticipate-the-privatization-of-space-travel-can-they-be-enforced] BC</w:t>
      </w:r>
    </w:p>
    <w:p w14:paraId="03C0BBFE" w14:textId="77777777" w:rsidR="0035348E" w:rsidRPr="009A377F" w:rsidRDefault="0035348E" w:rsidP="0035348E">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13F8AC88" w14:textId="77777777" w:rsidR="0035348E" w:rsidRPr="009A377F" w:rsidRDefault="0035348E" w:rsidP="0035348E">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45FFAC28" w14:textId="77777777" w:rsidR="0035348E" w:rsidRPr="009A377F" w:rsidRDefault="0035348E" w:rsidP="0035348E">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7C7C50B2" w14:textId="77777777" w:rsidR="0035348E" w:rsidRPr="009A377F" w:rsidRDefault="0035348E" w:rsidP="0035348E">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4830B885" w14:textId="77777777" w:rsidR="0035348E" w:rsidRPr="009A377F" w:rsidRDefault="0035348E" w:rsidP="0035348E">
      <w:r w:rsidRPr="009A377F">
        <w:t>Even throughout the Cold War, Blount notes, the U.S. and the Soviet Union cooperated in space, trading moon rocks and telemetry data on human spaceflight to advance both science and safety.</w:t>
      </w:r>
    </w:p>
    <w:p w14:paraId="1023A9E6" w14:textId="77777777" w:rsidR="0035348E" w:rsidRPr="009A377F" w:rsidRDefault="0035348E" w:rsidP="0035348E">
      <w:r w:rsidRPr="009A377F">
        <w:t>"</w:t>
      </w:r>
      <w:r w:rsidRPr="009A377F">
        <w:rPr>
          <w:rStyle w:val="Emphasis"/>
        </w:rPr>
        <w:t xml:space="preserve">On the face of it, </w:t>
      </w:r>
      <w:r w:rsidRPr="00D0746D">
        <w:rPr>
          <w:rStyle w:val="Emphasis"/>
          <w:highlight w:val="green"/>
        </w:rPr>
        <w:t>it's a very optimistic document</w:t>
      </w:r>
      <w:r w:rsidRPr="009A377F">
        <w:t xml:space="preserve">," says </w:t>
      </w:r>
      <w:proofErr w:type="spellStart"/>
      <w:r w:rsidRPr="009A377F">
        <w:t>Lucianne</w:t>
      </w:r>
      <w:proofErr w:type="spellEnd"/>
      <w:r w:rsidRPr="009A377F">
        <w:t xml:space="preserve"> </w:t>
      </w:r>
      <w:proofErr w:type="spellStart"/>
      <w:r w:rsidRPr="009A377F">
        <w:t>Walkowicz</w:t>
      </w:r>
      <w:proofErr w:type="spellEnd"/>
      <w:r w:rsidRPr="009A377F">
        <w:t>, an astronomer at Chicago's Adler Planetarium. "It really frames space as a peaceful sanctuary."</w:t>
      </w:r>
    </w:p>
    <w:p w14:paraId="43399F64" w14:textId="77777777" w:rsidR="0035348E" w:rsidRPr="009A377F" w:rsidRDefault="0035348E" w:rsidP="0035348E">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14A49A12" w14:textId="77777777" w:rsidR="0035348E" w:rsidRPr="009A377F" w:rsidRDefault="0035348E" w:rsidP="0035348E">
      <w:r w:rsidRPr="009A377F">
        <w:lastRenderedPageBreak/>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09B756BF" w14:textId="77777777" w:rsidR="0035348E" w:rsidRPr="009A377F" w:rsidRDefault="0035348E" w:rsidP="0035348E">
      <w:pPr>
        <w:rPr>
          <w:rStyle w:val="Emphasis"/>
        </w:rPr>
      </w:pPr>
      <w:proofErr w:type="gramStart"/>
      <w:r w:rsidRPr="009A377F">
        <w:t>So</w:t>
      </w:r>
      <w:proofErr w:type="gramEnd"/>
      <w:r w:rsidRPr="009A377F">
        <w:t xml:space="preserve">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59878553" w14:textId="77777777" w:rsidR="0035348E" w:rsidRPr="009A377F" w:rsidRDefault="0035348E" w:rsidP="0035348E">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xml:space="preserve">. The compromise was that the treaty allows for commercial </w:t>
      </w:r>
      <w:proofErr w:type="gramStart"/>
      <w:r w:rsidRPr="009A377F">
        <w:rPr>
          <w:rStyle w:val="StyleUnderline"/>
        </w:rPr>
        <w:t>activities, but</w:t>
      </w:r>
      <w:proofErr w:type="gramEnd"/>
      <w:r w:rsidRPr="009A377F">
        <w:rPr>
          <w:rStyle w:val="StyleUnderline"/>
        </w:rPr>
        <w:t xml:space="preserve">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3F1293E0" w14:textId="77777777" w:rsidR="0035348E" w:rsidRPr="009A377F" w:rsidRDefault="0035348E" w:rsidP="0035348E">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 xml:space="preserve">What agency, for example, should companies turn to for approval for space settlements? The questions only get more complicated from there. Under the current law, settlements would be inextricably linked to the nations that authorized them to begin with. </w:t>
      </w:r>
      <w:proofErr w:type="gramStart"/>
      <w:r w:rsidRPr="009A377F">
        <w:rPr>
          <w:rStyle w:val="StyleUnderline"/>
        </w:rPr>
        <w:t>So</w:t>
      </w:r>
      <w:proofErr w:type="gramEnd"/>
      <w:r w:rsidRPr="009A377F">
        <w:rPr>
          <w:rStyle w:val="StyleUnderline"/>
        </w:rPr>
        <w:t xml:space="preserve"> Elon Musk's city on Mars would likely be governed by U.S. law. But what happens when settlers no longer feel like citizens of the U.S.—or even of Earth?</w:t>
      </w:r>
    </w:p>
    <w:p w14:paraId="46BFC03B" w14:textId="77777777" w:rsidR="0035348E" w:rsidRPr="009A377F" w:rsidRDefault="0035348E" w:rsidP="0035348E">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453E78B1" w14:textId="77777777" w:rsidR="0035348E" w:rsidRPr="009A377F" w:rsidRDefault="0035348E" w:rsidP="0035348E">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t>
      </w:r>
      <w:proofErr w:type="spellStart"/>
      <w:r w:rsidRPr="009A377F">
        <w:t>Walkowicz</w:t>
      </w:r>
      <w:proofErr w:type="spellEnd"/>
      <w:r w:rsidRPr="009A377F">
        <w:t>.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xml:space="preserve">," </w:t>
      </w:r>
      <w:proofErr w:type="spellStart"/>
      <w:r w:rsidRPr="009A377F">
        <w:t>Walkowicz</w:t>
      </w:r>
      <w:proofErr w:type="spellEnd"/>
      <w:r w:rsidRPr="009A377F">
        <w:t xml:space="preserve"> says. "Why would you want to have to pay for the protection of another world if your ultimate goal is to exploit it and take its resources?"</w:t>
      </w:r>
    </w:p>
    <w:p w14:paraId="08A8EF4D" w14:textId="77777777" w:rsidR="0035348E" w:rsidRPr="009A377F" w:rsidRDefault="0035348E" w:rsidP="0035348E">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53F11E02" w14:textId="77777777" w:rsidR="0035348E" w:rsidRPr="009A377F" w:rsidRDefault="0035348E" w:rsidP="0035348E">
      <w:r w:rsidRPr="009A377F">
        <w:t>"</w:t>
      </w:r>
      <w:r w:rsidRPr="009A377F">
        <w:rPr>
          <w:rStyle w:val="StyleUnderline"/>
        </w:rPr>
        <w:t>It's the same-old, same-old that we see here on Earth all the time</w:t>
      </w:r>
      <w:r w:rsidRPr="009A377F">
        <w:t xml:space="preserve">," </w:t>
      </w:r>
      <w:proofErr w:type="spellStart"/>
      <w:r w:rsidRPr="009A377F">
        <w:t>Walkowicz</w:t>
      </w:r>
      <w:proofErr w:type="spellEnd"/>
      <w:r w:rsidRPr="009A377F">
        <w:t xml:space="preserve"> says, "</w:t>
      </w:r>
      <w:r w:rsidRPr="009A377F">
        <w:rPr>
          <w:rStyle w:val="StyleUnderline"/>
        </w:rPr>
        <w:t>where companies don't want to have to really preserve the environment that they also plan to strip mine, because the two are incompatible</w:t>
      </w:r>
      <w:r w:rsidRPr="009A377F">
        <w:t>."</w:t>
      </w:r>
    </w:p>
    <w:p w14:paraId="6419260A" w14:textId="77777777" w:rsidR="0035348E" w:rsidRPr="009A377F" w:rsidRDefault="0035348E" w:rsidP="0035348E">
      <w:r w:rsidRPr="00D0746D">
        <w:rPr>
          <w:rStyle w:val="Emphasis"/>
          <w:highlight w:val="green"/>
        </w:rPr>
        <w:lastRenderedPageBreak/>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xml:space="preserve">," </w:t>
      </w:r>
      <w:proofErr w:type="spellStart"/>
      <w:r w:rsidRPr="009A377F">
        <w:t>Walkowicz</w:t>
      </w:r>
      <w:proofErr w:type="spellEnd"/>
      <w:r w:rsidRPr="009A377F">
        <w:t xml:space="preserve"> says.</w:t>
      </w:r>
    </w:p>
    <w:p w14:paraId="33D53C61" w14:textId="77777777" w:rsidR="0035348E" w:rsidRDefault="0035348E" w:rsidP="0035348E">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167A1A8D" w14:textId="77777777" w:rsidR="0035348E" w:rsidRDefault="0035348E" w:rsidP="0035348E">
      <w:pPr>
        <w:pStyle w:val="Heading4"/>
      </w:pPr>
      <w:r>
        <w:t xml:space="preserve">Space war causes </w:t>
      </w:r>
      <w:r w:rsidRPr="005144B2">
        <w:rPr>
          <w:u w:val="single"/>
        </w:rPr>
        <w:t>extinction</w:t>
      </w:r>
      <w:r>
        <w:t xml:space="preserve"> – </w:t>
      </w:r>
    </w:p>
    <w:p w14:paraId="6559475F" w14:textId="77777777" w:rsidR="0035348E" w:rsidRPr="009532BC" w:rsidRDefault="0035348E" w:rsidP="0035348E">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w:t>
      </w:r>
      <w:proofErr w:type="gramStart"/>
      <w:r w:rsidRPr="009532BC">
        <w:t>Leonard  has</w:t>
      </w:r>
      <w:proofErr w:type="gramEnd"/>
      <w:r w:rsidRPr="009532BC">
        <w:t xml:space="preserve">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14:paraId="2D13F189" w14:textId="77777777" w:rsidR="0035348E" w:rsidRPr="009532BC" w:rsidRDefault="0035348E" w:rsidP="0035348E">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7125EF6E" w14:textId="77777777" w:rsidR="0035348E" w:rsidRPr="009532BC" w:rsidRDefault="0035348E" w:rsidP="0035348E">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575F46EC" w14:textId="77777777" w:rsidR="0035348E" w:rsidRPr="009532BC" w:rsidRDefault="0035348E" w:rsidP="0035348E">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14:paraId="7D309E3A" w14:textId="77777777" w:rsidR="0035348E" w:rsidRDefault="0035348E" w:rsidP="0035348E">
      <w:r w:rsidRPr="00B9621A">
        <w:t>Space.com contacted several leading military space and security experts, asking for their opinions on the current status of the militarization of space.</w:t>
      </w:r>
    </w:p>
    <w:p w14:paraId="4D3316BF" w14:textId="77777777" w:rsidR="0035348E" w:rsidRPr="009532BC" w:rsidRDefault="0035348E" w:rsidP="0035348E">
      <w:pPr>
        <w:rPr>
          <w:rStyle w:val="Emphasis"/>
        </w:rPr>
      </w:pPr>
      <w:r w:rsidRPr="009532BC">
        <w:rPr>
          <w:rStyle w:val="Emphasis"/>
        </w:rPr>
        <w:t>Pass interference</w:t>
      </w:r>
    </w:p>
    <w:p w14:paraId="3BFC8B02" w14:textId="77777777" w:rsidR="0035348E" w:rsidRPr="009532BC" w:rsidRDefault="0035348E" w:rsidP="0035348E">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626D9B99" w14:textId="77777777" w:rsidR="0035348E" w:rsidRDefault="0035348E" w:rsidP="0035348E">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21F72E8D" w14:textId="77777777" w:rsidR="0035348E" w:rsidRDefault="0035348E" w:rsidP="0035348E">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22C19544" w14:textId="77777777" w:rsidR="0035348E" w:rsidRDefault="0035348E" w:rsidP="0035348E">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77881476" w14:textId="77777777" w:rsidR="0035348E" w:rsidRDefault="0035348E" w:rsidP="0035348E">
      <w:r>
        <w:lastRenderedPageBreak/>
        <w:t>Absence of binding commitments</w:t>
      </w:r>
    </w:p>
    <w:p w14:paraId="3A85ED00" w14:textId="77777777" w:rsidR="0035348E" w:rsidRDefault="0035348E" w:rsidP="0035348E">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3EE1F5D6" w14:textId="77777777" w:rsidR="0035348E" w:rsidRDefault="0035348E" w:rsidP="0035348E">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7DA0EE9A" w14:textId="77777777" w:rsidR="0035348E" w:rsidRDefault="0035348E" w:rsidP="0035348E">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21EE7E50" w14:textId="77777777" w:rsidR="0035348E" w:rsidRDefault="0035348E" w:rsidP="0035348E">
      <w:r>
        <w:t>Tailgating</w:t>
      </w:r>
    </w:p>
    <w:p w14:paraId="557079FC" w14:textId="77777777" w:rsidR="0035348E" w:rsidRDefault="0035348E" w:rsidP="0035348E">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570497DB" w14:textId="77777777" w:rsidR="0035348E" w:rsidRDefault="0035348E" w:rsidP="0035348E">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66428832" w14:textId="77777777" w:rsidR="0035348E" w:rsidRPr="009532BC" w:rsidRDefault="0035348E" w:rsidP="0035348E">
      <w:pPr>
        <w:rPr>
          <w:rStyle w:val="Emphasis"/>
        </w:rPr>
      </w:pPr>
      <w:r>
        <w:t xml:space="preserve">Chow senses that </w:t>
      </w:r>
      <w:r w:rsidRPr="009532BC">
        <w:rPr>
          <w:rStyle w:val="StyleUnderline"/>
        </w:rPr>
        <w:t xml:space="preserve">the present problem is that the international community has not prohibited </w:t>
      </w:r>
      <w:proofErr w:type="gramStart"/>
      <w:r w:rsidRPr="009532BC">
        <w:rPr>
          <w:rStyle w:val="StyleUnderline"/>
        </w:rPr>
        <w:t>spacecraft,  whether</w:t>
      </w:r>
      <w:proofErr w:type="gramEnd"/>
      <w:r w:rsidRPr="009532BC">
        <w:rPr>
          <w:rStyle w:val="StyleUnderline"/>
        </w:rPr>
        <w:t xml:space="preserve">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216FC5A0" w14:textId="77777777" w:rsidR="0035348E" w:rsidRDefault="0035348E" w:rsidP="0035348E">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14:paraId="57FD4E56" w14:textId="77777777" w:rsidR="0035348E" w:rsidRPr="009532BC" w:rsidRDefault="0035348E" w:rsidP="0035348E">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2BB31076" w14:textId="77777777" w:rsidR="0035348E" w:rsidRDefault="0035348E" w:rsidP="0035348E">
      <w:r w:rsidRPr="009532BC">
        <w:t>Dangerous ambiguities</w:t>
      </w:r>
    </w:p>
    <w:p w14:paraId="0F8B42D5" w14:textId="77777777" w:rsidR="0035348E" w:rsidRPr="009532BC" w:rsidRDefault="0035348E" w:rsidP="0035348E">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6C8F8F30" w14:textId="77777777" w:rsidR="0035348E" w:rsidRDefault="0035348E" w:rsidP="0035348E">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 xml:space="preserve">without discussing and resolving these two ambiguities with the international </w:t>
      </w:r>
      <w:r w:rsidRPr="009532BC">
        <w:rPr>
          <w:rStyle w:val="StyleUnderline"/>
        </w:rPr>
        <w:lastRenderedPageBreak/>
        <w:t>community in peacetime, the United States could be condemned as the aggressor who fired the first shot, which led to a war in space possibly spreading to Earth — something both sides tried to avoid</w:t>
      </w:r>
      <w:r>
        <w:t xml:space="preserve">," Chow said. </w:t>
      </w:r>
    </w:p>
    <w:p w14:paraId="5A750BEA" w14:textId="77777777" w:rsidR="0035348E" w:rsidRDefault="0035348E" w:rsidP="0035348E">
      <w:r>
        <w:t xml:space="preserve">Secondly, </w:t>
      </w:r>
      <w:r w:rsidRPr="009532BC">
        <w:rPr>
          <w:rStyle w:val="StyleUnderline"/>
        </w:rPr>
        <w:t>Chow said that the United States may not be able to fight effectively without the support of some critical satellites</w:t>
      </w:r>
      <w:r>
        <w:t xml:space="preserve">. </w:t>
      </w:r>
    </w:p>
    <w:p w14:paraId="5756E400" w14:textId="77777777" w:rsidR="0035348E" w:rsidRDefault="0035348E" w:rsidP="0035348E">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3ACA653D" w14:textId="77777777" w:rsidR="00AC311D" w:rsidRDefault="00AC311D" w:rsidP="00AC311D">
      <w:pPr>
        <w:pStyle w:val="Heading3"/>
      </w:pPr>
      <w:r>
        <w:lastRenderedPageBreak/>
        <w:t>1AC – Framing</w:t>
      </w:r>
    </w:p>
    <w:p w14:paraId="019A9AB3" w14:textId="77777777" w:rsidR="00AC311D" w:rsidRPr="00A355C6" w:rsidRDefault="00AC311D" w:rsidP="00AC31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32D67B9" w14:textId="77777777" w:rsidR="00AC311D" w:rsidRPr="00A355C6" w:rsidRDefault="00AC311D" w:rsidP="00AC31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FF0DB82" w14:textId="77777777" w:rsidR="00AC311D" w:rsidRPr="00A355C6" w:rsidRDefault="00AC311D" w:rsidP="00AC31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621CB26" w14:textId="77777777" w:rsidR="00AC311D" w:rsidRPr="00A355C6" w:rsidRDefault="00AC311D" w:rsidP="00AC311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97B6CDA" w14:textId="77777777" w:rsidR="00AC311D" w:rsidRPr="00A355C6" w:rsidRDefault="00AC311D" w:rsidP="00AC31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F0BA29D" w14:textId="77777777" w:rsidR="00AC311D" w:rsidRPr="00A355C6" w:rsidRDefault="00AC311D" w:rsidP="00AC31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C6A3C72" w14:textId="77777777" w:rsidR="00AC311D" w:rsidRPr="00A355C6" w:rsidRDefault="00AC311D" w:rsidP="00AC311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29DD254" w14:textId="77777777" w:rsidR="00AC311D" w:rsidRPr="00A355C6" w:rsidRDefault="00AC311D" w:rsidP="00AC311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B9AD674" w14:textId="77777777" w:rsidR="00AC311D" w:rsidRPr="00A355C6" w:rsidRDefault="00AC311D" w:rsidP="00AC311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C17CF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34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4E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48E"/>
    <w:rsid w:val="003624A6"/>
    <w:rsid w:val="00364ADF"/>
    <w:rsid w:val="00365C8D"/>
    <w:rsid w:val="003670D9"/>
    <w:rsid w:val="00370B41"/>
    <w:rsid w:val="00371B27"/>
    <w:rsid w:val="003726C3"/>
    <w:rsid w:val="00375D2E"/>
    <w:rsid w:val="00383071"/>
    <w:rsid w:val="00383B19"/>
    <w:rsid w:val="00384CBC"/>
    <w:rsid w:val="003933F9"/>
    <w:rsid w:val="00395864"/>
    <w:rsid w:val="00395A0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60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3538"/>
    <w:rsid w:val="00775694"/>
    <w:rsid w:val="00781CA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98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11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7E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FAE10"/>
  <w14:defaultImageDpi w14:val="300"/>
  <w15:docId w15:val="{21E4BA3C-E67D-294F-A02C-1B1C7A02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5348E"/>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534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34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534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534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34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48E"/>
  </w:style>
  <w:style w:type="character" w:customStyle="1" w:styleId="Heading1Char">
    <w:name w:val="Heading 1 Char"/>
    <w:aliases w:val="Pocket Char"/>
    <w:basedOn w:val="DefaultParagraphFont"/>
    <w:link w:val="Heading1"/>
    <w:uiPriority w:val="9"/>
    <w:rsid w:val="003534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348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5348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534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5348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5348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5348E"/>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5348E"/>
    <w:rPr>
      <w:color w:val="auto"/>
      <w:u w:val="none"/>
    </w:rPr>
  </w:style>
  <w:style w:type="character" w:styleId="Hyperlink">
    <w:name w:val="Hyperlink"/>
    <w:basedOn w:val="DefaultParagraphFont"/>
    <w:uiPriority w:val="99"/>
    <w:unhideWhenUsed/>
    <w:rsid w:val="0035348E"/>
    <w:rPr>
      <w:color w:val="auto"/>
      <w:u w:val="none"/>
    </w:rPr>
  </w:style>
  <w:style w:type="paragraph" w:styleId="DocumentMap">
    <w:name w:val="Document Map"/>
    <w:basedOn w:val="Normal"/>
    <w:link w:val="DocumentMapChar"/>
    <w:uiPriority w:val="99"/>
    <w:semiHidden/>
    <w:unhideWhenUsed/>
    <w:rsid w:val="003534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348E"/>
    <w:rPr>
      <w:rFonts w:ascii="Lucida Grande" w:hAnsi="Lucida Grande" w:cs="Lucida Grande"/>
    </w:rPr>
  </w:style>
  <w:style w:type="paragraph" w:customStyle="1" w:styleId="Analytic">
    <w:name w:val="Analytic"/>
    <w:basedOn w:val="Normal"/>
    <w:autoRedefine/>
    <w:qFormat/>
    <w:rsid w:val="0035348E"/>
    <w:rPr>
      <w:b/>
      <w:bCs/>
      <w:color w:val="404040" w:themeColor="text1" w:themeTint="BF"/>
      <w:sz w:val="26"/>
      <w:szCs w:val="26"/>
    </w:rPr>
  </w:style>
  <w:style w:type="character" w:styleId="UnresolvedMention">
    <w:name w:val="Unresolved Mention"/>
    <w:basedOn w:val="DefaultParagraphFont"/>
    <w:uiPriority w:val="99"/>
    <w:semiHidden/>
    <w:unhideWhenUsed/>
    <w:rsid w:val="0035348E"/>
    <w:rPr>
      <w:color w:val="605E5C"/>
      <w:shd w:val="clear" w:color="auto" w:fill="E1DFDD"/>
    </w:rPr>
  </w:style>
  <w:style w:type="paragraph" w:customStyle="1" w:styleId="Emphasis1">
    <w:name w:val="Emphasis1"/>
    <w:basedOn w:val="Normal"/>
    <w:link w:val="Emphasis"/>
    <w:autoRedefine/>
    <w:uiPriority w:val="20"/>
    <w:qFormat/>
    <w:rsid w:val="0035348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35348E"/>
    <w:pPr>
      <w:spacing w:before="100" w:beforeAutospacing="1" w:after="100" w:afterAutospacing="1"/>
    </w:pPr>
  </w:style>
  <w:style w:type="paragraph" w:customStyle="1" w:styleId="image-center">
    <w:name w:val="image-center"/>
    <w:basedOn w:val="Normal"/>
    <w:rsid w:val="0035348E"/>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5348E"/>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textbold">
    <w:name w:val="text bold"/>
    <w:basedOn w:val="Normal"/>
    <w:autoRedefine/>
    <w:uiPriority w:val="20"/>
    <w:qFormat/>
    <w:rsid w:val="00395A04"/>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A3314A-67C2-1F42-AD64-2F402C88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12031</Words>
  <Characters>68578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2022-02-12T16:50:00Z</dcterms:created>
  <dcterms:modified xsi:type="dcterms:W3CDTF">2022-02-12T17:00:00Z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