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377CC" w14:textId="42F1FCBE" w:rsidR="006F6936" w:rsidRDefault="006F6936" w:rsidP="006F6936">
      <w:pPr>
        <w:pStyle w:val="Heading1"/>
      </w:pPr>
      <w:r>
        <w:t xml:space="preserve">1AC v </w:t>
      </w:r>
      <w:r w:rsidR="00373B06">
        <w:t>Durham SA</w:t>
      </w:r>
      <w:bookmarkStart w:id="0" w:name="_GoBack"/>
      <w:bookmarkEnd w:id="0"/>
    </w:p>
    <w:p w14:paraId="7D57BE3F" w14:textId="77777777" w:rsidR="006F6936" w:rsidRPr="004F346D" w:rsidRDefault="006F6936" w:rsidP="006F6936">
      <w:pPr>
        <w:pStyle w:val="Heading2"/>
      </w:pPr>
      <w:r>
        <w:t>1AC</w:t>
      </w:r>
    </w:p>
    <w:p w14:paraId="2A2A81E1" w14:textId="77777777" w:rsidR="006F6936" w:rsidRDefault="006F6936" w:rsidP="006F6936">
      <w:pPr>
        <w:pStyle w:val="Heading3"/>
      </w:pPr>
      <w:r>
        <w:t>1AC – Plan</w:t>
      </w:r>
    </w:p>
    <w:p w14:paraId="3BC56C7B" w14:textId="77777777" w:rsidR="006F6936" w:rsidRDefault="006F6936" w:rsidP="006F6936">
      <w:pPr>
        <w:pStyle w:val="Heading4"/>
      </w:pPr>
      <w:r w:rsidRPr="00781CA5">
        <w:t xml:space="preserve">Plan: States should ban the appropriation of Mars by private entities. </w:t>
      </w:r>
    </w:p>
    <w:p w14:paraId="1FDF7910" w14:textId="77777777" w:rsidR="006F6936" w:rsidRPr="004F346D" w:rsidRDefault="006F6936" w:rsidP="006F6936">
      <w:pPr>
        <w:pStyle w:val="Heading3"/>
      </w:pPr>
      <w:r>
        <w:t>1AC – Advantage</w:t>
      </w:r>
    </w:p>
    <w:p w14:paraId="5B340E23" w14:textId="77777777" w:rsidR="006F6936" w:rsidRPr="009A377F" w:rsidRDefault="006F6936" w:rsidP="006F6936">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770F3ECF" w14:textId="77777777" w:rsidR="006F6936" w:rsidRPr="009A377F" w:rsidRDefault="006F6936" w:rsidP="006F6936">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1EE99332" w14:textId="77777777" w:rsidR="006F6936" w:rsidRPr="009A377F" w:rsidRDefault="006F6936" w:rsidP="006F6936">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01C0B2B8" w14:textId="77777777" w:rsidR="006F6936" w:rsidRPr="009A377F" w:rsidRDefault="006F6936" w:rsidP="006F6936">
      <w:r w:rsidRPr="009A377F">
        <w:t>“</w:t>
      </w:r>
      <w:r w:rsidRPr="009A377F">
        <w:rPr>
          <w:rStyle w:val="Emphasis"/>
        </w:rPr>
        <w:t xml:space="preserve">We don’t want to be one of those single planet species, </w:t>
      </w:r>
      <w:r w:rsidRPr="00FF451B">
        <w:rPr>
          <w:rStyle w:val="Emphasis"/>
          <w:highlight w:val="green"/>
        </w:rPr>
        <w:t>we want to be a multi-planet species</w:t>
      </w:r>
      <w:r w:rsidRPr="009A377F">
        <w:t>,” Musk said on Friday, speaking after the company launched its Crew-2 mission to orbit.</w:t>
      </w:r>
    </w:p>
    <w:p w14:paraId="5894F03E" w14:textId="77777777" w:rsidR="006F6936" w:rsidRPr="009A377F" w:rsidRDefault="006F6936" w:rsidP="006F6936">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64D16B97" w14:textId="77777777" w:rsidR="006F6936" w:rsidRPr="009A377F" w:rsidRDefault="006F6936" w:rsidP="006F6936">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5119745E" w14:textId="77777777" w:rsidR="006F6936" w:rsidRPr="009A377F" w:rsidRDefault="006F6936" w:rsidP="006F6936">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F451B">
        <w:rPr>
          <w:rStyle w:val="Emphasis"/>
          <w:highlight w:val="green"/>
        </w:rPr>
        <w:t>The 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5892254B" w14:textId="77777777" w:rsidR="006F6936" w:rsidRPr="009A377F" w:rsidRDefault="006F6936" w:rsidP="006F6936">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79ADA4B4" w14:textId="77777777" w:rsidR="006F6936" w:rsidRPr="009A377F" w:rsidRDefault="006F6936" w:rsidP="006F6936">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15949444" w14:textId="77777777" w:rsidR="006F6936" w:rsidRPr="009A377F" w:rsidRDefault="006F6936" w:rsidP="006F6936">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F451B">
        <w:rPr>
          <w:rStyle w:val="Emphasis"/>
          <w:highlight w:val="green"/>
        </w:rPr>
        <w:t>current</w:t>
      </w:r>
      <w:r w:rsidRPr="009A377F">
        <w:rPr>
          <w:rStyle w:val="Emphasis"/>
        </w:rPr>
        <w:t xml:space="preserve"> Falcon </w:t>
      </w:r>
      <w:r w:rsidRPr="00FF451B">
        <w:rPr>
          <w:rStyle w:val="Emphasis"/>
          <w:highlight w:val="green"/>
        </w:rPr>
        <w:t>fleet</w:t>
      </w:r>
      <w:r w:rsidRPr="009A377F">
        <w:rPr>
          <w:rStyle w:val="Emphasis"/>
        </w:rPr>
        <w:t xml:space="preserve"> of rockets </w:t>
      </w:r>
      <w:r w:rsidRPr="00FF451B">
        <w:rPr>
          <w:rStyle w:val="Emphasis"/>
          <w:highlight w:val="green"/>
        </w:rPr>
        <w:t>is partially reusable</w:t>
      </w:r>
      <w:r w:rsidRPr="009A377F">
        <w:rPr>
          <w:rStyle w:val="StyleUnderline"/>
        </w:rPr>
        <w:t>, as the company can land and reuse the rocket’s boosters.</w:t>
      </w:r>
    </w:p>
    <w:p w14:paraId="0008A663" w14:textId="77777777" w:rsidR="006F6936" w:rsidRPr="009A377F" w:rsidRDefault="006F6936" w:rsidP="006F6936">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14:paraId="66E3C17C" w14:textId="77777777" w:rsidR="006F6936" w:rsidRPr="009A377F" w:rsidRDefault="006F6936" w:rsidP="006F6936">
      <w:r w:rsidRPr="00FF451B">
        <w:rPr>
          <w:rStyle w:val="Emphasis"/>
          <w:highlight w:val="green"/>
        </w:rPr>
        <w:t>Musk remains “highly confident”</w:t>
      </w:r>
      <w:r w:rsidRPr="009A377F">
        <w:rPr>
          <w:rStyle w:val="Emphasis"/>
        </w:rPr>
        <w:t xml:space="preserve"> that SpaceX will land humans on Mars by 2026</w:t>
      </w:r>
      <w:r w:rsidRPr="009A377F">
        <w:t>, saying last December that it’s an achievable goal “about six years from now.” He added that SpaceX plans to send a Starship rocket without crew “in two years.”</w:t>
      </w:r>
    </w:p>
    <w:p w14:paraId="4A82A19E" w14:textId="77777777" w:rsidR="006F6936" w:rsidRPr="009A377F" w:rsidRDefault="006F6936" w:rsidP="006F6936">
      <w:pPr>
        <w:rPr>
          <w:rStyle w:val="StyleUnderline"/>
        </w:rPr>
      </w:pPr>
      <w:r w:rsidRPr="009A377F">
        <w:t xml:space="preserve">In the meantime, SpaceX has many milestones to go before Starship can carry passengers. The rocket has yet to reach orbit. </w:t>
      </w:r>
      <w:r w:rsidRPr="009A377F">
        <w:rPr>
          <w:rStyle w:val="StyleUnderline"/>
        </w:rPr>
        <w:t xml:space="preserve">Musk last year said that </w:t>
      </w:r>
      <w:r w:rsidRPr="00FF451B">
        <w:rPr>
          <w:rStyle w:val="StyleUnderline"/>
          <w:highlight w:val="green"/>
        </w:rPr>
        <w:t>the company will fly “hundreds of missions</w:t>
      </w:r>
      <w:r w:rsidRPr="009A377F">
        <w:rPr>
          <w:rStyle w:val="StyleUnderline"/>
        </w:rPr>
        <w:t xml:space="preserve"> with satellites before we put people on board.”</w:t>
      </w:r>
    </w:p>
    <w:p w14:paraId="107EFD46" w14:textId="77777777" w:rsidR="006F6936" w:rsidRPr="009A377F" w:rsidRDefault="006F6936" w:rsidP="006F6936">
      <w:r w:rsidRPr="009A377F">
        <w:t>Musk may be focused on Mars, but the hurdles of Starship’s development are not lost on the space billionaire.</w:t>
      </w:r>
    </w:p>
    <w:p w14:paraId="72C715DB" w14:textId="77777777" w:rsidR="006F6936" w:rsidRDefault="006F6936" w:rsidP="006F6936">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5A9E71EF" w14:textId="77777777" w:rsidR="006F6936" w:rsidRPr="009A377F" w:rsidRDefault="006F6936" w:rsidP="006F6936">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0B85D5F0" w14:textId="77777777" w:rsidR="006F6936" w:rsidRPr="009A377F" w:rsidRDefault="006F6936" w:rsidP="006F6936">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286D122F" w14:textId="77777777" w:rsidR="006F6936" w:rsidRPr="009A377F" w:rsidRDefault="006F6936" w:rsidP="006F6936">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7B5F5F2D" w14:textId="77777777" w:rsidR="006F6936" w:rsidRPr="009A377F" w:rsidRDefault="006F6936" w:rsidP="006F6936">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14D333D7" w14:textId="77777777" w:rsidR="006F6936" w:rsidRPr="009A377F" w:rsidRDefault="006F6936" w:rsidP="006F6936">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the 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05788791" w14:textId="77777777" w:rsidR="006F6936" w:rsidRPr="00E268B7" w:rsidRDefault="006F6936" w:rsidP="006F693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BF56B96" w14:textId="77777777" w:rsidR="006F6936" w:rsidRDefault="006F6936" w:rsidP="006F6936">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12D5640" w14:textId="77777777" w:rsidR="006F6936" w:rsidRPr="002079A9" w:rsidRDefault="006F6936" w:rsidP="006F693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1352995D" w14:textId="77777777" w:rsidR="006F6936" w:rsidRPr="002079A9" w:rsidRDefault="006F6936" w:rsidP="006F693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2D23C88" w14:textId="77777777" w:rsidR="006F6936" w:rsidRPr="006232C5" w:rsidRDefault="006F6936" w:rsidP="006F693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6690CA4" w14:textId="77777777" w:rsidR="006F6936" w:rsidRPr="002079A9" w:rsidRDefault="006F6936" w:rsidP="006F693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716C43E" w14:textId="77777777" w:rsidR="006F6936" w:rsidRPr="006232C5" w:rsidRDefault="006F6936" w:rsidP="006F693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3F738877" w14:textId="77777777" w:rsidR="006F6936" w:rsidRPr="002079A9" w:rsidRDefault="006F6936" w:rsidP="006F693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4E472681" w14:textId="77777777" w:rsidR="006F6936" w:rsidRPr="002079A9" w:rsidRDefault="006F6936" w:rsidP="006F693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A9D0493" w14:textId="77777777" w:rsidR="006F6936" w:rsidRPr="009A377F" w:rsidRDefault="006F6936" w:rsidP="006F6936">
      <w:pPr>
        <w:pStyle w:val="Heading4"/>
      </w:pPr>
      <w:r>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14C5297C" w14:textId="77777777" w:rsidR="006F6936" w:rsidRPr="009A377F" w:rsidRDefault="006F6936" w:rsidP="006F6936">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6AD548B8" w14:textId="77777777" w:rsidR="006F6936" w:rsidRPr="009A377F" w:rsidRDefault="006F6936" w:rsidP="006F6936">
      <w:pPr>
        <w:rPr>
          <w:rStyle w:val="Emphasis"/>
        </w:rPr>
      </w:pPr>
      <w:r w:rsidRPr="00FF451B">
        <w:rPr>
          <w:rStyle w:val="Emphasis"/>
          <w:highlight w:val="green"/>
        </w:rPr>
        <w:t>Another 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1353B069" w14:textId="77777777" w:rsidR="006F6936" w:rsidRDefault="006F6936" w:rsidP="006F6936">
      <w:pPr>
        <w:pStyle w:val="Heading4"/>
      </w:pPr>
      <w:r>
        <w:t xml:space="preserve">It expedites </w:t>
      </w:r>
      <w:r w:rsidRPr="005144B2">
        <w:rPr>
          <w:u w:val="single"/>
        </w:rPr>
        <w:t>self-replication</w:t>
      </w:r>
      <w:r>
        <w:t xml:space="preserve"> – extinction </w:t>
      </w:r>
    </w:p>
    <w:p w14:paraId="0CA35F79" w14:textId="77777777" w:rsidR="006F6936" w:rsidRPr="00AE6DBB" w:rsidRDefault="006F6936" w:rsidP="006F6936">
      <w:pPr>
        <w:rPr>
          <w:rStyle w:val="Style13ptBold"/>
        </w:rPr>
      </w:pPr>
      <w:r>
        <w:rPr>
          <w:rStyle w:val="Style13ptBold"/>
        </w:rPr>
        <w:t xml:space="preserve">Del Monte 17 </w:t>
      </w:r>
      <w:r w:rsidRPr="00AE6DBB">
        <w:t>[(Louis, a bestselling author, award-winning physicist, CEO of Del Monte &amp; Associates, Inc., and a featured speaker. He is considered a top futurist on artificial intelligence technology, nanoweapons, autonomous weapons, directed energy weapons, and the future of warfare) “Are Nanoweapons Paving the Road to Human Extinction?” HuffPost, 6/3/2017. https://www.huffpost.com/entry/are-nanoweapons-paving-the-road-to-human-extinction_b_59332a52e4b00573ab57a3fe] BC</w:t>
      </w:r>
    </w:p>
    <w:p w14:paraId="729268B0" w14:textId="77777777" w:rsidR="006F6936" w:rsidRDefault="006F6936" w:rsidP="006F6936">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75C72FEE" w14:textId="77777777" w:rsidR="006F6936" w:rsidRPr="00A90045" w:rsidRDefault="006F6936" w:rsidP="006F6936">
      <w:pPr>
        <w:rPr>
          <w:rStyle w:val="Emphasis"/>
        </w:rPr>
      </w:pPr>
      <w:r w:rsidRPr="00A90045">
        <w:rPr>
          <w:rStyle w:val="StyleUnderline"/>
        </w:rPr>
        <w:t xml:space="preserve">As electronic processors shrink into the nanoscale, becoming </w:t>
      </w:r>
      <w:r w:rsidRPr="00FF451B">
        <w:rPr>
          <w:rStyle w:val="StyleUnderline"/>
          <w:highlight w:val="green"/>
        </w:rPr>
        <w:t>nanoprocessors</w:t>
      </w:r>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7586B15F" w14:textId="77777777" w:rsidR="006F6936" w:rsidRPr="00A90045" w:rsidRDefault="006F6936" w:rsidP="006F6936">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4B4F89B7" w14:textId="77777777" w:rsidR="006F6936" w:rsidRPr="00A90045" w:rsidRDefault="006F6936" w:rsidP="006F6936">
      <w:pPr>
        <w:rPr>
          <w:rStyle w:val="StyleUnderline"/>
        </w:rPr>
      </w:pPr>
      <w:r w:rsidRPr="00A90045">
        <w:rPr>
          <w:rStyle w:val="StyleUnderline"/>
        </w:rPr>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Nanoweapons: A Growing Threat To Humanity, I classify this type of weapon </w:t>
      </w:r>
      <w:r w:rsidRPr="00FF451B">
        <w:rPr>
          <w:rStyle w:val="StyleUnderline"/>
        </w:rPr>
        <w:t xml:space="preserve">as </w:t>
      </w:r>
      <w:r w:rsidRPr="00FF451B">
        <w:rPr>
          <w:rStyle w:val="Emphasis"/>
          <w:highlight w:val="green"/>
        </w:rPr>
        <w:t>a strategic nanoweapon.</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4563033A" w14:textId="77777777" w:rsidR="006F6936" w:rsidRPr="00A90045" w:rsidRDefault="006F6936" w:rsidP="006F6936">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14:paraId="027FA86F" w14:textId="77777777" w:rsidR="006F6936" w:rsidRDefault="006F6936" w:rsidP="006F6936">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14:paraId="766D4E10" w14:textId="77777777" w:rsidR="006F6936" w:rsidRPr="00AE6DBB" w:rsidRDefault="006F6936" w:rsidP="006F6936">
      <w:pPr>
        <w:rPr>
          <w:rStyle w:val="StyleUnderline"/>
        </w:rPr>
      </w:pPr>
      <w:r w:rsidRPr="00A90045">
        <w:rPr>
          <w:rStyle w:val="Emphasis"/>
        </w:rPr>
        <w:t xml:space="preserve">Strategic </w:t>
      </w:r>
      <w:r w:rsidRPr="00FF451B">
        <w:rPr>
          <w:rStyle w:val="Emphasis"/>
          <w:highlight w:val="green"/>
        </w:rPr>
        <w:t>nanoweapons</w:t>
      </w:r>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Will we be able to deploy strategic nanoweapons and maintain control over them? If, for example, we lost control of self-replicating nanobots, we would face a technological plague, one that we currently have no way of stopping.</w:t>
      </w:r>
    </w:p>
    <w:p w14:paraId="5A58AE4E" w14:textId="77777777" w:rsidR="006F6936" w:rsidRPr="009A377F" w:rsidRDefault="006F6936" w:rsidP="006F6936">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1723C5DF" w14:textId="77777777" w:rsidR="006F6936" w:rsidRPr="009A377F" w:rsidRDefault="006F6936" w:rsidP="006F6936">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526AC631" w14:textId="77777777" w:rsidR="006F6936" w:rsidRPr="009A377F" w:rsidRDefault="006F6936" w:rsidP="006F6936">
      <w:pPr>
        <w:rPr>
          <w:rStyle w:val="StyleUnderline"/>
        </w:rPr>
      </w:pPr>
      <w:r w:rsidRPr="00FF451B">
        <w:rPr>
          <w:rStyle w:val="Emphasis"/>
          <w:highlight w:val="green"/>
        </w:rPr>
        <w:t>The third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654218E5" w14:textId="77777777" w:rsidR="006F6936" w:rsidRPr="009A377F" w:rsidRDefault="006F6936" w:rsidP="006F6936">
      <w:pPr>
        <w:rPr>
          <w:rStyle w:val="StyleUnderline"/>
        </w:rPr>
      </w:pPr>
      <w:r w:rsidRPr="009A377F">
        <w:rPr>
          <w:rStyle w:val="StyleUnderline"/>
        </w:rPr>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33C1F3E4" w14:textId="77777777" w:rsidR="006F6936" w:rsidRDefault="006F6936" w:rsidP="006F6936">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32B63E7B" w14:textId="77777777" w:rsidR="006F6936" w:rsidRPr="00AC4611" w:rsidRDefault="006F6936" w:rsidP="006F6936">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1487C78F" w14:textId="77777777" w:rsidR="006F6936" w:rsidRPr="00AC4611" w:rsidRDefault="006F6936" w:rsidP="006F6936">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7FF6861" w14:textId="77777777" w:rsidR="006F6936" w:rsidRPr="00360D1B" w:rsidRDefault="006F6936" w:rsidP="006F6936">
      <w:pPr>
        <w:spacing w:line="276" w:lineRule="auto"/>
        <w:rPr>
          <w:sz w:val="14"/>
        </w:rPr>
      </w:pPr>
      <w:r w:rsidRPr="009A63B1">
        <w:rPr>
          <w:b/>
          <w:bCs/>
          <w:szCs w:val="22"/>
          <w:highlight w:val="green"/>
          <w:u w:val="single"/>
        </w:rPr>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5C542A40" w14:textId="77777777" w:rsidR="006F6936" w:rsidRPr="00360D1B" w:rsidRDefault="006F6936" w:rsidP="006F6936">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3E5D15D" w14:textId="77777777" w:rsidR="006F6936" w:rsidRPr="00360D1B" w:rsidRDefault="006F6936" w:rsidP="006F6936">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29D96C8" w14:textId="77777777" w:rsidR="006F6936" w:rsidRPr="00360D1B" w:rsidRDefault="006F6936" w:rsidP="006F6936">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32AE40C3" w14:textId="77777777" w:rsidR="006F6936" w:rsidRPr="00D73DBA" w:rsidRDefault="006F6936" w:rsidP="006F6936">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1F744F7" w14:textId="77777777" w:rsidR="006F6936" w:rsidRPr="00360D1B" w:rsidRDefault="006F6936" w:rsidP="006F6936">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661DA68C" w14:textId="77777777" w:rsidR="006F6936" w:rsidRPr="00D73DBA" w:rsidRDefault="006F6936" w:rsidP="006F6936">
      <w:pPr>
        <w:spacing w:line="276" w:lineRule="auto"/>
        <w:rPr>
          <w:b/>
          <w:bCs/>
          <w:szCs w:val="22"/>
        </w:rPr>
      </w:pPr>
      <w:r w:rsidRPr="00360D1B">
        <w:rPr>
          <w:sz w:val="14"/>
        </w:rPr>
        <w:t xml:space="preserve">The good news is that </w:t>
      </w:r>
      <w:r w:rsidRPr="009A63B1">
        <w:rPr>
          <w:b/>
          <w:bCs/>
          <w:szCs w:val="22"/>
          <w:highlight w:val="green"/>
          <w:u w:val="single"/>
        </w:rPr>
        <w:t>there may still be time to avert</w:t>
      </w:r>
      <w:r w:rsidRPr="00D73DBA">
        <w:rPr>
          <w:b/>
          <w:bCs/>
          <w:szCs w:val="22"/>
          <w:u w:val="single"/>
        </w:rPr>
        <w:t xml:space="preserve"> such </w:t>
      </w:r>
      <w:r w:rsidRPr="009A63B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A8B3B81" w14:textId="77777777" w:rsidR="006F6936" w:rsidRPr="00360D1B" w:rsidRDefault="006F6936" w:rsidP="006F6936">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6A7673E4" w14:textId="77777777" w:rsidR="006F6936" w:rsidRPr="00360D1B" w:rsidRDefault="006F6936" w:rsidP="006F6936">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D48DC3A" w14:textId="77777777" w:rsidR="006F6936" w:rsidRPr="00360D1B" w:rsidRDefault="006F6936" w:rsidP="006F6936">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F357436" w14:textId="77777777" w:rsidR="006F6936" w:rsidRPr="00360D1B" w:rsidRDefault="006F6936" w:rsidP="006F6936">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50B81EF9" w14:textId="77777777" w:rsidR="006F6936" w:rsidRPr="00360D1B" w:rsidRDefault="006F6936" w:rsidP="006F6936">
      <w:pPr>
        <w:spacing w:line="276" w:lineRule="auto"/>
        <w:rPr>
          <w:sz w:val="14"/>
        </w:rPr>
      </w:pPr>
      <w:r w:rsidRPr="00360D1B">
        <w:rPr>
          <w:sz w:val="14"/>
        </w:rPr>
        <w:t>Where Do We Go from Here?</w:t>
      </w:r>
    </w:p>
    <w:p w14:paraId="42890AC0" w14:textId="77777777" w:rsidR="006F6936" w:rsidRPr="00360D1B" w:rsidRDefault="006F6936" w:rsidP="006F6936">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E6E4EDB" w14:textId="77777777" w:rsidR="006F6936" w:rsidRPr="00360D1B" w:rsidRDefault="006F6936" w:rsidP="006F6936">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8D3D8A4" w14:textId="77777777" w:rsidR="006F6936" w:rsidRPr="00D11930" w:rsidRDefault="006F6936" w:rsidP="006F6936">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422ABE14" w14:textId="77777777" w:rsidR="006F6936" w:rsidRPr="00360D1B" w:rsidRDefault="006F6936" w:rsidP="006F6936">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CCAEF70" w14:textId="77777777" w:rsidR="006F6936" w:rsidRPr="00360D1B" w:rsidRDefault="006F6936" w:rsidP="006F6936">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1050844A" w14:textId="77777777" w:rsidR="006F6936" w:rsidRPr="00360D1B" w:rsidRDefault="006F6936" w:rsidP="006F6936">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7BEFD43C" w14:textId="77777777" w:rsidR="006F6936" w:rsidRPr="00360D1B" w:rsidRDefault="006F6936" w:rsidP="006F6936">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3AADFB55" w14:textId="77777777" w:rsidR="006F6936" w:rsidRPr="00360D1B" w:rsidRDefault="006F6936" w:rsidP="006F6936">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3F8FB755" w14:textId="77777777" w:rsidR="006F6936" w:rsidRPr="00360D1B" w:rsidRDefault="006F6936" w:rsidP="006F6936">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07790E5A" w14:textId="77777777" w:rsidR="006F6936" w:rsidRPr="00360D1B" w:rsidRDefault="006F6936" w:rsidP="006F6936">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4A283756" w14:textId="77777777" w:rsidR="006F6936" w:rsidRPr="00360D1B" w:rsidRDefault="006F6936" w:rsidP="006F6936">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03DFB144" w14:textId="77777777" w:rsidR="006F6936" w:rsidRPr="001A7B14" w:rsidRDefault="006F6936" w:rsidP="006F6936">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37A03B12" w14:textId="77777777" w:rsidR="006F6936" w:rsidRPr="009A377F" w:rsidRDefault="006F6936" w:rsidP="006F6936">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1906F251" w14:textId="77777777" w:rsidR="006F6936" w:rsidRPr="009A377F" w:rsidRDefault="006F6936" w:rsidP="006F6936">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14:paraId="3A8AB98F" w14:textId="77777777" w:rsidR="006F6936" w:rsidRPr="009A377F" w:rsidRDefault="006F6936" w:rsidP="006F6936">
      <w:r w:rsidRPr="009A377F">
        <w:t>Part 3: Mars Domination</w:t>
      </w:r>
    </w:p>
    <w:p w14:paraId="76FD7C43" w14:textId="77777777" w:rsidR="006F6936" w:rsidRPr="009A377F" w:rsidRDefault="006F6936" w:rsidP="006F6936">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a </w:t>
      </w:r>
      <w:r w:rsidRPr="00D0746D">
        <w:rPr>
          <w:rStyle w:val="StyleUnderline"/>
          <w:highlight w:val="green"/>
        </w:rPr>
        <w:t>second 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The Outer Space Treaty prevents ownership of territory on celestial bodies but makes no mention of ownership or sale for profit of structures built on, or items brought to, celestial bodies</w:t>
      </w:r>
      <w:r w:rsidRPr="009A377F">
        <w:t xml:space="preserve">, </w:t>
      </w:r>
      <w:r w:rsidRPr="009A377F">
        <w:rPr>
          <w:rStyle w:val="StyleUnderline"/>
        </w:rPr>
        <w:t xml:space="preserve">just as there is no explicit language in the treaty preventing profit-based </w:t>
      </w:r>
      <w:r w:rsidRPr="00D0746D">
        <w:rPr>
          <w:rStyle w:val="StyleUnderline"/>
          <w:highlight w:val="green"/>
        </w:rPr>
        <w:t>resource exploitation</w:t>
      </w:r>
      <w:r w:rsidRPr="009A377F">
        <w:rPr>
          <w:rStyle w:val="StyleUnderline"/>
        </w:rPr>
        <w:t xml:space="preserve"> on celestial bodies </w:t>
      </w:r>
      <w:r w:rsidRPr="005868F3">
        <w:rPr>
          <w:rStyle w:val="StyleUnderline"/>
        </w:rPr>
        <w:t>by either governments, organizations, or private nationals</w:t>
      </w:r>
      <w:r w:rsidRPr="005868F3">
        <w:t xml:space="preserve">.32 Additionally, </w:t>
      </w:r>
      <w:r w:rsidRPr="005868F3">
        <w:rPr>
          <w:rStyle w:val="Emphasis"/>
        </w:rPr>
        <w:t>the inevitability of Mars becoming a second planet inhabited by humanity must be considered, along with all of the implications of living spaces and ownership of property that will eventually follow</w:t>
      </w:r>
      <w:r w:rsidRPr="005868F3">
        <w:t xml:space="preserve">. </w:t>
      </w:r>
      <w:r w:rsidRPr="005868F3">
        <w:rPr>
          <w:rStyle w:val="StyleUnderline"/>
        </w:rPr>
        <w:t>Denying this inevitability and claiming it as outlawed by international law due to the prohibition on appropriating territory on a celestial body would essentially equate owning property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759503F5" w14:textId="77777777" w:rsidR="006F6936" w:rsidRPr="009A377F" w:rsidRDefault="006F6936" w:rsidP="006F6936">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D0746D">
        <w:rPr>
          <w:rStyle w:val="Emphasis"/>
          <w:highlight w:val="green"/>
        </w:rPr>
        <w:t>Unfortunately, the PRC and the RF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70C5C450" w14:textId="77777777" w:rsidR="006F6936" w:rsidRPr="00334081" w:rsidRDefault="006F6936" w:rsidP="006F6936">
      <w:pPr>
        <w:rPr>
          <w:b/>
          <w:sz w:val="22"/>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D0746D">
        <w:rPr>
          <w:rStyle w:val="Emphasis"/>
          <w:highlight w:val="green"/>
        </w:rPr>
        <w:t>. Establishment of a human colony</w:t>
      </w:r>
      <w:r w:rsidRPr="009A377F">
        <w:rPr>
          <w:rStyle w:val="Emphasis"/>
        </w:rPr>
        <w:t xml:space="preserve">, or human colonies, on Mars </w:t>
      </w:r>
      <w:r w:rsidRPr="00D0746D">
        <w:rPr>
          <w:rStyle w:val="Emphasis"/>
          <w:highlight w:val="green"/>
        </w:rPr>
        <w:t>will 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that </w:t>
      </w:r>
      <w:r w:rsidRPr="00D0746D">
        <w:rPr>
          <w:rStyle w:val="Emphasis"/>
          <w:highlight w:val="green"/>
        </w:rPr>
        <w:t>any established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D0746D">
        <w:rPr>
          <w:rStyle w:val="StyleUnderline"/>
          <w:highlight w:val="green"/>
        </w:rPr>
        <w:t>Given the nature of weather</w:t>
      </w:r>
      <w:r w:rsidRPr="009A377F">
        <w:rPr>
          <w:rStyle w:val="StyleUnderline"/>
        </w:rPr>
        <w:t xml:space="preserve"> on Mars, </w:t>
      </w:r>
      <w:r w:rsidRPr="00D0746D">
        <w:rPr>
          <w:rStyle w:val="StyleUnderline"/>
          <w:highlight w:val="green"/>
        </w:rPr>
        <w:t>fortified structures are easily justified, and the 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for the foreseeable future. For these reasons, a nation that effectively controls near-Earth space and establishes a security presence on the Moon will effectively be in a position to control Mars.</w:t>
      </w:r>
    </w:p>
    <w:p w14:paraId="6E092A12" w14:textId="77777777" w:rsidR="006F6936" w:rsidRPr="009A377F" w:rsidRDefault="006F6936" w:rsidP="006F6936">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14:paraId="709FDBDD" w14:textId="77777777" w:rsidR="006F6936" w:rsidRPr="009A377F" w:rsidRDefault="006F6936" w:rsidP="006F6936">
      <w:pPr>
        <w:rPr>
          <w:rStyle w:val="Style13ptBold"/>
        </w:rPr>
      </w:pPr>
      <w:r w:rsidRPr="009A377F">
        <w:rPr>
          <w:rStyle w:val="Style13ptBold"/>
        </w:rPr>
        <w:t xml:space="preserve">Wheeling 19 </w:t>
      </w:r>
      <w:r w:rsidRPr="009A377F">
        <w:t>[(Kate,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p>
    <w:p w14:paraId="3FC299B5" w14:textId="77777777" w:rsidR="006F6936" w:rsidRPr="009A377F" w:rsidRDefault="006F6936" w:rsidP="006F6936">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14:paraId="278F884D" w14:textId="77777777" w:rsidR="006F6936" w:rsidRPr="009A377F" w:rsidRDefault="006F6936" w:rsidP="006F6936">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14:paraId="486CB9C1" w14:textId="77777777" w:rsidR="006F6936" w:rsidRPr="009A377F" w:rsidRDefault="006F6936" w:rsidP="006F6936">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14:paraId="0E1EFB68" w14:textId="77777777" w:rsidR="006F6936" w:rsidRPr="009A377F" w:rsidRDefault="006F6936" w:rsidP="006F6936">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14:paraId="559F7389" w14:textId="77777777" w:rsidR="006F6936" w:rsidRPr="009A377F" w:rsidRDefault="006F6936" w:rsidP="006F6936">
      <w:r w:rsidRPr="009A377F">
        <w:t>Even throughout the Cold War, Blount notes, the U.S. and the Soviet Union cooperated in space, trading moon rocks and telemetry data on human spaceflight to advance both science and safety.</w:t>
      </w:r>
    </w:p>
    <w:p w14:paraId="612035CB" w14:textId="77777777" w:rsidR="006F6936" w:rsidRPr="009A377F" w:rsidRDefault="006F6936" w:rsidP="006F6936">
      <w:r w:rsidRPr="009A377F">
        <w:t>"</w:t>
      </w:r>
      <w:r w:rsidRPr="009A377F">
        <w:rPr>
          <w:rStyle w:val="Emphasis"/>
        </w:rPr>
        <w:t xml:space="preserve">On the face of it, </w:t>
      </w:r>
      <w:r w:rsidRPr="00D0746D">
        <w:rPr>
          <w:rStyle w:val="Emphasis"/>
          <w:highlight w:val="green"/>
        </w:rPr>
        <w:t>it's a very optimistic document</w:t>
      </w:r>
      <w:r w:rsidRPr="009A377F">
        <w:t>," says Lucianne Walkowicz, an astronomer at Chicago's Adler Planetarium. "It really frames space as a peaceful sanctuary."</w:t>
      </w:r>
    </w:p>
    <w:p w14:paraId="2BBCA395" w14:textId="77777777" w:rsidR="006F6936" w:rsidRPr="009A377F" w:rsidRDefault="006F6936" w:rsidP="006F6936">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14:paraId="7EDC681D" w14:textId="77777777" w:rsidR="006F6936" w:rsidRPr="009A377F" w:rsidRDefault="006F6936" w:rsidP="006F6936">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14:paraId="68930A55" w14:textId="77777777" w:rsidR="006F6936" w:rsidRPr="009A377F" w:rsidRDefault="006F6936" w:rsidP="006F6936">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14:paraId="6C004B00" w14:textId="77777777" w:rsidR="006F6936" w:rsidRPr="009A377F" w:rsidRDefault="006F6936" w:rsidP="006F6936">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The compromise 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14:paraId="624A1CF5" w14:textId="77777777" w:rsidR="006F6936" w:rsidRPr="009A377F" w:rsidRDefault="006F6936" w:rsidP="006F6936">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14:paraId="5045DAD0" w14:textId="77777777" w:rsidR="006F6936" w:rsidRPr="009A377F" w:rsidRDefault="006F6936" w:rsidP="006F6936">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14:paraId="22E8486A" w14:textId="77777777" w:rsidR="006F6936" w:rsidRPr="009A377F" w:rsidRDefault="006F6936" w:rsidP="006F6936">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Walkowicz.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Walkowicz says. "Why would you want to have to pay for the protection of another world if your ultimate goal is to exploit it and take its resources?"</w:t>
      </w:r>
    </w:p>
    <w:p w14:paraId="442EBEBC" w14:textId="77777777" w:rsidR="006F6936" w:rsidRPr="009A377F" w:rsidRDefault="006F6936" w:rsidP="006F6936">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14:paraId="5057FCED" w14:textId="77777777" w:rsidR="006F6936" w:rsidRPr="009A377F" w:rsidRDefault="006F6936" w:rsidP="006F6936">
      <w:r w:rsidRPr="009A377F">
        <w:t>"</w:t>
      </w:r>
      <w:r w:rsidRPr="009A377F">
        <w:rPr>
          <w:rStyle w:val="StyleUnderline"/>
        </w:rPr>
        <w:t>It's the same-old, same-old that we see here on Earth all the time</w:t>
      </w:r>
      <w:r w:rsidRPr="009A377F">
        <w:t>," Walkowicz says, "</w:t>
      </w:r>
      <w:r w:rsidRPr="009A377F">
        <w:rPr>
          <w:rStyle w:val="StyleUnderline"/>
        </w:rPr>
        <w:t>where companies don't want to have to really preserve the environment that they also plan to strip mine, because the two are incompatible</w:t>
      </w:r>
      <w:r w:rsidRPr="009A377F">
        <w:t>."</w:t>
      </w:r>
    </w:p>
    <w:p w14:paraId="5A8EE6A3" w14:textId="77777777" w:rsidR="006F6936" w:rsidRPr="009A377F" w:rsidRDefault="006F6936" w:rsidP="006F6936">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Walkowicz says.</w:t>
      </w:r>
    </w:p>
    <w:p w14:paraId="3732F38D" w14:textId="77777777" w:rsidR="006F6936" w:rsidRDefault="006F6936" w:rsidP="006F6936">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14:paraId="38B6371F" w14:textId="77777777" w:rsidR="006F6936" w:rsidRDefault="006F6936" w:rsidP="006F6936">
      <w:pPr>
        <w:pStyle w:val="Heading4"/>
      </w:pPr>
      <w:r>
        <w:t xml:space="preserve">Space war causes </w:t>
      </w:r>
      <w:r w:rsidRPr="005144B2">
        <w:rPr>
          <w:u w:val="single"/>
        </w:rPr>
        <w:t>extinction</w:t>
      </w:r>
      <w:r>
        <w:t xml:space="preserve"> – </w:t>
      </w:r>
    </w:p>
    <w:p w14:paraId="416D845E" w14:textId="77777777" w:rsidR="006F6936" w:rsidRPr="009532BC" w:rsidRDefault="006F6936" w:rsidP="006F6936">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14:paraId="217BD767" w14:textId="77777777" w:rsidR="006F6936" w:rsidRPr="009532BC" w:rsidRDefault="006F6936" w:rsidP="006F6936">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27034850" w14:textId="77777777" w:rsidR="006F6936" w:rsidRPr="009532BC" w:rsidRDefault="006F6936" w:rsidP="006F6936">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43F9D9E3" w14:textId="77777777" w:rsidR="006F6936" w:rsidRPr="009532BC" w:rsidRDefault="006F6936" w:rsidP="006F6936">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14:paraId="6328B57A" w14:textId="77777777" w:rsidR="006F6936" w:rsidRDefault="006F6936" w:rsidP="006F6936">
      <w:r w:rsidRPr="00B9621A">
        <w:t>Space.com contacted several leading military space and security experts, asking for their opinions on the current status of the militarization of space.</w:t>
      </w:r>
    </w:p>
    <w:p w14:paraId="2BC6E542" w14:textId="77777777" w:rsidR="006F6936" w:rsidRPr="009532BC" w:rsidRDefault="006F6936" w:rsidP="006F6936">
      <w:pPr>
        <w:rPr>
          <w:rStyle w:val="Emphasis"/>
        </w:rPr>
      </w:pPr>
      <w:r w:rsidRPr="009532BC">
        <w:rPr>
          <w:rStyle w:val="Emphasis"/>
        </w:rPr>
        <w:t>Pass interference</w:t>
      </w:r>
    </w:p>
    <w:p w14:paraId="0855E9F3" w14:textId="77777777" w:rsidR="006F6936" w:rsidRPr="009532BC" w:rsidRDefault="006F6936" w:rsidP="006F6936">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62FCC201" w14:textId="77777777" w:rsidR="006F6936" w:rsidRDefault="006F6936" w:rsidP="006F6936">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14:paraId="15AB7915" w14:textId="77777777" w:rsidR="006F6936" w:rsidRDefault="006F6936" w:rsidP="006F6936">
      <w:r>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6E50D080" w14:textId="77777777" w:rsidR="006F6936" w:rsidRDefault="006F6936" w:rsidP="006F6936">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2D5BAF58" w14:textId="77777777" w:rsidR="006F6936" w:rsidRDefault="006F6936" w:rsidP="006F6936">
      <w:r>
        <w:t>Absence of binding commitments</w:t>
      </w:r>
    </w:p>
    <w:p w14:paraId="31628BBA" w14:textId="77777777" w:rsidR="006F6936" w:rsidRDefault="006F6936" w:rsidP="006F6936">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2C97205C" w14:textId="77777777" w:rsidR="006F6936" w:rsidRDefault="006F6936" w:rsidP="006F6936">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3CC12F55" w14:textId="77777777" w:rsidR="006F6936" w:rsidRDefault="006F6936" w:rsidP="006F6936">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5A419569" w14:textId="77777777" w:rsidR="006F6936" w:rsidRDefault="006F6936" w:rsidP="006F6936">
      <w:r>
        <w:t>Tailgating</w:t>
      </w:r>
    </w:p>
    <w:p w14:paraId="210DCC91" w14:textId="77777777" w:rsidR="006F6936" w:rsidRDefault="006F6936" w:rsidP="006F6936">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296D8DF9" w14:textId="77777777" w:rsidR="006F6936" w:rsidRDefault="006F6936" w:rsidP="006F6936">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6AEC653E" w14:textId="77777777" w:rsidR="006F6936" w:rsidRPr="009532BC" w:rsidRDefault="006F6936" w:rsidP="006F6936">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09F4E8EC" w14:textId="77777777" w:rsidR="006F6936" w:rsidRDefault="006F6936" w:rsidP="006F6936">
      <w:r w:rsidRPr="009532BC">
        <w:rPr>
          <w:rStyle w:val="StyleUnderline"/>
        </w:rPr>
        <w:t>"Once these spacecraft are in place, mounting attacks from such a close range would give us insufficient warning time to fashion a defense and save our targeted satellites</w:t>
      </w:r>
      <w:r>
        <w:t>," Chow told Space.com.</w:t>
      </w:r>
    </w:p>
    <w:p w14:paraId="139860B5" w14:textId="77777777" w:rsidR="006F6936" w:rsidRPr="009532BC" w:rsidRDefault="006F6936" w:rsidP="006F6936">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57C2B15B" w14:textId="77777777" w:rsidR="006F6936" w:rsidRDefault="006F6936" w:rsidP="006F6936">
      <w:r w:rsidRPr="009532BC">
        <w:t>Dangerous ambiguities</w:t>
      </w:r>
    </w:p>
    <w:p w14:paraId="631AD356" w14:textId="77777777" w:rsidR="006F6936" w:rsidRPr="009532BC" w:rsidRDefault="006F6936" w:rsidP="006F6936">
      <w:pPr>
        <w:rPr>
          <w:rStyle w:val="StyleUnderline"/>
        </w:rPr>
      </w:pPr>
      <w:r w:rsidRPr="00CC267B">
        <w:rPr>
          <w:rStyle w:val="Emphasis"/>
          <w:highlight w:val="green"/>
        </w:rPr>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172A7DEF" w14:textId="77777777" w:rsidR="006F6936" w:rsidRDefault="006F6936" w:rsidP="006F6936">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14:paraId="542DFEAF" w14:textId="77777777" w:rsidR="006F6936" w:rsidRDefault="006F6936" w:rsidP="006F6936">
      <w:r>
        <w:t xml:space="preserve">Secondly, </w:t>
      </w:r>
      <w:r w:rsidRPr="009532BC">
        <w:rPr>
          <w:rStyle w:val="StyleUnderline"/>
        </w:rPr>
        <w:t>Chow said that the United States may not be able to fight effectively without the support of some critical satellites</w:t>
      </w:r>
      <w:r>
        <w:t xml:space="preserve">. </w:t>
      </w:r>
    </w:p>
    <w:p w14:paraId="039056A5" w14:textId="77777777" w:rsidR="006F6936" w:rsidRDefault="006F6936" w:rsidP="006F6936">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5358ADF7" w14:textId="77777777" w:rsidR="006F6936" w:rsidRDefault="006F6936" w:rsidP="006F6936">
      <w:pPr>
        <w:pStyle w:val="Heading3"/>
      </w:pPr>
      <w:r>
        <w:t>1AC – Framing</w:t>
      </w:r>
    </w:p>
    <w:p w14:paraId="0C16B526" w14:textId="77777777" w:rsidR="006F6936" w:rsidRPr="00A355C6" w:rsidRDefault="006F6936" w:rsidP="006F69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E30332B" w14:textId="77777777" w:rsidR="006F6936" w:rsidRPr="00A355C6" w:rsidRDefault="006F6936" w:rsidP="006F69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A27D395" w14:textId="77777777" w:rsidR="006F6936" w:rsidRPr="00A355C6" w:rsidRDefault="006F6936" w:rsidP="006F693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4ECE899" w14:textId="77777777" w:rsidR="006F6936" w:rsidRPr="00A355C6" w:rsidRDefault="006F6936" w:rsidP="006F693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FA41DF4" w14:textId="77777777" w:rsidR="006F6936" w:rsidRPr="00A355C6" w:rsidRDefault="006F6936" w:rsidP="006F693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61E1AD2" w14:textId="77777777" w:rsidR="006F6936" w:rsidRPr="00A355C6" w:rsidRDefault="006F6936" w:rsidP="006F693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BF7A375" w14:textId="77777777" w:rsidR="006F6936" w:rsidRPr="00A355C6" w:rsidRDefault="006F6936" w:rsidP="006F693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646B00B" w14:textId="77777777" w:rsidR="006F6936" w:rsidRPr="00A355C6" w:rsidRDefault="006F6936" w:rsidP="006F693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0DC8F75" w14:textId="77777777" w:rsidR="006F6936" w:rsidRPr="00A355C6" w:rsidRDefault="006F6936" w:rsidP="006F693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8783FE9" w14:textId="77777777" w:rsidR="006F6936" w:rsidRPr="00F601E6" w:rsidRDefault="006F6936" w:rsidP="006F6936"/>
    <w:p w14:paraId="3838C7A1" w14:textId="77777777" w:rsidR="006F6936" w:rsidRPr="00F601E6" w:rsidRDefault="006F6936" w:rsidP="006F6936"/>
    <w:p w14:paraId="1D4043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69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B06"/>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6F6936"/>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092603"/>
  <w14:defaultImageDpi w14:val="300"/>
  <w15:docId w15:val="{042C5DA6-86DF-9E44-AF1E-B8CF379B1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6F693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6F69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69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F69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F69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69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6936"/>
  </w:style>
  <w:style w:type="character" w:customStyle="1" w:styleId="Heading1Char">
    <w:name w:val="Heading 1 Char"/>
    <w:aliases w:val="Pocket Char"/>
    <w:basedOn w:val="DefaultParagraphFont"/>
    <w:link w:val="Heading1"/>
    <w:uiPriority w:val="9"/>
    <w:rsid w:val="006F69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693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F693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F69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F693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F693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F693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6F6936"/>
    <w:rPr>
      <w:color w:val="auto"/>
      <w:u w:val="none"/>
    </w:rPr>
  </w:style>
  <w:style w:type="character" w:styleId="Hyperlink">
    <w:name w:val="Hyperlink"/>
    <w:basedOn w:val="DefaultParagraphFont"/>
    <w:uiPriority w:val="99"/>
    <w:semiHidden/>
    <w:unhideWhenUsed/>
    <w:rsid w:val="006F6936"/>
    <w:rPr>
      <w:color w:val="auto"/>
      <w:u w:val="none"/>
    </w:rPr>
  </w:style>
  <w:style w:type="paragraph" w:styleId="DocumentMap">
    <w:name w:val="Document Map"/>
    <w:basedOn w:val="Normal"/>
    <w:link w:val="DocumentMapChar"/>
    <w:uiPriority w:val="99"/>
    <w:semiHidden/>
    <w:unhideWhenUsed/>
    <w:rsid w:val="006F69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6936"/>
    <w:rPr>
      <w:rFonts w:ascii="Lucida Grande" w:hAnsi="Lucida Grande" w:cs="Lucida Grande"/>
    </w:rPr>
  </w:style>
  <w:style w:type="paragraph" w:customStyle="1" w:styleId="Emphasis1">
    <w:name w:val="Emphasis1"/>
    <w:basedOn w:val="Normal"/>
    <w:link w:val="Emphasis"/>
    <w:autoRedefine/>
    <w:uiPriority w:val="20"/>
    <w:qFormat/>
    <w:rsid w:val="006F693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60E10EE-3BEB-644F-9AD2-CDC3DF2A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12031</Words>
  <Characters>68577</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2022-04-09T19:23:00Z</dcterms:created>
  <dcterms:modified xsi:type="dcterms:W3CDTF">2022-04-09T19:24:00Z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