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0C3A9" w14:textId="77777777" w:rsidR="00C53643" w:rsidRDefault="00C53643" w:rsidP="00C53643">
      <w:pPr>
        <w:pStyle w:val="Heading1"/>
      </w:pPr>
      <w:r>
        <w:t>Malaria AC</w:t>
      </w:r>
    </w:p>
    <w:p w14:paraId="03CF243B" w14:textId="77777777" w:rsidR="00C53643" w:rsidRDefault="00C53643" w:rsidP="00C53643">
      <w:pPr>
        <w:pStyle w:val="Heading2"/>
      </w:pPr>
      <w:r>
        <w:t>1AC</w:t>
      </w:r>
    </w:p>
    <w:p w14:paraId="3CADAC3F" w14:textId="77777777" w:rsidR="00C53643" w:rsidRPr="00237700" w:rsidRDefault="00C53643" w:rsidP="00C53643">
      <w:pPr>
        <w:pStyle w:val="Heading3"/>
      </w:pPr>
      <w:r>
        <w:t xml:space="preserve">Advantage 1 </w:t>
      </w:r>
    </w:p>
    <w:p w14:paraId="6DB5CB4B" w14:textId="77777777" w:rsidR="00C53643" w:rsidRPr="007301D7" w:rsidRDefault="00C53643" w:rsidP="00C53643">
      <w:pPr>
        <w:pStyle w:val="Heading4"/>
      </w:pPr>
      <w:r>
        <w:t xml:space="preserve">New vaccines have the potential to </w:t>
      </w:r>
      <w:r w:rsidRPr="00A37C0A">
        <w:rPr>
          <w:u w:val="single"/>
        </w:rPr>
        <w:t>solve malaria</w:t>
      </w:r>
      <w:r>
        <w:t>, but will be patented</w:t>
      </w:r>
    </w:p>
    <w:p w14:paraId="7244F75A" w14:textId="77777777" w:rsidR="00C53643" w:rsidRPr="00FB624D" w:rsidRDefault="00C53643" w:rsidP="00C53643">
      <w:pPr>
        <w:rPr>
          <w:rStyle w:val="Style13ptBold"/>
          <w:b w:val="0"/>
          <w:sz w:val="16"/>
        </w:rPr>
      </w:pPr>
      <w:r>
        <w:rPr>
          <w:rStyle w:val="Style13ptBold"/>
        </w:rPr>
        <w:t xml:space="preserve">Hackett 4/17 </w:t>
      </w:r>
      <w:r w:rsidRPr="00FB624D">
        <w:t xml:space="preserve">[(Don, serves as the publisher for the Precision Vax information network. Don first entered the news industry in 1967, when he began selling the Philadelphia Bulletin after grade school in Ardmore, PA. His focus on vaccines began with the completion of the Human Genome project in 2003, which forecasted scientific breakthroughs and the future delivery a personalized medicine and vaccines. More recently, Donald has been publishing digital health information for patients and healthcare providers. Since 1996, Don has helped launch digital companies such as Physician Computer Network, drKoop.com, 1-800-Doctors, </w:t>
      </w:r>
      <w:proofErr w:type="spellStart"/>
      <w:r w:rsidRPr="00FB624D">
        <w:t>myDNA</w:t>
      </w:r>
      <w:proofErr w:type="spellEnd"/>
      <w:r w:rsidRPr="00FB624D">
        <w:t xml:space="preserve">, </w:t>
      </w:r>
      <w:proofErr w:type="spellStart"/>
      <w:r w:rsidRPr="00FB624D">
        <w:t>Mirixa</w:t>
      </w:r>
      <w:proofErr w:type="spellEnd"/>
      <w:r w:rsidRPr="00FB624D">
        <w:t xml:space="preserve">, Digital Pharmacist, and Precision Vax. Donald has served on the advisory boards of the FDA Vaccine Advisory Task Force, CDC Vaccine Information Project, University of Texas College of Pharmacy, Texas eHealth Alliance, CMS Pharmacist </w:t>
      </w:r>
      <w:proofErr w:type="spellStart"/>
      <w:r w:rsidRPr="00FB624D">
        <w:t>eCare</w:t>
      </w:r>
      <w:proofErr w:type="spellEnd"/>
      <w:r w:rsidRPr="00FB624D">
        <w:t xml:space="preserve"> Plan, CDC's Immunization Information System, and was a founding member of the HIPAA </w:t>
      </w:r>
      <w:proofErr w:type="gramStart"/>
      <w:r w:rsidRPr="00FB624D">
        <w:t>work-group</w:t>
      </w:r>
      <w:proofErr w:type="gramEnd"/>
      <w:r w:rsidRPr="00FB624D">
        <w:t xml:space="preserve"> in 1995.) “Yale Researchers</w:t>
      </w:r>
      <w:r>
        <w:t xml:space="preserve"> </w:t>
      </w:r>
      <w:r w:rsidRPr="00FB624D">
        <w:t>Patent Next-Gen Malaria Vaccine Candidate” Precision Vaccinations, 4/17/2021.</w:t>
      </w:r>
      <w:r>
        <w:rPr>
          <w:rStyle w:val="Style13ptBold"/>
        </w:rPr>
        <w:t xml:space="preserve"> </w:t>
      </w:r>
      <w:r w:rsidRPr="00EE1BA9">
        <w:t>https://www.precisionvaccinations.com/yale-researchers-patent-next-gen-malaria-vaccine-candidate</w:t>
      </w:r>
      <w:r>
        <w:t>] BC</w:t>
      </w:r>
    </w:p>
    <w:p w14:paraId="5AD22251" w14:textId="77777777" w:rsidR="00C53643" w:rsidRPr="00FB624D" w:rsidRDefault="00C53643" w:rsidP="00C53643">
      <w:pPr>
        <w:rPr>
          <w:rStyle w:val="StyleUnderline"/>
        </w:rPr>
      </w:pPr>
      <w:r w:rsidRPr="00FB624D">
        <w:rPr>
          <w:rStyle w:val="StyleUnderline"/>
        </w:rPr>
        <w:t xml:space="preserve">A </w:t>
      </w:r>
      <w:r w:rsidRPr="00163D02">
        <w:rPr>
          <w:rStyle w:val="StyleUnderline"/>
        </w:rPr>
        <w:t xml:space="preserve">Yale researcher has partnered with Novartis to develop an </w:t>
      </w:r>
      <w:r w:rsidRPr="009D1AF6">
        <w:rPr>
          <w:rStyle w:val="StyleUnderline"/>
          <w:highlight w:val="green"/>
        </w:rPr>
        <w:t>RNA vaccine</w:t>
      </w:r>
      <w:r w:rsidRPr="00FB624D">
        <w:rPr>
          <w:rStyle w:val="StyleUnderline"/>
        </w:rPr>
        <w:t xml:space="preserve"> to protect </w:t>
      </w:r>
      <w:r w:rsidRPr="009D1AF6">
        <w:rPr>
          <w:rStyle w:val="StyleUnderline"/>
          <w:highlight w:val="green"/>
        </w:rPr>
        <w:t>against</w:t>
      </w:r>
      <w:r w:rsidRPr="00FB624D">
        <w:rPr>
          <w:rStyle w:val="StyleUnderline"/>
        </w:rPr>
        <w:t xml:space="preserve"> the </w:t>
      </w:r>
      <w:r w:rsidRPr="009D1AF6">
        <w:rPr>
          <w:rStyle w:val="StyleUnderline"/>
          <w:highlight w:val="green"/>
        </w:rPr>
        <w:t>malaria</w:t>
      </w:r>
      <w:r w:rsidRPr="00FB624D">
        <w:rPr>
          <w:rStyle w:val="StyleUnderline"/>
        </w:rPr>
        <w:t xml:space="preserve"> parasite, reported Yale News.</w:t>
      </w:r>
    </w:p>
    <w:p w14:paraId="4A7B698C" w14:textId="77777777" w:rsidR="00C53643" w:rsidRPr="00FB624D" w:rsidRDefault="00C53643" w:rsidP="00C53643">
      <w:pPr>
        <w:rPr>
          <w:rStyle w:val="Emphasis"/>
        </w:rPr>
      </w:pPr>
      <w:r>
        <w:t>According to the Yale research team</w:t>
      </w:r>
      <w:r w:rsidRPr="00163D02">
        <w:rPr>
          <w:rStyle w:val="Emphasis"/>
        </w:rPr>
        <w:t>, if the Malaria vaccine candidate is approved, it</w:t>
      </w:r>
      <w:r w:rsidRPr="009D1AF6">
        <w:rPr>
          <w:rStyle w:val="Emphasis"/>
          <w:highlight w:val="green"/>
        </w:rPr>
        <w:t xml:space="preserve"> could be revolutionary</w:t>
      </w:r>
      <w:r w:rsidRPr="00FB624D">
        <w:rPr>
          <w:rStyle w:val="Emphasis"/>
        </w:rPr>
        <w:t xml:space="preserve"> to the pharmaceutical field.</w:t>
      </w:r>
    </w:p>
    <w:p w14:paraId="7B8CFDD1" w14:textId="77777777" w:rsidR="00C53643" w:rsidRDefault="00C53643" w:rsidP="00C53643">
      <w:r w:rsidRPr="00FB624D">
        <w:rPr>
          <w:rStyle w:val="StyleUnderline"/>
        </w:rPr>
        <w:t>The</w:t>
      </w:r>
      <w:r>
        <w:t xml:space="preserve"> </w:t>
      </w:r>
      <w:proofErr w:type="gramStart"/>
      <w:r>
        <w:t>RTS,S</w:t>
      </w:r>
      <w:proofErr w:type="gramEnd"/>
      <w:r>
        <w:t xml:space="preserve"> </w:t>
      </w:r>
      <w:r w:rsidRPr="00FB624D">
        <w:rPr>
          <w:rStyle w:val="StyleUnderline"/>
        </w:rPr>
        <w:t>vaccine</w:t>
      </w:r>
      <w:r>
        <w:t xml:space="preserve">, which was developed about two and a half years ago, </w:t>
      </w:r>
      <w:r w:rsidRPr="00FB624D">
        <w:rPr>
          <w:rStyle w:val="Emphasis"/>
        </w:rPr>
        <w:t>grants about 30% protection</w:t>
      </w:r>
      <w:r>
        <w:t>, which decreases very quickly in about two to three years, said this Yale article written by Beatriz Horta.</w:t>
      </w:r>
    </w:p>
    <w:p w14:paraId="6AF23295" w14:textId="77777777" w:rsidR="00C53643" w:rsidRPr="00FB624D" w:rsidRDefault="00C53643" w:rsidP="00C53643">
      <w:pPr>
        <w:rPr>
          <w:rStyle w:val="StyleUnderline"/>
        </w:rPr>
      </w:pPr>
      <w:r w:rsidRPr="009D1AF6">
        <w:rPr>
          <w:rStyle w:val="StyleUnderline"/>
          <w:highlight w:val="green"/>
        </w:rPr>
        <w:t>The</w:t>
      </w:r>
      <w:r w:rsidRPr="00FB624D">
        <w:rPr>
          <w:rStyle w:val="StyleUnderline"/>
        </w:rPr>
        <w:t xml:space="preserve"> vaccine </w:t>
      </w:r>
      <w:r w:rsidRPr="009D1AF6">
        <w:rPr>
          <w:rStyle w:val="StyleUnderline"/>
          <w:highlight w:val="green"/>
        </w:rPr>
        <w:t>patent</w:t>
      </w:r>
      <w:r w:rsidRPr="00F304AC">
        <w:rPr>
          <w:rStyle w:val="StyleUnderline"/>
        </w:rPr>
        <w:t xml:space="preserve">, </w:t>
      </w:r>
      <w:r w:rsidRPr="009D1AF6">
        <w:rPr>
          <w:rStyle w:val="StyleUnderline"/>
        </w:rPr>
        <w:t xml:space="preserve">originally </w:t>
      </w:r>
      <w:r w:rsidRPr="00163D02">
        <w:rPr>
          <w:rStyle w:val="StyleUnderline"/>
        </w:rPr>
        <w:t>applied for in 2014 by Yale researchers</w:t>
      </w:r>
      <w:r w:rsidRPr="00FB624D">
        <w:rPr>
          <w:rStyle w:val="StyleUnderline"/>
        </w:rPr>
        <w:t xml:space="preserve">, </w:t>
      </w:r>
      <w:r w:rsidRPr="009D1AF6">
        <w:rPr>
          <w:rStyle w:val="StyleUnderline"/>
          <w:highlight w:val="green"/>
        </w:rPr>
        <w:t>was published by the U.S. P</w:t>
      </w:r>
      <w:r w:rsidRPr="00FB624D">
        <w:rPr>
          <w:rStyle w:val="StyleUnderline"/>
        </w:rPr>
        <w:t xml:space="preserve">atent &amp; </w:t>
      </w:r>
      <w:r w:rsidRPr="009D1AF6">
        <w:rPr>
          <w:rStyle w:val="StyleUnderline"/>
          <w:highlight w:val="green"/>
        </w:rPr>
        <w:t>T</w:t>
      </w:r>
      <w:r w:rsidRPr="00FB624D">
        <w:rPr>
          <w:rStyle w:val="StyleUnderline"/>
        </w:rPr>
        <w:t xml:space="preserve">rademark </w:t>
      </w:r>
      <w:r w:rsidRPr="009D1AF6">
        <w:rPr>
          <w:rStyle w:val="StyleUnderline"/>
          <w:highlight w:val="green"/>
        </w:rPr>
        <w:t>o</w:t>
      </w:r>
      <w:r w:rsidRPr="00FB624D">
        <w:rPr>
          <w:rStyle w:val="StyleUnderline"/>
        </w:rPr>
        <w:t xml:space="preserve">ffice </w:t>
      </w:r>
      <w:r w:rsidRPr="009D1AF6">
        <w:rPr>
          <w:rStyle w:val="StyleUnderline"/>
          <w:highlight w:val="green"/>
        </w:rPr>
        <w:t>this year</w:t>
      </w:r>
      <w:r w:rsidRPr="00FB624D">
        <w:rPr>
          <w:rStyle w:val="StyleUnderline"/>
        </w:rPr>
        <w:t xml:space="preserve"> on February 4, 2021.</w:t>
      </w:r>
    </w:p>
    <w:p w14:paraId="688B817A" w14:textId="77777777" w:rsidR="00C53643" w:rsidRPr="00FB624D" w:rsidRDefault="00C53643" w:rsidP="00C53643">
      <w:pPr>
        <w:rPr>
          <w:rStyle w:val="StyleUnderline"/>
        </w:rPr>
      </w:pPr>
      <w:r>
        <w:t xml:space="preserve">The Yale School of Medicine Chief of Rheumatology, Allergy and Immunology Richard </w:t>
      </w:r>
      <w:proofErr w:type="spellStart"/>
      <w:r w:rsidRPr="00FB624D">
        <w:rPr>
          <w:rStyle w:val="StyleUnderline"/>
        </w:rPr>
        <w:t>Bucala</w:t>
      </w:r>
      <w:proofErr w:type="spellEnd"/>
      <w:r>
        <w:t xml:space="preserve">, M.D., Ph.D., ’79 and his lab </w:t>
      </w:r>
      <w:r w:rsidRPr="00FB624D">
        <w:rPr>
          <w:rStyle w:val="StyleUnderline"/>
        </w:rPr>
        <w:t xml:space="preserve">used self-amplifying </w:t>
      </w:r>
      <w:r w:rsidRPr="009D1AF6">
        <w:rPr>
          <w:rStyle w:val="StyleUnderline"/>
          <w:highlight w:val="green"/>
        </w:rPr>
        <w:t>RNA</w:t>
      </w:r>
      <w:r w:rsidRPr="00FB624D">
        <w:rPr>
          <w:rStyle w:val="StyleUnderline"/>
        </w:rPr>
        <w:t xml:space="preserve"> (</w:t>
      </w:r>
      <w:proofErr w:type="spellStart"/>
      <w:r w:rsidRPr="00FB624D">
        <w:rPr>
          <w:rStyle w:val="StyleUnderline"/>
        </w:rPr>
        <w:t>saRNA</w:t>
      </w:r>
      <w:proofErr w:type="spellEnd"/>
      <w:r w:rsidRPr="00FB624D">
        <w:rPr>
          <w:rStyle w:val="StyleUnderline"/>
        </w:rPr>
        <w:t xml:space="preserve">) </w:t>
      </w:r>
      <w:r w:rsidRPr="00163D02">
        <w:rPr>
          <w:rStyle w:val="StyleUnderline"/>
        </w:rPr>
        <w:t>technology</w:t>
      </w:r>
      <w:r w:rsidRPr="00FB624D">
        <w:rPr>
          <w:rStyle w:val="StyleUnderline"/>
        </w:rPr>
        <w:t xml:space="preserve"> to </w:t>
      </w:r>
      <w:r w:rsidRPr="009D1AF6">
        <w:rPr>
          <w:rStyle w:val="Emphasis"/>
          <w:highlight w:val="green"/>
        </w:rPr>
        <w:t>improve</w:t>
      </w:r>
      <w:r w:rsidRPr="009D1AF6">
        <w:rPr>
          <w:rStyle w:val="StyleUnderline"/>
          <w:highlight w:val="green"/>
        </w:rPr>
        <w:t xml:space="preserve"> the </w:t>
      </w:r>
      <w:r w:rsidRPr="009D1AF6">
        <w:rPr>
          <w:rStyle w:val="Emphasis"/>
          <w:highlight w:val="green"/>
        </w:rPr>
        <w:t>effectiveness</w:t>
      </w:r>
      <w:r w:rsidRPr="009D1AF6">
        <w:rPr>
          <w:rStyle w:val="StyleUnderline"/>
          <w:highlight w:val="green"/>
        </w:rPr>
        <w:t xml:space="preserve"> and </w:t>
      </w:r>
      <w:r w:rsidRPr="009D1AF6">
        <w:rPr>
          <w:rStyle w:val="Emphasis"/>
          <w:highlight w:val="green"/>
        </w:rPr>
        <w:t>speed of production</w:t>
      </w:r>
      <w:r w:rsidRPr="009D1AF6">
        <w:rPr>
          <w:rStyle w:val="StyleUnderline"/>
          <w:highlight w:val="green"/>
        </w:rPr>
        <w:t xml:space="preserve"> of the vaccine</w:t>
      </w:r>
      <w:r w:rsidRPr="00FB624D">
        <w:rPr>
          <w:rStyle w:val="StyleUnderline"/>
        </w:rPr>
        <w:t xml:space="preserve"> by decreasing the amount of genetic material needed in each shot. </w:t>
      </w:r>
    </w:p>
    <w:p w14:paraId="4AF30F32" w14:textId="77777777" w:rsidR="00C53643" w:rsidRPr="00FB624D" w:rsidRDefault="00C53643" w:rsidP="00C53643">
      <w:pPr>
        <w:rPr>
          <w:rStyle w:val="StyleUnderline"/>
        </w:rPr>
      </w:pPr>
      <w:r w:rsidRPr="00FB624D">
        <w:rPr>
          <w:rStyle w:val="StyleUnderline"/>
        </w:rPr>
        <w:t xml:space="preserve">sRNAs are pieces of genetic material that contain the code for the protein to be targeted by the body’s antibodies after getting the vaccine but also hold the code for an enzyme that allows the genetic material to replicate itself several times. </w:t>
      </w:r>
    </w:p>
    <w:p w14:paraId="699ABDE3" w14:textId="77777777" w:rsidR="00C53643" w:rsidRPr="00FB624D" w:rsidRDefault="00C53643" w:rsidP="00C53643">
      <w:pPr>
        <w:rPr>
          <w:rStyle w:val="Emphasis"/>
        </w:rPr>
      </w:pPr>
      <w:r>
        <w:t xml:space="preserve">This means </w:t>
      </w:r>
      <w:r w:rsidRPr="00FB624D">
        <w:rPr>
          <w:rStyle w:val="Emphasis"/>
        </w:rPr>
        <w:t xml:space="preserve">that a </w:t>
      </w:r>
      <w:r w:rsidRPr="00163D02">
        <w:rPr>
          <w:rStyle w:val="Emphasis"/>
        </w:rPr>
        <w:t xml:space="preserve">much </w:t>
      </w:r>
      <w:r w:rsidRPr="009D1AF6">
        <w:rPr>
          <w:rStyle w:val="Emphasis"/>
          <w:highlight w:val="green"/>
        </w:rPr>
        <w:t>smaller amount of genetic material needs to be injected</w:t>
      </w:r>
      <w:r w:rsidRPr="00FB624D">
        <w:rPr>
          <w:rStyle w:val="Emphasis"/>
        </w:rPr>
        <w:t xml:space="preserve"> for the vaccine </w:t>
      </w:r>
      <w:r w:rsidRPr="009D1AF6">
        <w:rPr>
          <w:rStyle w:val="Emphasis"/>
          <w:highlight w:val="green"/>
        </w:rPr>
        <w:t>to provide</w:t>
      </w:r>
      <w:r w:rsidRPr="00FB624D">
        <w:rPr>
          <w:rStyle w:val="Emphasis"/>
        </w:rPr>
        <w:t xml:space="preserve"> adequate </w:t>
      </w:r>
      <w:r w:rsidRPr="009D1AF6">
        <w:rPr>
          <w:rStyle w:val="Emphasis"/>
          <w:highlight w:val="green"/>
        </w:rPr>
        <w:t>immunization</w:t>
      </w:r>
      <w:r w:rsidRPr="00FB624D">
        <w:rPr>
          <w:rStyle w:val="Emphasis"/>
        </w:rPr>
        <w:t>.</w:t>
      </w:r>
    </w:p>
    <w:p w14:paraId="7073ADAA" w14:textId="77777777" w:rsidR="00C53643" w:rsidRPr="00FB624D" w:rsidRDefault="00C53643" w:rsidP="00C53643">
      <w:pPr>
        <w:rPr>
          <w:rStyle w:val="StyleUnderline"/>
        </w:rPr>
      </w:pPr>
      <w:r>
        <w:t xml:space="preserve">According to Dr. </w:t>
      </w:r>
      <w:proofErr w:type="spellStart"/>
      <w:r>
        <w:t>Bucala</w:t>
      </w:r>
      <w:proofErr w:type="spellEnd"/>
      <w:r>
        <w:t xml:space="preserve">, </w:t>
      </w:r>
      <w:r w:rsidRPr="00FB624D">
        <w:rPr>
          <w:rStyle w:val="StyleUnderline"/>
        </w:rPr>
        <w:t xml:space="preserve">one of the issues with developing a malaria vaccine is that there is no natural sterilizing immunity, which prevents reinfection in the long-term or, ideally, throughout a person’s lifetime. </w:t>
      </w:r>
    </w:p>
    <w:p w14:paraId="20DA4ACC" w14:textId="77777777" w:rsidR="00C53643" w:rsidRDefault="00C53643" w:rsidP="00C53643">
      <w:r>
        <w:t>This means that vaccines developed against malaria will usually provide only a short protection period or provide low immunity.</w:t>
      </w:r>
    </w:p>
    <w:p w14:paraId="71742748" w14:textId="77777777" w:rsidR="00C53643" w:rsidRPr="00FB624D" w:rsidRDefault="00C53643" w:rsidP="00C53643">
      <w:pPr>
        <w:rPr>
          <w:rStyle w:val="StyleUnderline"/>
        </w:rPr>
      </w:pPr>
      <w:r w:rsidRPr="009D1AF6">
        <w:rPr>
          <w:rStyle w:val="StyleUnderline"/>
          <w:highlight w:val="green"/>
        </w:rPr>
        <w:t>Malaria</w:t>
      </w:r>
      <w:r>
        <w:t xml:space="preserve"> is a life-threatening disease caused by parasites transmitted to people through the bites of infected female Anopheles mosquitoes. It </w:t>
      </w:r>
      <w:r w:rsidRPr="009D1AF6">
        <w:rPr>
          <w:rStyle w:val="StyleUnderline"/>
          <w:highlight w:val="green"/>
        </w:rPr>
        <w:t>is preventable and curable.</w:t>
      </w:r>
    </w:p>
    <w:p w14:paraId="1013F7AF" w14:textId="77777777" w:rsidR="00C53643" w:rsidRPr="00FB624D" w:rsidRDefault="00C53643" w:rsidP="00C53643">
      <w:pPr>
        <w:rPr>
          <w:rStyle w:val="StyleUnderline"/>
        </w:rPr>
      </w:pPr>
      <w:r>
        <w:t xml:space="preserve">Also, different from many other vaccine-preventable diseases, </w:t>
      </w:r>
      <w:r w:rsidRPr="00FB624D">
        <w:rPr>
          <w:rStyle w:val="StyleUnderline"/>
        </w:rPr>
        <w:t>malaria is caused by the Plasmodium parasite rather than a virus, which means the organism has a more significant number of genes and has developed more mechanisms to trick the body’s immune system.</w:t>
      </w:r>
    </w:p>
    <w:p w14:paraId="6911B83B" w14:textId="77777777" w:rsidR="00C53643" w:rsidRDefault="00C53643" w:rsidP="00C53643">
      <w:r>
        <w:t xml:space="preserve">“The malaria parasite has evolved elaborate strategies to circumvent destruction by the host immune system, complete its life cycle, and be passed on by mosquitoes to another person so they can be infected,” </w:t>
      </w:r>
      <w:proofErr w:type="spellStart"/>
      <w:r>
        <w:t>Bucala</w:t>
      </w:r>
      <w:proofErr w:type="spellEnd"/>
      <w:r>
        <w:t xml:space="preserve"> added.</w:t>
      </w:r>
    </w:p>
    <w:p w14:paraId="67D5B075" w14:textId="77777777" w:rsidR="00C53643" w:rsidRPr="00FB624D" w:rsidRDefault="00C53643" w:rsidP="00C53643">
      <w:pPr>
        <w:rPr>
          <w:rStyle w:val="Emphasis"/>
        </w:rPr>
      </w:pPr>
      <w:r w:rsidRPr="00163D02">
        <w:rPr>
          <w:rStyle w:val="StyleUnderline"/>
        </w:rPr>
        <w:t xml:space="preserve">The main target of the </w:t>
      </w:r>
      <w:proofErr w:type="spellStart"/>
      <w:r w:rsidRPr="00163D02">
        <w:rPr>
          <w:rStyle w:val="StyleUnderline"/>
        </w:rPr>
        <w:t>saRNA</w:t>
      </w:r>
      <w:proofErr w:type="spellEnd"/>
      <w:r w:rsidRPr="00163D02">
        <w:rPr>
          <w:rStyle w:val="StyleUnderline"/>
        </w:rPr>
        <w:t xml:space="preserve"> vaccine is the parasite’s PMIF protein, which</w:t>
      </w:r>
      <w:r w:rsidRPr="009D1AF6">
        <w:rPr>
          <w:rStyle w:val="StyleUnderline"/>
        </w:rPr>
        <w:t xml:space="preserve"> enables the organism to suppress the host’s immune response and</w:t>
      </w:r>
      <w:r w:rsidRPr="00FB624D">
        <w:rPr>
          <w:rStyle w:val="StyleUnderline"/>
        </w:rPr>
        <w:t xml:space="preserve"> </w:t>
      </w:r>
      <w:r w:rsidRPr="009D1AF6">
        <w:rPr>
          <w:rStyle w:val="StyleUnderline"/>
        </w:rPr>
        <w:t xml:space="preserve">prevents it from producing memory T-cells, which </w:t>
      </w:r>
      <w:r w:rsidRPr="009D1AF6">
        <w:rPr>
          <w:rStyle w:val="Emphasis"/>
        </w:rPr>
        <w:t>generate immunity</w:t>
      </w:r>
      <w:r w:rsidRPr="00FB624D">
        <w:rPr>
          <w:rStyle w:val="StyleUnderline"/>
        </w:rPr>
        <w:t xml:space="preserve">. By inhibiting the activity of this protein, </w:t>
      </w:r>
      <w:r w:rsidRPr="009D1AF6">
        <w:rPr>
          <w:rStyle w:val="Emphasis"/>
          <w:highlight w:val="green"/>
        </w:rPr>
        <w:t xml:space="preserve">the vaccine will </w:t>
      </w:r>
      <w:r w:rsidRPr="00163D02">
        <w:rPr>
          <w:rStyle w:val="Emphasis"/>
        </w:rPr>
        <w:t xml:space="preserve">allow the body to attack the parasite naturally and generate </w:t>
      </w:r>
      <w:r w:rsidRPr="009D1AF6">
        <w:rPr>
          <w:rStyle w:val="Emphasis"/>
          <w:highlight w:val="green"/>
        </w:rPr>
        <w:t>longer-term immunity</w:t>
      </w:r>
      <w:r w:rsidRPr="00FB624D">
        <w:rPr>
          <w:rStyle w:val="Emphasis"/>
        </w:rPr>
        <w:t xml:space="preserve"> to the disease.</w:t>
      </w:r>
    </w:p>
    <w:p w14:paraId="0BDF7078" w14:textId="77777777" w:rsidR="00C53643" w:rsidRDefault="00C53643" w:rsidP="00C53643">
      <w:proofErr w:type="spellStart"/>
      <w:r>
        <w:t>Bucala’s</w:t>
      </w:r>
      <w:proofErr w:type="spellEnd"/>
      <w:r>
        <w:t xml:space="preserve"> lab developed the new RNA vaccine in partnership with Andrew </w:t>
      </w:r>
      <w:proofErr w:type="spellStart"/>
      <w:r>
        <w:t>Geall</w:t>
      </w:r>
      <w:proofErr w:type="spellEnd"/>
      <w:r>
        <w:t xml:space="preserve">, former RNA vaccine platform leader at Novartis Pharmaceuticals. </w:t>
      </w:r>
    </w:p>
    <w:p w14:paraId="15EA57A8" w14:textId="77777777" w:rsidR="00C53643" w:rsidRDefault="00C53643" w:rsidP="00C53643">
      <w:r>
        <w:t xml:space="preserve">According to </w:t>
      </w:r>
      <w:proofErr w:type="spellStart"/>
      <w:r>
        <w:t>Geall</w:t>
      </w:r>
      <w:proofErr w:type="spellEnd"/>
      <w:r>
        <w:t xml:space="preserve">, he had worked previously with </w:t>
      </w:r>
      <w:proofErr w:type="spellStart"/>
      <w:r>
        <w:t>Bucala</w:t>
      </w:r>
      <w:proofErr w:type="spellEnd"/>
      <w:r>
        <w:t xml:space="preserve"> on malaria research and has been interested in developing a vaccine for some time. However, the team faced challenges because of the novelty of the </w:t>
      </w:r>
      <w:proofErr w:type="spellStart"/>
      <w:r>
        <w:t>saRNA</w:t>
      </w:r>
      <w:proofErr w:type="spellEnd"/>
      <w:r>
        <w:t xml:space="preserve"> technology, which was tested for the first time in humans a year ago.</w:t>
      </w:r>
    </w:p>
    <w:p w14:paraId="5A317403" w14:textId="77777777" w:rsidR="00C53643" w:rsidRPr="00FB624D" w:rsidRDefault="00C53643" w:rsidP="00C53643">
      <w:pPr>
        <w:rPr>
          <w:rStyle w:val="StyleUnderline"/>
        </w:rPr>
      </w:pPr>
      <w:r>
        <w:t xml:space="preserve">“The main challenge was getting the work published,” </w:t>
      </w:r>
      <w:proofErr w:type="spellStart"/>
      <w:r>
        <w:t>Geall</w:t>
      </w:r>
      <w:proofErr w:type="spellEnd"/>
      <w:r>
        <w:t xml:space="preserve"> wrote in an email to </w:t>
      </w:r>
      <w:r w:rsidRPr="00163D02">
        <w:t>the News. “</w:t>
      </w:r>
      <w:r w:rsidRPr="00163D02">
        <w:rPr>
          <w:rStyle w:val="StyleUnderline"/>
        </w:rPr>
        <w:t>This is a new concept and the mode of action for the vaccine is very different to the current approaches. The reviewers required extensive data validation.”</w:t>
      </w:r>
    </w:p>
    <w:p w14:paraId="363C88D5" w14:textId="77777777" w:rsidR="00C53643" w:rsidRDefault="00C53643" w:rsidP="00C53643">
      <w:r>
        <w:t xml:space="preserve">According to </w:t>
      </w:r>
      <w:proofErr w:type="spellStart"/>
      <w:r>
        <w:t>Geall</w:t>
      </w:r>
      <w:proofErr w:type="spellEnd"/>
      <w:r w:rsidRPr="00FB624D">
        <w:rPr>
          <w:rStyle w:val="StyleUnderline"/>
        </w:rPr>
        <w:t>, the technology behind this vaccine could also significantly boost pharmaceutical companies’ abilities to produce the genetic material and distribute the shots, given the fact that less RNA is required in each dose.</w:t>
      </w:r>
      <w:r>
        <w:t xml:space="preserve"> This aspect of the vaccine is critical for a disease that infects such a large number of people each year.</w:t>
      </w:r>
    </w:p>
    <w:p w14:paraId="4B5A22E1" w14:textId="77777777" w:rsidR="00C53643" w:rsidRDefault="00C53643" w:rsidP="00C53643">
      <w:r w:rsidRPr="00FB624D">
        <w:rPr>
          <w:rStyle w:val="Emphasis"/>
        </w:rPr>
        <w:t>“[</w:t>
      </w:r>
      <w:r w:rsidRPr="009D1AF6">
        <w:rPr>
          <w:rStyle w:val="Emphasis"/>
          <w:highlight w:val="green"/>
        </w:rPr>
        <w:t>Malaria is] the second leading cause of</w:t>
      </w:r>
      <w:r w:rsidRPr="00FB624D">
        <w:rPr>
          <w:rStyle w:val="Emphasis"/>
        </w:rPr>
        <w:t xml:space="preserve"> infectious </w:t>
      </w:r>
      <w:r w:rsidRPr="009D1AF6">
        <w:rPr>
          <w:rStyle w:val="Emphasis"/>
          <w:highlight w:val="green"/>
        </w:rPr>
        <w:t>disease death</w:t>
      </w:r>
      <w:r w:rsidRPr="00F304AC">
        <w:rPr>
          <w:rStyle w:val="Emphasis"/>
        </w:rPr>
        <w:t xml:space="preserve"> in the world last year, about</w:t>
      </w:r>
      <w:r w:rsidRPr="00FB624D">
        <w:rPr>
          <w:rStyle w:val="Emphasis"/>
        </w:rPr>
        <w:t xml:space="preserve"> </w:t>
      </w:r>
      <w:r w:rsidRPr="009D1AF6">
        <w:rPr>
          <w:rStyle w:val="Emphasis"/>
          <w:highlight w:val="green"/>
        </w:rPr>
        <w:t>over 400,000 individuals died</w:t>
      </w:r>
      <w:r>
        <w:t xml:space="preserve">,” </w:t>
      </w:r>
      <w:proofErr w:type="spellStart"/>
      <w:r>
        <w:t>Bucala</w:t>
      </w:r>
      <w:proofErr w:type="spellEnd"/>
      <w:r>
        <w:t xml:space="preserve"> said. “They’re usually young children under the age of five.”</w:t>
      </w:r>
    </w:p>
    <w:p w14:paraId="5BF8E0DC" w14:textId="77777777" w:rsidR="00C53643" w:rsidRPr="00FB624D" w:rsidRDefault="00C53643" w:rsidP="00C53643">
      <w:pPr>
        <w:rPr>
          <w:rStyle w:val="StyleUnderline"/>
        </w:rPr>
      </w:pPr>
      <w:r>
        <w:t xml:space="preserve">According to the World Health Organization, </w:t>
      </w:r>
      <w:r w:rsidRPr="00FB624D">
        <w:rPr>
          <w:rStyle w:val="StyleUnderline"/>
        </w:rPr>
        <w:t xml:space="preserve">children under five account for over 67% of worldwide fatalities related to malaria each year. </w:t>
      </w:r>
      <w:r w:rsidRPr="009D1AF6">
        <w:rPr>
          <w:rStyle w:val="StyleUnderline"/>
          <w:highlight w:val="green"/>
        </w:rPr>
        <w:t>In 2019, there</w:t>
      </w:r>
      <w:r w:rsidRPr="00FB624D">
        <w:rPr>
          <w:rStyle w:val="StyleUnderline"/>
        </w:rPr>
        <w:t xml:space="preserve"> </w:t>
      </w:r>
      <w:r w:rsidRPr="009D1AF6">
        <w:rPr>
          <w:rStyle w:val="StyleUnderline"/>
          <w:highlight w:val="green"/>
        </w:rPr>
        <w:t>were</w:t>
      </w:r>
      <w:r w:rsidRPr="00FB624D">
        <w:rPr>
          <w:rStyle w:val="StyleUnderline"/>
        </w:rPr>
        <w:t xml:space="preserve"> an estimated </w:t>
      </w:r>
      <w:r w:rsidRPr="009D1AF6">
        <w:rPr>
          <w:rStyle w:val="Emphasis"/>
          <w:highlight w:val="green"/>
        </w:rPr>
        <w:t>229 million</w:t>
      </w:r>
      <w:r w:rsidRPr="009D1AF6">
        <w:rPr>
          <w:rStyle w:val="StyleUnderline"/>
          <w:highlight w:val="green"/>
        </w:rPr>
        <w:t xml:space="preserve"> cases</w:t>
      </w:r>
      <w:r w:rsidRPr="00FB624D">
        <w:rPr>
          <w:rStyle w:val="StyleUnderline"/>
        </w:rPr>
        <w:t xml:space="preserve"> of malaria worldwide.</w:t>
      </w:r>
    </w:p>
    <w:p w14:paraId="75D750EE" w14:textId="77777777" w:rsidR="00C53643" w:rsidRDefault="00C53643" w:rsidP="00C53643">
      <w:r>
        <w:t xml:space="preserve">Malaria vaccination is just one of several travel-vaccines suggested by the U.S. CDC when an international traveler visits </w:t>
      </w:r>
      <w:proofErr w:type="gramStart"/>
      <w:r>
        <w:t>certain countries</w:t>
      </w:r>
      <w:proofErr w:type="gramEnd"/>
      <w:r>
        <w:t>. The CDC recommends travelers speak with a travel vaccine specialist one-month before traveling abroad.</w:t>
      </w:r>
    </w:p>
    <w:p w14:paraId="6048A1B6" w14:textId="77777777" w:rsidR="00C53643" w:rsidRDefault="00C53643" w:rsidP="00C53643">
      <w:pPr>
        <w:pStyle w:val="Heading4"/>
      </w:pPr>
      <w:r>
        <w:t xml:space="preserve">IP prevents vaccine success:   </w:t>
      </w:r>
    </w:p>
    <w:p w14:paraId="5D70A8A5" w14:textId="77777777" w:rsidR="00C53643" w:rsidRDefault="00C53643" w:rsidP="00C53643">
      <w:pPr>
        <w:pStyle w:val="Heading4"/>
        <w:numPr>
          <w:ilvl w:val="0"/>
          <w:numId w:val="12"/>
        </w:numPr>
      </w:pPr>
      <w:r w:rsidRPr="00A84B63">
        <w:t xml:space="preserve">Non-industry patents allow companies to </w:t>
      </w:r>
      <w:proofErr w:type="spellStart"/>
      <w:r w:rsidRPr="00A84B63">
        <w:t>over</w:t>
      </w:r>
      <w:proofErr w:type="spellEnd"/>
      <w:r w:rsidRPr="00A84B63">
        <w:t xml:space="preserve"> charge for malaria vaccines - that kills R&amp;D and vaccine purchasing </w:t>
      </w:r>
    </w:p>
    <w:p w14:paraId="4602A080" w14:textId="77777777" w:rsidR="00C53643" w:rsidRPr="00A84B63" w:rsidRDefault="00C53643" w:rsidP="00C53643">
      <w:proofErr w:type="spellStart"/>
      <w:r w:rsidRPr="00A84B63">
        <w:rPr>
          <w:rStyle w:val="Style13ptBold"/>
        </w:rPr>
        <w:t>Årdal</w:t>
      </w:r>
      <w:proofErr w:type="spellEnd"/>
      <w:r w:rsidRPr="00A84B63">
        <w:rPr>
          <w:rStyle w:val="Style13ptBold"/>
        </w:rPr>
        <w:t xml:space="preserve"> and </w:t>
      </w:r>
      <w:proofErr w:type="spellStart"/>
      <w:r w:rsidRPr="00A84B63">
        <w:rPr>
          <w:rStyle w:val="Style13ptBold"/>
        </w:rPr>
        <w:t>Røttingen</w:t>
      </w:r>
      <w:proofErr w:type="spellEnd"/>
      <w:r w:rsidRPr="00A84B63">
        <w:rPr>
          <w:rStyle w:val="Style13ptBold"/>
        </w:rPr>
        <w:t xml:space="preserve"> 14</w:t>
      </w:r>
      <w:r w:rsidRPr="00A84B63">
        <w:t xml:space="preserve"> [(Christine, Department of International Public Health, Norwegian Institute of Public Health, Oslo, Norway.  Section for Global Health, Norwegian Knowledge Centre for the Health Services, Oslo, Norway) (John-Arne, Division of Infectious Disease Control, Norwegian Institute of Public Health, Oslo, Norway.  Department of Health Management and Health Economics, Institute for Health and Society, University of Oslo, Oslo, Norway. Department of Global Health and Population, Harvard School of Public Health, Boston, Massachusetts, United States of America) “An Open Source Business Model for </w:t>
      </w:r>
      <w:proofErr w:type="gramStart"/>
      <w:r w:rsidRPr="00A84B63">
        <w:t xml:space="preserve">Malaria”  </w:t>
      </w:r>
      <w:proofErr w:type="spellStart"/>
      <w:r w:rsidRPr="00A84B63">
        <w:t>PLoS</w:t>
      </w:r>
      <w:proofErr w:type="spellEnd"/>
      <w:proofErr w:type="gramEnd"/>
      <w:r w:rsidRPr="00A84B63">
        <w:t xml:space="preserve"> ONE, 2/6/2015. https://journals.plos.org/plosone/article?id=10.1371/journal.pone.0117150] BC</w:t>
      </w:r>
    </w:p>
    <w:p w14:paraId="6DD4312E" w14:textId="77777777" w:rsidR="00C53643" w:rsidRPr="001E6ECE" w:rsidRDefault="00C53643" w:rsidP="00C53643">
      <w:pPr>
        <w:rPr>
          <w:rStyle w:val="StyleUnderline"/>
        </w:rPr>
      </w:pPr>
      <w:r w:rsidRPr="009D1AF6">
        <w:rPr>
          <w:rStyle w:val="Emphasis"/>
          <w:highlight w:val="green"/>
        </w:rPr>
        <w:t>The standard protection measure</w:t>
      </w:r>
      <w:r w:rsidRPr="001E6ECE">
        <w:rPr>
          <w:rStyle w:val="Emphasis"/>
        </w:rPr>
        <w:t xml:space="preserve"> for pharmaceutical R&amp;D </w:t>
      </w:r>
      <w:r w:rsidRPr="009D1AF6">
        <w:rPr>
          <w:rStyle w:val="Emphasis"/>
          <w:highlight w:val="green"/>
        </w:rPr>
        <w:t>is the patent,</w:t>
      </w:r>
      <w:r w:rsidRPr="001E6ECE">
        <w:t xml:space="preserve"> </w:t>
      </w:r>
      <w:r w:rsidRPr="001E6ECE">
        <w:rPr>
          <w:rStyle w:val="StyleUnderline"/>
        </w:rPr>
        <w:t>used by both the public sector</w:t>
      </w:r>
      <w:r w:rsidRPr="001E6ECE">
        <w:t xml:space="preserve"> (including academia, national research institutes and PDPs) </w:t>
      </w:r>
      <w:r w:rsidRPr="001E6ECE">
        <w:rPr>
          <w:rStyle w:val="StyleUnderline"/>
        </w:rPr>
        <w:t>and the private sector</w:t>
      </w:r>
      <w:r w:rsidRPr="001E6ECE">
        <w:t xml:space="preserve">. </w:t>
      </w:r>
      <w:r w:rsidRPr="001E6ECE">
        <w:rPr>
          <w:rStyle w:val="StyleUnderline"/>
        </w:rPr>
        <w:t xml:space="preserve">MMV is listed in The World Intellectual Property Organization’s patent database, </w:t>
      </w:r>
      <w:proofErr w:type="spellStart"/>
      <w:r w:rsidRPr="001E6ECE">
        <w:rPr>
          <w:rStyle w:val="StyleUnderline"/>
        </w:rPr>
        <w:t>Patentscope</w:t>
      </w:r>
      <w:proofErr w:type="spellEnd"/>
      <w:r w:rsidRPr="001E6ECE">
        <w:rPr>
          <w:rStyle w:val="StyleUnderline"/>
        </w:rPr>
        <w:t xml:space="preserve">, as owning 15 patents, which encompass four different patent groups. </w:t>
      </w:r>
      <w:r w:rsidRPr="001E6ECE">
        <w:t>Three of these are filed through the global Patent Cooperation Treaty, which includes the African Regional Intellectual Property Organization (ARIPO</w:t>
      </w:r>
      <w:r w:rsidRPr="001E6ECE">
        <w:rPr>
          <w:rStyle w:val="StyleUnderline"/>
        </w:rPr>
        <w:t xml:space="preserve">). This initial filing must be followed up by national or regional filings in order to obtain the actual patent for the designated country. Since ARIPO does not have up-to-date data in </w:t>
      </w:r>
      <w:proofErr w:type="spellStart"/>
      <w:r w:rsidRPr="001E6ECE">
        <w:rPr>
          <w:rStyle w:val="StyleUnderline"/>
        </w:rPr>
        <w:t>Patentscope</w:t>
      </w:r>
      <w:proofErr w:type="spellEnd"/>
      <w:r w:rsidRPr="001E6ECE">
        <w:rPr>
          <w:rStyle w:val="StyleUnderline"/>
        </w:rPr>
        <w:t>, it is not possible to determine whether MMV has filed in African countries, and MMV does not itemize its patent ownership or costs in its annual reports</w:t>
      </w:r>
    </w:p>
    <w:p w14:paraId="006F9405" w14:textId="77777777" w:rsidR="00C53643" w:rsidRPr="001E6ECE" w:rsidRDefault="00C53643" w:rsidP="00C53643">
      <w:r w:rsidRPr="001E6ECE">
        <w:rPr>
          <w:rStyle w:val="Emphasis"/>
        </w:rPr>
        <w:t xml:space="preserve">Based upon our results, </w:t>
      </w:r>
      <w:r w:rsidRPr="005B1795">
        <w:rPr>
          <w:rStyle w:val="Emphasis"/>
          <w:highlight w:val="green"/>
        </w:rPr>
        <w:t xml:space="preserve">we wonder if patenting </w:t>
      </w:r>
      <w:r w:rsidRPr="005B1795">
        <w:rPr>
          <w:rStyle w:val="Emphasis"/>
        </w:rPr>
        <w:t xml:space="preserve">of </w:t>
      </w:r>
      <w:r w:rsidRPr="005B1795">
        <w:rPr>
          <w:rStyle w:val="Emphasis"/>
          <w:highlight w:val="green"/>
        </w:rPr>
        <w:t xml:space="preserve">malaria treatments </w:t>
      </w:r>
      <w:r w:rsidRPr="00163D02">
        <w:rPr>
          <w:rStyle w:val="Emphasis"/>
        </w:rPr>
        <w:t>by non-industry organizations,</w:t>
      </w:r>
      <w:r w:rsidRPr="00163D02">
        <w:t xml:space="preserve"> like</w:t>
      </w:r>
      <w:r w:rsidRPr="001E6ECE">
        <w:t xml:space="preserve"> MMV, </w:t>
      </w:r>
      <w:r w:rsidRPr="005B1795">
        <w:rPr>
          <w:rStyle w:val="Emphasis"/>
          <w:highlight w:val="green"/>
        </w:rPr>
        <w:t>is justified</w:t>
      </w:r>
      <w:r w:rsidRPr="001E6ECE">
        <w:t xml:space="preserve">. </w:t>
      </w:r>
      <w:r w:rsidRPr="001E6ECE">
        <w:rPr>
          <w:rStyle w:val="StyleUnderline"/>
        </w:rPr>
        <w:t>The cost of patenting is not immaterial</w:t>
      </w:r>
      <w:r w:rsidRPr="001E6ECE">
        <w:t xml:space="preserve">, requiring patent applications to be filed and followed up in each individual country. </w:t>
      </w:r>
      <w:proofErr w:type="gramStart"/>
      <w:r w:rsidRPr="001E6ECE">
        <w:rPr>
          <w:rStyle w:val="StyleUnderline"/>
        </w:rPr>
        <w:t>Additionally</w:t>
      </w:r>
      <w:proofErr w:type="gramEnd"/>
      <w:r w:rsidRPr="001E6ECE">
        <w:rPr>
          <w:rStyle w:val="StyleUnderline"/>
        </w:rPr>
        <w:t xml:space="preserve"> the purpose of a patent is to protect against infringement, through costly lawsuits</w:t>
      </w:r>
      <w:r w:rsidRPr="001E6ECE">
        <w:t>. The question is—</w:t>
      </w:r>
      <w:r w:rsidRPr="005B1795">
        <w:rPr>
          <w:rStyle w:val="Emphasis"/>
          <w:highlight w:val="green"/>
        </w:rPr>
        <w:t>why would a publicly</w:t>
      </w:r>
      <w:r w:rsidRPr="001E6ECE">
        <w:rPr>
          <w:rStyle w:val="Emphasis"/>
        </w:rPr>
        <w:t xml:space="preserve"> or philanthropically </w:t>
      </w:r>
      <w:r w:rsidRPr="005B1795">
        <w:rPr>
          <w:rStyle w:val="Emphasis"/>
          <w:highlight w:val="green"/>
        </w:rPr>
        <w:t>funded body</w:t>
      </w:r>
      <w:r w:rsidRPr="001E6ECE">
        <w:rPr>
          <w:rStyle w:val="Emphasis"/>
        </w:rPr>
        <w:t xml:space="preserve"> that has developed a new medicine to treat malaria (where there is market failure) </w:t>
      </w:r>
      <w:r w:rsidRPr="00B45170">
        <w:rPr>
          <w:rStyle w:val="Emphasis"/>
        </w:rPr>
        <w:t xml:space="preserve">want to </w:t>
      </w:r>
      <w:r w:rsidRPr="005B1795">
        <w:rPr>
          <w:rStyle w:val="Emphasis"/>
          <w:highlight w:val="green"/>
        </w:rPr>
        <w:t xml:space="preserve">monopolize a medicine with </w:t>
      </w:r>
      <w:r w:rsidRPr="005B1795">
        <w:rPr>
          <w:rStyle w:val="Emphasis"/>
        </w:rPr>
        <w:t xml:space="preserve">no or </w:t>
      </w:r>
      <w:r w:rsidRPr="005B1795">
        <w:rPr>
          <w:rStyle w:val="Emphasis"/>
          <w:highlight w:val="green"/>
        </w:rPr>
        <w:t>very modest revenues?</w:t>
      </w:r>
    </w:p>
    <w:p w14:paraId="538E4348" w14:textId="77777777" w:rsidR="00C53643" w:rsidRPr="001E6ECE" w:rsidRDefault="00C53643" w:rsidP="00C53643">
      <w:r w:rsidRPr="001E6ECE">
        <w:t xml:space="preserve">One possibility is that they may want to maintain </w:t>
      </w:r>
      <w:r w:rsidRPr="001E6ECE">
        <w:rPr>
          <w:rStyle w:val="StyleUnderline"/>
        </w:rPr>
        <w:t>control of the new medicine to ensure that only quality-assured manufacturers are allowed to produce it. However, this should rather be controlled through the regulatory approval process.</w:t>
      </w:r>
      <w:r w:rsidRPr="001E6ECE">
        <w:t xml:space="preserve"> Another argument is that </w:t>
      </w:r>
      <w:r w:rsidRPr="001E6ECE">
        <w:rPr>
          <w:rStyle w:val="StyleUnderline"/>
        </w:rPr>
        <w:t>a patent is necessary to incentivize the participation of industry in commercialization</w:t>
      </w:r>
      <w:r w:rsidRPr="001E6ECE">
        <w:t xml:space="preserve">. Industry expertise is indeed valuable in development and necessary for manufacturing and distribution. However, </w:t>
      </w:r>
      <w:r w:rsidRPr="001E6ECE">
        <w:rPr>
          <w:rStyle w:val="StyleUnderline"/>
        </w:rPr>
        <w:t>early WHO prequalification may also be a large enough incentive to gain the participation of industry, particularly generic manufacturers or those located in low and middle-income countries. Many of the manufacturers that MMV works with are from middle-income countries</w:t>
      </w:r>
      <w:r w:rsidRPr="001E6ECE">
        <w:t xml:space="preserve">. For a Chinese or Indian </w:t>
      </w:r>
      <w:proofErr w:type="gramStart"/>
      <w:r w:rsidRPr="001E6ECE">
        <w:t>manufacturer</w:t>
      </w:r>
      <w:proofErr w:type="gramEnd"/>
      <w:r w:rsidRPr="001E6ECE">
        <w:t xml:space="preserve"> a modest profit may be sufficient if they receive financial (and potentially technical) assistance for WHO prequalification</w:t>
      </w:r>
      <w:r w:rsidRPr="001E6ECE">
        <w:rPr>
          <w:rStyle w:val="Emphasis"/>
        </w:rPr>
        <w:t>. This too can be achieved without patents.</w:t>
      </w:r>
      <w:r w:rsidRPr="001E6ECE">
        <w:t xml:space="preserve"> MMV can partner with UNITAID and tender out WHO prequalification support to the most qualified applicant.</w:t>
      </w:r>
    </w:p>
    <w:p w14:paraId="13B7F53B" w14:textId="77777777" w:rsidR="00C53643" w:rsidRPr="001E6ECE" w:rsidRDefault="00C53643" w:rsidP="00C53643">
      <w:r w:rsidRPr="001E6ECE">
        <w:t xml:space="preserve">This is not to say that pharmaceutical manufacturers that develop a new antimalarial should not be allowed to patent. Of course, they should protect their private investment where relevant. </w:t>
      </w:r>
      <w:r w:rsidRPr="001E6ECE">
        <w:rPr>
          <w:rStyle w:val="Emphasis"/>
        </w:rPr>
        <w:t xml:space="preserve">But </w:t>
      </w:r>
      <w:r w:rsidRPr="005B1795">
        <w:rPr>
          <w:rStyle w:val="Emphasis"/>
          <w:highlight w:val="green"/>
        </w:rPr>
        <w:t>the</w:t>
      </w:r>
      <w:r w:rsidRPr="001E6ECE">
        <w:rPr>
          <w:rStyle w:val="Emphasis"/>
        </w:rPr>
        <w:t xml:space="preserve"> </w:t>
      </w:r>
      <w:r w:rsidRPr="005B1795">
        <w:rPr>
          <w:rStyle w:val="Emphasis"/>
          <w:highlight w:val="green"/>
        </w:rPr>
        <w:t>utility of patenting</w:t>
      </w:r>
      <w:r w:rsidRPr="001E6ECE">
        <w:rPr>
          <w:rStyle w:val="Emphasis"/>
        </w:rPr>
        <w:t xml:space="preserve"> </w:t>
      </w:r>
      <w:proofErr w:type="gramStart"/>
      <w:r w:rsidRPr="001E6ECE">
        <w:rPr>
          <w:rStyle w:val="Emphasis"/>
        </w:rPr>
        <w:t>publicly-funded</w:t>
      </w:r>
      <w:proofErr w:type="gramEnd"/>
      <w:r w:rsidRPr="001E6ECE">
        <w:rPr>
          <w:rStyle w:val="Emphasis"/>
        </w:rPr>
        <w:t xml:space="preserve"> </w:t>
      </w:r>
      <w:r w:rsidRPr="005B1795">
        <w:rPr>
          <w:rStyle w:val="Emphasis"/>
          <w:highlight w:val="green"/>
        </w:rPr>
        <w:t>innovation is questionable when the main aim</w:t>
      </w:r>
      <w:r w:rsidRPr="001E6ECE">
        <w:rPr>
          <w:rStyle w:val="Emphasis"/>
        </w:rPr>
        <w:t xml:space="preserve"> of these public funds </w:t>
      </w:r>
      <w:r w:rsidRPr="005B1795">
        <w:rPr>
          <w:rStyle w:val="Emphasis"/>
          <w:highlight w:val="green"/>
        </w:rPr>
        <w:t>is to improve</w:t>
      </w:r>
      <w:r w:rsidRPr="001E6ECE">
        <w:rPr>
          <w:rStyle w:val="Emphasis"/>
        </w:rPr>
        <w:t xml:space="preserve"> global </w:t>
      </w:r>
      <w:r w:rsidRPr="005B1795">
        <w:rPr>
          <w:rStyle w:val="Emphasis"/>
          <w:highlight w:val="green"/>
        </w:rPr>
        <w:t>public health.</w:t>
      </w:r>
    </w:p>
    <w:p w14:paraId="13478FBC" w14:textId="77777777" w:rsidR="00C53643" w:rsidRPr="001E6ECE" w:rsidRDefault="00C53643" w:rsidP="00C53643">
      <w:r w:rsidRPr="001E6ECE">
        <w:t xml:space="preserve">Business model </w:t>
      </w:r>
    </w:p>
    <w:p w14:paraId="3B61D4B9" w14:textId="77777777" w:rsidR="00C53643" w:rsidRPr="007A3BDE" w:rsidRDefault="00C53643" w:rsidP="00C53643">
      <w:r w:rsidRPr="001E6ECE">
        <w:t xml:space="preserve">To sum up, our analysis finds that </w:t>
      </w:r>
      <w:r w:rsidRPr="005B1795">
        <w:rPr>
          <w:rStyle w:val="Emphasis"/>
          <w:highlight w:val="green"/>
        </w:rPr>
        <w:t>malaria R&amp;D could benefit from</w:t>
      </w:r>
      <w:r w:rsidRPr="001E6ECE">
        <w:rPr>
          <w:rStyle w:val="Emphasis"/>
        </w:rPr>
        <w:t xml:space="preserve"> much greater </w:t>
      </w:r>
      <w:r w:rsidRPr="005B1795">
        <w:rPr>
          <w:rStyle w:val="Emphasis"/>
          <w:highlight w:val="green"/>
        </w:rPr>
        <w:t>transparency and openness</w:t>
      </w:r>
      <w:r w:rsidRPr="005B1795">
        <w:rPr>
          <w:rStyle w:val="StyleUnderline"/>
          <w:highlight w:val="green"/>
        </w:rPr>
        <w:t xml:space="preserve">. </w:t>
      </w:r>
      <w:r w:rsidRPr="008D2166">
        <w:rPr>
          <w:rStyle w:val="StyleUnderline"/>
        </w:rPr>
        <w:t>Since malaria R&amp;D is largely publicly</w:t>
      </w:r>
      <w:r w:rsidRPr="001E6ECE">
        <w:rPr>
          <w:rStyle w:val="StyleUnderline"/>
        </w:rPr>
        <w:t xml:space="preserve"> and philanthropically </w:t>
      </w:r>
      <w:r w:rsidRPr="008D2166">
        <w:rPr>
          <w:rStyle w:val="StyleUnderline"/>
        </w:rPr>
        <w:t>funded</w:t>
      </w:r>
      <w:r w:rsidRPr="001E6ECE">
        <w:rPr>
          <w:rStyle w:val="StyleUnderline"/>
        </w:rPr>
        <w:t xml:space="preserve"> and the end result purchased by these same governments or philanthropies</w:t>
      </w:r>
      <w:r w:rsidRPr="00163D02">
        <w:rPr>
          <w:rStyle w:val="StyleUnderline"/>
        </w:rPr>
        <w:t>, efficiencies gained mean that these</w:t>
      </w:r>
      <w:r w:rsidRPr="001E6ECE">
        <w:rPr>
          <w:rStyle w:val="StyleUnderline"/>
        </w:rPr>
        <w:t xml:space="preserve"> </w:t>
      </w:r>
      <w:r w:rsidRPr="008D2166">
        <w:rPr>
          <w:rStyle w:val="StyleUnderline"/>
          <w:highlight w:val="green"/>
        </w:rPr>
        <w:t>monies</w:t>
      </w:r>
      <w:r w:rsidRPr="008D2166">
        <w:rPr>
          <w:rStyle w:val="StyleUnderline"/>
        </w:rPr>
        <w:t xml:space="preserve"> can be used elsewhere</w:t>
      </w:r>
      <w:r w:rsidRPr="005B1795">
        <w:rPr>
          <w:rStyle w:val="StyleUnderline"/>
          <w:highlight w:val="green"/>
        </w:rPr>
        <w:t xml:space="preserve">, </w:t>
      </w:r>
      <w:r w:rsidRPr="005B1795">
        <w:rPr>
          <w:rStyle w:val="Emphasis"/>
        </w:rPr>
        <w:t xml:space="preserve">potentially </w:t>
      </w:r>
      <w:r w:rsidRPr="005B1795">
        <w:rPr>
          <w:rStyle w:val="Emphasis"/>
          <w:highlight w:val="green"/>
        </w:rPr>
        <w:t>funding additional R&amp;D or</w:t>
      </w:r>
      <w:r w:rsidRPr="001E6ECE">
        <w:rPr>
          <w:rStyle w:val="Emphasis"/>
        </w:rPr>
        <w:t xml:space="preserve"> purchasing </w:t>
      </w:r>
      <w:r w:rsidRPr="005B1795">
        <w:rPr>
          <w:rStyle w:val="Emphasis"/>
          <w:highlight w:val="green"/>
        </w:rPr>
        <w:t>more medicines</w:t>
      </w:r>
      <w:r w:rsidRPr="001E6ECE">
        <w:rPr>
          <w:rStyle w:val="Emphasis"/>
        </w:rPr>
        <w:t xml:space="preserve"> or vaccines. </w:t>
      </w:r>
      <w:r w:rsidRPr="001E6ECE">
        <w:t xml:space="preserve">We would encourage </w:t>
      </w:r>
      <w:proofErr w:type="gramStart"/>
      <w:r w:rsidRPr="001E6ECE">
        <w:t>publicly-funded</w:t>
      </w:r>
      <w:proofErr w:type="gramEnd"/>
      <w:r w:rsidRPr="001E6ECE">
        <w:t xml:space="preserve"> institutions to re-evaluate their financing of patents and examine if similar benefits can be achieved with first-mover status on WHO prequalification.</w:t>
      </w:r>
    </w:p>
    <w:p w14:paraId="332A843D" w14:textId="77777777" w:rsidR="00C53643" w:rsidRDefault="00C53643" w:rsidP="00C53643">
      <w:pPr>
        <w:pStyle w:val="Heading4"/>
        <w:numPr>
          <w:ilvl w:val="0"/>
          <w:numId w:val="12"/>
        </w:numPr>
      </w:pPr>
      <w:r w:rsidRPr="00A84B63">
        <w:t xml:space="preserve">“Patent thickets” delay the delivery of vaccines and prevent companies from experimenting with different antigen combinations which is necessary to develop the optimal vaccine </w:t>
      </w:r>
    </w:p>
    <w:p w14:paraId="011FF97F" w14:textId="77777777" w:rsidR="00C53643" w:rsidRPr="00FB3F7D" w:rsidRDefault="00C53643" w:rsidP="00C53643">
      <w:pPr>
        <w:rPr>
          <w:rStyle w:val="Style13ptBold"/>
        </w:rPr>
      </w:pPr>
      <w:r>
        <w:rPr>
          <w:rStyle w:val="Style13ptBold"/>
        </w:rPr>
        <w:t xml:space="preserve">Shotwell 07 </w:t>
      </w:r>
      <w:r w:rsidRPr="00FB3F7D">
        <w:t>[(Sandra, Managing Partner, Alta Biomedical Group) “Patent Consolidation and Equitable Access: PATH’s Malaria Vaccines” Intellectual Property Management in Health and Agricultural Innovation: A Handbook of Best Practices, 2007. http://www.iphandbook.org/handbook/ch17/p21/] BC</w:t>
      </w:r>
    </w:p>
    <w:p w14:paraId="42B32EBD" w14:textId="77777777" w:rsidR="00C53643" w:rsidRDefault="00C53643" w:rsidP="00C53643">
      <w:r>
        <w:t>2.3 IP challenges</w:t>
      </w:r>
    </w:p>
    <w:p w14:paraId="6F14EBF0" w14:textId="77777777" w:rsidR="00C53643" w:rsidRDefault="00C53643" w:rsidP="00C53643">
      <w:pPr>
        <w:rPr>
          <w:rStyle w:val="Emphasis"/>
        </w:rPr>
      </w:pPr>
      <w:r w:rsidRPr="00AF2843">
        <w:rPr>
          <w:rStyle w:val="StyleUnderline"/>
        </w:rPr>
        <w:t>The possibility</w:t>
      </w:r>
      <w:r w:rsidRPr="00163D02">
        <w:rPr>
          <w:rStyle w:val="StyleUnderline"/>
        </w:rPr>
        <w:t xml:space="preserve"> of commercializing an</w:t>
      </w:r>
      <w:r w:rsidRPr="00FB3F7D">
        <w:rPr>
          <w:rStyle w:val="StyleUnderline"/>
        </w:rPr>
        <w:t xml:space="preserve"> effective </w:t>
      </w:r>
      <w:r w:rsidRPr="005B1795">
        <w:rPr>
          <w:rStyle w:val="StyleUnderline"/>
          <w:highlight w:val="green"/>
        </w:rPr>
        <w:t xml:space="preserve">malaria vaccine </w:t>
      </w:r>
      <w:r w:rsidRPr="00FF6DF0">
        <w:rPr>
          <w:rStyle w:val="StyleUnderline"/>
        </w:rPr>
        <w:t>raises significant IP challenges</w:t>
      </w:r>
      <w:r w:rsidRPr="00FB3F7D">
        <w:rPr>
          <w:rStyle w:val="StyleUnderline"/>
        </w:rPr>
        <w:t xml:space="preserve">. Many </w:t>
      </w:r>
      <w:r w:rsidRPr="005B1795">
        <w:rPr>
          <w:rStyle w:val="StyleUnderline"/>
          <w:highlight w:val="green"/>
        </w:rPr>
        <w:t>patents</w:t>
      </w:r>
      <w:r w:rsidRPr="00FB3F7D">
        <w:rPr>
          <w:rStyle w:val="StyleUnderline"/>
        </w:rPr>
        <w:t xml:space="preserve">, some </w:t>
      </w:r>
      <w:r w:rsidRPr="00163D02">
        <w:rPr>
          <w:rStyle w:val="StyleUnderline"/>
        </w:rPr>
        <w:t>with overlapping claims</w:t>
      </w:r>
      <w:r w:rsidRPr="00FB3F7D">
        <w:rPr>
          <w:rStyle w:val="StyleUnderline"/>
        </w:rPr>
        <w:t xml:space="preserve">, </w:t>
      </w:r>
      <w:r w:rsidRPr="005B1795">
        <w:rPr>
          <w:rStyle w:val="Emphasis"/>
          <w:highlight w:val="green"/>
        </w:rPr>
        <w:t>cover</w:t>
      </w:r>
      <w:r w:rsidRPr="00FB3F7D">
        <w:rPr>
          <w:rStyle w:val="Emphasis"/>
        </w:rPr>
        <w:t xml:space="preserve"> malaria </w:t>
      </w:r>
      <w:r w:rsidRPr="005B1795">
        <w:rPr>
          <w:rStyle w:val="Emphasis"/>
          <w:highlight w:val="green"/>
        </w:rPr>
        <w:t xml:space="preserve">antigens </w:t>
      </w:r>
      <w:r w:rsidRPr="00504C39">
        <w:rPr>
          <w:rStyle w:val="Emphasis"/>
        </w:rPr>
        <w:t xml:space="preserve">that may be </w:t>
      </w:r>
      <w:r w:rsidRPr="005B1795">
        <w:rPr>
          <w:rStyle w:val="Emphasis"/>
          <w:highlight w:val="green"/>
        </w:rPr>
        <w:t>needed for</w:t>
      </w:r>
      <w:r w:rsidRPr="00FB3F7D">
        <w:rPr>
          <w:rStyle w:val="Emphasis"/>
        </w:rPr>
        <w:t xml:space="preserve"> vaccine </w:t>
      </w:r>
      <w:r w:rsidRPr="005B1795">
        <w:rPr>
          <w:rStyle w:val="Emphasis"/>
          <w:highlight w:val="green"/>
        </w:rPr>
        <w:t>development</w:t>
      </w:r>
      <w:r w:rsidRPr="00FB3F7D">
        <w:rPr>
          <w:rStyle w:val="StyleUnderline"/>
        </w:rPr>
        <w:t>.</w:t>
      </w:r>
      <w:r>
        <w:t xml:space="preserve"> Such a</w:t>
      </w:r>
      <w:r w:rsidRPr="00FB3F7D">
        <w:rPr>
          <w:rStyle w:val="StyleUnderline"/>
        </w:rPr>
        <w:t xml:space="preserve"> “</w:t>
      </w:r>
      <w:r w:rsidRPr="005B1795">
        <w:rPr>
          <w:rStyle w:val="StyleUnderline"/>
          <w:highlight w:val="green"/>
        </w:rPr>
        <w:t xml:space="preserve">patent thicket” </w:t>
      </w:r>
      <w:r w:rsidRPr="00163D02">
        <w:rPr>
          <w:rStyle w:val="StyleUnderline"/>
        </w:rPr>
        <w:t xml:space="preserve">is daunting </w:t>
      </w:r>
      <w:r w:rsidRPr="00D75DED">
        <w:rPr>
          <w:rStyle w:val="StyleUnderline"/>
        </w:rPr>
        <w:t>because i</w:t>
      </w:r>
      <w:r w:rsidRPr="00163D02">
        <w:rPr>
          <w:rStyle w:val="StyleUnderline"/>
        </w:rPr>
        <w:t>t is li</w:t>
      </w:r>
      <w:r w:rsidRPr="00AF2843">
        <w:rPr>
          <w:rStyle w:val="StyleUnderline"/>
        </w:rPr>
        <w:t>ke</w:t>
      </w:r>
      <w:r w:rsidRPr="00163D02">
        <w:rPr>
          <w:rStyle w:val="StyleUnderline"/>
        </w:rPr>
        <w:t xml:space="preserve">ly that </w:t>
      </w:r>
      <w:r w:rsidRPr="00D75DED">
        <w:rPr>
          <w:rStyle w:val="StyleUnderline"/>
        </w:rPr>
        <w:t>more than one</w:t>
      </w:r>
      <w:r w:rsidRPr="00FB3F7D">
        <w:rPr>
          <w:rStyle w:val="StyleUnderline"/>
        </w:rPr>
        <w:t xml:space="preserve"> </w:t>
      </w:r>
      <w:r w:rsidRPr="00D75DED">
        <w:rPr>
          <w:rStyle w:val="StyleUnderline"/>
        </w:rPr>
        <w:t>antigen will be needed</w:t>
      </w:r>
      <w:r w:rsidRPr="00FB3F7D">
        <w:rPr>
          <w:rStyle w:val="StyleUnderline"/>
        </w:rPr>
        <w:t xml:space="preserve"> for an effective vaccine.</w:t>
      </w:r>
      <w:r>
        <w:t xml:space="preserve"> Unfortunately, </w:t>
      </w:r>
      <w:r w:rsidRPr="00D75DED">
        <w:rPr>
          <w:rStyle w:val="Emphasis"/>
        </w:rPr>
        <w:t>accessing many patents</w:t>
      </w:r>
      <w:r w:rsidRPr="00FB3F7D">
        <w:rPr>
          <w:rStyle w:val="Emphasis"/>
        </w:rPr>
        <w:t xml:space="preserve"> one at a </w:t>
      </w:r>
      <w:r w:rsidRPr="00163D02">
        <w:rPr>
          <w:rStyle w:val="Emphasis"/>
        </w:rPr>
        <w:t>time via traditional licensing or partnering</w:t>
      </w:r>
      <w:r w:rsidRPr="00FB3F7D">
        <w:rPr>
          <w:rStyle w:val="Emphasis"/>
        </w:rPr>
        <w:t xml:space="preserve"> </w:t>
      </w:r>
      <w:r w:rsidRPr="00D75DED">
        <w:rPr>
          <w:rStyle w:val="Emphasis"/>
        </w:rPr>
        <w:t xml:space="preserve">could </w:t>
      </w:r>
      <w:r w:rsidRPr="00D75DED">
        <w:rPr>
          <w:rStyle w:val="Emphasis"/>
          <w:highlight w:val="green"/>
        </w:rPr>
        <w:t>tie</w:t>
      </w:r>
      <w:r w:rsidRPr="00FB3F7D">
        <w:rPr>
          <w:rStyle w:val="Emphasis"/>
        </w:rPr>
        <w:t xml:space="preserve"> </w:t>
      </w:r>
      <w:r w:rsidRPr="005B1795">
        <w:rPr>
          <w:rStyle w:val="Emphasis"/>
          <w:highlight w:val="green"/>
        </w:rPr>
        <w:t xml:space="preserve">up resources </w:t>
      </w:r>
      <w:r w:rsidRPr="00163D02">
        <w:rPr>
          <w:rStyle w:val="Emphasis"/>
        </w:rPr>
        <w:t xml:space="preserve">needed </w:t>
      </w:r>
      <w:r w:rsidRPr="005B1795">
        <w:rPr>
          <w:rStyle w:val="Emphasis"/>
          <w:highlight w:val="green"/>
        </w:rPr>
        <w:t>to develop and deliver</w:t>
      </w:r>
      <w:r w:rsidRPr="00FB3F7D">
        <w:rPr>
          <w:rStyle w:val="Emphasis"/>
        </w:rPr>
        <w:t xml:space="preserve"> </w:t>
      </w:r>
      <w:r w:rsidRPr="00AF2843">
        <w:rPr>
          <w:rStyle w:val="Emphasis"/>
        </w:rPr>
        <w:t>the vaccines</w:t>
      </w:r>
      <w:r w:rsidRPr="00AF2843">
        <w:t>.</w:t>
      </w:r>
      <w:r>
        <w:t xml:space="preserve"> Moreover, </w:t>
      </w:r>
      <w:r w:rsidRPr="00163D02">
        <w:rPr>
          <w:rStyle w:val="Emphasis"/>
        </w:rPr>
        <w:t xml:space="preserve">the </w:t>
      </w:r>
      <w:r w:rsidRPr="00504C39">
        <w:rPr>
          <w:rStyle w:val="Emphasis"/>
        </w:rPr>
        <w:t>negotiation</w:t>
      </w:r>
      <w:r w:rsidRPr="00AF2843">
        <w:rPr>
          <w:rStyle w:val="Emphasis"/>
        </w:rPr>
        <w:t>s required to</w:t>
      </w:r>
      <w:r w:rsidRPr="00163D02">
        <w:rPr>
          <w:rStyle w:val="Emphasis"/>
        </w:rPr>
        <w:t xml:space="preserve"> access key </w:t>
      </w:r>
      <w:r w:rsidRPr="00AF2843">
        <w:rPr>
          <w:rStyle w:val="Emphasis"/>
        </w:rPr>
        <w:t xml:space="preserve">patents could </w:t>
      </w:r>
      <w:r w:rsidRPr="00504C39">
        <w:rPr>
          <w:rStyle w:val="Emphasis"/>
        </w:rPr>
        <w:t>delay</w:t>
      </w:r>
      <w:r w:rsidRPr="00FB3F7D">
        <w:rPr>
          <w:rStyle w:val="Emphasis"/>
        </w:rPr>
        <w:t xml:space="preserve"> the </w:t>
      </w:r>
      <w:r w:rsidRPr="00504C39">
        <w:rPr>
          <w:rStyle w:val="Emphasis"/>
        </w:rPr>
        <w:t>delivery</w:t>
      </w:r>
      <w:r w:rsidRPr="00FB3F7D">
        <w:rPr>
          <w:rStyle w:val="Emphasis"/>
        </w:rPr>
        <w:t xml:space="preserve"> of the vaccine</w:t>
      </w:r>
      <w:r>
        <w:t xml:space="preserve">. Indeed, </w:t>
      </w:r>
      <w:r w:rsidRPr="005B1795">
        <w:rPr>
          <w:rStyle w:val="Emphasis"/>
          <w:highlight w:val="green"/>
        </w:rPr>
        <w:t>access</w:t>
      </w:r>
      <w:r w:rsidRPr="00FB3F7D">
        <w:rPr>
          <w:rStyle w:val="Emphasis"/>
        </w:rPr>
        <w:t xml:space="preserve"> to key patents </w:t>
      </w:r>
      <w:r w:rsidRPr="005B1795">
        <w:rPr>
          <w:rStyle w:val="Emphasis"/>
          <w:highlight w:val="green"/>
        </w:rPr>
        <w:t>might not even be available,</w:t>
      </w:r>
      <w:r w:rsidRPr="005B1795">
        <w:rPr>
          <w:highlight w:val="green"/>
        </w:rPr>
        <w:t xml:space="preserve"> </w:t>
      </w:r>
      <w:r w:rsidRPr="005B1795">
        <w:rPr>
          <w:rStyle w:val="StyleUnderline"/>
          <w:highlight w:val="green"/>
        </w:rPr>
        <w:t>which would affect investment</w:t>
      </w:r>
      <w:r w:rsidRPr="00FB3F7D">
        <w:rPr>
          <w:rStyle w:val="StyleUnderline"/>
        </w:rPr>
        <w:t xml:space="preserve"> decisions upstream </w:t>
      </w:r>
      <w:r w:rsidRPr="00504C39">
        <w:rPr>
          <w:rStyle w:val="StyleUnderline"/>
        </w:rPr>
        <w:t>in the development</w:t>
      </w:r>
      <w:r w:rsidRPr="00FB3F7D">
        <w:rPr>
          <w:rStyle w:val="StyleUnderline"/>
        </w:rPr>
        <w:t xml:space="preserve"> pipeline about vaccine candidates</w:t>
      </w:r>
      <w:r>
        <w:t xml:space="preserve">. Because of </w:t>
      </w:r>
      <w:r w:rsidRPr="00AF2843">
        <w:t xml:space="preserve">this, </w:t>
      </w:r>
      <w:r w:rsidRPr="00AF2843">
        <w:rPr>
          <w:rStyle w:val="Emphasis"/>
        </w:rPr>
        <w:t xml:space="preserve">it may not be possible to pursue the most powerful vaccine candidates if </w:t>
      </w:r>
      <w:r w:rsidRPr="00504C39">
        <w:rPr>
          <w:rStyle w:val="Emphasis"/>
          <w:highlight w:val="green"/>
        </w:rPr>
        <w:t>companies holding</w:t>
      </w:r>
      <w:r w:rsidRPr="00FB3F7D">
        <w:rPr>
          <w:rStyle w:val="Emphasis"/>
        </w:rPr>
        <w:t xml:space="preserve"> valuable malaria-vaccine </w:t>
      </w:r>
      <w:r w:rsidRPr="005B1795">
        <w:rPr>
          <w:rStyle w:val="Emphasis"/>
          <w:highlight w:val="green"/>
        </w:rPr>
        <w:t>IP are unwilling to license</w:t>
      </w:r>
      <w:r w:rsidRPr="00FB3F7D">
        <w:rPr>
          <w:rStyle w:val="Emphasis"/>
        </w:rPr>
        <w:t xml:space="preserve"> to others even if they are not developing a malaria vaccine themselves. Assessing the availability of access to key patents becomes a priority.</w:t>
      </w:r>
    </w:p>
    <w:p w14:paraId="10AC5558" w14:textId="77777777" w:rsidR="00C53643" w:rsidRDefault="00C53643" w:rsidP="00C53643">
      <w:pPr>
        <w:pStyle w:val="Heading4"/>
        <w:numPr>
          <w:ilvl w:val="0"/>
          <w:numId w:val="12"/>
        </w:numPr>
      </w:pPr>
      <w:r w:rsidRPr="00A84B63">
        <w:t>IPP prevents vaccine market development - that’s key to the development of affordable generics and boosting global vaccine supply</w:t>
      </w:r>
    </w:p>
    <w:p w14:paraId="3E52CDE3" w14:textId="77777777" w:rsidR="00C53643" w:rsidRPr="00494B74" w:rsidRDefault="00C53643" w:rsidP="00C53643">
      <w:pPr>
        <w:rPr>
          <w:rStyle w:val="Style13ptBold"/>
        </w:rPr>
      </w:pPr>
      <w:proofErr w:type="spellStart"/>
      <w:r>
        <w:rPr>
          <w:rStyle w:val="Style13ptBold"/>
        </w:rPr>
        <w:t>Aars</w:t>
      </w:r>
      <w:proofErr w:type="spellEnd"/>
      <w:r>
        <w:rPr>
          <w:rStyle w:val="Style13ptBold"/>
        </w:rPr>
        <w:t xml:space="preserve"> et al. 6/16 </w:t>
      </w:r>
      <w:r w:rsidRPr="00055B5D">
        <w:t xml:space="preserve">[(Ole Kristian, Spark Street Advisors, New York) Clark (Michael, Spark Street Advisors, New York) Schwalbe (Nina, Spark Street Advisors, New York.  Mailman School of Public Health, Columbia University. University of the Witwatersrand, Johannesburg-Braamfontein, Gauteng, ZA, South Africa </w:t>
      </w:r>
      <w:proofErr w:type="spellStart"/>
      <w:r w:rsidRPr="00055B5D">
        <w:t>orresponding</w:t>
      </w:r>
      <w:proofErr w:type="spellEnd"/>
      <w:r w:rsidRPr="00055B5D">
        <w:t xml:space="preserve"> author at: </w:t>
      </w:r>
      <w:proofErr w:type="spellStart"/>
      <w:r w:rsidRPr="00055B5D">
        <w:t>Heilbrunn</w:t>
      </w:r>
      <w:proofErr w:type="spellEnd"/>
      <w:r w:rsidRPr="00055B5D">
        <w:t xml:space="preserve"> School of Population and Family Health, Columbia University Mailman School of Public Health) “Increasing efficiency in vaccine Production: A primer for change” Elsevier, 6/16/2021. https://www.sciencedirect.com/science/article/pii/S2590136221000218#</w:t>
      </w:r>
      <w:proofErr w:type="gramStart"/>
      <w:r w:rsidRPr="00055B5D">
        <w:t>! ]</w:t>
      </w:r>
      <w:proofErr w:type="gramEnd"/>
      <w:r>
        <w:rPr>
          <w:rStyle w:val="Style13ptBold"/>
        </w:rPr>
        <w:t xml:space="preserve">  </w:t>
      </w:r>
    </w:p>
    <w:p w14:paraId="09B14ACB" w14:textId="77777777" w:rsidR="00C53643" w:rsidRDefault="00C53643" w:rsidP="00C53643">
      <w:r>
        <w:t>4.4. Market development</w:t>
      </w:r>
    </w:p>
    <w:p w14:paraId="718F129A" w14:textId="77777777" w:rsidR="00C53643" w:rsidRDefault="00C53643" w:rsidP="00C53643">
      <w:r>
        <w:t xml:space="preserve">In theory, </w:t>
      </w:r>
      <w:r w:rsidRPr="00055B5D">
        <w:rPr>
          <w:rStyle w:val="StyleUnderline"/>
          <w:highlight w:val="green"/>
        </w:rPr>
        <w:t>i</w:t>
      </w:r>
      <w:r w:rsidRPr="00494B74">
        <w:rPr>
          <w:rStyle w:val="StyleUnderline"/>
        </w:rPr>
        <w:t xml:space="preserve">ntellectual </w:t>
      </w:r>
      <w:r w:rsidRPr="00055B5D">
        <w:rPr>
          <w:rStyle w:val="StyleUnderline"/>
          <w:highlight w:val="green"/>
        </w:rPr>
        <w:t>p</w:t>
      </w:r>
      <w:r w:rsidRPr="00494B74">
        <w:rPr>
          <w:rStyle w:val="StyleUnderline"/>
        </w:rPr>
        <w:t xml:space="preserve">roperty </w:t>
      </w:r>
      <w:r w:rsidRPr="00055B5D">
        <w:rPr>
          <w:rStyle w:val="StyleUnderline"/>
        </w:rPr>
        <w:t>incentivizes companies</w:t>
      </w:r>
      <w:r w:rsidRPr="00494B74">
        <w:rPr>
          <w:rStyle w:val="StyleUnderline"/>
        </w:rPr>
        <w:t xml:space="preserve"> to </w:t>
      </w:r>
      <w:r w:rsidRPr="00055B5D">
        <w:rPr>
          <w:rStyle w:val="StyleUnderline"/>
        </w:rPr>
        <w:t>make substantial</w:t>
      </w:r>
      <w:r w:rsidRPr="00494B74">
        <w:rPr>
          <w:rStyle w:val="StyleUnderline"/>
        </w:rPr>
        <w:t xml:space="preserve"> investments in R&amp;D and manufacturing</w:t>
      </w:r>
      <w:r>
        <w:t xml:space="preserve">. </w:t>
      </w:r>
      <w:r w:rsidRPr="00494B74">
        <w:rPr>
          <w:rStyle w:val="Emphasis"/>
        </w:rPr>
        <w:t xml:space="preserve">However, it also </w:t>
      </w:r>
      <w:r w:rsidRPr="00055B5D">
        <w:rPr>
          <w:rStyle w:val="Emphasis"/>
          <w:highlight w:val="green"/>
        </w:rPr>
        <w:t>deters new</w:t>
      </w:r>
      <w:r w:rsidRPr="00494B74">
        <w:rPr>
          <w:rStyle w:val="Emphasis"/>
        </w:rPr>
        <w:t xml:space="preserve"> </w:t>
      </w:r>
      <w:r w:rsidRPr="00055B5D">
        <w:rPr>
          <w:rStyle w:val="Emphasis"/>
          <w:highlight w:val="green"/>
        </w:rPr>
        <w:t>entrants</w:t>
      </w:r>
      <w:r>
        <w:t xml:space="preserve"> – </w:t>
      </w:r>
      <w:r w:rsidRPr="002307E3">
        <w:rPr>
          <w:rStyle w:val="StyleUnderline"/>
        </w:rPr>
        <w:t xml:space="preserve">both for </w:t>
      </w:r>
      <w:r w:rsidRPr="002307E3">
        <w:rPr>
          <w:rStyle w:val="Emphasis"/>
        </w:rPr>
        <w:t>existing products</w:t>
      </w:r>
      <w:r w:rsidRPr="002307E3">
        <w:rPr>
          <w:rStyle w:val="StyleUnderline"/>
        </w:rPr>
        <w:t xml:space="preserve"> that are off-patent and for those that </w:t>
      </w:r>
      <w:r w:rsidRPr="002307E3">
        <w:rPr>
          <w:rStyle w:val="Emphasis"/>
        </w:rPr>
        <w:t>build on previous innovations</w:t>
      </w:r>
      <w:r w:rsidRPr="002307E3">
        <w:t xml:space="preserve"> [45].</w:t>
      </w:r>
    </w:p>
    <w:p w14:paraId="18C99B61" w14:textId="77777777" w:rsidR="00C53643" w:rsidRDefault="00C53643" w:rsidP="00C53643">
      <w:r w:rsidRPr="00494B74">
        <w:rPr>
          <w:rStyle w:val="StyleUnderline"/>
        </w:rPr>
        <w:t xml:space="preserve">Patents and </w:t>
      </w:r>
      <w:r w:rsidRPr="002307E3">
        <w:rPr>
          <w:rStyle w:val="StyleUnderline"/>
        </w:rPr>
        <w:t>other intellectual property protections for vaccine manufacturers are numerous and diverse and address most of the specificities of vaccine “knowledge” and “know-how”</w:t>
      </w:r>
      <w:r w:rsidRPr="002307E3">
        <w:t xml:space="preserve"> (trade secrets</w:t>
      </w:r>
      <w:r w:rsidRPr="002307E3">
        <w:rPr>
          <w:rStyle w:val="StyleUnderline"/>
        </w:rPr>
        <w:t>). For example, a study done in 2012 by the World Intellectual Property Organization</w:t>
      </w:r>
      <w:r w:rsidRPr="002307E3">
        <w:t xml:space="preserve"> [46] </w:t>
      </w:r>
      <w:r w:rsidRPr="002307E3">
        <w:rPr>
          <w:rStyle w:val="StyleUnderline"/>
        </w:rPr>
        <w:t>found that 11,800 patent families had been filed between 1921</w:t>
      </w:r>
      <w:r w:rsidRPr="00494B74">
        <w:rPr>
          <w:rStyle w:val="StyleUnderline"/>
        </w:rPr>
        <w:t xml:space="preserve"> and 2011 for active constituents of prophylactic vaccines against infectious diseases</w:t>
      </w:r>
      <w:r>
        <w:t xml:space="preserve">. Among these, </w:t>
      </w:r>
      <w:r w:rsidRPr="00494B74">
        <w:rPr>
          <w:rStyle w:val="StyleUnderline"/>
        </w:rPr>
        <w:t>516 patent families related to flu vaccines, 165 patent families related to pneumococcal conjugated vaccines, and 36 patent families related to typhoid conjugated vaccines. Patents include technologies required for manufacturing</w:t>
      </w:r>
      <w:r>
        <w:t xml:space="preserve"> (cell cultures, nucleic acid sequences, viral vector technology, virus/cell bank technologies, egg-based virus replication, etc.), </w:t>
      </w:r>
      <w:r w:rsidRPr="00494B74">
        <w:rPr>
          <w:rStyle w:val="StyleUnderline"/>
        </w:rPr>
        <w:t>active ingredients</w:t>
      </w:r>
      <w:r>
        <w:t xml:space="preserve"> (antigens, adjuvants), </w:t>
      </w:r>
      <w:r w:rsidRPr="00494B74">
        <w:rPr>
          <w:rStyle w:val="StyleUnderline"/>
        </w:rPr>
        <w:t>production technologies, and processes</w:t>
      </w:r>
      <w:r>
        <w:t xml:space="preserve"> (e.g., filtration, purification, conjugation, freeze-drying, etc</w:t>
      </w:r>
      <w:r w:rsidRPr="002307E3">
        <w:t xml:space="preserve">.). </w:t>
      </w:r>
      <w:r w:rsidRPr="002307E3">
        <w:rPr>
          <w:rStyle w:val="StyleUnderline"/>
        </w:rPr>
        <w:t xml:space="preserve">The safeguarding of know-how and </w:t>
      </w:r>
      <w:r w:rsidRPr="00055B5D">
        <w:rPr>
          <w:rStyle w:val="StyleUnderline"/>
          <w:highlight w:val="green"/>
        </w:rPr>
        <w:t>patenting</w:t>
      </w:r>
      <w:r w:rsidRPr="00494B74">
        <w:rPr>
          <w:rStyle w:val="StyleUnderline"/>
        </w:rPr>
        <w:t xml:space="preserve"> of </w:t>
      </w:r>
      <w:r w:rsidRPr="002307E3">
        <w:rPr>
          <w:rStyle w:val="StyleUnderline"/>
        </w:rPr>
        <w:t>smaller components of the vaccine development process can be important to vaccine manufacturers as it extends protection in time far beyond the initial patent for active ingredients</w:t>
      </w:r>
      <w:r w:rsidRPr="002307E3">
        <w:rPr>
          <w:rStyle w:val="Emphasis"/>
        </w:rPr>
        <w:t>. However, when such patenting</w:t>
      </w:r>
      <w:r w:rsidRPr="00494B74">
        <w:rPr>
          <w:rStyle w:val="Emphasis"/>
        </w:rPr>
        <w:t xml:space="preserve"> </w:t>
      </w:r>
      <w:r w:rsidRPr="00504C39">
        <w:rPr>
          <w:rStyle w:val="Emphasis"/>
        </w:rPr>
        <w:t>does not reflect substantial</w:t>
      </w:r>
      <w:r w:rsidRPr="00494B74">
        <w:rPr>
          <w:rStyle w:val="Emphasis"/>
        </w:rPr>
        <w:t xml:space="preserve"> technological </w:t>
      </w:r>
      <w:r w:rsidRPr="00504C39">
        <w:rPr>
          <w:rStyle w:val="Emphasis"/>
        </w:rPr>
        <w:t xml:space="preserve">advancements, it may </w:t>
      </w:r>
      <w:r w:rsidRPr="00B45170">
        <w:rPr>
          <w:rStyle w:val="Emphasis"/>
        </w:rPr>
        <w:t xml:space="preserve">lead to </w:t>
      </w:r>
      <w:r w:rsidRPr="00504C39">
        <w:rPr>
          <w:rStyle w:val="Emphasis"/>
        </w:rPr>
        <w:t>unreasonably</w:t>
      </w:r>
      <w:r w:rsidRPr="00055B5D">
        <w:rPr>
          <w:rStyle w:val="Emphasis"/>
          <w:highlight w:val="green"/>
        </w:rPr>
        <w:t xml:space="preserve"> </w:t>
      </w:r>
      <w:r w:rsidRPr="00B45170">
        <w:rPr>
          <w:rStyle w:val="Emphasis"/>
        </w:rPr>
        <w:t>long</w:t>
      </w:r>
      <w:r w:rsidRPr="00494B74">
        <w:rPr>
          <w:rStyle w:val="Emphasis"/>
        </w:rPr>
        <w:t xml:space="preserve"> patent </w:t>
      </w:r>
      <w:r w:rsidRPr="00B45170">
        <w:rPr>
          <w:rStyle w:val="Emphasis"/>
        </w:rPr>
        <w:t>protection</w:t>
      </w:r>
      <w:r w:rsidRPr="00B45170">
        <w:t>.</w:t>
      </w:r>
      <w:r w:rsidRPr="00504C39">
        <w:t xml:space="preserve"> </w:t>
      </w:r>
      <w:r w:rsidRPr="00504C39">
        <w:rPr>
          <w:rStyle w:val="StyleUnderline"/>
        </w:rPr>
        <w:t xml:space="preserve">Such </w:t>
      </w:r>
      <w:r w:rsidRPr="00B45170">
        <w:rPr>
          <w:rStyle w:val="StyleUnderline"/>
        </w:rPr>
        <w:t>an</w:t>
      </w:r>
      <w:r w:rsidRPr="00494B74">
        <w:rPr>
          <w:rStyle w:val="StyleUnderline"/>
        </w:rPr>
        <w:t xml:space="preserve"> unjustified </w:t>
      </w:r>
      <w:r w:rsidRPr="00B45170">
        <w:rPr>
          <w:rStyle w:val="StyleUnderline"/>
        </w:rPr>
        <w:t>extension</w:t>
      </w:r>
      <w:r w:rsidRPr="00494B74">
        <w:rPr>
          <w:rStyle w:val="StyleUnderline"/>
        </w:rPr>
        <w:t xml:space="preserve"> of the exclusivity period </w:t>
      </w:r>
      <w:r w:rsidRPr="00B45170">
        <w:rPr>
          <w:rStyle w:val="StyleUnderline"/>
        </w:rPr>
        <w:t xml:space="preserve">can </w:t>
      </w:r>
      <w:r w:rsidRPr="00B45170">
        <w:rPr>
          <w:rStyle w:val="StyleUnderline"/>
          <w:highlight w:val="green"/>
        </w:rPr>
        <w:t>impede price</w:t>
      </w:r>
      <w:r w:rsidRPr="00B45170">
        <w:rPr>
          <w:rStyle w:val="StyleUnderline"/>
        </w:rPr>
        <w:t xml:space="preserve"> competition a</w:t>
      </w:r>
      <w:r w:rsidRPr="00B45170">
        <w:rPr>
          <w:rStyle w:val="StyleUnderline"/>
          <w:highlight w:val="green"/>
        </w:rPr>
        <w:t>nd</w:t>
      </w:r>
      <w:r w:rsidRPr="00B45170">
        <w:rPr>
          <w:rStyle w:val="StyleUnderline"/>
        </w:rPr>
        <w:t xml:space="preserve"> </w:t>
      </w:r>
      <w:r w:rsidRPr="00055B5D">
        <w:rPr>
          <w:rStyle w:val="StyleUnderline"/>
        </w:rPr>
        <w:t xml:space="preserve">follow-up </w:t>
      </w:r>
      <w:r w:rsidRPr="00B45170">
        <w:rPr>
          <w:rStyle w:val="StyleUnderline"/>
          <w:highlight w:val="green"/>
        </w:rPr>
        <w:t>innovation,</w:t>
      </w:r>
      <w:r w:rsidRPr="00B45170">
        <w:rPr>
          <w:rStyle w:val="StyleUnderline"/>
        </w:rPr>
        <w:t xml:space="preserve"> </w:t>
      </w:r>
      <w:r w:rsidRPr="002307E3">
        <w:rPr>
          <w:rStyle w:val="StyleUnderline"/>
        </w:rPr>
        <w:t xml:space="preserve">ultimately </w:t>
      </w:r>
      <w:r w:rsidRPr="00055B5D">
        <w:rPr>
          <w:rStyle w:val="Emphasis"/>
          <w:highlight w:val="green"/>
        </w:rPr>
        <w:t>limiting access to</w:t>
      </w:r>
      <w:r w:rsidRPr="00494B74">
        <w:rPr>
          <w:rStyle w:val="Emphasis"/>
        </w:rPr>
        <w:t xml:space="preserve"> potentially life-saving </w:t>
      </w:r>
      <w:r w:rsidRPr="00055B5D">
        <w:rPr>
          <w:rStyle w:val="Emphasis"/>
          <w:highlight w:val="green"/>
        </w:rPr>
        <w:t>products</w:t>
      </w:r>
      <w:r>
        <w:t xml:space="preserve"> [45]. This is an area that could benefit, for example, from additional scrutiny of regulatory authorities granting of an extension of protections.</w:t>
      </w:r>
    </w:p>
    <w:p w14:paraId="095A8E6A" w14:textId="77777777" w:rsidR="00C53643" w:rsidRDefault="00C53643" w:rsidP="00C53643">
      <w:r w:rsidRPr="00AF2843">
        <w:rPr>
          <w:rStyle w:val="StyleUnderline"/>
        </w:rPr>
        <w:t>Since patents are, for the most part, not transferrable</w:t>
      </w:r>
      <w:r w:rsidRPr="00494B74">
        <w:rPr>
          <w:rStyle w:val="StyleUnderline"/>
        </w:rPr>
        <w:t xml:space="preserve"> across jurisdictions, </w:t>
      </w:r>
      <w:r w:rsidRPr="00055B5D">
        <w:rPr>
          <w:rStyle w:val="StyleUnderline"/>
          <w:highlight w:val="green"/>
        </w:rPr>
        <w:t>vaccine developers</w:t>
      </w:r>
      <w:r w:rsidRPr="00B45170">
        <w:rPr>
          <w:rStyle w:val="StyleUnderline"/>
        </w:rPr>
        <w:t xml:space="preserve"> will</w:t>
      </w:r>
      <w:r w:rsidRPr="00494B74">
        <w:rPr>
          <w:rStyle w:val="StyleUnderline"/>
        </w:rPr>
        <w:t xml:space="preserve"> often </w:t>
      </w:r>
      <w:r w:rsidRPr="00B45170">
        <w:rPr>
          <w:rStyle w:val="StyleUnderline"/>
        </w:rPr>
        <w:t xml:space="preserve">need to </w:t>
      </w:r>
      <w:r w:rsidRPr="00055B5D">
        <w:rPr>
          <w:rStyle w:val="Emphasis"/>
          <w:highlight w:val="green"/>
        </w:rPr>
        <w:t>file</w:t>
      </w:r>
      <w:r w:rsidRPr="00494B74">
        <w:rPr>
          <w:rStyle w:val="Emphasis"/>
        </w:rPr>
        <w:t xml:space="preserve"> their </w:t>
      </w:r>
      <w:r w:rsidRPr="002307E3">
        <w:rPr>
          <w:rStyle w:val="Emphasis"/>
        </w:rPr>
        <w:t xml:space="preserve">patents in </w:t>
      </w:r>
      <w:r w:rsidRPr="00055B5D">
        <w:rPr>
          <w:rStyle w:val="Emphasis"/>
          <w:highlight w:val="green"/>
        </w:rPr>
        <w:t>multiple</w:t>
      </w:r>
      <w:r w:rsidRPr="00494B74">
        <w:rPr>
          <w:rStyle w:val="Emphasis"/>
        </w:rPr>
        <w:t xml:space="preserve"> </w:t>
      </w:r>
      <w:r w:rsidRPr="002307E3">
        <w:rPr>
          <w:rStyle w:val="Emphasis"/>
        </w:rPr>
        <w:t>jurisdictions</w:t>
      </w:r>
      <w:r w:rsidRPr="00FF6DF0">
        <w:t xml:space="preserve">. </w:t>
      </w:r>
      <w:r w:rsidRPr="00FF6DF0">
        <w:rPr>
          <w:rStyle w:val="StyleUnderline"/>
        </w:rPr>
        <w:t xml:space="preserve">Specific licenses </w:t>
      </w:r>
      <w:r w:rsidRPr="00B45170">
        <w:rPr>
          <w:rStyle w:val="StyleUnderline"/>
        </w:rPr>
        <w:t>are</w:t>
      </w:r>
      <w:r w:rsidRPr="00494B74">
        <w:rPr>
          <w:rStyle w:val="StyleUnderline"/>
        </w:rPr>
        <w:t xml:space="preserve"> also </w:t>
      </w:r>
      <w:r w:rsidRPr="00B45170">
        <w:rPr>
          <w:rStyle w:val="StyleUnderline"/>
        </w:rPr>
        <w:t xml:space="preserve">required </w:t>
      </w:r>
      <w:r w:rsidRPr="00B45170">
        <w:rPr>
          <w:rStyle w:val="StyleUnderline"/>
          <w:highlight w:val="green"/>
        </w:rPr>
        <w:t>b</w:t>
      </w:r>
      <w:r w:rsidRPr="00055B5D">
        <w:rPr>
          <w:rStyle w:val="StyleUnderline"/>
          <w:highlight w:val="green"/>
        </w:rPr>
        <w:t xml:space="preserve">efore </w:t>
      </w:r>
      <w:r w:rsidRPr="00055B5D">
        <w:rPr>
          <w:rStyle w:val="Emphasis"/>
          <w:highlight w:val="green"/>
        </w:rPr>
        <w:t>exporting</w:t>
      </w:r>
      <w:r w:rsidRPr="00494B74">
        <w:rPr>
          <w:rStyle w:val="Emphasis"/>
        </w:rPr>
        <w:t xml:space="preserve"> a vaccine</w:t>
      </w:r>
      <w:r w:rsidRPr="00494B74">
        <w:rPr>
          <w:rStyle w:val="StyleUnderline"/>
        </w:rPr>
        <w:t>; for exam</w:t>
      </w:r>
      <w:r w:rsidRPr="002307E3">
        <w:rPr>
          <w:rStyle w:val="StyleUnderline"/>
        </w:rPr>
        <w:t>ple,</w:t>
      </w:r>
      <w:r w:rsidRPr="002307E3">
        <w:t xml:space="preserve"> </w:t>
      </w:r>
      <w:r w:rsidRPr="002307E3">
        <w:rPr>
          <w:rStyle w:val="Emphasis"/>
        </w:rPr>
        <w:t xml:space="preserve">the importing country may require the manufacturer to conduct country-specific clinical </w:t>
      </w:r>
      <w:r w:rsidRPr="00AF2843">
        <w:rPr>
          <w:rStyle w:val="Emphasis"/>
        </w:rPr>
        <w:t>trials</w:t>
      </w:r>
      <w:r w:rsidRPr="00AF2843">
        <w:t xml:space="preserve"> [3]. </w:t>
      </w:r>
      <w:r w:rsidRPr="00AF2843">
        <w:rPr>
          <w:rStyle w:val="StyleUnderline"/>
        </w:rPr>
        <w:t xml:space="preserve">Such barriers add to the difficulties </w:t>
      </w:r>
      <w:r w:rsidRPr="00AF2843">
        <w:rPr>
          <w:rStyle w:val="Emphasis"/>
        </w:rPr>
        <w:t>around logistics and production economics for vaccine manufacturers</w:t>
      </w:r>
      <w:r w:rsidRPr="00AF2843">
        <w:t xml:space="preserve"> [47</w:t>
      </w:r>
      <w:r>
        <w:t xml:space="preserve">]. </w:t>
      </w:r>
      <w:r w:rsidRPr="00494B74">
        <w:rPr>
          <w:rStyle w:val="Emphasis"/>
        </w:rPr>
        <w:t xml:space="preserve">Some </w:t>
      </w:r>
      <w:r w:rsidRPr="00055B5D">
        <w:rPr>
          <w:rStyle w:val="Emphasis"/>
          <w:highlight w:val="green"/>
        </w:rPr>
        <w:t>patents are</w:t>
      </w:r>
      <w:r w:rsidRPr="00494B74">
        <w:rPr>
          <w:rStyle w:val="Emphasis"/>
        </w:rPr>
        <w:t xml:space="preserve"> also the </w:t>
      </w:r>
      <w:r w:rsidRPr="00055B5D">
        <w:rPr>
          <w:rStyle w:val="Emphasis"/>
          <w:highlight w:val="green"/>
        </w:rPr>
        <w:t xml:space="preserve">subject of complex licensing </w:t>
      </w:r>
      <w:r w:rsidRPr="00055B5D">
        <w:rPr>
          <w:rStyle w:val="Emphasis"/>
        </w:rPr>
        <w:t>cross</w:t>
      </w:r>
      <w:r w:rsidRPr="00494B74">
        <w:rPr>
          <w:rStyle w:val="Emphasis"/>
        </w:rPr>
        <w:t>-</w:t>
      </w:r>
      <w:r w:rsidRPr="00055B5D">
        <w:rPr>
          <w:rStyle w:val="Emphasis"/>
          <w:highlight w:val="green"/>
        </w:rPr>
        <w:t xml:space="preserve">agreements </w:t>
      </w:r>
      <w:r w:rsidRPr="00055B5D">
        <w:rPr>
          <w:rStyle w:val="Emphasis"/>
        </w:rPr>
        <w:t>and royalty payments</w:t>
      </w:r>
      <w:r w:rsidRPr="00494B74">
        <w:rPr>
          <w:rStyle w:val="Emphasis"/>
        </w:rPr>
        <w:t xml:space="preserve"> </w:t>
      </w:r>
      <w:r w:rsidRPr="00B45170">
        <w:rPr>
          <w:rStyle w:val="Emphasis"/>
        </w:rPr>
        <w:t>between</w:t>
      </w:r>
      <w:r w:rsidRPr="00494B74">
        <w:rPr>
          <w:rStyle w:val="Emphasis"/>
        </w:rPr>
        <w:t xml:space="preserve"> several</w:t>
      </w:r>
      <w:r>
        <w:t xml:space="preserve"> intellectual property rights (</w:t>
      </w:r>
      <w:r w:rsidRPr="00B45170">
        <w:rPr>
          <w:rStyle w:val="Emphasis"/>
        </w:rPr>
        <w:t>IPR</w:t>
      </w:r>
      <w:r w:rsidRPr="00B45170">
        <w:t>)</w:t>
      </w:r>
      <w:r>
        <w:t xml:space="preserve"> </w:t>
      </w:r>
      <w:r w:rsidRPr="00B45170">
        <w:rPr>
          <w:rStyle w:val="Emphasis"/>
        </w:rPr>
        <w:t>holders</w:t>
      </w:r>
      <w:r w:rsidRPr="00494B74">
        <w:rPr>
          <w:rStyle w:val="Emphasis"/>
        </w:rPr>
        <w:t xml:space="preserve"> as a result of negotiations to terminate disputes</w:t>
      </w:r>
      <w:r>
        <w:t xml:space="preserve"> [44]. </w:t>
      </w:r>
      <w:r w:rsidRPr="002D2E01">
        <w:rPr>
          <w:rStyle w:val="StyleUnderline"/>
        </w:rPr>
        <w:t>This may generate high financial stakes for several patent holders and make potential IPR negotiations further complex</w:t>
      </w:r>
      <w:r>
        <w:t xml:space="preserve"> [3]. For example, Bio-</w:t>
      </w:r>
      <w:proofErr w:type="spellStart"/>
      <w:r>
        <w:t>Manguinhos</w:t>
      </w:r>
      <w:proofErr w:type="spellEnd"/>
      <w:r>
        <w:t xml:space="preserve"> had to pay 4–5% running royalties on the Hib vaccine to GSK [48].</w:t>
      </w:r>
    </w:p>
    <w:p w14:paraId="7216387E" w14:textId="77777777" w:rsidR="00C53643" w:rsidRDefault="00C53643" w:rsidP="00C53643">
      <w:r>
        <w:t xml:space="preserve">Despite the growth in manufacturing in India and China in recent years [49], [50], </w:t>
      </w:r>
      <w:r w:rsidRPr="00055B5D">
        <w:rPr>
          <w:rStyle w:val="StyleUnderline"/>
          <w:highlight w:val="green"/>
        </w:rPr>
        <w:t>the IPR landscape for vaccines</w:t>
      </w:r>
      <w:r>
        <w:t xml:space="preserve"> – </w:t>
      </w:r>
      <w:r w:rsidRPr="00AF2843">
        <w:rPr>
          <w:rStyle w:val="Emphasis"/>
        </w:rPr>
        <w:t>from discovery to delivery</w:t>
      </w:r>
      <w:r>
        <w:t xml:space="preserve"> – </w:t>
      </w:r>
      <w:r w:rsidRPr="00055B5D">
        <w:rPr>
          <w:rStyle w:val="StyleUnderline"/>
          <w:highlight w:val="green"/>
        </w:rPr>
        <w:t>creates substantial</w:t>
      </w:r>
      <w:r w:rsidRPr="00494B74">
        <w:rPr>
          <w:rStyle w:val="StyleUnderline"/>
        </w:rPr>
        <w:t xml:space="preserve"> </w:t>
      </w:r>
      <w:r w:rsidRPr="00055B5D">
        <w:rPr>
          <w:rStyle w:val="StyleUnderline"/>
          <w:highlight w:val="green"/>
        </w:rPr>
        <w:t>obstacles</w:t>
      </w:r>
      <w:r w:rsidRPr="00494B74">
        <w:rPr>
          <w:rStyle w:val="StyleUnderline"/>
        </w:rPr>
        <w:t xml:space="preserve"> for new players </w:t>
      </w:r>
      <w:r>
        <w:t xml:space="preserve">[2]. </w:t>
      </w:r>
      <w:r w:rsidRPr="00055B5D">
        <w:rPr>
          <w:rStyle w:val="StyleUnderline"/>
          <w:highlight w:val="green"/>
        </w:rPr>
        <w:t>Understanding the landscape requires</w:t>
      </w:r>
      <w:r w:rsidRPr="00494B74">
        <w:rPr>
          <w:rStyle w:val="StyleUnderline"/>
        </w:rPr>
        <w:t xml:space="preserve"> costly </w:t>
      </w:r>
      <w:r w:rsidRPr="00055B5D">
        <w:rPr>
          <w:rStyle w:val="Emphasis"/>
          <w:highlight w:val="green"/>
        </w:rPr>
        <w:t>expertise</w:t>
      </w:r>
      <w:r w:rsidRPr="00494B74">
        <w:rPr>
          <w:rStyle w:val="StyleUnderline"/>
        </w:rPr>
        <w:t xml:space="preserve">, </w:t>
      </w:r>
      <w:r w:rsidRPr="00055B5D">
        <w:rPr>
          <w:rStyle w:val="Emphasis"/>
          <w:highlight w:val="green"/>
        </w:rPr>
        <w:t>resources</w:t>
      </w:r>
      <w:r w:rsidRPr="00055B5D">
        <w:rPr>
          <w:rStyle w:val="StyleUnderline"/>
          <w:highlight w:val="green"/>
        </w:rPr>
        <w:t>, and</w:t>
      </w:r>
      <w:r w:rsidRPr="00494B74">
        <w:rPr>
          <w:rStyle w:val="StyleUnderline"/>
        </w:rPr>
        <w:t xml:space="preserve"> a </w:t>
      </w:r>
      <w:r w:rsidRPr="00494B74">
        <w:rPr>
          <w:rStyle w:val="Emphasis"/>
        </w:rPr>
        <w:t xml:space="preserve">capacity to undertake </w:t>
      </w:r>
      <w:r w:rsidRPr="00055B5D">
        <w:rPr>
          <w:rStyle w:val="Emphasis"/>
          <w:highlight w:val="green"/>
        </w:rPr>
        <w:t>difficult</w:t>
      </w:r>
      <w:r w:rsidRPr="00494B74">
        <w:rPr>
          <w:rStyle w:val="Emphasis"/>
        </w:rPr>
        <w:t xml:space="preserve"> and lengthy </w:t>
      </w:r>
      <w:r w:rsidRPr="00055B5D">
        <w:rPr>
          <w:rStyle w:val="Emphasis"/>
          <w:highlight w:val="green"/>
        </w:rPr>
        <w:t xml:space="preserve">navigations </w:t>
      </w:r>
      <w:r w:rsidRPr="00055B5D">
        <w:rPr>
          <w:rStyle w:val="StyleUnderline"/>
          <w:highlight w:val="green"/>
        </w:rPr>
        <w:t>around IPR</w:t>
      </w:r>
      <w:r>
        <w:t>. This could be in part addressed by a dedicated clearinghouse that focuses on reducing IPR-related barriers for DCVMN manufactures and potentially facilitates access to patent licenses. Activities to consider include: the creation of a vaccine patents database on strategically selected areas; supporting targeted freedom to operate analyses and solution-based resource tools; and, potentially, support DCMVN manufacturers with skills like legal expertise and negotiation strategy.</w:t>
      </w:r>
    </w:p>
    <w:p w14:paraId="59823E9F" w14:textId="77777777" w:rsidR="00C53643" w:rsidRPr="00494B74" w:rsidRDefault="00C53643" w:rsidP="00C53643"/>
    <w:p w14:paraId="74A9358C" w14:textId="77777777" w:rsidR="00C53643" w:rsidRDefault="00C53643" w:rsidP="00C53643">
      <w:pPr>
        <w:pStyle w:val="Heading4"/>
        <w:rPr>
          <w:u w:val="single"/>
        </w:rPr>
      </w:pPr>
      <w:r>
        <w:t xml:space="preserve">Malaria </w:t>
      </w:r>
      <w:r w:rsidRPr="004618EA">
        <w:rPr>
          <w:u w:val="single"/>
        </w:rPr>
        <w:t>kills 2.7 million</w:t>
      </w:r>
      <w:r>
        <w:t xml:space="preserve"> annually – climate change increases cases by 80 million </w:t>
      </w:r>
    </w:p>
    <w:p w14:paraId="1A782942" w14:textId="77777777" w:rsidR="00C53643" w:rsidRPr="00E52A41" w:rsidRDefault="00C53643" w:rsidP="00C53643">
      <w:pPr>
        <w:rPr>
          <w:rStyle w:val="Style13ptBold"/>
        </w:rPr>
      </w:pPr>
      <w:r w:rsidRPr="00E52A41">
        <w:rPr>
          <w:rStyle w:val="Style13ptBold"/>
        </w:rPr>
        <w:t>Buck</w:t>
      </w:r>
      <w:r>
        <w:rPr>
          <w:rStyle w:val="Style13ptBold"/>
        </w:rPr>
        <w:t xml:space="preserve"> and </w:t>
      </w:r>
      <w:r w:rsidRPr="00E52A41">
        <w:rPr>
          <w:rStyle w:val="Style13ptBold"/>
        </w:rPr>
        <w:t>Finnigan</w:t>
      </w:r>
      <w:r>
        <w:rPr>
          <w:rStyle w:val="Style13ptBold"/>
        </w:rPr>
        <w:t xml:space="preserve"> 8/11 </w:t>
      </w:r>
      <w:r w:rsidRPr="00E52A41">
        <w:t xml:space="preserve">[(Emily, Madigan Army Medical Center) (Nancy, Campbell University) “Malaria” </w:t>
      </w:r>
      <w:proofErr w:type="spellStart"/>
      <w:r w:rsidRPr="00E52A41">
        <w:t>StatPearls</w:t>
      </w:r>
      <w:proofErr w:type="spellEnd"/>
      <w:r w:rsidRPr="00E52A41">
        <w:t>, 8/11/2021. https://www.ncbi.nlm.nih.gov/books/NBK551711/] BC</w:t>
      </w:r>
    </w:p>
    <w:p w14:paraId="0ED383F3" w14:textId="77777777" w:rsidR="00C53643" w:rsidRDefault="00C53643" w:rsidP="00C53643">
      <w:r w:rsidRPr="00E52A41">
        <w:rPr>
          <w:rStyle w:val="StyleUnderline"/>
          <w:highlight w:val="green"/>
        </w:rPr>
        <w:t>Forty percent of the</w:t>
      </w:r>
      <w:r w:rsidRPr="00E52A41">
        <w:rPr>
          <w:rStyle w:val="StyleUnderline"/>
        </w:rPr>
        <w:t xml:space="preserve"> total global </w:t>
      </w:r>
      <w:r w:rsidRPr="00E52A41">
        <w:rPr>
          <w:rStyle w:val="StyleUnderline"/>
          <w:highlight w:val="green"/>
        </w:rPr>
        <w:t>population resides in</w:t>
      </w:r>
      <w:r w:rsidRPr="00E52A41">
        <w:rPr>
          <w:rStyle w:val="StyleUnderline"/>
        </w:rPr>
        <w:t xml:space="preserve"> or visits </w:t>
      </w:r>
      <w:r w:rsidRPr="00E52A41">
        <w:rPr>
          <w:rStyle w:val="StyleUnderline"/>
          <w:highlight w:val="green"/>
        </w:rPr>
        <w:t>malaria-endemic regions</w:t>
      </w:r>
      <w:r w:rsidRPr="00E52A41">
        <w:rPr>
          <w:rStyle w:val="StyleUnderline"/>
        </w:rPr>
        <w:t xml:space="preserve"> annually</w:t>
      </w:r>
      <w:r w:rsidRPr="00E52A41">
        <w:t xml:space="preserve">.[1] </w:t>
      </w:r>
      <w:r w:rsidRPr="00E52A41">
        <w:rPr>
          <w:rStyle w:val="StyleUnderline"/>
        </w:rPr>
        <w:t xml:space="preserve">P. falciparum is present in Western and sub-Saharan Africa and displays the highest morbidity and mortality of the </w:t>
      </w:r>
      <w:r w:rsidRPr="00AF2843">
        <w:rPr>
          <w:rStyle w:val="StyleUnderline"/>
        </w:rPr>
        <w:t>Plasmodia species</w:t>
      </w:r>
      <w:r w:rsidRPr="00AF2843">
        <w:t>.[2</w:t>
      </w:r>
      <w:r w:rsidRPr="00AF2843">
        <w:rPr>
          <w:rStyle w:val="StyleUnderline"/>
        </w:rPr>
        <w:t xml:space="preserve">] P. vivax is present in </w:t>
      </w:r>
      <w:r w:rsidRPr="00AF2843">
        <w:rPr>
          <w:rStyle w:val="Emphasis"/>
        </w:rPr>
        <w:t>South Asia</w:t>
      </w:r>
      <w:r w:rsidRPr="00AF2843">
        <w:rPr>
          <w:rStyle w:val="StyleUnderline"/>
        </w:rPr>
        <w:t xml:space="preserve">, the </w:t>
      </w:r>
      <w:r w:rsidRPr="00AF2843">
        <w:rPr>
          <w:rStyle w:val="Emphasis"/>
        </w:rPr>
        <w:t>Western Pacific</w:t>
      </w:r>
      <w:r w:rsidRPr="00AF2843">
        <w:rPr>
          <w:rStyle w:val="StyleUnderline"/>
        </w:rPr>
        <w:t xml:space="preserve">, and </w:t>
      </w:r>
      <w:r w:rsidRPr="00AF2843">
        <w:rPr>
          <w:rStyle w:val="Emphasis"/>
        </w:rPr>
        <w:t>Central America</w:t>
      </w:r>
      <w:r w:rsidRPr="00AF2843">
        <w:t xml:space="preserve">.[2] </w:t>
      </w:r>
      <w:r w:rsidRPr="00AF2843">
        <w:rPr>
          <w:rStyle w:val="Emphasis"/>
        </w:rPr>
        <w:t xml:space="preserve">P. </w:t>
      </w:r>
      <w:proofErr w:type="spellStart"/>
      <w:r w:rsidRPr="00AF2843">
        <w:rPr>
          <w:rStyle w:val="Emphasis"/>
        </w:rPr>
        <w:t>ovale</w:t>
      </w:r>
      <w:proofErr w:type="spellEnd"/>
      <w:r w:rsidRPr="00AF2843">
        <w:rPr>
          <w:rStyle w:val="Emphasis"/>
        </w:rPr>
        <w:t xml:space="preserve"> and P. </w:t>
      </w:r>
      <w:proofErr w:type="spellStart"/>
      <w:r w:rsidRPr="00AF2843">
        <w:rPr>
          <w:rStyle w:val="Emphasis"/>
        </w:rPr>
        <w:t>malariae</w:t>
      </w:r>
      <w:proofErr w:type="spellEnd"/>
      <w:r w:rsidRPr="00AF2843">
        <w:rPr>
          <w:rStyle w:val="Emphasis"/>
        </w:rPr>
        <w:t xml:space="preserve"> are present in Sub-Saharan Africa</w:t>
      </w:r>
      <w:r w:rsidRPr="00AF2843">
        <w:t>.[2]  P</w:t>
      </w:r>
      <w:r w:rsidRPr="00AF2843">
        <w:rPr>
          <w:rStyle w:val="Emphasis"/>
        </w:rPr>
        <w:t xml:space="preserve">. </w:t>
      </w:r>
      <w:proofErr w:type="spellStart"/>
      <w:r w:rsidRPr="00AF2843">
        <w:rPr>
          <w:rStyle w:val="Emphasis"/>
        </w:rPr>
        <w:t>knowlesi</w:t>
      </w:r>
      <w:proofErr w:type="spellEnd"/>
      <w:r w:rsidRPr="00AF2843">
        <w:rPr>
          <w:rStyle w:val="Emphasis"/>
        </w:rPr>
        <w:t xml:space="preserve"> is present in Southeast Asia</w:t>
      </w:r>
      <w:r w:rsidRPr="00AF2843">
        <w:t>.[</w:t>
      </w:r>
      <w:r w:rsidRPr="00E52A41">
        <w:t xml:space="preserve">2] </w:t>
      </w:r>
      <w:r w:rsidRPr="00E52A41">
        <w:rPr>
          <w:rStyle w:val="StyleUnderline"/>
        </w:rPr>
        <w:t xml:space="preserve">As many as </w:t>
      </w:r>
      <w:r w:rsidRPr="00E52A41">
        <w:rPr>
          <w:rStyle w:val="Emphasis"/>
          <w:highlight w:val="green"/>
        </w:rPr>
        <w:t>500 million cases</w:t>
      </w:r>
      <w:r w:rsidRPr="00E52A41">
        <w:rPr>
          <w:rStyle w:val="StyleUnderline"/>
        </w:rPr>
        <w:t xml:space="preserve"> of malaria </w:t>
      </w:r>
      <w:r w:rsidRPr="00E52A41">
        <w:rPr>
          <w:rStyle w:val="StyleUnderline"/>
          <w:highlight w:val="green"/>
        </w:rPr>
        <w:t>occur annually, with</w:t>
      </w:r>
      <w:r w:rsidRPr="00E52A41">
        <w:rPr>
          <w:rStyle w:val="StyleUnderline"/>
        </w:rPr>
        <w:t xml:space="preserve"> 1.5 to </w:t>
      </w:r>
      <w:r w:rsidRPr="00874372">
        <w:rPr>
          <w:rStyle w:val="Emphasis"/>
          <w:highlight w:val="green"/>
        </w:rPr>
        <w:t>2.</w:t>
      </w:r>
      <w:r w:rsidRPr="00E52A41">
        <w:rPr>
          <w:rStyle w:val="Emphasis"/>
          <w:highlight w:val="green"/>
        </w:rPr>
        <w:t>7 million deaths</w:t>
      </w:r>
      <w:r w:rsidRPr="00E52A41">
        <w:t xml:space="preserve">.[1] </w:t>
      </w:r>
      <w:r w:rsidRPr="00E52A41">
        <w:rPr>
          <w:rStyle w:val="Emphasis"/>
          <w:highlight w:val="green"/>
        </w:rPr>
        <w:t>Ninety percent of fatalities occur in Africa</w:t>
      </w:r>
      <w:r w:rsidRPr="00E52A41">
        <w:t xml:space="preserve">.[1] </w:t>
      </w:r>
      <w:r w:rsidRPr="00E52A41">
        <w:rPr>
          <w:highlight w:val="green"/>
        </w:rPr>
        <w:t>T</w:t>
      </w:r>
      <w:r w:rsidRPr="00E52A41">
        <w:rPr>
          <w:rStyle w:val="StyleUnderline"/>
          <w:highlight w:val="green"/>
        </w:rPr>
        <w:t>hose at highest</w:t>
      </w:r>
      <w:r w:rsidRPr="00E52A41">
        <w:rPr>
          <w:rStyle w:val="StyleUnderline"/>
        </w:rPr>
        <w:t xml:space="preserve"> </w:t>
      </w:r>
      <w:r w:rsidRPr="00E52A41">
        <w:rPr>
          <w:rStyle w:val="StyleUnderline"/>
          <w:highlight w:val="green"/>
        </w:rPr>
        <w:t xml:space="preserve">risk include </w:t>
      </w:r>
      <w:r w:rsidRPr="00E52A41">
        <w:rPr>
          <w:rStyle w:val="Emphasis"/>
          <w:highlight w:val="green"/>
        </w:rPr>
        <w:t xml:space="preserve">children </w:t>
      </w:r>
      <w:r w:rsidRPr="00FF6DF0">
        <w:rPr>
          <w:rStyle w:val="Emphasis"/>
        </w:rPr>
        <w:t>unde</w:t>
      </w:r>
      <w:r w:rsidRPr="00E52A41">
        <w:rPr>
          <w:rStyle w:val="Emphasis"/>
          <w:highlight w:val="green"/>
        </w:rPr>
        <w:t>r</w:t>
      </w:r>
      <w:r w:rsidRPr="00E52A41">
        <w:rPr>
          <w:rStyle w:val="Emphasis"/>
        </w:rPr>
        <w:t xml:space="preserve"> age 5</w:t>
      </w:r>
      <w:r w:rsidRPr="00AF2843">
        <w:rPr>
          <w:rStyle w:val="Emphasis"/>
        </w:rPr>
        <w:t>,</w:t>
      </w:r>
      <w:r w:rsidRPr="00AF2843">
        <w:rPr>
          <w:rStyle w:val="StyleUnderline"/>
        </w:rPr>
        <w:t xml:space="preserve"> </w:t>
      </w:r>
      <w:r w:rsidRPr="00E52A41">
        <w:rPr>
          <w:rStyle w:val="Emphasis"/>
          <w:highlight w:val="green"/>
        </w:rPr>
        <w:t>pregnant women</w:t>
      </w:r>
      <w:r w:rsidRPr="00E52A41">
        <w:rPr>
          <w:rStyle w:val="StyleUnderline"/>
        </w:rPr>
        <w:t xml:space="preserve">, and </w:t>
      </w:r>
      <w:r w:rsidRPr="00E52A41">
        <w:rPr>
          <w:rStyle w:val="Emphasis"/>
          <w:highlight w:val="green"/>
        </w:rPr>
        <w:t>disease naïve populations</w:t>
      </w:r>
      <w:r w:rsidRPr="00E52A41">
        <w:rPr>
          <w:rStyle w:val="StyleUnderline"/>
        </w:rPr>
        <w:t xml:space="preserve">, </w:t>
      </w:r>
      <w:r w:rsidRPr="00AF2843">
        <w:rPr>
          <w:rStyle w:val="StyleUnderline"/>
        </w:rPr>
        <w:t xml:space="preserve">including </w:t>
      </w:r>
      <w:r w:rsidRPr="00AF2843">
        <w:rPr>
          <w:rStyle w:val="Emphasis"/>
        </w:rPr>
        <w:t>refugee populations</w:t>
      </w:r>
      <w:r w:rsidRPr="00AF2843">
        <w:rPr>
          <w:rStyle w:val="StyleUnderline"/>
        </w:rPr>
        <w:t xml:space="preserve"> in Central and Eastern Africa, </w:t>
      </w:r>
      <w:r w:rsidRPr="00AF2843">
        <w:rPr>
          <w:rStyle w:val="Emphasis"/>
        </w:rPr>
        <w:t>nonimmune civilian and military travelers</w:t>
      </w:r>
      <w:r w:rsidRPr="00AF2843">
        <w:rPr>
          <w:rStyle w:val="StyleUnderline"/>
        </w:rPr>
        <w:t xml:space="preserve">, and </w:t>
      </w:r>
      <w:r w:rsidRPr="00AF2843">
        <w:rPr>
          <w:rStyle w:val="Emphasis"/>
        </w:rPr>
        <w:t>immigrants</w:t>
      </w:r>
      <w:r w:rsidRPr="00AF2843">
        <w:rPr>
          <w:rStyle w:val="StyleUnderline"/>
        </w:rPr>
        <w:t xml:space="preserve"> returning</w:t>
      </w:r>
      <w:r w:rsidRPr="00E52A41">
        <w:rPr>
          <w:rStyle w:val="StyleUnderline"/>
        </w:rPr>
        <w:t xml:space="preserve"> to their place of origin</w:t>
      </w:r>
      <w:r w:rsidRPr="00E52A41">
        <w:t xml:space="preserve">.[2][1][4] </w:t>
      </w:r>
      <w:r w:rsidRPr="00E52A41">
        <w:rPr>
          <w:rStyle w:val="StyleUnderline"/>
        </w:rPr>
        <w:t>Of the 125 million travelers</w:t>
      </w:r>
      <w:r w:rsidRPr="00E52A41">
        <w:t xml:space="preserve"> who visit endemic locations each year, </w:t>
      </w:r>
      <w:r w:rsidRPr="00E52A41">
        <w:rPr>
          <w:rStyle w:val="StyleUnderline"/>
        </w:rPr>
        <w:t>10000 to 30000 develop malaria</w:t>
      </w:r>
      <w:r w:rsidRPr="00E52A41">
        <w:t xml:space="preserve">, and 1% of these will die from complications of their disease.[2][4] </w:t>
      </w:r>
      <w:r w:rsidRPr="00E52A41">
        <w:rPr>
          <w:rStyle w:val="Emphasis"/>
          <w:highlight w:val="green"/>
        </w:rPr>
        <w:t>Rising</w:t>
      </w:r>
      <w:r w:rsidRPr="00AF2843">
        <w:rPr>
          <w:rStyle w:val="Emphasis"/>
        </w:rPr>
        <w:t xml:space="preserve"> average global </w:t>
      </w:r>
      <w:r w:rsidRPr="00E52A41">
        <w:rPr>
          <w:rStyle w:val="Emphasis"/>
          <w:highlight w:val="green"/>
        </w:rPr>
        <w:t>temperatures</w:t>
      </w:r>
      <w:r w:rsidRPr="00E52A41">
        <w:rPr>
          <w:rStyle w:val="Emphasis"/>
        </w:rPr>
        <w:t xml:space="preserve"> and changes in weather </w:t>
      </w:r>
      <w:r w:rsidRPr="00AF2843">
        <w:rPr>
          <w:rStyle w:val="Emphasis"/>
        </w:rPr>
        <w:t>patterns are projected to expand the burden</w:t>
      </w:r>
      <w:r w:rsidRPr="00E52A41">
        <w:rPr>
          <w:rStyle w:val="Emphasis"/>
        </w:rPr>
        <w:t xml:space="preserve"> of </w:t>
      </w:r>
      <w:r w:rsidRPr="00AF2843">
        <w:rPr>
          <w:rStyle w:val="Emphasis"/>
        </w:rPr>
        <w:t>malaria;</w:t>
      </w:r>
      <w:r w:rsidRPr="00AF2843">
        <w:t xml:space="preserve"> </w:t>
      </w:r>
      <w:r w:rsidRPr="00AF2843">
        <w:rPr>
          <w:rStyle w:val="Emphasis"/>
        </w:rPr>
        <w:t>a rise of 3 degrees Celsius is</w:t>
      </w:r>
      <w:r w:rsidRPr="00E52A41">
        <w:rPr>
          <w:rStyle w:val="Emphasis"/>
        </w:rPr>
        <w:t xml:space="preserve"> postulated to </w:t>
      </w:r>
      <w:r w:rsidRPr="00E52A41">
        <w:rPr>
          <w:rStyle w:val="Emphasis"/>
          <w:highlight w:val="green"/>
        </w:rPr>
        <w:t>increase malaria incidence by</w:t>
      </w:r>
      <w:r w:rsidRPr="00E52A41">
        <w:rPr>
          <w:rStyle w:val="Emphasis"/>
        </w:rPr>
        <w:t xml:space="preserve"> 50 to </w:t>
      </w:r>
      <w:r w:rsidRPr="00E52A41">
        <w:rPr>
          <w:rStyle w:val="Emphasis"/>
          <w:highlight w:val="green"/>
        </w:rPr>
        <w:t>80 million</w:t>
      </w:r>
      <w:r w:rsidRPr="00E52A41">
        <w:t>.[1]</w:t>
      </w:r>
    </w:p>
    <w:p w14:paraId="6379B2E1" w14:textId="77777777" w:rsidR="00C53643" w:rsidRDefault="00C53643" w:rsidP="00C53643"/>
    <w:p w14:paraId="69779DD5" w14:textId="77777777" w:rsidR="00AC3833" w:rsidRDefault="00AC3833" w:rsidP="00AC3833">
      <w:pPr>
        <w:pStyle w:val="Heading4"/>
      </w:pPr>
      <w:bookmarkStart w:id="0" w:name="_GoBack"/>
      <w:bookmarkEnd w:id="0"/>
      <w:r>
        <w:t xml:space="preserve">China uses public health crisis as a means to expand soft power in the region, </w:t>
      </w:r>
      <w:r w:rsidRPr="00F66A30">
        <w:t>enhance its access to natural resources</w:t>
      </w:r>
      <w:r>
        <w:t>,</w:t>
      </w:r>
      <w:r w:rsidRPr="00F66A30">
        <w:t xml:space="preserve"> and </w:t>
      </w:r>
      <w:r>
        <w:t xml:space="preserve">be owed </w:t>
      </w:r>
      <w:r w:rsidRPr="00F66A30">
        <w:t>political favors by African countries.</w:t>
      </w:r>
    </w:p>
    <w:p w14:paraId="2CEEE05A" w14:textId="77777777" w:rsidR="00AC3833" w:rsidRPr="00AE73AE" w:rsidRDefault="00AC3833" w:rsidP="00AC3833">
      <w:pPr>
        <w:spacing w:after="0" w:line="240" w:lineRule="auto"/>
        <w:rPr>
          <w:rStyle w:val="Style13ptBold"/>
        </w:rPr>
      </w:pPr>
      <w:r>
        <w:rPr>
          <w:rStyle w:val="Style13ptBold"/>
        </w:rPr>
        <w:t xml:space="preserve">Lin et al. 18 </w:t>
      </w:r>
      <w:r w:rsidRPr="00AE73AE">
        <w:t>[(Shuang, researcher affiliated with the School of International and Public Affairs at Columbia University) “China’s health assistance to Africa: opportunism or altruism?” Globalization and Health, 2016. Last updated 10/1/2018. https://globalizationandhealth.biomedcentral.com/articles/10.1186/s12992-016-0217-1#change-history] BC</w:t>
      </w:r>
    </w:p>
    <w:p w14:paraId="6321ACB8" w14:textId="77777777" w:rsidR="00AC3833" w:rsidRDefault="00AC3833" w:rsidP="00AC3833">
      <w:r>
        <w:t>China’s approach to aid: altruism or opportunism</w:t>
      </w:r>
    </w:p>
    <w:p w14:paraId="1DEBE863" w14:textId="77777777" w:rsidR="00AC3833" w:rsidRDefault="00AC3833" w:rsidP="00AC3833">
      <w:r w:rsidRPr="00AE73AE">
        <w:t xml:space="preserve">Overall, </w:t>
      </w:r>
      <w:r w:rsidRPr="00AE73AE">
        <w:rPr>
          <w:rStyle w:val="StyleUnderline"/>
        </w:rPr>
        <w:t>it is estimated that at least 3 billion USD from 2000 to 2012 has been committed by China to about 255 projects in health, population and water and sanitation sectors in Africa</w:t>
      </w:r>
      <w:r w:rsidRPr="00AE73AE">
        <w:t xml:space="preserve"> [2]. </w:t>
      </w:r>
      <w:r w:rsidRPr="00777478">
        <w:rPr>
          <w:rStyle w:val="StyleUnderline"/>
          <w:highlight w:val="green"/>
        </w:rPr>
        <w:t>The most typical form of China’s health assistance has been</w:t>
      </w:r>
      <w:r w:rsidRPr="00AE73AE">
        <w:rPr>
          <w:rStyle w:val="StyleUnderline"/>
        </w:rPr>
        <w:t xml:space="preserve"> the dispatching of</w:t>
      </w:r>
      <w:r w:rsidRPr="00AE73AE">
        <w:t xml:space="preserve"> Chinese medical teams (</w:t>
      </w:r>
      <w:r w:rsidRPr="00777478">
        <w:rPr>
          <w:rStyle w:val="StyleUnderline"/>
          <w:highlight w:val="green"/>
        </w:rPr>
        <w:t>CMT</w:t>
      </w:r>
      <w:r w:rsidRPr="00AE73AE">
        <w:t xml:space="preserve">). In 2014 for example, there were 43 CMT sent to 42 African countries [3]. The CMT program operates at an estimated annual cost of 200 million to 409.6 million RMB (29.45 million to 60 million USD) [4, 5]. Apart from the CMT program, </w:t>
      </w:r>
      <w:r w:rsidRPr="00AE73AE">
        <w:rPr>
          <w:rStyle w:val="StyleUnderline"/>
        </w:rPr>
        <w:t xml:space="preserve">China </w:t>
      </w:r>
      <w:r w:rsidRPr="00BC440A">
        <w:rPr>
          <w:rStyle w:val="StyleUnderline"/>
        </w:rPr>
        <w:t>also</w:t>
      </w:r>
      <w:r w:rsidRPr="00AE73AE">
        <w:rPr>
          <w:rStyle w:val="StyleUnderline"/>
        </w:rPr>
        <w:t xml:space="preserve"> has assisted in the </w:t>
      </w:r>
      <w:r w:rsidRPr="00777478">
        <w:rPr>
          <w:rStyle w:val="StyleUnderline"/>
          <w:highlight w:val="green"/>
        </w:rPr>
        <w:t>construction of health</w:t>
      </w:r>
      <w:r w:rsidRPr="00AE73AE">
        <w:rPr>
          <w:rStyle w:val="StyleUnderline"/>
        </w:rPr>
        <w:t xml:space="preserve"> facilities, the contribution of </w:t>
      </w:r>
      <w:r w:rsidRPr="00777478">
        <w:rPr>
          <w:rStyle w:val="StyleUnderline"/>
          <w:highlight w:val="green"/>
        </w:rPr>
        <w:t>medical equipment and drugs, and</w:t>
      </w:r>
      <w:r w:rsidRPr="00AE73AE">
        <w:rPr>
          <w:rStyle w:val="StyleUnderline"/>
        </w:rPr>
        <w:t xml:space="preserve"> the </w:t>
      </w:r>
      <w:r w:rsidRPr="00777478">
        <w:rPr>
          <w:rStyle w:val="StyleUnderline"/>
          <w:highlight w:val="green"/>
        </w:rPr>
        <w:t>training</w:t>
      </w:r>
      <w:r w:rsidRPr="00AE73AE">
        <w:rPr>
          <w:rStyle w:val="StyleUnderline"/>
        </w:rPr>
        <w:t xml:space="preserve"> of African </w:t>
      </w:r>
      <w:r w:rsidRPr="00777478">
        <w:rPr>
          <w:rStyle w:val="StyleUnderline"/>
          <w:highlight w:val="green"/>
        </w:rPr>
        <w:t>health care workers</w:t>
      </w:r>
      <w:r w:rsidRPr="00AE73AE">
        <w:t xml:space="preserve">. By 2014, </w:t>
      </w:r>
      <w:r w:rsidRPr="00777478">
        <w:rPr>
          <w:rStyle w:val="StyleUnderline"/>
          <w:highlight w:val="green"/>
        </w:rPr>
        <w:t>China had helped build</w:t>
      </w:r>
      <w:r w:rsidRPr="00AE73AE">
        <w:rPr>
          <w:rStyle w:val="StyleUnderline"/>
        </w:rPr>
        <w:t xml:space="preserve"> 30 hospitals and </w:t>
      </w:r>
      <w:r w:rsidRPr="00AE73AE">
        <w:rPr>
          <w:rStyle w:val="Emphasis"/>
        </w:rPr>
        <w:t xml:space="preserve">30 </w:t>
      </w:r>
      <w:r w:rsidRPr="00777478">
        <w:rPr>
          <w:rStyle w:val="Emphasis"/>
          <w:highlight w:val="green"/>
        </w:rPr>
        <w:t>malaria prevention and</w:t>
      </w:r>
      <w:r w:rsidRPr="00AE73AE">
        <w:rPr>
          <w:rStyle w:val="Emphasis"/>
        </w:rPr>
        <w:t xml:space="preserve"> control centers in Africa</w:t>
      </w:r>
      <w:r w:rsidRPr="00AE73AE">
        <w:rPr>
          <w:rStyle w:val="StyleUnderline"/>
        </w:rPr>
        <w:t xml:space="preserve">, </w:t>
      </w:r>
      <w:r w:rsidRPr="00777478">
        <w:rPr>
          <w:rStyle w:val="StyleUnderline"/>
          <w:highlight w:val="green"/>
        </w:rPr>
        <w:t>invested</w:t>
      </w:r>
      <w:r w:rsidRPr="00AE73AE">
        <w:rPr>
          <w:rStyle w:val="StyleUnderline"/>
        </w:rPr>
        <w:t xml:space="preserve"> 800 million RMB (123.9 million USD) </w:t>
      </w:r>
      <w:r w:rsidRPr="00777478">
        <w:rPr>
          <w:rStyle w:val="StyleUnderline"/>
          <w:highlight w:val="green"/>
        </w:rPr>
        <w:t>in</w:t>
      </w:r>
      <w:r w:rsidRPr="00AE73AE">
        <w:rPr>
          <w:rStyle w:val="StyleUnderline"/>
        </w:rPr>
        <w:t xml:space="preserve"> medical equipment, </w:t>
      </w:r>
      <w:r w:rsidRPr="00AE73AE">
        <w:rPr>
          <w:rStyle w:val="Emphasis"/>
        </w:rPr>
        <w:t xml:space="preserve">supplies and </w:t>
      </w:r>
      <w:r w:rsidRPr="00777478">
        <w:rPr>
          <w:rStyle w:val="Emphasis"/>
          <w:highlight w:val="green"/>
        </w:rPr>
        <w:t>anti-malaria drugs</w:t>
      </w:r>
      <w:r w:rsidRPr="00AE73AE">
        <w:rPr>
          <w:rStyle w:val="StyleUnderline"/>
        </w:rPr>
        <w:t>, and trained over 3,000 health care workers from various African countries</w:t>
      </w:r>
      <w:r w:rsidRPr="00AE73AE">
        <w:t xml:space="preserve"> [3].</w:t>
      </w:r>
    </w:p>
    <w:p w14:paraId="7E3ED3C3" w14:textId="77777777" w:rsidR="00AC3833" w:rsidRDefault="00AC3833" w:rsidP="00AC3833">
      <w:r>
        <w:t>Policy and mechanisms</w:t>
      </w:r>
    </w:p>
    <w:p w14:paraId="4B4EC9B7" w14:textId="77777777" w:rsidR="00AC3833" w:rsidRDefault="00AC3833" w:rsidP="00AC3833">
      <w:r>
        <w:t>From its very beginnings, China’s health assistance has been perceived as opportunistic by some while at the same time as altruistic by others</w:t>
      </w:r>
      <w:r w:rsidRPr="00DE14A9">
        <w:rPr>
          <w:rStyle w:val="StyleUnderline"/>
        </w:rPr>
        <w:t xml:space="preserve">. Chinese overseas health assistance has its roots in the </w:t>
      </w:r>
      <w:r w:rsidRPr="00DE14A9">
        <w:rPr>
          <w:rStyle w:val="Emphasis"/>
        </w:rPr>
        <w:t>ideological concerns</w:t>
      </w:r>
      <w:r w:rsidRPr="00DE14A9">
        <w:rPr>
          <w:rStyle w:val="StyleUnderline"/>
        </w:rPr>
        <w:t xml:space="preserve"> during the Cold War when China dispatched its first medical team to Algeria in 1963</w:t>
      </w:r>
      <w:r>
        <w:t xml:space="preserve"> [6]. Since that time, China has indicated that its aid was grounded in the “Eight Principles for Economic Aid and Technical Assistance to Other Countries” originally articulated by Premier Zhou Enlai in 1964, which were described as anchored in “equality, mutual benefit with no strings attached” [1, 7]. </w:t>
      </w:r>
      <w:r w:rsidRPr="00DE14A9">
        <w:rPr>
          <w:rStyle w:val="StyleUnderline"/>
        </w:rPr>
        <w:t>China’s current assistance and investment policies in Africa are largely guided by the 2006 document entitled, “China’s African Policy”, which indicates that China “will continue to send medical teams and provide medicines and medical materials to African countries, and help them establish and improve medical facilities and train medical personnel.”</w:t>
      </w:r>
      <w:r>
        <w:t xml:space="preserve"> It also states that “</w:t>
      </w:r>
      <w:r w:rsidRPr="00777478">
        <w:rPr>
          <w:rStyle w:val="StyleUnderline"/>
          <w:highlight w:val="green"/>
        </w:rPr>
        <w:t>China will</w:t>
      </w:r>
      <w:r w:rsidRPr="00DE14A9">
        <w:rPr>
          <w:rStyle w:val="StyleUnderline"/>
        </w:rPr>
        <w:t xml:space="preserve"> </w:t>
      </w:r>
      <w:r w:rsidRPr="00777478">
        <w:rPr>
          <w:rStyle w:val="StyleUnderline"/>
          <w:highlight w:val="green"/>
        </w:rPr>
        <w:t xml:space="preserve">increase its </w:t>
      </w:r>
      <w:r w:rsidRPr="00AE0CEC">
        <w:rPr>
          <w:rStyle w:val="StyleUnderline"/>
        </w:rPr>
        <w:t xml:space="preserve">exchanges and </w:t>
      </w:r>
      <w:r w:rsidRPr="00777478">
        <w:rPr>
          <w:rStyle w:val="StyleUnderline"/>
          <w:highlight w:val="green"/>
        </w:rPr>
        <w:t xml:space="preserve">cooperation </w:t>
      </w:r>
      <w:r w:rsidRPr="00AE0CEC">
        <w:rPr>
          <w:rStyle w:val="StyleUnderline"/>
        </w:rPr>
        <w:t>with African countries</w:t>
      </w:r>
      <w:r w:rsidRPr="00777478">
        <w:rPr>
          <w:rStyle w:val="StyleUnderline"/>
          <w:highlight w:val="green"/>
        </w:rPr>
        <w:t xml:space="preserve"> in the prevention</w:t>
      </w:r>
      <w:r w:rsidRPr="00DE14A9">
        <w:rPr>
          <w:rStyle w:val="StyleUnderline"/>
        </w:rPr>
        <w:t xml:space="preserve"> and treatment </w:t>
      </w:r>
      <w:r w:rsidRPr="00777478">
        <w:rPr>
          <w:rStyle w:val="StyleUnderline"/>
          <w:highlight w:val="green"/>
        </w:rPr>
        <w:t>of</w:t>
      </w:r>
      <w:r w:rsidRPr="00DE14A9">
        <w:rPr>
          <w:rStyle w:val="StyleUnderline"/>
        </w:rPr>
        <w:t xml:space="preserve"> infectious diseases including</w:t>
      </w:r>
      <w:r>
        <w:t xml:space="preserve"> HIV/AIDS and </w:t>
      </w:r>
      <w:r w:rsidRPr="00777478">
        <w:rPr>
          <w:rStyle w:val="Emphasis"/>
          <w:highlight w:val="green"/>
        </w:rPr>
        <w:t>malaria</w:t>
      </w:r>
      <w:r>
        <w:t xml:space="preserve"> and other diseases, research and application of traditional medicine and experience concerning mechanism for public health emergencies” [8].</w:t>
      </w:r>
    </w:p>
    <w:p w14:paraId="289D3E49" w14:textId="77777777" w:rsidR="00AC3833" w:rsidRDefault="00AC3833" w:rsidP="00AC3833">
      <w:r>
        <w:t>The 2006 document “China’s African Policy” granted the Forum on China-Africa Cooperation (FOCAC) a central role in shaping the China-Africa relationship. At each FOCAC summit since 2000, the Chinese government makes new assistance commitments, often including health-related aid. For example, at the Second Summit of the FOCAC in December 2015, Chinese President Xi Jinping announced a 60 billion USD package to support cooperation with Africa for the following three years, with public health being one of the areas to be covered [9].</w:t>
      </w:r>
    </w:p>
    <w:p w14:paraId="336B30F7" w14:textId="77777777" w:rsidR="00AC3833" w:rsidRPr="00DE14A9" w:rsidRDefault="00AC3833" w:rsidP="00AC3833">
      <w:pPr>
        <w:rPr>
          <w:rStyle w:val="StyleUnderline"/>
        </w:rPr>
      </w:pPr>
      <w:r>
        <w:t xml:space="preserve">Through FOCAC programs, </w:t>
      </w:r>
      <w:r w:rsidRPr="00DE14A9">
        <w:rPr>
          <w:rStyle w:val="StyleUnderline"/>
        </w:rPr>
        <w:t>China has established a series of other China-Africa health-related cooperation instruments. These include: the African Human Resources Development Fund in 2000; the first China-Africa Forum on Traditional Medicine in 2002; a 5 billion USD China-Africa Development Fund in 2006; and the first Ministerial Forum on China-Africa Health Development in 2013, which was timed to commemorate the 50th anniversary of the first CMT sent to Algeria in 1963.</w:t>
      </w:r>
    </w:p>
    <w:p w14:paraId="32424148" w14:textId="77777777" w:rsidR="00AC3833" w:rsidRDefault="00AC3833" w:rsidP="00AC3833">
      <w:r>
        <w:t>Despite these many initiatives</w:t>
      </w:r>
      <w:r w:rsidRPr="00DE14A9">
        <w:rPr>
          <w:rStyle w:val="StyleUnderline"/>
        </w:rPr>
        <w:t>, a key limitation of China’s health aid approach is the absence of a cohesive approach and a coherent strategy of China’s health diplomacy</w:t>
      </w:r>
      <w:r>
        <w:t xml:space="preserve">. It should be noted that </w:t>
      </w:r>
      <w:r w:rsidRPr="00DE14A9">
        <w:rPr>
          <w:rStyle w:val="StyleUnderline"/>
        </w:rPr>
        <w:t>China’s health aid is primarily managed by the Ministry of Commerce, with the participation of the Ministry of Foreign Affairs, the Ministry of Finance and the National Health and Family Planning Commission, with oversight from the State Council</w:t>
      </w:r>
      <w:r>
        <w:t xml:space="preserve"> [10]. While the Chinese national government takes the lead to initiate and negotiate bilateral agreements with African countries, </w:t>
      </w:r>
      <w:r w:rsidRPr="00DE14A9">
        <w:rPr>
          <w:rStyle w:val="StyleUnderline"/>
        </w:rPr>
        <w:t xml:space="preserve">the implementation of these </w:t>
      </w:r>
      <w:proofErr w:type="gramStart"/>
      <w:r w:rsidRPr="00DE14A9">
        <w:rPr>
          <w:rStyle w:val="StyleUnderline"/>
        </w:rPr>
        <w:t>agreements</w:t>
      </w:r>
      <w:proofErr w:type="gramEnd"/>
      <w:r w:rsidRPr="00DE14A9">
        <w:rPr>
          <w:rStyle w:val="StyleUnderline"/>
        </w:rPr>
        <w:t xml:space="preserve"> rests with China’s provincial or subnational governments.</w:t>
      </w:r>
      <w:r>
        <w:t xml:space="preserve"> In addition</w:t>
      </w:r>
      <w:r w:rsidRPr="00DE14A9">
        <w:rPr>
          <w:rStyle w:val="StyleUnderline"/>
        </w:rPr>
        <w:t>, China’s existing foreign aid policies are based largely on ad hoc central ministerial documents and regulations, which are not subject to approval by the legislative branch</w:t>
      </w:r>
      <w:r>
        <w:t xml:space="preserve"> [11]. Furthermore, c</w:t>
      </w:r>
      <w:r w:rsidRPr="00DE14A9">
        <w:rPr>
          <w:rStyle w:val="StyleUnderline"/>
        </w:rPr>
        <w:t xml:space="preserve">ompetition within the Chinese government ministries and at provincial levels further undermines the overall cohesion and coordination of China’s aid </w:t>
      </w:r>
      <w:r>
        <w:t>[12]. For example, individual provincial Chinese governments are designated to provide specific African countries with medical teams, thus, this results in the allocation of different levels of resources to health projects based on provincial interest and their local capacity [13]. This has resulted in variations in the quantity and quality of the assistance provided to recipient African countries [14].</w:t>
      </w:r>
    </w:p>
    <w:p w14:paraId="32CF40EC" w14:textId="77777777" w:rsidR="00AC3833" w:rsidRDefault="00AC3833" w:rsidP="00AC3833">
      <w:r>
        <w:t>Measuring the magnitude and impact of China’s health assistance to Africa</w:t>
      </w:r>
    </w:p>
    <w:p w14:paraId="53FA6870" w14:textId="77777777" w:rsidR="00AC3833" w:rsidRDefault="00AC3833" w:rsidP="00AC3833">
      <w:r>
        <w:t xml:space="preserve">One of the major challenges in understanding the scope and impact of China’s health assistance to Africa is the lack of information regarding the amount of such aid (or its overall foreign aid), the criteria for making aid decisions, and the mechanism for determining the impact of aid [15]. For example, Li found </w:t>
      </w:r>
      <w:r w:rsidRPr="00DE14A9">
        <w:rPr>
          <w:rStyle w:val="StyleUnderline"/>
        </w:rPr>
        <w:t xml:space="preserve">that it was difficult to find a consistent report of even the total number of CMTs dispatched to Africa </w:t>
      </w:r>
      <w:r>
        <w:t xml:space="preserve">[16]. Some have argued that </w:t>
      </w:r>
      <w:r w:rsidRPr="00DE14A9">
        <w:rPr>
          <w:rStyle w:val="Emphasis"/>
        </w:rPr>
        <w:t>the lack of transparency reflects China’s effort to avoid pressure both from African governments for more aid and from domestic criticism against supporting other countries while poverty remains a challenge at home</w:t>
      </w:r>
      <w:r>
        <w:t xml:space="preserve"> [17]. Others pointed out that recipient </w:t>
      </w:r>
      <w:r w:rsidRPr="00DE14A9">
        <w:rPr>
          <w:rStyle w:val="StyleUnderline"/>
        </w:rPr>
        <w:t>African countries are also unwilling or incapable of informing other states on the amount of aid received from China</w:t>
      </w:r>
      <w:r>
        <w:t xml:space="preserve"> [18].</w:t>
      </w:r>
    </w:p>
    <w:p w14:paraId="48856E33" w14:textId="77777777" w:rsidR="00AC3833" w:rsidRPr="00152540" w:rsidRDefault="00AC3833" w:rsidP="00AC3833">
      <w:proofErr w:type="spellStart"/>
      <w:r>
        <w:t>AidData</w:t>
      </w:r>
      <w:proofErr w:type="spellEnd"/>
      <w:r>
        <w:t xml:space="preserve">, a partnership between the College of William and Mary, Brigham Young University and Development Gateway, has attempted to track China’s foreign aid. </w:t>
      </w:r>
      <w:proofErr w:type="spellStart"/>
      <w:r>
        <w:t>AidData</w:t>
      </w:r>
      <w:proofErr w:type="spellEnd"/>
      <w:r>
        <w:t xml:space="preserve"> adopted a “Tracking Under-Reported Financial Flows (TUFF)” methodology [19] to collect comprehensive and standardized data on development finance flows between China and African countries. However, others have noted varying estimates of such aid by using different methods. </w:t>
      </w:r>
      <w:proofErr w:type="spellStart"/>
      <w:r>
        <w:t>Grepin</w:t>
      </w:r>
      <w:proofErr w:type="spellEnd"/>
      <w:r>
        <w:t xml:space="preserve"> et al., using data released from </w:t>
      </w:r>
      <w:proofErr w:type="spellStart"/>
      <w:r>
        <w:t>AidData</w:t>
      </w:r>
      <w:proofErr w:type="spellEnd"/>
      <w:r>
        <w:t xml:space="preserve">, suggested that China had pledged health projects valued at 231 million USD per year over the past decade [2]. In contrast, using </w:t>
      </w:r>
      <w:r w:rsidRPr="00152540">
        <w:t>manually collected information, Liu et al. [5], estimated that China disbursed 150 million USD in health aid annually.</w:t>
      </w:r>
    </w:p>
    <w:p w14:paraId="41E16861" w14:textId="77777777" w:rsidR="00AC3833" w:rsidRPr="00152540" w:rsidRDefault="00AC3833" w:rsidP="00AC3833">
      <w:r w:rsidRPr="00152540">
        <w:t>China’s approach to aid: altruism or opportunism</w:t>
      </w:r>
    </w:p>
    <w:p w14:paraId="7F6E2082" w14:textId="77777777" w:rsidR="00AC3833" w:rsidRPr="00152540" w:rsidRDefault="00AC3833" w:rsidP="00AC3833">
      <w:pPr>
        <w:rPr>
          <w:rStyle w:val="Emphasis"/>
        </w:rPr>
      </w:pPr>
      <w:r w:rsidRPr="00152540">
        <w:rPr>
          <w:rStyle w:val="StyleUnderline"/>
        </w:rPr>
        <w:t xml:space="preserve">China’s engagement in Africa health aid has differed from aid provided by traditional Western donors, particularly in the way China builds on its own prior experiences in building its own health system as a developing country, and in the manner in which it places special </w:t>
      </w:r>
      <w:r w:rsidRPr="00152540">
        <w:rPr>
          <w:rStyle w:val="Emphasis"/>
        </w:rPr>
        <w:t>emphasis on the issue of the national sovereignty of recipient countries.</w:t>
      </w:r>
    </w:p>
    <w:p w14:paraId="3EE2222C" w14:textId="77777777" w:rsidR="00AC3833" w:rsidRDefault="00AC3833" w:rsidP="00AC3833">
      <w:r w:rsidRPr="00152540">
        <w:rPr>
          <w:rStyle w:val="StyleUnderline"/>
        </w:rPr>
        <w:t>A distinctive feature of China’s health aid that is frequently discussed in</w:t>
      </w:r>
      <w:r w:rsidRPr="00F66A30">
        <w:rPr>
          <w:rStyle w:val="StyleUnderline"/>
        </w:rPr>
        <w:t xml:space="preserve"> the literature is what has been referred to as the “no strings attached” altruistic approach which “never imposes ideology, values and development models on other countries, especially African countries” </w:t>
      </w:r>
      <w:r>
        <w:t xml:space="preserve">[20]. </w:t>
      </w:r>
      <w:r w:rsidRPr="00777478">
        <w:rPr>
          <w:rStyle w:val="Emphasis"/>
          <w:highlight w:val="green"/>
        </w:rPr>
        <w:t>Concerns have been raised regarding</w:t>
      </w:r>
      <w:r w:rsidRPr="00F66A30">
        <w:rPr>
          <w:rStyle w:val="Emphasis"/>
        </w:rPr>
        <w:t xml:space="preserve"> this claim indicating that the vision of a democratic Africa where human rights are respected is challenged by </w:t>
      </w:r>
      <w:r w:rsidRPr="00AE0CEC">
        <w:rPr>
          <w:rStyle w:val="Emphasis"/>
        </w:rPr>
        <w:t>China’s approach,</w:t>
      </w:r>
      <w:r w:rsidRPr="00F66A30">
        <w:rPr>
          <w:rStyle w:val="Emphasis"/>
        </w:rPr>
        <w:t xml:space="preserve"> particularly with its growing influence in the continent </w:t>
      </w:r>
      <w:r>
        <w:t xml:space="preserve">[21]. Some have noted that </w:t>
      </w:r>
      <w:r w:rsidRPr="00AE0CEC">
        <w:rPr>
          <w:rStyle w:val="Emphasis"/>
          <w:highlight w:val="green"/>
        </w:rPr>
        <w:t>China legitimizes</w:t>
      </w:r>
      <w:r w:rsidRPr="00F66A30">
        <w:rPr>
          <w:rStyle w:val="Emphasis"/>
        </w:rPr>
        <w:t xml:space="preserve"> and encourages </w:t>
      </w:r>
      <w:r w:rsidRPr="00777478">
        <w:rPr>
          <w:rStyle w:val="Emphasis"/>
          <w:highlight w:val="green"/>
        </w:rPr>
        <w:t>Africa’s most</w:t>
      </w:r>
      <w:r w:rsidRPr="00F66A30">
        <w:rPr>
          <w:rStyle w:val="Emphasis"/>
        </w:rPr>
        <w:t xml:space="preserve"> </w:t>
      </w:r>
      <w:r w:rsidRPr="00777478">
        <w:rPr>
          <w:rStyle w:val="Emphasis"/>
          <w:highlight w:val="green"/>
        </w:rPr>
        <w:t xml:space="preserve">repressive regimes, which leads to </w:t>
      </w:r>
      <w:r w:rsidRPr="00AE73AE">
        <w:rPr>
          <w:rStyle w:val="Emphasis"/>
        </w:rPr>
        <w:t xml:space="preserve">enabling </w:t>
      </w:r>
      <w:r w:rsidRPr="00777478">
        <w:rPr>
          <w:rStyle w:val="Emphasis"/>
          <w:highlight w:val="green"/>
        </w:rPr>
        <w:t>weak and failed states</w:t>
      </w:r>
      <w:r>
        <w:t xml:space="preserve"> [13]. </w:t>
      </w:r>
      <w:r w:rsidRPr="00F66A30">
        <w:rPr>
          <w:rStyle w:val="StyleUnderline"/>
        </w:rPr>
        <w:t xml:space="preserve">Critics have also expressed concern that despite its stated approach of “no strings attached”, </w:t>
      </w:r>
      <w:r w:rsidRPr="00777478">
        <w:rPr>
          <w:rStyle w:val="StyleUnderline"/>
          <w:highlight w:val="green"/>
        </w:rPr>
        <w:t>China has</w:t>
      </w:r>
      <w:r w:rsidRPr="00F66A30">
        <w:rPr>
          <w:rStyle w:val="StyleUnderline"/>
        </w:rPr>
        <w:t xml:space="preserve"> its own </w:t>
      </w:r>
      <w:r w:rsidRPr="00777478">
        <w:rPr>
          <w:rStyle w:val="StyleUnderline"/>
          <w:highlight w:val="green"/>
        </w:rPr>
        <w:t>expectations</w:t>
      </w:r>
      <w:r w:rsidRPr="00F66A30">
        <w:rPr>
          <w:rStyle w:val="StyleUnderline"/>
        </w:rPr>
        <w:t xml:space="preserve"> from recipient countries, </w:t>
      </w:r>
      <w:r w:rsidRPr="00777478">
        <w:rPr>
          <w:rStyle w:val="StyleUnderline"/>
          <w:highlight w:val="green"/>
        </w:rPr>
        <w:t xml:space="preserve">including </w:t>
      </w:r>
      <w:r w:rsidRPr="00777478">
        <w:rPr>
          <w:rStyle w:val="Emphasis"/>
          <w:highlight w:val="green"/>
        </w:rPr>
        <w:t>diplomatic loyalty on issues such as Taiwan</w:t>
      </w:r>
      <w:r w:rsidRPr="00F66A30">
        <w:rPr>
          <w:rStyle w:val="StyleUnderline"/>
        </w:rPr>
        <w:t xml:space="preserve">, </w:t>
      </w:r>
      <w:r w:rsidRPr="00777478">
        <w:rPr>
          <w:rStyle w:val="Emphasis"/>
          <w:highlight w:val="green"/>
        </w:rPr>
        <w:t>Tibet</w:t>
      </w:r>
      <w:r w:rsidRPr="00777478">
        <w:rPr>
          <w:rStyle w:val="StyleUnderline"/>
          <w:highlight w:val="green"/>
        </w:rPr>
        <w:t xml:space="preserve"> and</w:t>
      </w:r>
      <w:r w:rsidRPr="00F66A30">
        <w:rPr>
          <w:rStyle w:val="StyleUnderline"/>
        </w:rPr>
        <w:t xml:space="preserve"> </w:t>
      </w:r>
      <w:r w:rsidRPr="00F66A30">
        <w:rPr>
          <w:rStyle w:val="Emphasis"/>
        </w:rPr>
        <w:t xml:space="preserve">the status of the </w:t>
      </w:r>
      <w:r w:rsidRPr="00777478">
        <w:rPr>
          <w:rStyle w:val="Emphasis"/>
          <w:highlight w:val="green"/>
        </w:rPr>
        <w:t>Uyghur people</w:t>
      </w:r>
      <w:r>
        <w:t xml:space="preserve"> [15].</w:t>
      </w:r>
    </w:p>
    <w:p w14:paraId="0445D113" w14:textId="77777777" w:rsidR="00AC3833" w:rsidRDefault="00AC3833" w:rsidP="00AC3833">
      <w:r>
        <w:t xml:space="preserve">Other observers claim that </w:t>
      </w:r>
      <w:r w:rsidRPr="00777478">
        <w:rPr>
          <w:rStyle w:val="StyleUnderline"/>
          <w:highlight w:val="green"/>
        </w:rPr>
        <w:t>China’s</w:t>
      </w:r>
      <w:r w:rsidRPr="00F66A30">
        <w:rPr>
          <w:rStyle w:val="StyleUnderline"/>
        </w:rPr>
        <w:t xml:space="preserve"> health </w:t>
      </w:r>
      <w:r w:rsidRPr="00777478">
        <w:rPr>
          <w:rStyle w:val="StyleUnderline"/>
          <w:highlight w:val="green"/>
        </w:rPr>
        <w:t>priorities</w:t>
      </w:r>
      <w:r w:rsidRPr="00F66A30">
        <w:rPr>
          <w:rStyle w:val="StyleUnderline"/>
        </w:rPr>
        <w:t xml:space="preserve"> in Africa </w:t>
      </w:r>
      <w:r w:rsidRPr="00777478">
        <w:rPr>
          <w:rStyle w:val="StyleUnderline"/>
          <w:highlight w:val="green"/>
        </w:rPr>
        <w:t>aim to secure stable supplies of oil</w:t>
      </w:r>
      <w:r w:rsidRPr="00F66A30">
        <w:rPr>
          <w:rStyle w:val="StyleUnderline"/>
        </w:rPr>
        <w:t xml:space="preserve"> and other natural resources</w:t>
      </w:r>
      <w:r>
        <w:t xml:space="preserve"> [22]. </w:t>
      </w:r>
      <w:r w:rsidRPr="00AE73AE">
        <w:rPr>
          <w:rStyle w:val="StyleUnderline"/>
        </w:rPr>
        <w:t>They point to</w:t>
      </w:r>
      <w:r w:rsidRPr="00F66A30">
        <w:rPr>
          <w:rStyle w:val="StyleUnderline"/>
        </w:rPr>
        <w:t xml:space="preserve"> the fact that </w:t>
      </w:r>
      <w:r w:rsidRPr="00AE0CEC">
        <w:rPr>
          <w:rStyle w:val="StyleUnderline"/>
        </w:rPr>
        <w:t>China imports one-third of its oil from Africa and significant</w:t>
      </w:r>
      <w:r w:rsidRPr="00F66A30">
        <w:rPr>
          <w:rStyle w:val="StyleUnderline"/>
        </w:rPr>
        <w:t xml:space="preserve"> amounts of minerals and other </w:t>
      </w:r>
      <w:r w:rsidRPr="00AE0CEC">
        <w:rPr>
          <w:rStyle w:val="StyleUnderline"/>
        </w:rPr>
        <w:t>raw materials,</w:t>
      </w:r>
      <w:r w:rsidRPr="00F66A30">
        <w:rPr>
          <w:rStyle w:val="StyleUnderline"/>
        </w:rPr>
        <w:t xml:space="preserve"> largely from Sudan, Angola, and the Democratic Republic of the Congo</w:t>
      </w:r>
      <w:r>
        <w:t xml:space="preserve"> [23].</w:t>
      </w:r>
    </w:p>
    <w:p w14:paraId="05726646" w14:textId="77777777" w:rsidR="00AC3833" w:rsidRDefault="00AC3833" w:rsidP="00AC3833">
      <w:r>
        <w:t xml:space="preserve">The Chinese government has responded to some of the criticisms cited above by denying that it has any intent of plundering Africa’s resources or that its sole interest rests on utilizing Africa’s markets for its products [24]. As evidence to the support, </w:t>
      </w:r>
      <w:r w:rsidRPr="00F66A30">
        <w:rPr>
          <w:rStyle w:val="StyleUnderline"/>
        </w:rPr>
        <w:t xml:space="preserve">some have noted that </w:t>
      </w:r>
      <w:r w:rsidRPr="00AE0CEC">
        <w:rPr>
          <w:rStyle w:val="StyleUnderline"/>
        </w:rPr>
        <w:t>China provides aid to all countries in sub Saharan Africa</w:t>
      </w:r>
      <w:r w:rsidRPr="00F66A30">
        <w:rPr>
          <w:rStyle w:val="StyleUnderline"/>
        </w:rPr>
        <w:t xml:space="preserve"> </w:t>
      </w:r>
      <w:r>
        <w:t xml:space="preserve">(except to those that do not follow the “One China Policy”, i.e. that recognize Taiwan). </w:t>
      </w:r>
      <w:r w:rsidRPr="00F66A30">
        <w:rPr>
          <w:rStyle w:val="StyleUnderline"/>
        </w:rPr>
        <w:t>This has been contrasted by Chinese officials with the approach by traditional Western donors, where some countries are favored over others</w:t>
      </w:r>
      <w:r>
        <w:t xml:space="preserve"> [25]. In addition, </w:t>
      </w:r>
      <w:r w:rsidRPr="00F66A30">
        <w:rPr>
          <w:rStyle w:val="StyleUnderline"/>
        </w:rPr>
        <w:t>studies have indicated the lack of evidence to suggest that China targets health aid preferentially to resource-rich countries</w:t>
      </w:r>
      <w:r>
        <w:t xml:space="preserve"> [2</w:t>
      </w:r>
      <w:r w:rsidRPr="00F66A30">
        <w:rPr>
          <w:rStyle w:val="StyleUnderline"/>
        </w:rPr>
        <w:t xml:space="preserve">]. It is further argued that </w:t>
      </w:r>
      <w:r w:rsidRPr="00777478">
        <w:rPr>
          <w:rStyle w:val="StyleUnderline"/>
          <w:highlight w:val="green"/>
        </w:rPr>
        <w:t>China’s</w:t>
      </w:r>
      <w:r w:rsidRPr="00F66A30">
        <w:rPr>
          <w:rStyle w:val="StyleUnderline"/>
        </w:rPr>
        <w:t xml:space="preserve"> Official Development Assistance (</w:t>
      </w:r>
      <w:r w:rsidRPr="00777478">
        <w:rPr>
          <w:rStyle w:val="StyleUnderline"/>
          <w:highlight w:val="green"/>
        </w:rPr>
        <w:t>ODA</w:t>
      </w:r>
      <w:r w:rsidRPr="00F66A30">
        <w:rPr>
          <w:rStyle w:val="StyleUnderline"/>
        </w:rPr>
        <w:t xml:space="preserve">) </w:t>
      </w:r>
      <w:r w:rsidRPr="00AE0CEC">
        <w:rPr>
          <w:rStyle w:val="StyleUnderline"/>
        </w:rPr>
        <w:t>to Africa</w:t>
      </w:r>
      <w:r w:rsidRPr="00777478">
        <w:rPr>
          <w:rStyle w:val="StyleUnderline"/>
          <w:highlight w:val="green"/>
        </w:rPr>
        <w:t xml:space="preserve"> has been driven</w:t>
      </w:r>
      <w:r w:rsidRPr="00F66A30">
        <w:rPr>
          <w:rStyle w:val="StyleUnderline"/>
        </w:rPr>
        <w:t xml:space="preserve"> primarily </w:t>
      </w:r>
      <w:r w:rsidRPr="00777478">
        <w:rPr>
          <w:rStyle w:val="StyleUnderline"/>
          <w:highlight w:val="green"/>
        </w:rPr>
        <w:t>by</w:t>
      </w:r>
      <w:r w:rsidRPr="00F66A30">
        <w:rPr>
          <w:rStyle w:val="StyleUnderline"/>
        </w:rPr>
        <w:t xml:space="preserve"> </w:t>
      </w:r>
      <w:r w:rsidRPr="00777478">
        <w:rPr>
          <w:rStyle w:val="Emphasis"/>
          <w:highlight w:val="green"/>
        </w:rPr>
        <w:t>foreign policy considerations</w:t>
      </w:r>
      <w:r w:rsidRPr="00F66A30">
        <w:rPr>
          <w:rStyle w:val="StyleUnderline"/>
        </w:rPr>
        <w:t xml:space="preserve"> instead of economic interests</w:t>
      </w:r>
      <w:r>
        <w:t xml:space="preserve"> [26].</w:t>
      </w:r>
    </w:p>
    <w:p w14:paraId="10CA50E4" w14:textId="77777777" w:rsidR="00AC3833" w:rsidRDefault="00AC3833" w:rsidP="00AC3833">
      <w:r>
        <w:t xml:space="preserve">China has also cited as evidence of its altruistic intent the fact that African governments have expressed gratitude for China’s medical teams lauding their strong commitment and their willingness to help the citizens of their countries [27]. It is estimated that by 2009, </w:t>
      </w:r>
      <w:r w:rsidRPr="00F66A30">
        <w:rPr>
          <w:rStyle w:val="StyleUnderline"/>
        </w:rPr>
        <w:t>more than 21,000 Chinese medical workers have provided services to 260 million patients around the world</w:t>
      </w:r>
      <w:r>
        <w:t xml:space="preserve"> [1]. In addition, as of 2013, </w:t>
      </w:r>
      <w:r w:rsidRPr="00F66A30">
        <w:rPr>
          <w:rStyle w:val="StyleUnderline"/>
        </w:rPr>
        <w:t>about 1000 Chinese medical team members have received medals of appreciation from recipient governments</w:t>
      </w:r>
      <w:r>
        <w:t xml:space="preserve"> [28]. Their efforts have been acknowledged as filling critical gaps, particularly through their service in rural areas, positions that have been difficult to fill with African physicians [29]. In addition, </w:t>
      </w:r>
      <w:r w:rsidRPr="00F66A30">
        <w:rPr>
          <w:rStyle w:val="StyleUnderline"/>
        </w:rPr>
        <w:t>some have countered the criticism to China by indicating that the western approach to aid, that is often couched in altruism, has failed to take the African reality into consideration and reflecting an arrogant premise of “knowing what is best for Africa”</w:t>
      </w:r>
      <w:r>
        <w:t xml:space="preserve"> [30].</w:t>
      </w:r>
    </w:p>
    <w:p w14:paraId="3C8DFCEA" w14:textId="77777777" w:rsidR="00AC3833" w:rsidRDefault="00AC3833" w:rsidP="00AC3833">
      <w:r>
        <w:t>Health aid as a diplomatic strategy</w:t>
      </w:r>
    </w:p>
    <w:p w14:paraId="2E2C7ECA" w14:textId="77777777" w:rsidR="00AC3833" w:rsidRPr="00F66A30" w:rsidRDefault="00AC3833" w:rsidP="00AC3833">
      <w:pPr>
        <w:rPr>
          <w:rStyle w:val="Emphasis"/>
        </w:rPr>
      </w:pPr>
      <w:r>
        <w:t xml:space="preserve">While policy dynamics behind China’s health aid attract relatively little attention from scholars, </w:t>
      </w:r>
      <w:r w:rsidRPr="00F66A30">
        <w:rPr>
          <w:rStyle w:val="Emphasis"/>
        </w:rPr>
        <w:t xml:space="preserve">some studies have pointed out that </w:t>
      </w:r>
      <w:r w:rsidRPr="00777478">
        <w:rPr>
          <w:rStyle w:val="Emphasis"/>
          <w:highlight w:val="green"/>
        </w:rPr>
        <w:t>China’s health aid has been an integral</w:t>
      </w:r>
      <w:r w:rsidRPr="00F66A30">
        <w:rPr>
          <w:rStyle w:val="Emphasis"/>
        </w:rPr>
        <w:t xml:space="preserve"> part of the country’s diplomatic strategy </w:t>
      </w:r>
      <w:r w:rsidRPr="00777478">
        <w:rPr>
          <w:rStyle w:val="Emphasis"/>
          <w:highlight w:val="green"/>
        </w:rPr>
        <w:t>to expand international influence while improving its</w:t>
      </w:r>
      <w:r w:rsidRPr="00F66A30">
        <w:rPr>
          <w:rStyle w:val="Emphasis"/>
        </w:rPr>
        <w:t xml:space="preserve"> international </w:t>
      </w:r>
      <w:r w:rsidRPr="00777478">
        <w:rPr>
          <w:rStyle w:val="Emphasis"/>
          <w:highlight w:val="green"/>
        </w:rPr>
        <w:t>image</w:t>
      </w:r>
      <w:r>
        <w:t xml:space="preserve"> [6, 11]. A review [31] of China’s health diplomacy in Africa showed that in 1950s and 1960s</w:t>
      </w:r>
      <w:r w:rsidRPr="00F66A30">
        <w:rPr>
          <w:rStyle w:val="Emphasis"/>
        </w:rPr>
        <w:t xml:space="preserve">, </w:t>
      </w:r>
      <w:r w:rsidRPr="00777478">
        <w:rPr>
          <w:rStyle w:val="Emphasis"/>
          <w:highlight w:val="green"/>
        </w:rPr>
        <w:t>China’s relationship with African countries</w:t>
      </w:r>
      <w:r w:rsidRPr="00F66A30">
        <w:rPr>
          <w:rStyle w:val="Emphasis"/>
        </w:rPr>
        <w:t xml:space="preserve"> was </w:t>
      </w:r>
      <w:r w:rsidRPr="00777478">
        <w:rPr>
          <w:rStyle w:val="Emphasis"/>
          <w:highlight w:val="green"/>
        </w:rPr>
        <w:t>framed as a counterbalance to the</w:t>
      </w:r>
      <w:r w:rsidRPr="00F66A30">
        <w:rPr>
          <w:rStyle w:val="Emphasis"/>
        </w:rPr>
        <w:t xml:space="preserve"> powers of </w:t>
      </w:r>
      <w:r w:rsidRPr="00777478">
        <w:rPr>
          <w:rStyle w:val="Emphasis"/>
          <w:highlight w:val="green"/>
        </w:rPr>
        <w:t>U</w:t>
      </w:r>
      <w:r w:rsidRPr="00F66A30">
        <w:rPr>
          <w:rStyle w:val="Emphasis"/>
        </w:rPr>
        <w:t xml:space="preserve">nited </w:t>
      </w:r>
      <w:r w:rsidRPr="00777478">
        <w:rPr>
          <w:rStyle w:val="Emphasis"/>
          <w:highlight w:val="green"/>
        </w:rPr>
        <w:t>S</w:t>
      </w:r>
      <w:r w:rsidRPr="00F66A30">
        <w:rPr>
          <w:rStyle w:val="Emphasis"/>
        </w:rPr>
        <w:t xml:space="preserve">tates </w:t>
      </w:r>
      <w:r w:rsidRPr="00777478">
        <w:rPr>
          <w:rStyle w:val="Emphasis"/>
          <w:highlight w:val="green"/>
        </w:rPr>
        <w:t>and the Soviet Union</w:t>
      </w:r>
      <w:r>
        <w:t xml:space="preserve">. In the ensuing decades, China paid less attention to Africa as it sought to find its place in the international marketplace. In recent years, </w:t>
      </w:r>
      <w:r w:rsidRPr="00777478">
        <w:rPr>
          <w:rStyle w:val="Emphasis"/>
          <w:highlight w:val="green"/>
        </w:rPr>
        <w:t>Africa has</w:t>
      </w:r>
      <w:r w:rsidRPr="00F66A30">
        <w:rPr>
          <w:rStyle w:val="Emphasis"/>
        </w:rPr>
        <w:t xml:space="preserve"> </w:t>
      </w:r>
      <w:r w:rsidRPr="00777478">
        <w:rPr>
          <w:rStyle w:val="Emphasis"/>
          <w:highlight w:val="green"/>
        </w:rPr>
        <w:t>regained high prominence</w:t>
      </w:r>
      <w:r w:rsidRPr="00F66A30">
        <w:rPr>
          <w:rStyle w:val="Emphasis"/>
        </w:rPr>
        <w:t xml:space="preserve"> in China’s overall foreign policy, </w:t>
      </w:r>
      <w:r w:rsidRPr="00777478">
        <w:rPr>
          <w:rStyle w:val="Emphasis"/>
          <w:highlight w:val="green"/>
        </w:rPr>
        <w:t>and the</w:t>
      </w:r>
      <w:r w:rsidRPr="00F66A30">
        <w:rPr>
          <w:rStyle w:val="Emphasis"/>
        </w:rPr>
        <w:t xml:space="preserve"> Chinese </w:t>
      </w:r>
      <w:r w:rsidRPr="00777478">
        <w:rPr>
          <w:rStyle w:val="Emphasis"/>
          <w:highlight w:val="green"/>
        </w:rPr>
        <w:t>government has reinvigorated its commitment to health assistance</w:t>
      </w:r>
      <w:r w:rsidRPr="00F66A30">
        <w:rPr>
          <w:rStyle w:val="Emphasis"/>
        </w:rPr>
        <w:t xml:space="preserve"> for African countries </w:t>
      </w:r>
      <w:r w:rsidRPr="00777478">
        <w:rPr>
          <w:rStyle w:val="Emphasis"/>
          <w:highlight w:val="green"/>
        </w:rPr>
        <w:t xml:space="preserve">as a means to strengthen </w:t>
      </w:r>
      <w:r w:rsidRPr="00AE73AE">
        <w:rPr>
          <w:rStyle w:val="Emphasis"/>
        </w:rPr>
        <w:t xml:space="preserve">its </w:t>
      </w:r>
      <w:r w:rsidRPr="00777478">
        <w:rPr>
          <w:rStyle w:val="Emphasis"/>
          <w:highlight w:val="green"/>
        </w:rPr>
        <w:t>diplomatic relations.</w:t>
      </w:r>
    </w:p>
    <w:p w14:paraId="7C08E6CB" w14:textId="77777777" w:rsidR="00AC3833" w:rsidRDefault="00AC3833" w:rsidP="00AC3833">
      <w:r>
        <w:t xml:space="preserve">It should be noted that </w:t>
      </w:r>
      <w:r w:rsidRPr="00F66A30">
        <w:rPr>
          <w:rStyle w:val="Emphasis"/>
        </w:rPr>
        <w:t xml:space="preserve">China’s </w:t>
      </w:r>
      <w:r w:rsidRPr="00777478">
        <w:rPr>
          <w:rStyle w:val="Emphasis"/>
          <w:highlight w:val="green"/>
        </w:rPr>
        <w:t>medical cooperation</w:t>
      </w:r>
      <w:r w:rsidRPr="00F66A30">
        <w:rPr>
          <w:rStyle w:val="Emphasis"/>
        </w:rPr>
        <w:t xml:space="preserve"> in Africa </w:t>
      </w:r>
      <w:r w:rsidRPr="00777478">
        <w:rPr>
          <w:rStyle w:val="Emphasis"/>
          <w:highlight w:val="green"/>
        </w:rPr>
        <w:t>has corresponded to China’s diplomatic strategy</w:t>
      </w:r>
      <w:r>
        <w:t xml:space="preserve"> [16]. For example,</w:t>
      </w:r>
      <w:r w:rsidRPr="00F66A30">
        <w:rPr>
          <w:rStyle w:val="StyleUnderline"/>
        </w:rPr>
        <w:t xml:space="preserve"> </w:t>
      </w:r>
      <w:r w:rsidRPr="00777478">
        <w:rPr>
          <w:rStyle w:val="StyleUnderline"/>
          <w:highlight w:val="green"/>
        </w:rPr>
        <w:t>China began sending</w:t>
      </w:r>
      <w:r w:rsidRPr="00F66A30">
        <w:rPr>
          <w:rStyle w:val="StyleUnderline"/>
        </w:rPr>
        <w:t xml:space="preserve"> </w:t>
      </w:r>
      <w:r w:rsidRPr="00777478">
        <w:rPr>
          <w:rStyle w:val="StyleUnderline"/>
          <w:highlight w:val="green"/>
        </w:rPr>
        <w:t>medical teams</w:t>
      </w:r>
      <w:r w:rsidRPr="00F66A30">
        <w:rPr>
          <w:rStyle w:val="StyleUnderline"/>
        </w:rPr>
        <w:t xml:space="preserve"> to Senegal in 1975, </w:t>
      </w:r>
      <w:r w:rsidRPr="00777478">
        <w:rPr>
          <w:rStyle w:val="StyleUnderline"/>
          <w:highlight w:val="green"/>
        </w:rPr>
        <w:t>but withdrew such</w:t>
      </w:r>
      <w:r w:rsidRPr="00F66A30">
        <w:rPr>
          <w:rStyle w:val="StyleUnderline"/>
        </w:rPr>
        <w:t xml:space="preserve"> teams from 1996 to 2007, a period </w:t>
      </w:r>
      <w:r w:rsidRPr="00777478">
        <w:rPr>
          <w:rStyle w:val="StyleUnderline"/>
          <w:highlight w:val="green"/>
        </w:rPr>
        <w:t>when diplomatic relations were severed</w:t>
      </w:r>
      <w:r w:rsidRPr="00F66A30">
        <w:rPr>
          <w:rStyle w:val="StyleUnderline"/>
        </w:rPr>
        <w:t xml:space="preserve">. In addition, Thompson and </w:t>
      </w:r>
      <w:proofErr w:type="spellStart"/>
      <w:r w:rsidRPr="00F66A30">
        <w:rPr>
          <w:rStyle w:val="StyleUnderline"/>
        </w:rPr>
        <w:t>Youde</w:t>
      </w:r>
      <w:proofErr w:type="spellEnd"/>
      <w:r w:rsidRPr="00F66A30">
        <w:rPr>
          <w:rStyle w:val="StyleUnderline"/>
        </w:rPr>
        <w:t xml:space="preserve"> posited that providing healthcare resources not only helps China gain favorable trading terms and access to necessary resources, but also supports the government’s attempts to portray itself as a good international citizen [</w:t>
      </w:r>
      <w:r>
        <w:t xml:space="preserve">31, 32]. However, despite the fact that China has become more active in global health, Huang warns that </w:t>
      </w:r>
      <w:r w:rsidRPr="00AE0CEC">
        <w:rPr>
          <w:rStyle w:val="Emphasis"/>
          <w:highlight w:val="green"/>
        </w:rPr>
        <w:t>China</w:t>
      </w:r>
      <w:r w:rsidRPr="00AE0CEC">
        <w:rPr>
          <w:rStyle w:val="Emphasis"/>
        </w:rPr>
        <w:t>’s pursuit of health as primarily foreign policy</w:t>
      </w:r>
      <w:r w:rsidRPr="00F66A30">
        <w:rPr>
          <w:rStyle w:val="Emphasis"/>
        </w:rPr>
        <w:t xml:space="preserve"> could </w:t>
      </w:r>
      <w:r w:rsidRPr="00777478">
        <w:rPr>
          <w:rStyle w:val="Emphasis"/>
          <w:highlight w:val="green"/>
        </w:rPr>
        <w:t>undermine</w:t>
      </w:r>
      <w:r w:rsidRPr="00F66A30">
        <w:rPr>
          <w:rStyle w:val="Emphasis"/>
        </w:rPr>
        <w:t xml:space="preserve"> its incentives and efficacy for greater </w:t>
      </w:r>
      <w:r w:rsidRPr="00777478">
        <w:rPr>
          <w:rStyle w:val="Emphasis"/>
          <w:highlight w:val="green"/>
        </w:rPr>
        <w:t>international health engagement</w:t>
      </w:r>
      <w:r>
        <w:t xml:space="preserve"> [6].</w:t>
      </w:r>
    </w:p>
    <w:p w14:paraId="077682B9" w14:textId="77777777" w:rsidR="00AC3833" w:rsidRPr="00F5454C" w:rsidRDefault="00AC3833" w:rsidP="00C53643">
      <w:pPr>
        <w:rPr>
          <w:rStyle w:val="StyleUnderline"/>
        </w:rPr>
      </w:pPr>
    </w:p>
    <w:p w14:paraId="2A0A0FFF" w14:textId="77777777" w:rsidR="00C53643" w:rsidRDefault="00C53643" w:rsidP="00C53643">
      <w:pPr>
        <w:pStyle w:val="Heading4"/>
      </w:pPr>
      <w:r>
        <w:t xml:space="preserve">Increased Chinese and Russian influence in Africa kills US primacy – they don’t have control now, </w:t>
      </w:r>
      <w:r w:rsidRPr="00D05129">
        <w:t>but</w:t>
      </w:r>
      <w:r>
        <w:t xml:space="preserve"> </w:t>
      </w:r>
      <w:r w:rsidRPr="00D05129">
        <w:t>military</w:t>
      </w:r>
      <w:r>
        <w:t xml:space="preserve"> conflict lets them </w:t>
      </w:r>
      <w:r w:rsidRPr="00D05129">
        <w:rPr>
          <w:u w:val="single"/>
        </w:rPr>
        <w:t>assert dominance</w:t>
      </w:r>
      <w:r>
        <w:t xml:space="preserve"> in the region </w:t>
      </w:r>
    </w:p>
    <w:p w14:paraId="5F146654" w14:textId="77777777" w:rsidR="00C53643" w:rsidRPr="00D05129" w:rsidRDefault="00C53643" w:rsidP="00C53643">
      <w:pPr>
        <w:rPr>
          <w:rStyle w:val="Style13ptBold"/>
        </w:rPr>
      </w:pPr>
      <w:proofErr w:type="spellStart"/>
      <w:r>
        <w:rPr>
          <w:rStyle w:val="Style13ptBold"/>
        </w:rPr>
        <w:t>Turse</w:t>
      </w:r>
      <w:proofErr w:type="spellEnd"/>
      <w:r>
        <w:rPr>
          <w:rStyle w:val="Style13ptBold"/>
        </w:rPr>
        <w:t xml:space="preserve"> 19 </w:t>
      </w:r>
      <w:r w:rsidRPr="00D05129">
        <w:t xml:space="preserve">[(Nick, contributing writer for The Intercept, reporting on national security and foreign policy. He is the author, most recently, of "Next Time They’ll Come to Count the Dead: War and Survival in South Sudan," as well as "Tomorrow's Battlefield: U.S. Proxy Wars and Secret Ops in Africa," and "Kill Anything That Moves: The Real American War in Vietnam." He has written for the New York Times, Los Angeles Times, San Francisco Chronicle, The Nation, and Village Voice, among other publications. He has received a </w:t>
      </w:r>
      <w:proofErr w:type="spellStart"/>
      <w:r w:rsidRPr="00D05129">
        <w:t>Ridenhour</w:t>
      </w:r>
      <w:proofErr w:type="spellEnd"/>
      <w:r w:rsidRPr="00D05129">
        <w:t xml:space="preserve"> Prize for Investigative Reporting, a James Aronson Award for Social Justice Journalism, and a Guggenheim Fellowship. </w:t>
      </w:r>
      <w:proofErr w:type="spellStart"/>
      <w:r w:rsidRPr="00D05129">
        <w:t>Turse</w:t>
      </w:r>
      <w:proofErr w:type="spellEnd"/>
      <w:r w:rsidRPr="00D05129">
        <w:t xml:space="preserve"> is a fellow at The Nation Institute and the managing editor of TomDispatch.com.) “U.S. GENERALS WORRY ABOUT RISING RUSSIAN AND CHINESE INFLUENCE IN AFRICA, DOCUMENTS SHOW” The Intercept, 8/13/2019. https://theintercept.com/2019/08/13/russia-china-military-africa/] BC</w:t>
      </w:r>
    </w:p>
    <w:p w14:paraId="2CA6834D" w14:textId="77777777" w:rsidR="00C53643" w:rsidRDefault="00C53643" w:rsidP="00C53643">
      <w:r>
        <w:t xml:space="preserve">THE TRUMP ADMINISTRATION and the Pentagon have repeatedly warned that </w:t>
      </w:r>
      <w:r w:rsidRPr="00CD3312">
        <w:rPr>
          <w:rStyle w:val="StyleUnderline"/>
          <w:highlight w:val="green"/>
        </w:rPr>
        <w:t xml:space="preserve">China and </w:t>
      </w:r>
      <w:r w:rsidRPr="002307E3">
        <w:rPr>
          <w:rStyle w:val="StyleUnderline"/>
          <w:highlight w:val="green"/>
        </w:rPr>
        <w:t xml:space="preserve">Russia are expanding </w:t>
      </w:r>
      <w:r w:rsidRPr="002307E3">
        <w:rPr>
          <w:rStyle w:val="StyleUnderline"/>
        </w:rPr>
        <w:t xml:space="preserve">their </w:t>
      </w:r>
      <w:r w:rsidRPr="002307E3">
        <w:rPr>
          <w:rStyle w:val="StyleUnderline"/>
          <w:highlight w:val="green"/>
        </w:rPr>
        <w:t xml:space="preserve">influence </w:t>
      </w:r>
      <w:r w:rsidRPr="00CD3312">
        <w:rPr>
          <w:rStyle w:val="StyleUnderline"/>
          <w:highlight w:val="green"/>
        </w:rPr>
        <w:t>across Africa</w:t>
      </w:r>
      <w:r w:rsidRPr="00CD3312">
        <w:rPr>
          <w:highlight w:val="green"/>
        </w:rPr>
        <w:t xml:space="preserve">, </w:t>
      </w:r>
      <w:r w:rsidRPr="00CD3312">
        <w:rPr>
          <w:rStyle w:val="StyleUnderline"/>
        </w:rPr>
        <w:t>where the</w:t>
      </w:r>
      <w:r w:rsidRPr="00D05129">
        <w:rPr>
          <w:rStyle w:val="StyleUnderline"/>
        </w:rPr>
        <w:t xml:space="preserve"> two longtime American </w:t>
      </w:r>
      <w:r w:rsidRPr="00CD3312">
        <w:rPr>
          <w:rStyle w:val="StyleUnderline"/>
        </w:rPr>
        <w:t>adversaries “</w:t>
      </w:r>
      <w:r w:rsidRPr="002307E3">
        <w:rPr>
          <w:rStyle w:val="Emphasis"/>
        </w:rPr>
        <w:t xml:space="preserve">interfere with U.S. military operations </w:t>
      </w:r>
      <w:r w:rsidRPr="00CD3312">
        <w:rPr>
          <w:rStyle w:val="Emphasis"/>
          <w:highlight w:val="green"/>
        </w:rPr>
        <w:t>and pose a significant threat to U.S.</w:t>
      </w:r>
      <w:r w:rsidRPr="00D05129">
        <w:rPr>
          <w:rStyle w:val="Emphasis"/>
        </w:rPr>
        <w:t xml:space="preserve"> national </w:t>
      </w:r>
      <w:r w:rsidRPr="00CD3312">
        <w:rPr>
          <w:rStyle w:val="Emphasis"/>
          <w:highlight w:val="green"/>
        </w:rPr>
        <w:t>security</w:t>
      </w:r>
      <w:r w:rsidRPr="00D05129">
        <w:rPr>
          <w:rStyle w:val="Emphasis"/>
        </w:rPr>
        <w:t xml:space="preserve"> interests</w:t>
      </w:r>
      <w:r w:rsidRPr="00D05129">
        <w:rPr>
          <w:rStyle w:val="StyleUnderline"/>
        </w:rPr>
        <w:t>,</w:t>
      </w:r>
      <w:r>
        <w:t>” national security adviser John Bolton said last December.</w:t>
      </w:r>
    </w:p>
    <w:p w14:paraId="0B07F233" w14:textId="77777777" w:rsidR="00C53643" w:rsidRPr="008C4C32" w:rsidRDefault="00C53643" w:rsidP="00C53643">
      <w:pPr>
        <w:rPr>
          <w:rStyle w:val="StyleUnderline"/>
        </w:rPr>
      </w:pPr>
      <w:r w:rsidRPr="00D05129">
        <w:rPr>
          <w:rStyle w:val="StyleUnderline"/>
        </w:rPr>
        <w:t xml:space="preserve">That view was echoed by the former head of U.S. Africa Command, Marine Corps Gen. Thomas </w:t>
      </w:r>
      <w:proofErr w:type="spellStart"/>
      <w:r w:rsidRPr="00D05129">
        <w:rPr>
          <w:rStyle w:val="StyleUnderline"/>
        </w:rPr>
        <w:t>Waldhauser</w:t>
      </w:r>
      <w:proofErr w:type="spellEnd"/>
      <w:r>
        <w:t xml:space="preserve">, who left the job last month, </w:t>
      </w:r>
      <w:r w:rsidRPr="00D05129">
        <w:rPr>
          <w:rStyle w:val="StyleUnderline"/>
        </w:rPr>
        <w:t>and</w:t>
      </w:r>
      <w:r>
        <w:t xml:space="preserve"> his replacement, Stephen </w:t>
      </w:r>
      <w:r w:rsidRPr="00D05129">
        <w:rPr>
          <w:rStyle w:val="StyleUnderline"/>
        </w:rPr>
        <w:t>Townsend</w:t>
      </w:r>
      <w:r>
        <w:t xml:space="preserve">, both of whom testified publicly before Congress earlier this year. </w:t>
      </w:r>
      <w:r w:rsidRPr="008C4C32">
        <w:t xml:space="preserve">But the two generals went further in written responses to Congress obtained by The Intercept via the Freedom of Information Act, </w:t>
      </w:r>
      <w:r w:rsidRPr="008C4C32">
        <w:rPr>
          <w:rStyle w:val="Emphasis"/>
        </w:rPr>
        <w:t>describing an Africa ever more likely to fall under the sway of Beijing and Moscow</w:t>
      </w:r>
      <w:r w:rsidRPr="008C4C32">
        <w:t xml:space="preserve"> — </w:t>
      </w:r>
      <w:r w:rsidRPr="008C4C32">
        <w:rPr>
          <w:rStyle w:val="StyleUnderline"/>
        </w:rPr>
        <w:t>with Russia exerting influence in as many as 10 different African countries and China likely to open more bases across the continent.</w:t>
      </w:r>
    </w:p>
    <w:p w14:paraId="4AE33E1B" w14:textId="77777777" w:rsidR="00C53643" w:rsidRPr="00D05129" w:rsidRDefault="00C53643" w:rsidP="00C53643">
      <w:pPr>
        <w:rPr>
          <w:rStyle w:val="StyleUnderline"/>
        </w:rPr>
      </w:pPr>
      <w:r w:rsidRPr="008C4C32">
        <w:rPr>
          <w:rStyle w:val="StyleUnderline"/>
        </w:rPr>
        <w:t>Beijing and Moscow have steadily increased their economic</w:t>
      </w:r>
      <w:r w:rsidRPr="00D05129">
        <w:rPr>
          <w:rStyle w:val="StyleUnderline"/>
        </w:rPr>
        <w:t xml:space="preserve"> ties across Africa and, with them, their diplomatic sway. Trade between China and Africa has risen from $765 million to more than $170 billion in the last 40 years, and 39 of 54 African nations have now signed on to Beijing’s </w:t>
      </w:r>
      <w:r w:rsidRPr="00D05129">
        <w:rPr>
          <w:rStyle w:val="Emphasis"/>
        </w:rPr>
        <w:t>B</w:t>
      </w:r>
      <w:r>
        <w:t xml:space="preserve">elt and </w:t>
      </w:r>
      <w:r w:rsidRPr="00D05129">
        <w:rPr>
          <w:rStyle w:val="Emphasis"/>
        </w:rPr>
        <w:t>R</w:t>
      </w:r>
      <w:r>
        <w:t xml:space="preserve">oad </w:t>
      </w:r>
      <w:r w:rsidRPr="00D05129">
        <w:rPr>
          <w:rStyle w:val="Emphasis"/>
        </w:rPr>
        <w:t>I</w:t>
      </w:r>
      <w:r>
        <w:t xml:space="preserve">nitiative – </w:t>
      </w:r>
      <w:r w:rsidRPr="00D05129">
        <w:rPr>
          <w:rStyle w:val="StyleUnderline"/>
        </w:rPr>
        <w:t>a trillion-dollar plan to link infrastructure and trade via a vast new network of roads, rail lines, ports, and pipelines across Eurasia, the Middle East, and Africa. Russia’s trade with Africa increased from $5.7 billion in 2009 to $17.4 billion in 2017, and the country has been aggressively promoting nuclear infrastructure and technology partnerships as well as oil and gas investments there.</w:t>
      </w:r>
    </w:p>
    <w:p w14:paraId="0AD278C3" w14:textId="77777777" w:rsidR="00C53643" w:rsidRPr="00D05129" w:rsidRDefault="00C53643" w:rsidP="00C53643">
      <w:pPr>
        <w:rPr>
          <w:rStyle w:val="StyleUnderline"/>
        </w:rPr>
      </w:pPr>
      <w:r w:rsidRPr="00CD3312">
        <w:rPr>
          <w:rStyle w:val="Emphasis"/>
          <w:highlight w:val="green"/>
        </w:rPr>
        <w:t>Both nations</w:t>
      </w:r>
      <w:r w:rsidRPr="00D05129">
        <w:rPr>
          <w:rStyle w:val="Emphasis"/>
        </w:rPr>
        <w:t xml:space="preserve"> have also </w:t>
      </w:r>
      <w:r w:rsidRPr="00CD3312">
        <w:rPr>
          <w:rStyle w:val="Emphasis"/>
          <w:highlight w:val="green"/>
        </w:rPr>
        <w:t>aimed to increase</w:t>
      </w:r>
      <w:r w:rsidRPr="00D05129">
        <w:rPr>
          <w:rStyle w:val="Emphasis"/>
        </w:rPr>
        <w:t xml:space="preserve"> their </w:t>
      </w:r>
      <w:r w:rsidRPr="00CD3312">
        <w:rPr>
          <w:rStyle w:val="Emphasis"/>
          <w:highlight w:val="green"/>
        </w:rPr>
        <w:t>cultural influence</w:t>
      </w:r>
      <w:r w:rsidRPr="00D05129">
        <w:rPr>
          <w:rStyle w:val="Emphasis"/>
        </w:rPr>
        <w:t>.</w:t>
      </w:r>
      <w:r>
        <w:t xml:space="preserve"> </w:t>
      </w:r>
      <w:r w:rsidRPr="00D05129">
        <w:rPr>
          <w:rStyle w:val="StyleUnderline"/>
        </w:rPr>
        <w:t>The number of Chinese-government-sponsored Confucius Institutes in Africa, which promote Chinese language and culture, have risen from zero in 2004 to 48 last year, according to data compiled by Development Reimagined, a Beijing-based international consulting firm</w:t>
      </w:r>
      <w:r>
        <w:t xml:space="preserve">. AFRICOM documents note that </w:t>
      </w:r>
      <w:r w:rsidRPr="00D05129">
        <w:rPr>
          <w:rStyle w:val="StyleUnderline"/>
        </w:rPr>
        <w:t xml:space="preserve">these centers are located in 20 different African countries. The Russian equivalent, </w:t>
      </w:r>
      <w:proofErr w:type="spellStart"/>
      <w:r w:rsidRPr="00D05129">
        <w:rPr>
          <w:rStyle w:val="StyleUnderline"/>
        </w:rPr>
        <w:t>Russkiy</w:t>
      </w:r>
      <w:proofErr w:type="spellEnd"/>
      <w:r w:rsidRPr="00D05129">
        <w:rPr>
          <w:rStyle w:val="StyleUnderline"/>
        </w:rPr>
        <w:t xml:space="preserve"> Mir Foundation, a nongovernmental and nonprofit organization, is active in nine African countries, according to AFRICOM.</w:t>
      </w:r>
    </w:p>
    <w:p w14:paraId="476F9A58" w14:textId="77777777" w:rsidR="00C53643" w:rsidRDefault="00C53643" w:rsidP="00C53643">
      <w:r w:rsidRPr="00CD3312">
        <w:rPr>
          <w:rStyle w:val="Emphasis"/>
          <w:highlight w:val="green"/>
        </w:rPr>
        <w:t>Russia and China have</w:t>
      </w:r>
      <w:r w:rsidRPr="00D05129">
        <w:rPr>
          <w:rStyle w:val="Emphasis"/>
        </w:rPr>
        <w:t xml:space="preserve"> also </w:t>
      </w:r>
      <w:r w:rsidRPr="00CD3312">
        <w:rPr>
          <w:rStyle w:val="Emphasis"/>
          <w:highlight w:val="green"/>
        </w:rPr>
        <w:t>been forging</w:t>
      </w:r>
      <w:r w:rsidRPr="00D05129">
        <w:rPr>
          <w:rStyle w:val="Emphasis"/>
        </w:rPr>
        <w:t xml:space="preserve"> stronger </w:t>
      </w:r>
      <w:r w:rsidRPr="00CD3312">
        <w:rPr>
          <w:rStyle w:val="Emphasis"/>
          <w:highlight w:val="green"/>
        </w:rPr>
        <w:t>military ties with</w:t>
      </w:r>
      <w:r w:rsidRPr="00D05129">
        <w:rPr>
          <w:rStyle w:val="Emphasis"/>
        </w:rPr>
        <w:t xml:space="preserve"> African </w:t>
      </w:r>
      <w:r w:rsidRPr="00CD3312">
        <w:rPr>
          <w:rStyle w:val="Emphasis"/>
          <w:highlight w:val="green"/>
        </w:rPr>
        <w:t xml:space="preserve">nations through arms sales, security agreements, and </w:t>
      </w:r>
      <w:r w:rsidRPr="00CD3312">
        <w:rPr>
          <w:rStyle w:val="Emphasis"/>
        </w:rPr>
        <w:t>military</w:t>
      </w:r>
      <w:r w:rsidRPr="00D05129">
        <w:rPr>
          <w:rStyle w:val="Emphasis"/>
        </w:rPr>
        <w:t xml:space="preserve"> </w:t>
      </w:r>
      <w:r w:rsidRPr="00CD3312">
        <w:rPr>
          <w:rStyle w:val="Emphasis"/>
          <w:highlight w:val="green"/>
        </w:rPr>
        <w:t>training programs</w:t>
      </w:r>
      <w:r>
        <w:t>. Russian private military companies are active in 15 African nations, according to AFRICOM.</w:t>
      </w:r>
    </w:p>
    <w:p w14:paraId="1F810314" w14:textId="77777777" w:rsidR="00C53643" w:rsidRPr="00D05129" w:rsidRDefault="00C53643" w:rsidP="00C53643">
      <w:pPr>
        <w:rPr>
          <w:rStyle w:val="StyleUnderline"/>
        </w:rPr>
      </w:pPr>
      <w:r>
        <w:t xml:space="preserve">Last month, </w:t>
      </w:r>
      <w:r w:rsidRPr="00D05129">
        <w:rPr>
          <w:rStyle w:val="StyleUnderline"/>
        </w:rPr>
        <w:t>Beijing hosted the first China-Africa Peace and Security Forum, which brought together nearly 100 security officials from 50 African countries and the A</w:t>
      </w:r>
      <w:r>
        <w:t xml:space="preserve">frican </w:t>
      </w:r>
      <w:r w:rsidRPr="00D05129">
        <w:rPr>
          <w:rStyle w:val="StyleUnderline"/>
        </w:rPr>
        <w:t>U</w:t>
      </w:r>
      <w:r>
        <w:t xml:space="preserve">nion, </w:t>
      </w:r>
      <w:r w:rsidRPr="00D05129">
        <w:rPr>
          <w:rStyle w:val="StyleUnderline"/>
        </w:rPr>
        <w:t>including 15 defense ministers and chiefs of general staff, according to China’s Ministry of Defense</w:t>
      </w:r>
      <w:r>
        <w:t xml:space="preserve">. While that gathering was underway, </w:t>
      </w:r>
      <w:r w:rsidRPr="00D05129">
        <w:rPr>
          <w:rStyle w:val="StyleUnderline"/>
        </w:rPr>
        <w:t xml:space="preserve">the Russian news agency </w:t>
      </w:r>
      <w:proofErr w:type="spellStart"/>
      <w:r w:rsidRPr="00D05129">
        <w:rPr>
          <w:rStyle w:val="StyleUnderline"/>
        </w:rPr>
        <w:t>Tass</w:t>
      </w:r>
      <w:proofErr w:type="spellEnd"/>
      <w:r w:rsidRPr="00D05129">
        <w:rPr>
          <w:rStyle w:val="StyleUnderline"/>
        </w:rPr>
        <w:t xml:space="preserve"> announced that roughly 35 African leaders had confirmed their attendance at the first Russia-Africa Summit – co-chaired by Russian President Vladimir Putin and Egyptian President Abdel-Fattah el-</w:t>
      </w:r>
      <w:proofErr w:type="spellStart"/>
      <w:r w:rsidRPr="00D05129">
        <w:rPr>
          <w:rStyle w:val="StyleUnderline"/>
        </w:rPr>
        <w:t>Sissi</w:t>
      </w:r>
      <w:proofErr w:type="spellEnd"/>
      <w:r w:rsidRPr="00D05129">
        <w:rPr>
          <w:rStyle w:val="StyleUnderline"/>
        </w:rPr>
        <w:t xml:space="preserve"> — set to be held in Russia’s Black Sea resort city of Sochi in October.</w:t>
      </w:r>
    </w:p>
    <w:p w14:paraId="335FD954" w14:textId="77777777" w:rsidR="00C53643" w:rsidRDefault="00C53643" w:rsidP="00C53643">
      <w:r>
        <w:t xml:space="preserve">IN HIS TESTIMONY before the Senate Armed Services Committee, </w:t>
      </w:r>
      <w:proofErr w:type="spellStart"/>
      <w:r>
        <w:t>Waldhauser</w:t>
      </w:r>
      <w:proofErr w:type="spellEnd"/>
      <w:r>
        <w:t xml:space="preserve"> mostly focused </w:t>
      </w:r>
      <w:r w:rsidRPr="00D05129">
        <w:rPr>
          <w:rStyle w:val="StyleUnderline"/>
        </w:rPr>
        <w:t>on Russia’s increasing inroads in Central African Republic and, to a lesser extent, Algeria, Libya, and Sudan.</w:t>
      </w:r>
      <w:r>
        <w:t xml:space="preserve"> But in his written responses, </w:t>
      </w:r>
      <w:proofErr w:type="spellStart"/>
      <w:r>
        <w:t>Waldhauser</w:t>
      </w:r>
      <w:proofErr w:type="spellEnd"/>
      <w:r>
        <w:t xml:space="preserve"> mentioned </w:t>
      </w:r>
      <w:r w:rsidRPr="00D05129">
        <w:rPr>
          <w:rStyle w:val="StyleUnderline"/>
        </w:rPr>
        <w:t xml:space="preserve">six other nations that were also involved with Russia or susceptible to its </w:t>
      </w:r>
      <w:r w:rsidRPr="008C4C32">
        <w:rPr>
          <w:rStyle w:val="StyleUnderline"/>
        </w:rPr>
        <w:t>influence including Angola, Guinea, Guinea-Bissau, Mali, Mauritania, and Tunisia</w:t>
      </w:r>
      <w:r w:rsidRPr="008C4C32">
        <w:t xml:space="preserve">. </w:t>
      </w:r>
      <w:r w:rsidRPr="008C4C32">
        <w:rPr>
          <w:rStyle w:val="Emphasis"/>
        </w:rPr>
        <w:t>Russia is leveraging or seeking to leverage military aid in return for mining rights and</w:t>
      </w:r>
      <w:r w:rsidRPr="00D05129">
        <w:rPr>
          <w:rStyle w:val="Emphasis"/>
        </w:rPr>
        <w:t xml:space="preserve"> </w:t>
      </w:r>
      <w:r w:rsidRPr="008C4C32">
        <w:rPr>
          <w:rStyle w:val="Emphasis"/>
        </w:rPr>
        <w:t>energy partnerships</w:t>
      </w:r>
      <w:r w:rsidRPr="008C4C32">
        <w:t xml:space="preserve">, according to </w:t>
      </w:r>
      <w:proofErr w:type="spellStart"/>
      <w:r w:rsidRPr="008C4C32">
        <w:t>Waldhauser</w:t>
      </w:r>
      <w:proofErr w:type="spellEnd"/>
      <w:r w:rsidRPr="008C4C32">
        <w:t>. “To thwart Russian exploitative efforts, USAFRICOM continues to</w:t>
      </w:r>
      <w:r>
        <w:t xml:space="preserve"> work with a host of partners to be the military partner of choice in Africa,” he wrote.</w:t>
      </w:r>
    </w:p>
    <w:p w14:paraId="7F2134CB" w14:textId="77777777" w:rsidR="00C53643" w:rsidRPr="00D05129" w:rsidRDefault="00C53643" w:rsidP="00C53643">
      <w:pPr>
        <w:rPr>
          <w:rStyle w:val="Emphasis"/>
        </w:rPr>
      </w:pPr>
      <w:r>
        <w:t>In the Central African Republic, “</w:t>
      </w:r>
      <w:r w:rsidRPr="00D05129">
        <w:rPr>
          <w:rStyle w:val="StyleUnderline"/>
        </w:rPr>
        <w:t>Russia has bolstered its influence with increased military cooperation including donations of arms, with which it has gained access to markets and mineral extraction rights</w:t>
      </w:r>
      <w:r>
        <w:t xml:space="preserve">,” </w:t>
      </w:r>
      <w:proofErr w:type="spellStart"/>
      <w:r>
        <w:t>Waldhauser</w:t>
      </w:r>
      <w:proofErr w:type="spellEnd"/>
      <w:r>
        <w:t xml:space="preserve"> explained in his public testimony. “W</w:t>
      </w:r>
      <w:r w:rsidRPr="00D05129">
        <w:rPr>
          <w:rStyle w:val="StyleUnderline"/>
        </w:rPr>
        <w:t>ith minimal investment, Russia leverages private military contractors, such as the Wagner Group</w:t>
      </w:r>
      <w:r>
        <w:t xml:space="preserve">.” He noted that the president of the Central African Republic, </w:t>
      </w:r>
      <w:proofErr w:type="spellStart"/>
      <w:r>
        <w:t>Faustin-Archange</w:t>
      </w:r>
      <w:proofErr w:type="spellEnd"/>
      <w:r>
        <w:t xml:space="preserve"> </w:t>
      </w:r>
      <w:proofErr w:type="spellStart"/>
      <w:r>
        <w:t>Touadéra</w:t>
      </w:r>
      <w:proofErr w:type="spellEnd"/>
      <w:r>
        <w:t>, had recently installed “</w:t>
      </w:r>
      <w:r w:rsidRPr="00D05129">
        <w:rPr>
          <w:rStyle w:val="StyleUnderline"/>
        </w:rPr>
        <w:t>a Russian civilian as his National Security Advisor. The President also promised the armed forces would be deployed nationwide to return peace to the country by forces likely trained, equipped, and in some cases, accompanied by Russian military contractors.</w:t>
      </w:r>
      <w:r>
        <w:t xml:space="preserve"> </w:t>
      </w:r>
      <w:r w:rsidRPr="00CD3312">
        <w:rPr>
          <w:rStyle w:val="Emphasis"/>
          <w:highlight w:val="green"/>
        </w:rPr>
        <w:t>Russia’s ability to import</w:t>
      </w:r>
      <w:r w:rsidRPr="00D05129">
        <w:rPr>
          <w:rStyle w:val="Emphasis"/>
        </w:rPr>
        <w:t xml:space="preserve"> harsh </w:t>
      </w:r>
      <w:r w:rsidRPr="00CD3312">
        <w:rPr>
          <w:rStyle w:val="Emphasis"/>
          <w:highlight w:val="green"/>
        </w:rPr>
        <w:t>security practices, in a</w:t>
      </w:r>
      <w:r w:rsidRPr="00D05129">
        <w:rPr>
          <w:rStyle w:val="Emphasis"/>
        </w:rPr>
        <w:t xml:space="preserve"> region already </w:t>
      </w:r>
      <w:r w:rsidRPr="00CD3312">
        <w:rPr>
          <w:rStyle w:val="Emphasis"/>
          <w:highlight w:val="green"/>
        </w:rPr>
        <w:t>marred by threats to security, while</w:t>
      </w:r>
      <w:r w:rsidRPr="00D05129">
        <w:rPr>
          <w:rStyle w:val="Emphasis"/>
        </w:rPr>
        <w:t xml:space="preserve"> systematically </w:t>
      </w:r>
      <w:r w:rsidRPr="00CD3312">
        <w:rPr>
          <w:rStyle w:val="Emphasis"/>
          <w:highlight w:val="green"/>
        </w:rPr>
        <w:t xml:space="preserve">extracting minerals, </w:t>
      </w:r>
      <w:r w:rsidRPr="00CD3312">
        <w:rPr>
          <w:rStyle w:val="Emphasis"/>
        </w:rPr>
        <w:t>is concerning.”</w:t>
      </w:r>
    </w:p>
    <w:p w14:paraId="37F34250" w14:textId="77777777" w:rsidR="00C53643" w:rsidRDefault="00C53643" w:rsidP="00C53643">
      <w:r>
        <w:t xml:space="preserve">Asked to privately explain these “harsh security practices,” </w:t>
      </w:r>
      <w:proofErr w:type="spellStart"/>
      <w:r>
        <w:t>Waldhauser</w:t>
      </w:r>
      <w:proofErr w:type="spellEnd"/>
      <w:r>
        <w:t xml:space="preserve"> mentioned reports of Russian contractor cooperation with militias and acquiescence to their human rights violations; the abuse of local security force trainees as well as civilians “who approach Russian mining interests”; and the possibility of involvement in the deaths of Russian journalists who were murdered in the Central African Republic while investigating the activities of Russian military contractors.</w:t>
      </w:r>
    </w:p>
    <w:p w14:paraId="0A43C691" w14:textId="77777777" w:rsidR="00C53643" w:rsidRDefault="00C53643" w:rsidP="00C53643">
      <w:r>
        <w:t xml:space="preserve">In his public testimony, </w:t>
      </w:r>
      <w:r w:rsidRPr="00D05129">
        <w:rPr>
          <w:rStyle w:val="Emphasis"/>
        </w:rPr>
        <w:t xml:space="preserve">Townsend ranked China just below </w:t>
      </w:r>
      <w:r w:rsidRPr="00CD3312">
        <w:rPr>
          <w:rStyle w:val="Emphasis"/>
        </w:rPr>
        <w:t>Russia</w:t>
      </w:r>
      <w:r w:rsidRPr="00D05129">
        <w:rPr>
          <w:rStyle w:val="Emphasis"/>
        </w:rPr>
        <w:t xml:space="preserve"> as </w:t>
      </w:r>
      <w:r w:rsidRPr="00CD3312">
        <w:rPr>
          <w:rStyle w:val="Emphasis"/>
          <w:highlight w:val="green"/>
        </w:rPr>
        <w:t xml:space="preserve">a threat to U.S. primacy </w:t>
      </w:r>
      <w:r w:rsidRPr="00CD3312">
        <w:rPr>
          <w:rStyle w:val="Emphasis"/>
        </w:rPr>
        <w:t>in Africa</w:t>
      </w:r>
      <w:r>
        <w:t xml:space="preserve"> but said </w:t>
      </w:r>
      <w:r w:rsidRPr="00D05129">
        <w:rPr>
          <w:rStyle w:val="StyleUnderline"/>
        </w:rPr>
        <w:t>he expected the People’s Republic to eclipse Russia</w:t>
      </w:r>
      <w:r>
        <w:t>. “</w:t>
      </w:r>
      <w:r w:rsidRPr="00D05129">
        <w:rPr>
          <w:rStyle w:val="Emphasis"/>
        </w:rPr>
        <w:t xml:space="preserve">I think that </w:t>
      </w:r>
      <w:r w:rsidRPr="00CD3312">
        <w:rPr>
          <w:rStyle w:val="Emphasis"/>
          <w:highlight w:val="green"/>
        </w:rPr>
        <w:t xml:space="preserve">they are after </w:t>
      </w:r>
      <w:r w:rsidRPr="00CD3312">
        <w:rPr>
          <w:rStyle w:val="Emphasis"/>
        </w:rPr>
        <w:t xml:space="preserve">access and </w:t>
      </w:r>
      <w:r w:rsidRPr="00CD3312">
        <w:rPr>
          <w:rStyle w:val="Emphasis"/>
          <w:highlight w:val="green"/>
        </w:rPr>
        <w:t xml:space="preserve">influence </w:t>
      </w:r>
      <w:proofErr w:type="gramStart"/>
      <w:r w:rsidRPr="00CD3312">
        <w:rPr>
          <w:rStyle w:val="Emphasis"/>
          <w:highlight w:val="green"/>
        </w:rPr>
        <w:t>to</w:t>
      </w:r>
      <w:proofErr w:type="gramEnd"/>
      <w:r w:rsidRPr="00CD3312">
        <w:rPr>
          <w:rStyle w:val="Emphasis"/>
          <w:highlight w:val="green"/>
        </w:rPr>
        <w:t xml:space="preserve"> our detriment</w:t>
      </w:r>
      <w:r>
        <w:t xml:space="preserve">,” the new AFRICOM commander said of China. Behind the scenes, Townsend also badmouthed China’s efforts on multiple fronts, including arms sales, and explained that </w:t>
      </w:r>
      <w:r w:rsidRPr="00D05129">
        <w:rPr>
          <w:rStyle w:val="StyleUnderline"/>
        </w:rPr>
        <w:t>the U.S. needed to emphasize the shoddy nature of Chinese military technology to African countries</w:t>
      </w:r>
      <w:r>
        <w:t>. “</w:t>
      </w:r>
      <w:r w:rsidRPr="00D05129">
        <w:rPr>
          <w:rStyle w:val="StyleUnderline"/>
        </w:rPr>
        <w:t>China has provided Nigeria with armed unmanned aerial systems … but the poor quality of the platforms has contributed to infrequent use</w:t>
      </w:r>
      <w:r>
        <w:t>,” he wrote. “</w:t>
      </w:r>
      <w:r w:rsidRPr="00D05129">
        <w:rPr>
          <w:rStyle w:val="StyleUnderline"/>
        </w:rPr>
        <w:t xml:space="preserve">Low cost and short delivery timelines entice African partners to purchase Chinese </w:t>
      </w:r>
      <w:proofErr w:type="gramStart"/>
      <w:r w:rsidRPr="00D05129">
        <w:rPr>
          <w:rStyle w:val="StyleUnderline"/>
        </w:rPr>
        <w:t>equipment, but</w:t>
      </w:r>
      <w:proofErr w:type="gramEnd"/>
      <w:r w:rsidRPr="00D05129">
        <w:rPr>
          <w:rStyle w:val="StyleUnderline"/>
        </w:rPr>
        <w:t xml:space="preserve"> purchases frequently do not address the underlying military need. We need to tell this story to a greater extent.</w:t>
      </w:r>
      <w:r>
        <w:t>”</w:t>
      </w:r>
    </w:p>
    <w:p w14:paraId="6525516F" w14:textId="77777777" w:rsidR="00C53643" w:rsidRDefault="00C53643" w:rsidP="00C53643">
      <w:r>
        <w:t xml:space="preserve">In his written remarks, </w:t>
      </w:r>
      <w:proofErr w:type="spellStart"/>
      <w:r>
        <w:t>Waldhauser</w:t>
      </w:r>
      <w:proofErr w:type="spellEnd"/>
      <w:r>
        <w:t xml:space="preserve"> explained that </w:t>
      </w:r>
      <w:r w:rsidRPr="00CD3312">
        <w:rPr>
          <w:rStyle w:val="Emphasis"/>
          <w:highlight w:val="green"/>
        </w:rPr>
        <w:t>current</w:t>
      </w:r>
      <w:r w:rsidRPr="00D05129">
        <w:rPr>
          <w:rStyle w:val="Emphasis"/>
        </w:rPr>
        <w:t xml:space="preserve"> Chinese </w:t>
      </w:r>
      <w:r w:rsidRPr="00CD3312">
        <w:rPr>
          <w:rStyle w:val="Emphasis"/>
          <w:highlight w:val="green"/>
        </w:rPr>
        <w:t>efforts</w:t>
      </w:r>
      <w:r w:rsidRPr="00D05129">
        <w:rPr>
          <w:rStyle w:val="Emphasis"/>
        </w:rPr>
        <w:t xml:space="preserve"> in Africa </w:t>
      </w:r>
      <w:r w:rsidRPr="00CD3312">
        <w:rPr>
          <w:rStyle w:val="Emphasis"/>
          <w:highlight w:val="green"/>
        </w:rPr>
        <w:t xml:space="preserve">were unlikely to inhibit U.S. </w:t>
      </w:r>
      <w:r w:rsidRPr="00CD3312">
        <w:rPr>
          <w:rStyle w:val="Emphasis"/>
        </w:rPr>
        <w:t>military</w:t>
      </w:r>
      <w:r w:rsidRPr="00D05129">
        <w:rPr>
          <w:rStyle w:val="Emphasis"/>
        </w:rPr>
        <w:t xml:space="preserve"> </w:t>
      </w:r>
      <w:r w:rsidRPr="00CD3312">
        <w:rPr>
          <w:rStyle w:val="Emphasis"/>
          <w:highlight w:val="green"/>
        </w:rPr>
        <w:t>access and operations</w:t>
      </w:r>
      <w:r w:rsidRPr="00D05129">
        <w:rPr>
          <w:rStyle w:val="Emphasis"/>
        </w:rPr>
        <w:t xml:space="preserve"> in the near term </w:t>
      </w:r>
      <w:r w:rsidRPr="00CD3312">
        <w:rPr>
          <w:rStyle w:val="Emphasis"/>
          <w:highlight w:val="green"/>
        </w:rPr>
        <w:t>but</w:t>
      </w:r>
      <w:r w:rsidRPr="00D05129">
        <w:rPr>
          <w:rStyle w:val="Emphasis"/>
        </w:rPr>
        <w:t xml:space="preserve"> warned that “</w:t>
      </w:r>
      <w:r w:rsidRPr="00CD3312">
        <w:rPr>
          <w:rStyle w:val="Emphasis"/>
          <w:highlight w:val="green"/>
        </w:rPr>
        <w:t>China could gain that capability</w:t>
      </w:r>
      <w:r w:rsidRPr="00D05129">
        <w:rPr>
          <w:rStyle w:val="Emphasis"/>
        </w:rPr>
        <w:t xml:space="preserve"> within the next decade.”</w:t>
      </w:r>
      <w:r>
        <w:t xml:space="preserve"> </w:t>
      </w:r>
      <w:r w:rsidRPr="00D05129">
        <w:rPr>
          <w:rStyle w:val="StyleUnderline"/>
        </w:rPr>
        <w:t xml:space="preserve">While China only opened its first overseas military base, located six miles from the U.S. military’s Camp </w:t>
      </w:r>
      <w:proofErr w:type="spellStart"/>
      <w:r w:rsidRPr="00D05129">
        <w:rPr>
          <w:rStyle w:val="StyleUnderline"/>
        </w:rPr>
        <w:t>Lemonnier</w:t>
      </w:r>
      <w:proofErr w:type="spellEnd"/>
      <w:r w:rsidRPr="00D05129">
        <w:rPr>
          <w:rStyle w:val="StyleUnderline"/>
        </w:rPr>
        <w:t xml:space="preserve"> in the Horn-of-Africa nation of Djibouti in 2017, </w:t>
      </w:r>
      <w:proofErr w:type="spellStart"/>
      <w:r w:rsidRPr="00D05129">
        <w:rPr>
          <w:rStyle w:val="StyleUnderline"/>
        </w:rPr>
        <w:t>Waldhauser</w:t>
      </w:r>
      <w:proofErr w:type="spellEnd"/>
      <w:r w:rsidRPr="00D05129">
        <w:rPr>
          <w:rStyle w:val="StyleUnderline"/>
        </w:rPr>
        <w:t xml:space="preserve"> mentioned more Chinese facilities on the horizon.</w:t>
      </w:r>
      <w:r>
        <w:t xml:space="preserve"> “</w:t>
      </w:r>
      <w:r w:rsidRPr="00CD3312">
        <w:rPr>
          <w:rStyle w:val="Emphasis"/>
          <w:highlight w:val="green"/>
        </w:rPr>
        <w:t>China is actively working</w:t>
      </w:r>
      <w:r w:rsidRPr="008C4C32">
        <w:rPr>
          <w:rStyle w:val="Emphasis"/>
        </w:rPr>
        <w:t xml:space="preserve"> with</w:t>
      </w:r>
      <w:r w:rsidRPr="00D05129">
        <w:rPr>
          <w:rStyle w:val="Emphasis"/>
        </w:rPr>
        <w:t xml:space="preserve"> </w:t>
      </w:r>
      <w:r w:rsidRPr="008C4C32">
        <w:rPr>
          <w:rStyle w:val="Emphasis"/>
        </w:rPr>
        <w:t xml:space="preserve">African partners </w:t>
      </w:r>
      <w:r w:rsidRPr="00CD3312">
        <w:rPr>
          <w:rStyle w:val="Emphasis"/>
          <w:highlight w:val="green"/>
        </w:rPr>
        <w:t>to open new bases</w:t>
      </w:r>
      <w:r w:rsidRPr="00D05129">
        <w:rPr>
          <w:rStyle w:val="Emphasis"/>
        </w:rPr>
        <w:t xml:space="preserve"> in several locations across the continent</w:t>
      </w:r>
      <w:r>
        <w:t>,” he wrote.  “</w:t>
      </w:r>
      <w:r w:rsidRPr="00CD3312">
        <w:rPr>
          <w:rStyle w:val="StyleUnderline"/>
        </w:rPr>
        <w:t>By working</w:t>
      </w:r>
      <w:r w:rsidRPr="00D05129">
        <w:rPr>
          <w:rStyle w:val="StyleUnderline"/>
        </w:rPr>
        <w:t xml:space="preserve"> </w:t>
      </w:r>
      <w:r w:rsidRPr="00CD3312">
        <w:rPr>
          <w:rStyle w:val="StyleUnderline"/>
        </w:rPr>
        <w:t>with other</w:t>
      </w:r>
      <w:r w:rsidRPr="00D05129">
        <w:rPr>
          <w:rStyle w:val="StyleUnderline"/>
        </w:rPr>
        <w:t xml:space="preserve"> [African] nations … we may be able to ensure that when China or Russia do gain military access to ports, bases, or airspace, that they are unable to take full advantage of that access to threaten U.S. freedom of maneuver in and around Africa</w:t>
      </w:r>
      <w:r>
        <w:t>.”</w:t>
      </w:r>
    </w:p>
    <w:p w14:paraId="41534758" w14:textId="77777777" w:rsidR="00C53643" w:rsidRPr="004859AC" w:rsidRDefault="00C53643" w:rsidP="00C53643">
      <w:pPr>
        <w:pStyle w:val="Heading4"/>
        <w:rPr>
          <w:rFonts w:cs="Calibri"/>
        </w:rPr>
      </w:pPr>
      <w:r>
        <w:rPr>
          <w:rFonts w:cs="Calibri"/>
        </w:rPr>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32E4D662" w14:textId="77777777" w:rsidR="00C53643" w:rsidRPr="004859AC" w:rsidRDefault="00C53643" w:rsidP="00C53643">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06918">
        <w:t xml:space="preserve"> — Hal Brands; PhD, Henry A. Kissinger Distinguished Professor of Global Affairs at the Johns Hopkins School of Advanced International Studies. Charles </w:t>
      </w:r>
      <w:proofErr w:type="spellStart"/>
      <w:r w:rsidRPr="00406918">
        <w:t>Edel</w:t>
      </w:r>
      <w:proofErr w:type="spellEnd"/>
      <w:r w:rsidRPr="00406918">
        <w:t>; PhD, Senior Fellow and Visiting Scholar at the United States Studies Centre at the University of Sydney. (“The Lessons of Tragedy: Statecraft and World Order;” Ch. 6: Darkening Horizon; Published by Yale University Press; //</w:t>
      </w:r>
      <w:proofErr w:type="spellStart"/>
      <w:r w:rsidRPr="00406918">
        <w:t>GrRv</w:t>
      </w:r>
      <w:proofErr w:type="spellEnd"/>
      <w:r w:rsidRPr="00406918">
        <w:t>)</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10013829" w14:textId="77777777" w:rsidR="00C53643" w:rsidRPr="004859AC" w:rsidRDefault="00C53643" w:rsidP="00C53643">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19D4261C" w14:textId="77777777" w:rsidR="00C53643" w:rsidRPr="004859AC" w:rsidRDefault="00C53643" w:rsidP="00C53643">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14:paraId="7AC6AFE6" w14:textId="77777777" w:rsidR="00C53643" w:rsidRPr="004859AC" w:rsidRDefault="00C53643" w:rsidP="00C53643">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14:paraId="3356FF72" w14:textId="77777777" w:rsidR="00C53643" w:rsidRPr="004859AC" w:rsidRDefault="00C53643" w:rsidP="00C53643">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2B9279AE" w14:textId="77777777" w:rsidR="00C53643" w:rsidRPr="004859AC" w:rsidRDefault="00C53643" w:rsidP="00C53643">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2D52C3B5" w14:textId="77777777" w:rsidR="00C53643" w:rsidRPr="007A1DE9" w:rsidRDefault="00C53643" w:rsidP="00C53643">
      <w:pPr>
        <w:rPr>
          <w:rStyle w:val="StyleUnderlin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7A3943BB" w14:textId="77777777" w:rsidR="00C53643" w:rsidRPr="004859AC" w:rsidRDefault="00C53643" w:rsidP="00C53643">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01E863F5" w14:textId="77777777" w:rsidR="00C53643" w:rsidRPr="004859AC" w:rsidRDefault="00C53643" w:rsidP="00C53643">
      <w:r w:rsidRPr="004859AC">
        <w:t xml:space="preserve">Matthew </w:t>
      </w:r>
      <w:r w:rsidRPr="004859AC">
        <w:rPr>
          <w:rStyle w:val="Style13ptBold"/>
        </w:rPr>
        <w:t>Fay 17</w:t>
      </w:r>
      <w:r w:rsidRPr="004859AC">
        <w:t xml:space="preserve">, Director of Defense and Foreign Policy Studies @ The </w:t>
      </w:r>
      <w:proofErr w:type="spellStart"/>
      <w:r w:rsidRPr="004859AC">
        <w:t>Niskanen</w:t>
      </w:r>
      <w:proofErr w:type="spellEnd"/>
      <w:r w:rsidRPr="004859AC">
        <w:t xml:space="preserve"> Center, 11/16/17, “America </w:t>
      </w:r>
      <w:proofErr w:type="gramStart"/>
      <w:r w:rsidRPr="004859AC">
        <w:t>Unrestrained?:</w:t>
      </w:r>
      <w:proofErr w:type="gramEnd"/>
      <w:r w:rsidRPr="004859AC">
        <w:t xml:space="preserve"> Engagement, Retrenchment, and Libertarian Foreign Policy,” https://niskanencenter.org/wp-content/uploads/2017/11/America-Unrestrained.pdf</w:t>
      </w:r>
    </w:p>
    <w:p w14:paraId="4B4F6DC4" w14:textId="77777777" w:rsidR="00C53643" w:rsidRPr="004859AC" w:rsidRDefault="00C53643" w:rsidP="00C53643">
      <w:r w:rsidRPr="004859AC">
        <w:t xml:space="preserve">A number of the </w:t>
      </w:r>
      <w:proofErr w:type="gramStart"/>
      <w:r w:rsidRPr="004859AC">
        <w:t>arguments</w:t>
      </w:r>
      <w:proofErr w:type="gramEnd"/>
      <w:r w:rsidRPr="004859AC">
        <w:t xml:space="preserve"> libertarians make in favor of retrenchment have merit, but the cost-benefit analysis derived from them is based on a deterministic view of international politics. Libertarian </w:t>
      </w:r>
      <w:r w:rsidRPr="002307E3">
        <w:rPr>
          <w:rStyle w:val="StyleUnderline"/>
        </w:rPr>
        <w:t xml:space="preserve">retrenchers assume that international politics would remain more or less the same absent American engagement and that America’s domestic politics would remain the same even if the international system become more </w:t>
      </w:r>
      <w:proofErr w:type="gramStart"/>
      <w:r w:rsidRPr="002307E3">
        <w:rPr>
          <w:rStyle w:val="StyleUnderline"/>
        </w:rPr>
        <w:t>conflict-</w:t>
      </w:r>
      <w:r w:rsidRPr="002307E3">
        <w:t>prone</w:t>
      </w:r>
      <w:proofErr w:type="gramEnd"/>
      <w:r w:rsidRPr="002307E3">
        <w:t xml:space="preserv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.86 This section begins by exploring a number of scenarios that could occur should the United States adopt a grand strategy of retrenchment. It then reassesses the costs and benefits of retrenchment for a free society.</w:t>
      </w:r>
    </w:p>
    <w:p w14:paraId="4132E826" w14:textId="77777777" w:rsidR="00C53643" w:rsidRPr="004859AC" w:rsidRDefault="00C53643" w:rsidP="00C53643">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While they assume a world where an increased number of states are balancing against one another would remain 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w:t>
      </w:r>
      <w:proofErr w:type="gramStart"/>
      <w:r w:rsidRPr="00B61FB7">
        <w:t>libertarians</w:t>
      </w:r>
      <w:proofErr w:type="gramEnd"/>
      <w:r w:rsidRPr="00B61FB7">
        <w:t xml:space="preserve">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7C05C8">
        <w:rPr>
          <w:rStyle w:val="Emphasis"/>
          <w:highlight w:val="green"/>
        </w:rPr>
        <w:t>increased nationalism, eroding norms against military aggression</w:t>
      </w:r>
      <w:r w:rsidRPr="00771DF8">
        <w:rPr>
          <w:rStyle w:val="Emphasis"/>
        </w:rPr>
        <w:t xml:space="preserve">, increased </w:t>
      </w:r>
      <w:r w:rsidRPr="007C05C8">
        <w:rPr>
          <w:rStyle w:val="Emphasis"/>
          <w:highlight w:val="green"/>
        </w:rPr>
        <w:t>economic autarky, and the 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14:paraId="5900D285" w14:textId="77777777" w:rsidR="00C53643" w:rsidRPr="004859AC" w:rsidRDefault="00C53643" w:rsidP="00C53643">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14:paraId="0F99148E" w14:textId="77777777" w:rsidR="00C53643" w:rsidRPr="004859AC" w:rsidRDefault="00C53643" w:rsidP="00C53643">
      <w:r w:rsidRPr="004859AC">
        <w:t>Writing at the end of the Cold War, Mearsheimer suggested that Europe would revert to a pattern of recurrent warfare. The absence of the United States and the Soviet Union would leave Europe, once again, an anarchic multipolar system. The structure of the system would force the states to compete with one another, as they had prior to the Cold War. Mearsheimer argued that pre-1945 “</w:t>
      </w:r>
      <w:proofErr w:type="spellStart"/>
      <w:r w:rsidRPr="004859AC">
        <w:t>hypernationalism</w:t>
      </w:r>
      <w:proofErr w:type="spellEnd"/>
      <w:r w:rsidRPr="004859AC">
        <w:t>” was a product of “security competition among the European states, which compelled elites to mobilize public support for national defense efforts.”88</w:t>
      </w:r>
    </w:p>
    <w:p w14:paraId="7EB65610" w14:textId="77777777" w:rsidR="00C53643" w:rsidRPr="004859AC" w:rsidRDefault="00C53643" w:rsidP="00C53643">
      <w:r w:rsidRPr="004859AC">
        <w:t xml:space="preserve">American </w:t>
      </w:r>
      <w:r w:rsidRPr="007C05C8">
        <w:rPr>
          <w:rStyle w:val="StyleUnderline"/>
          <w:highlight w:val="green"/>
        </w:rPr>
        <w:t>retrenchment</w:t>
      </w:r>
      <w:r w:rsidRPr="004859AC">
        <w:t xml:space="preserve"> could similarly </w:t>
      </w:r>
      <w:r w:rsidRPr="007C05C8">
        <w:rPr>
          <w:rStyle w:val="StyleUnderline"/>
          <w:highlight w:val="green"/>
        </w:rPr>
        <w:t>lead to a</w:t>
      </w:r>
      <w:r w:rsidRPr="004859AC">
        <w:rPr>
          <w:rStyle w:val="StyleUnderline"/>
        </w:rPr>
        <w:t xml:space="preserve">n anarchic, </w:t>
      </w:r>
      <w:r w:rsidRPr="007C05C8">
        <w:rPr>
          <w:rStyle w:val="Emphasis"/>
          <w:highlight w:val="green"/>
        </w:rPr>
        <w:t>multipolar Europe</w:t>
      </w:r>
      <w:r w:rsidRPr="004859AC">
        <w:rPr>
          <w:rStyle w:val="StyleUnderline"/>
        </w:rPr>
        <w:t xml:space="preserve">—thus </w:t>
      </w:r>
      <w:r w:rsidRPr="007C05C8">
        <w:rPr>
          <w:rStyle w:val="StyleUnderline"/>
          <w:highlight w:val="green"/>
        </w:rPr>
        <w:t>increasing</w:t>
      </w:r>
      <w:r w:rsidRPr="004859AC">
        <w:rPr>
          <w:rStyle w:val="StyleUnderline"/>
        </w:rPr>
        <w:t xml:space="preserve"> the </w:t>
      </w:r>
      <w:r w:rsidRPr="007C05C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341092C8" w14:textId="77777777" w:rsidR="00C53643" w:rsidRPr="004859AC" w:rsidRDefault="00C53643" w:rsidP="00C53643">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erode the pacifying effects of economic openness</w:t>
      </w:r>
      <w:r w:rsidRPr="004859AC">
        <w:t xml:space="preserve">. Realism suggests states are concerned about relative gains.91 </w:t>
      </w:r>
      <w:r w:rsidRPr="007C05C8">
        <w:rPr>
          <w:rStyle w:val="StyleUnderline"/>
          <w:highlight w:val="green"/>
        </w:rPr>
        <w:t>States</w:t>
      </w:r>
      <w:r w:rsidRPr="00B61FB7">
        <w:rPr>
          <w:rStyle w:val="StyleUnderline"/>
        </w:rPr>
        <w:t xml:space="preserve"> in security competition </w:t>
      </w:r>
      <w:r w:rsidRPr="007C05C8">
        <w:rPr>
          <w:rStyle w:val="StyleUnderline"/>
          <w:highlight w:val="green"/>
        </w:rPr>
        <w:t>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7ADBDCF1" w14:textId="658FB51D" w:rsidR="00C53643" w:rsidRDefault="00C53643" w:rsidP="00C53643">
      <w:pPr>
        <w:rPr>
          <w:rStyle w:val="StyleUnderlin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A number of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14:paraId="6252F7FB" w14:textId="77777777" w:rsidR="00253FAE" w:rsidRDefault="00253FAE" w:rsidP="00253FAE">
      <w:pPr>
        <w:pStyle w:val="Heading4"/>
      </w:pPr>
      <w:r>
        <w:t>Pursuit is inevitable</w:t>
      </w:r>
    </w:p>
    <w:p w14:paraId="2400432F" w14:textId="77777777" w:rsidR="00253FAE" w:rsidRPr="00D4243E" w:rsidRDefault="00253FAE" w:rsidP="00253FAE">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391E243D" w14:textId="77777777" w:rsidR="00253FAE" w:rsidRPr="00D97856" w:rsidRDefault="00253FAE" w:rsidP="00253FAE">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5460FA8C" w14:textId="77777777" w:rsidR="00253FAE" w:rsidRPr="00FB44D5" w:rsidRDefault="00253FAE" w:rsidP="00253FAE">
      <w:pPr>
        <w:pStyle w:val="Heading4"/>
        <w:rPr>
          <w:rStyle w:val="Style13ptBold"/>
          <w:b/>
          <w:bCs w:val="0"/>
        </w:rPr>
      </w:pPr>
      <w:proofErr w:type="spellStart"/>
      <w:r>
        <w:rPr>
          <w:rStyle w:val="Style13ptBold"/>
          <w:b/>
          <w:bCs w:val="0"/>
        </w:rPr>
        <w:t>Heg</w:t>
      </w:r>
      <w:proofErr w:type="spellEnd"/>
      <w:r>
        <w:rPr>
          <w:rStyle w:val="Style13ptBold"/>
          <w:b/>
          <w:bCs w:val="0"/>
        </w:rPr>
        <w:t xml:space="preserve"> is sustainable – A</w:t>
      </w:r>
      <w:r w:rsidRPr="00FB44D5">
        <w:rPr>
          <w:rStyle w:val="Style13ptBold"/>
          <w:b/>
          <w:bCs w:val="0"/>
        </w:rPr>
        <w:t xml:space="preserve">merica has </w:t>
      </w:r>
      <w:r w:rsidRPr="00C64B89">
        <w:rPr>
          <w:rStyle w:val="Style13ptBold"/>
          <w:b/>
          <w:bCs w:val="0"/>
          <w:u w:val="single"/>
        </w:rPr>
        <w:t>strong bones</w:t>
      </w:r>
    </w:p>
    <w:p w14:paraId="2778A427" w14:textId="77777777" w:rsidR="00253FAE" w:rsidRPr="00592AAF" w:rsidRDefault="00253FAE" w:rsidP="00253FAE">
      <w:pPr>
        <w:spacing w:after="0" w:line="240" w:lineRule="auto"/>
        <w:rPr>
          <w:rStyle w:val="StyleUnderline"/>
          <w:b w:val="0"/>
          <w:bCs/>
          <w:sz w:val="16"/>
          <w:szCs w:val="16"/>
          <w:u w:val="none"/>
        </w:rPr>
      </w:pPr>
      <w:proofErr w:type="spellStart"/>
      <w:r w:rsidRPr="00FB44D5">
        <w:rPr>
          <w:rStyle w:val="Style13ptBold"/>
        </w:rPr>
        <w:t>Ikenberry</w:t>
      </w:r>
      <w:proofErr w:type="spellEnd"/>
      <w:r w:rsidRPr="00FB44D5">
        <w:rPr>
          <w:rStyle w:val="Style13ptBold"/>
        </w:rPr>
        <w:t xml:space="preserve"> 18 </w:t>
      </w:r>
      <w:r w:rsidRPr="00FB44D5">
        <w:rPr>
          <w:rStyle w:val="Style13ptBold"/>
          <w:b w:val="0"/>
          <w:bCs/>
          <w:sz w:val="16"/>
          <w:szCs w:val="16"/>
        </w:rPr>
        <w:t xml:space="preserve">[(John, Professor of Politics and International Affairs in the Woodrow Wilson School of Public and International Affairs at Princeton University) reviewing book by Beckley (Michael, Fellow in the International Security Program at Harvard Kennedy School's </w:t>
      </w:r>
      <w:proofErr w:type="spellStart"/>
      <w:r w:rsidRPr="00FB44D5">
        <w:rPr>
          <w:rStyle w:val="Style13ptBold"/>
          <w:b w:val="0"/>
          <w:bCs/>
          <w:sz w:val="16"/>
          <w:szCs w:val="16"/>
        </w:rPr>
        <w:t>Belfer</w:t>
      </w:r>
      <w:proofErr w:type="spellEnd"/>
      <w:r w:rsidRPr="00FB44D5">
        <w:rPr>
          <w:rStyle w:val="Style13ptBold"/>
          <w:b w:val="0"/>
          <w:bCs/>
          <w:sz w:val="16"/>
          <w:szCs w:val="16"/>
        </w:rPr>
        <w:t xml:space="preserve"> Center for Science and International Affairs) “Unrivaled: Why America Will Remain the World’s Sole Superpower,” Foreign Affairs, November/December 2018]</w:t>
      </w:r>
    </w:p>
    <w:p w14:paraId="5A3E3718" w14:textId="77777777" w:rsidR="00253FAE" w:rsidRDefault="00253FAE" w:rsidP="00253FAE">
      <w:pPr>
        <w:spacing w:after="0" w:line="240" w:lineRule="auto"/>
        <w:rPr>
          <w:rFonts w:eastAsia="Times New Roman"/>
          <w:color w:val="000000"/>
          <w:sz w:val="12"/>
        </w:rPr>
      </w:pPr>
      <w:r>
        <w:rPr>
          <w:rStyle w:val="StyleUnderline"/>
          <w:sz w:val="24"/>
        </w:rPr>
        <w:t>I</w:t>
      </w:r>
      <w:r w:rsidRPr="00FB44D5">
        <w:rPr>
          <w:rStyle w:val="StyleUnderline"/>
          <w:sz w:val="24"/>
        </w:rPr>
        <w:t>t has become conventional wisdom that the United States is in decline</w:t>
      </w:r>
      <w:r w:rsidRPr="00592AAF">
        <w:rPr>
          <w:rFonts w:eastAsia="Times New Roman"/>
          <w:color w:val="000000"/>
          <w:sz w:val="12"/>
        </w:rPr>
        <w:t xml:space="preserve">, the </w:t>
      </w:r>
      <w:proofErr w:type="spellStart"/>
      <w:r w:rsidRPr="00592AAF">
        <w:rPr>
          <w:rFonts w:eastAsia="Times New Roman"/>
          <w:color w:val="000000"/>
          <w:sz w:val="12"/>
        </w:rPr>
        <w:t>uni</w:t>
      </w:r>
      <w:proofErr w:type="spellEnd"/>
      <w:r w:rsidRPr="00592AAF">
        <w:rPr>
          <w:rFonts w:eastAsia="Times New Roman"/>
          <w:color w:val="000000"/>
          <w:sz w:val="12"/>
        </w:rPr>
        <w:t xml:space="preserve">-polar era is ending, and China is on the rise. In this smart and sophisticated book, </w:t>
      </w:r>
      <w:r w:rsidRPr="00FB44D5">
        <w:rPr>
          <w:rStyle w:val="StyleUnderline"/>
          <w:sz w:val="24"/>
        </w:rPr>
        <w:t>Beckley tackles this thesis head-on.</w:t>
      </w:r>
      <w:r w:rsidRPr="00592AAF">
        <w:rPr>
          <w:rFonts w:eastAsia="Times New Roman"/>
          <w:color w:val="000000"/>
          <w:sz w:val="12"/>
        </w:rPr>
        <w:t xml:space="preserve"> He does not dispute that the United States has its problems or that misguided leaders often squander its advantages. But </w:t>
      </w:r>
      <w:r w:rsidRPr="00FB44D5">
        <w:rPr>
          <w:rStyle w:val="StyleUnderline"/>
          <w:sz w:val="24"/>
        </w:rPr>
        <w:t xml:space="preserve">he points out that </w:t>
      </w:r>
      <w:r w:rsidRPr="009B553B">
        <w:rPr>
          <w:rStyle w:val="StyleUnderline"/>
          <w:sz w:val="24"/>
          <w:highlight w:val="green"/>
        </w:rPr>
        <w:t>the U</w:t>
      </w:r>
      <w:r w:rsidRPr="00FB44D5">
        <w:rPr>
          <w:rStyle w:val="StyleUnderline"/>
          <w:sz w:val="24"/>
        </w:rPr>
        <w:t xml:space="preserve">nited </w:t>
      </w:r>
      <w:r w:rsidRPr="009B553B">
        <w:rPr>
          <w:rStyle w:val="StyleUnderline"/>
          <w:sz w:val="24"/>
          <w:highlight w:val="green"/>
        </w:rPr>
        <w:t>S</w:t>
      </w:r>
      <w:r w:rsidRPr="00FB44D5">
        <w:rPr>
          <w:rStyle w:val="StyleUnderline"/>
          <w:sz w:val="24"/>
        </w:rPr>
        <w:t xml:space="preserve">tates’ </w:t>
      </w:r>
      <w:r w:rsidRPr="00FB44D5">
        <w:rPr>
          <w:rStyle w:val="Emphasis"/>
          <w:sz w:val="24"/>
        </w:rPr>
        <w:t xml:space="preserve">deep </w:t>
      </w:r>
      <w:r w:rsidRPr="009B553B">
        <w:rPr>
          <w:rStyle w:val="Emphasis"/>
          <w:sz w:val="24"/>
          <w:highlight w:val="green"/>
        </w:rPr>
        <w:t>geographic</w:t>
      </w:r>
      <w:r w:rsidRPr="009B553B">
        <w:rPr>
          <w:rStyle w:val="StyleUnderline"/>
          <w:sz w:val="24"/>
          <w:highlight w:val="green"/>
        </w:rPr>
        <w:t xml:space="preserve">, </w:t>
      </w:r>
      <w:r w:rsidRPr="009B553B">
        <w:rPr>
          <w:rStyle w:val="Emphasis"/>
          <w:sz w:val="24"/>
          <w:highlight w:val="green"/>
        </w:rPr>
        <w:t>demographic</w:t>
      </w:r>
      <w:r w:rsidRPr="009B553B">
        <w:rPr>
          <w:rStyle w:val="StyleUnderline"/>
          <w:sz w:val="24"/>
          <w:highlight w:val="green"/>
        </w:rPr>
        <w:t>, and</w:t>
      </w:r>
      <w:r w:rsidRPr="00FB44D5">
        <w:rPr>
          <w:rStyle w:val="StyleUnderline"/>
          <w:sz w:val="24"/>
        </w:rPr>
        <w:t xml:space="preserve"> </w:t>
      </w:r>
      <w:r w:rsidRPr="009B553B">
        <w:rPr>
          <w:rStyle w:val="Emphasis"/>
          <w:sz w:val="24"/>
          <w:highlight w:val="green"/>
        </w:rPr>
        <w:t>institutional reserves</w:t>
      </w:r>
      <w:r w:rsidRPr="009B553B">
        <w:rPr>
          <w:rStyle w:val="StyleUnderline"/>
          <w:sz w:val="24"/>
          <w:highlight w:val="green"/>
        </w:rPr>
        <w:t xml:space="preserve"> give the country</w:t>
      </w:r>
      <w:r w:rsidRPr="00FB44D5">
        <w:rPr>
          <w:rStyle w:val="StyleUnderline"/>
          <w:sz w:val="24"/>
        </w:rPr>
        <w:t xml:space="preserve"> unique </w:t>
      </w:r>
      <w:r w:rsidRPr="009B553B">
        <w:rPr>
          <w:rStyle w:val="Emphasis"/>
          <w:sz w:val="24"/>
          <w:highlight w:val="green"/>
        </w:rPr>
        <w:t>resilience.</w:t>
      </w:r>
      <w:r w:rsidRPr="00592AAF">
        <w:rPr>
          <w:rFonts w:eastAsia="Times New Roman"/>
          <w:color w:val="000000"/>
          <w:sz w:val="12"/>
        </w:rPr>
        <w:t xml:space="preserve"> </w:t>
      </w:r>
      <w:r w:rsidRPr="00771DF8">
        <w:rPr>
          <w:rStyle w:val="StyleUnderline"/>
          <w:sz w:val="24"/>
        </w:rPr>
        <w:t>The United States is the only great power</w:t>
      </w:r>
      <w:r w:rsidRPr="00FB44D5">
        <w:rPr>
          <w:rStyle w:val="StyleUnderline"/>
          <w:sz w:val="24"/>
        </w:rPr>
        <w:t xml:space="preserve"> </w:t>
      </w:r>
      <w:r w:rsidRPr="009B553B">
        <w:rPr>
          <w:rStyle w:val="StyleUnderline"/>
          <w:sz w:val="24"/>
          <w:highlight w:val="green"/>
        </w:rPr>
        <w:t>without regional rivals. Its companies and universities dominate</w:t>
      </w:r>
      <w:r w:rsidRPr="00FB44D5">
        <w:rPr>
          <w:rStyle w:val="StyleUnderline"/>
          <w:sz w:val="24"/>
        </w:rPr>
        <w:t xml:space="preserve"> the world.</w:t>
      </w:r>
      <w:r w:rsidRPr="00592AAF">
        <w:rPr>
          <w:rFonts w:eastAsia="Times New Roman"/>
          <w:color w:val="000000"/>
          <w:sz w:val="12"/>
        </w:rPr>
        <w:t xml:space="preserve"> And most important, Beckley argues that </w:t>
      </w:r>
      <w:r w:rsidRPr="009B553B">
        <w:rPr>
          <w:rStyle w:val="StyleUnderline"/>
          <w:sz w:val="24"/>
          <w:highlight w:val="green"/>
        </w:rPr>
        <w:t>it has</w:t>
      </w:r>
      <w:r w:rsidRPr="00FB44D5">
        <w:rPr>
          <w:rStyle w:val="StyleUnderline"/>
          <w:sz w:val="24"/>
        </w:rPr>
        <w:t xml:space="preserve"> by far </w:t>
      </w:r>
      <w:r w:rsidRPr="009B553B">
        <w:rPr>
          <w:rStyle w:val="StyleUnderline"/>
          <w:sz w:val="24"/>
          <w:highlight w:val="green"/>
        </w:rPr>
        <w:t>the best fundamentals for</w:t>
      </w:r>
      <w:r w:rsidRPr="00FB44D5">
        <w:rPr>
          <w:rStyle w:val="StyleUnderline"/>
          <w:sz w:val="24"/>
        </w:rPr>
        <w:t xml:space="preserve"> </w:t>
      </w:r>
      <w:r w:rsidRPr="00BA5BA3">
        <w:rPr>
          <w:rStyle w:val="StyleUnderline"/>
          <w:sz w:val="24"/>
        </w:rPr>
        <w:t xml:space="preserve">future economic </w:t>
      </w:r>
      <w:r w:rsidRPr="009B553B">
        <w:rPr>
          <w:rStyle w:val="StyleUnderline"/>
          <w:sz w:val="24"/>
          <w:highlight w:val="green"/>
        </w:rPr>
        <w:t>growth</w:t>
      </w:r>
      <w:r w:rsidRPr="00BA5BA3">
        <w:rPr>
          <w:rStyle w:val="StyleUnderline"/>
          <w:sz w:val="24"/>
        </w:rPr>
        <w:t>, thanks to its</w:t>
      </w:r>
      <w:r w:rsidRPr="00FB44D5">
        <w:rPr>
          <w:rStyle w:val="StyleUnderline"/>
          <w:sz w:val="24"/>
        </w:rPr>
        <w:t xml:space="preserve"> </w:t>
      </w:r>
      <w:r w:rsidRPr="00FB44D5">
        <w:rPr>
          <w:rStyle w:val="Emphasis"/>
          <w:sz w:val="24"/>
        </w:rPr>
        <w:t xml:space="preserve">abundant </w:t>
      </w:r>
      <w:r w:rsidRPr="009B553B">
        <w:rPr>
          <w:rStyle w:val="Emphasis"/>
          <w:sz w:val="24"/>
          <w:highlight w:val="green"/>
        </w:rPr>
        <w:t>natural resources</w:t>
      </w:r>
      <w:r w:rsidRPr="00FB44D5">
        <w:rPr>
          <w:rStyle w:val="StyleUnderline"/>
          <w:sz w:val="24"/>
        </w:rPr>
        <w:t xml:space="preserve">, </w:t>
      </w:r>
      <w:r w:rsidRPr="00FB44D5">
        <w:rPr>
          <w:rStyle w:val="Emphasis"/>
          <w:sz w:val="24"/>
        </w:rPr>
        <w:t xml:space="preserve">favorable </w:t>
      </w:r>
      <w:r w:rsidRPr="009B553B">
        <w:rPr>
          <w:rStyle w:val="Emphasis"/>
          <w:sz w:val="24"/>
          <w:highlight w:val="green"/>
        </w:rPr>
        <w:t>demographics</w:t>
      </w:r>
      <w:r w:rsidRPr="00FB44D5">
        <w:rPr>
          <w:rStyle w:val="StyleUnderline"/>
          <w:sz w:val="24"/>
        </w:rPr>
        <w:t xml:space="preserve">, </w:t>
      </w:r>
      <w:r w:rsidRPr="00FB44D5">
        <w:rPr>
          <w:rStyle w:val="Emphasis"/>
          <w:sz w:val="24"/>
        </w:rPr>
        <w:t xml:space="preserve">secure </w:t>
      </w:r>
      <w:r w:rsidRPr="00BA5BA3">
        <w:rPr>
          <w:rStyle w:val="Emphasis"/>
          <w:sz w:val="24"/>
        </w:rPr>
        <w:t>property rights</w:t>
      </w:r>
      <w:r w:rsidRPr="00BA5BA3">
        <w:rPr>
          <w:rStyle w:val="StyleUnderline"/>
          <w:sz w:val="24"/>
        </w:rPr>
        <w:t xml:space="preserve">, </w:t>
      </w:r>
      <w:r w:rsidRPr="009B553B">
        <w:rPr>
          <w:rStyle w:val="StyleUnderline"/>
          <w:sz w:val="24"/>
          <w:highlight w:val="green"/>
        </w:rPr>
        <w:t>and</w:t>
      </w:r>
      <w:r w:rsidRPr="00FB44D5">
        <w:rPr>
          <w:rStyle w:val="StyleUnderline"/>
          <w:sz w:val="24"/>
        </w:rPr>
        <w:t xml:space="preserve"> </w:t>
      </w:r>
      <w:r w:rsidRPr="00FB44D5">
        <w:rPr>
          <w:rStyle w:val="Emphasis"/>
          <w:sz w:val="24"/>
        </w:rPr>
        <w:t xml:space="preserve">lasting </w:t>
      </w:r>
      <w:r w:rsidRPr="009B553B">
        <w:rPr>
          <w:rStyle w:val="Emphasis"/>
          <w:sz w:val="24"/>
          <w:highlight w:val="green"/>
        </w:rPr>
        <w:t>political institutions.</w:t>
      </w:r>
      <w:r w:rsidRPr="00592AAF">
        <w:rPr>
          <w:rFonts w:eastAsia="Times New Roman"/>
          <w:color w:val="000000"/>
          <w:sz w:val="12"/>
        </w:rPr>
        <w:t xml:space="preserve"> </w:t>
      </w:r>
      <w:r w:rsidRPr="009B553B">
        <w:rPr>
          <w:rStyle w:val="StyleUnderline"/>
          <w:sz w:val="24"/>
          <w:highlight w:val="green"/>
        </w:rPr>
        <w:t>China’s</w:t>
      </w:r>
      <w:r w:rsidRPr="00FB44D5">
        <w:rPr>
          <w:rStyle w:val="StyleUnderline"/>
          <w:sz w:val="24"/>
        </w:rPr>
        <w:t xml:space="preserve"> growth </w:t>
      </w:r>
      <w:r w:rsidRPr="009B553B">
        <w:rPr>
          <w:rStyle w:val="StyleUnderline"/>
          <w:sz w:val="24"/>
          <w:highlight w:val="green"/>
        </w:rPr>
        <w:t>prospects</w:t>
      </w:r>
      <w:r w:rsidRPr="00FB44D5">
        <w:rPr>
          <w:rStyle w:val="StyleUnderline"/>
          <w:sz w:val="24"/>
        </w:rPr>
        <w:t xml:space="preserve">, in contrast, </w:t>
      </w:r>
      <w:r w:rsidRPr="009B553B">
        <w:rPr>
          <w:rStyle w:val="StyleUnderline"/>
          <w:sz w:val="24"/>
          <w:highlight w:val="green"/>
        </w:rPr>
        <w:t>are “dismal</w:t>
      </w:r>
      <w:r w:rsidRPr="00FB44D5">
        <w:rPr>
          <w:rStyle w:val="StyleUnderline"/>
          <w:sz w:val="24"/>
        </w:rPr>
        <w:t>.”</w:t>
      </w:r>
      <w:r w:rsidRPr="00592AAF">
        <w:rPr>
          <w:rFonts w:eastAsia="Times New Roman"/>
          <w:color w:val="000000"/>
          <w:sz w:val="12"/>
        </w:rPr>
        <w:t xml:space="preserve"> Beckley also thinks the </w:t>
      </w:r>
      <w:r w:rsidRPr="00FB44D5">
        <w:rPr>
          <w:rStyle w:val="StyleUnderline"/>
          <w:sz w:val="24"/>
        </w:rPr>
        <w:t xml:space="preserve">declinists use the wrong measures of power. </w:t>
      </w:r>
      <w:r w:rsidRPr="009B553B">
        <w:rPr>
          <w:rStyle w:val="StyleUnderline"/>
          <w:sz w:val="24"/>
          <w:highlight w:val="green"/>
        </w:rPr>
        <w:t>GDP</w:t>
      </w:r>
      <w:r w:rsidRPr="00592AAF">
        <w:rPr>
          <w:rFonts w:eastAsia="Times New Roman"/>
          <w:color w:val="000000"/>
          <w:sz w:val="12"/>
        </w:rPr>
        <w:t xml:space="preserve">, for example, </w:t>
      </w:r>
      <w:r w:rsidRPr="009B553B">
        <w:rPr>
          <w:rStyle w:val="StyleUnderline"/>
          <w:sz w:val="24"/>
          <w:highlight w:val="green"/>
        </w:rPr>
        <w:t>exaggerates the influence of populous</w:t>
      </w:r>
      <w:r w:rsidRPr="00FB44D5">
        <w:rPr>
          <w:rStyle w:val="StyleUnderline"/>
          <w:sz w:val="24"/>
        </w:rPr>
        <w:t xml:space="preserve"> but poor </w:t>
      </w:r>
      <w:r w:rsidRPr="009B553B">
        <w:rPr>
          <w:rStyle w:val="StyleUnderline"/>
          <w:sz w:val="24"/>
          <w:highlight w:val="green"/>
        </w:rPr>
        <w:t>countries</w:t>
      </w:r>
      <w:r w:rsidRPr="00592AAF">
        <w:rPr>
          <w:rFonts w:eastAsia="Times New Roman"/>
          <w:color w:val="000000"/>
          <w:sz w:val="12"/>
        </w:rPr>
        <w:t>, such as Chin</w:t>
      </w:r>
      <w:r w:rsidRPr="00BA5BA3">
        <w:rPr>
          <w:rFonts w:eastAsia="Times New Roman"/>
          <w:color w:val="000000"/>
          <w:sz w:val="12"/>
        </w:rPr>
        <w:t xml:space="preserve">a, </w:t>
      </w:r>
      <w:r w:rsidRPr="00BA5BA3">
        <w:rPr>
          <w:rStyle w:val="StyleUnderline"/>
          <w:sz w:val="24"/>
        </w:rPr>
        <w:t>while overlooking problems that drain those countries’ economic and military resources.</w:t>
      </w:r>
      <w:r w:rsidRPr="00BA5BA3">
        <w:rPr>
          <w:rFonts w:eastAsia="Times New Roman"/>
          <w:color w:val="000000"/>
          <w:sz w:val="12"/>
        </w:rPr>
        <w:t xml:space="preserve"> He does not argue</w:t>
      </w:r>
      <w:r w:rsidRPr="00592AAF">
        <w:rPr>
          <w:rFonts w:eastAsia="Times New Roman"/>
          <w:color w:val="000000"/>
          <w:sz w:val="12"/>
        </w:rPr>
        <w:t xml:space="preserve"> that the United States can—or should—try to preserve the unipolar era, but he does think that it will long remain the world’s leading power. </w:t>
      </w:r>
    </w:p>
    <w:p w14:paraId="552407FA" w14:textId="77777777" w:rsidR="00253FAE" w:rsidRDefault="00253FAE" w:rsidP="00C53643">
      <w:pPr>
        <w:rPr>
          <w:rStyle w:val="StyleUnderline"/>
        </w:rPr>
      </w:pPr>
    </w:p>
    <w:p w14:paraId="6DE9D6B7" w14:textId="77777777" w:rsidR="00504C39" w:rsidRPr="00E268B7" w:rsidRDefault="00504C39" w:rsidP="00504C39">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EDF27B0" w14:textId="77777777" w:rsidR="00504C39" w:rsidRDefault="00504C39" w:rsidP="00504C39">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202527F" w14:textId="77777777" w:rsidR="00504C39" w:rsidRPr="002079A9" w:rsidRDefault="00504C39" w:rsidP="00504C39">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7E239784" w14:textId="77777777" w:rsidR="00504C39" w:rsidRPr="002079A9" w:rsidRDefault="00504C39" w:rsidP="00504C39">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3678AACD" w14:textId="77777777" w:rsidR="00504C39" w:rsidRPr="006232C5" w:rsidRDefault="00504C39" w:rsidP="00504C39">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4E3D3A16" w14:textId="77777777" w:rsidR="00504C39" w:rsidRPr="002079A9" w:rsidRDefault="00504C39" w:rsidP="00504C39">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1DEA4000" w14:textId="77777777" w:rsidR="00504C39" w:rsidRPr="006232C5" w:rsidRDefault="00504C39" w:rsidP="00504C39">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3EA609F4" w14:textId="77777777" w:rsidR="00504C39" w:rsidRPr="002079A9" w:rsidRDefault="00504C39" w:rsidP="00504C39">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2D8BA33" w14:textId="77777777" w:rsidR="00504C39" w:rsidRPr="002079A9" w:rsidRDefault="00504C39" w:rsidP="00504C39">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42DB30BF" w14:textId="77777777" w:rsidR="00504C39" w:rsidRPr="00D97856" w:rsidRDefault="00504C39" w:rsidP="00C53643">
      <w:pPr>
        <w:rPr>
          <w:b/>
          <w:sz w:val="22"/>
          <w:u w:val="single"/>
        </w:rPr>
      </w:pPr>
    </w:p>
    <w:p w14:paraId="4FAFFB3B" w14:textId="77777777" w:rsidR="00C53643" w:rsidRPr="00592AAF" w:rsidRDefault="00C53643" w:rsidP="00C53643">
      <w:pPr>
        <w:spacing w:after="0" w:line="240" w:lineRule="auto"/>
        <w:rPr>
          <w:rFonts w:eastAsia="Times New Roman"/>
          <w:color w:val="000000"/>
          <w:sz w:val="12"/>
        </w:rPr>
      </w:pPr>
    </w:p>
    <w:p w14:paraId="2D45F148" w14:textId="77777777" w:rsidR="00C53643" w:rsidRPr="001C5225" w:rsidRDefault="00C53643" w:rsidP="00C53643">
      <w:pPr>
        <w:spacing w:after="0" w:line="240" w:lineRule="auto"/>
        <w:rPr>
          <w:rFonts w:eastAsia="Times New Roman"/>
          <w:color w:val="000000"/>
        </w:rPr>
      </w:pPr>
    </w:p>
    <w:p w14:paraId="6F4631BE" w14:textId="77777777" w:rsidR="00C53643" w:rsidRDefault="00C53643" w:rsidP="00C53643">
      <w:pPr>
        <w:pStyle w:val="Heading3"/>
      </w:pPr>
      <w:r>
        <w:t xml:space="preserve">Solvency </w:t>
      </w:r>
    </w:p>
    <w:p w14:paraId="72EF3703" w14:textId="3A1AAD87" w:rsidR="00C53643" w:rsidRPr="00D92C68" w:rsidRDefault="00617D9C" w:rsidP="00C53643">
      <w:pPr>
        <w:pStyle w:val="Heading4"/>
      </w:pPr>
      <w:r>
        <w:t>PLAN</w:t>
      </w:r>
      <w:r w:rsidR="00C53643">
        <w:t xml:space="preserve">: Member nations of the World Trade Organization should reduce intellectual property protections for anti-malarial medicines. </w:t>
      </w:r>
    </w:p>
    <w:p w14:paraId="5E1E6AFE" w14:textId="77777777" w:rsidR="00C53643" w:rsidRPr="00F10905" w:rsidRDefault="00C53643" w:rsidP="00C53643">
      <w:pPr>
        <w:rPr>
          <w:b/>
          <w:sz w:val="26"/>
        </w:rPr>
      </w:pPr>
      <w:r>
        <w:rPr>
          <w:rStyle w:val="Style13ptBold"/>
        </w:rPr>
        <w:t xml:space="preserve">Todd 19 </w:t>
      </w:r>
      <w:r w:rsidRPr="00F10905">
        <w:t>[(Matthew, Professor of Drug Discovery, Pharma &amp; Biochemistry at the UCL School of Pharmacy. He founded and currently leads the Open Source Malaria (OSM) and Open Source Mycetoma (</w:t>
      </w:r>
      <w:proofErr w:type="spellStart"/>
      <w:r w:rsidRPr="00F10905">
        <w:t>MycetOS</w:t>
      </w:r>
      <w:proofErr w:type="spellEnd"/>
      <w:r w:rsidRPr="00F10905">
        <w:t xml:space="preserve">) consortia and is a founder of a broader Open Source Pharma movement. He is on the Editorial Boards of </w:t>
      </w:r>
      <w:proofErr w:type="spellStart"/>
      <w:r w:rsidRPr="00F10905">
        <w:t>PLoS</w:t>
      </w:r>
      <w:proofErr w:type="spellEnd"/>
      <w:r w:rsidRPr="00F10905">
        <w:t xml:space="preserve"> One, </w:t>
      </w:r>
      <w:proofErr w:type="spellStart"/>
      <w:r w:rsidRPr="00F10905">
        <w:t>ChemistryOpen</w:t>
      </w:r>
      <w:proofErr w:type="spellEnd"/>
      <w:r w:rsidRPr="00F10905">
        <w:t xml:space="preserve"> and Nature Scientific Reports.) “Open Source Malaria” Global Innovation Exchange, 5/24/2019. </w:t>
      </w:r>
      <w:r w:rsidRPr="00EE1BA9">
        <w:t>https://www.globalinnovationexchange.org/innovation/open-source-malaria</w:t>
      </w:r>
      <w:r w:rsidRPr="00F10905">
        <w:t>] BC</w:t>
      </w:r>
    </w:p>
    <w:p w14:paraId="4FFB8AAF" w14:textId="77777777" w:rsidR="00C53643" w:rsidRDefault="00C53643" w:rsidP="00C53643">
      <w:pPr>
        <w:rPr>
          <w:rStyle w:val="Emphasis"/>
        </w:rPr>
      </w:pPr>
      <w:r w:rsidRPr="00E82431">
        <w:rPr>
          <w:rStyle w:val="StyleUnderline"/>
        </w:rPr>
        <w:t>Open Source Malaria is already in progress and delivering for sustainable development</w:t>
      </w:r>
      <w:r>
        <w:t xml:space="preserve">. The project aims to take candidate molecules through from discovery to patients. </w:t>
      </w:r>
      <w:r w:rsidRPr="00E82431">
        <w:rPr>
          <w:rStyle w:val="Emphasis"/>
        </w:rPr>
        <w:t xml:space="preserve">Given the </w:t>
      </w:r>
      <w:r w:rsidRPr="00F10905">
        <w:rPr>
          <w:rStyle w:val="Emphasis"/>
          <w:highlight w:val="green"/>
        </w:rPr>
        <w:t>IP-free</w:t>
      </w:r>
      <w:r>
        <w:t xml:space="preserve"> (Creative Commons) </w:t>
      </w:r>
      <w:proofErr w:type="spellStart"/>
      <w:r w:rsidRPr="00F10905">
        <w:rPr>
          <w:rStyle w:val="StyleUnderline"/>
        </w:rPr>
        <w:t>licencing</w:t>
      </w:r>
      <w:proofErr w:type="spellEnd"/>
      <w:r w:rsidRPr="00E82431">
        <w:rPr>
          <w:rStyle w:val="StyleUnderline"/>
        </w:rPr>
        <w:t xml:space="preserve"> applied throughout, the </w:t>
      </w:r>
      <w:r w:rsidRPr="00F10905">
        <w:rPr>
          <w:rStyle w:val="StyleUnderline"/>
        </w:rPr>
        <w:t>resulting</w:t>
      </w:r>
      <w:r w:rsidRPr="00E82431">
        <w:rPr>
          <w:rStyle w:val="StyleUnderline"/>
        </w:rPr>
        <w:t xml:space="preserve"> </w:t>
      </w:r>
      <w:r w:rsidRPr="00F10905">
        <w:rPr>
          <w:rStyle w:val="StyleUnderline"/>
          <w:highlight w:val="green"/>
        </w:rPr>
        <w:t>medicine would be</w:t>
      </w:r>
      <w:r w:rsidRPr="007D4523">
        <w:rPr>
          <w:rStyle w:val="StyleUnderline"/>
        </w:rPr>
        <w:t xml:space="preserve"> </w:t>
      </w:r>
      <w:r w:rsidRPr="00F10905">
        <w:rPr>
          <w:rStyle w:val="StyleUnderline"/>
        </w:rPr>
        <w:t xml:space="preserve">widely and </w:t>
      </w:r>
      <w:r w:rsidRPr="00F10905">
        <w:rPr>
          <w:rStyle w:val="StyleUnderline"/>
          <w:highlight w:val="green"/>
        </w:rPr>
        <w:t>sustainably available to</w:t>
      </w:r>
      <w:r w:rsidRPr="00E82431">
        <w:rPr>
          <w:rStyle w:val="StyleUnderline"/>
        </w:rPr>
        <w:t xml:space="preserve"> </w:t>
      </w:r>
      <w:r w:rsidRPr="00F10905">
        <w:rPr>
          <w:rStyle w:val="StyleUnderline"/>
          <w:highlight w:val="green"/>
        </w:rPr>
        <w:t>patients at the lowest possible price via</w:t>
      </w:r>
      <w:r w:rsidRPr="00E82431">
        <w:rPr>
          <w:rStyle w:val="StyleUnderline"/>
        </w:rPr>
        <w:t xml:space="preserve"> the </w:t>
      </w:r>
      <w:r w:rsidRPr="00F10905">
        <w:rPr>
          <w:rStyle w:val="StyleUnderline"/>
          <w:highlight w:val="green"/>
        </w:rPr>
        <w:t>generics</w:t>
      </w:r>
      <w:r w:rsidRPr="00E82431">
        <w:rPr>
          <w:rStyle w:val="StyleUnderline"/>
        </w:rPr>
        <w:t xml:space="preserve"> industry. </w:t>
      </w:r>
      <w:r w:rsidRPr="00504C39">
        <w:rPr>
          <w:rStyle w:val="StyleUnderline"/>
        </w:rPr>
        <w:t xml:space="preserve">This would have </w:t>
      </w:r>
      <w:r w:rsidRPr="00504C39">
        <w:rPr>
          <w:rStyle w:val="Emphasis"/>
        </w:rPr>
        <w:t>significant impa</w:t>
      </w:r>
      <w:r w:rsidRPr="00504C39">
        <w:rPr>
          <w:rStyle w:val="StyleUnderline"/>
        </w:rPr>
        <w:t xml:space="preserve">ct on the </w:t>
      </w:r>
      <w:r w:rsidRPr="00504C39">
        <w:rPr>
          <w:rStyle w:val="Emphasis"/>
        </w:rPr>
        <w:t>3.2 billion</w:t>
      </w:r>
      <w:r w:rsidRPr="00E82431">
        <w:rPr>
          <w:rStyle w:val="Emphasis"/>
        </w:rPr>
        <w:t xml:space="preserve"> people </w:t>
      </w:r>
      <w:r w:rsidRPr="00504C39">
        <w:rPr>
          <w:rStyle w:val="Emphasis"/>
        </w:rPr>
        <w:t>at risk</w:t>
      </w:r>
      <w:r w:rsidRPr="00E82431">
        <w:rPr>
          <w:rStyle w:val="Emphasis"/>
        </w:rPr>
        <w:t xml:space="preserve"> of the disease</w:t>
      </w:r>
      <w:r>
        <w:t xml:space="preserve">, </w:t>
      </w:r>
      <w:r w:rsidRPr="00E82431">
        <w:rPr>
          <w:rStyle w:val="StyleUnderline"/>
        </w:rPr>
        <w:t xml:space="preserve">and on the current scale of the disease’s terrible human cost: </w:t>
      </w:r>
      <w:r w:rsidRPr="008D2166">
        <w:rPr>
          <w:rStyle w:val="StyleUnderline"/>
        </w:rPr>
        <w:t xml:space="preserve">malaria takes the lives of </w:t>
      </w:r>
      <w:r w:rsidRPr="008D2166">
        <w:rPr>
          <w:rStyle w:val="Emphasis"/>
        </w:rPr>
        <w:t xml:space="preserve">1200 </w:t>
      </w:r>
      <w:r w:rsidRPr="008D2166">
        <w:rPr>
          <w:rStyle w:val="StyleUnderline"/>
        </w:rPr>
        <w:t>people each day</w:t>
      </w:r>
      <w:r w:rsidRPr="00E82431">
        <w:rPr>
          <w:rStyle w:val="StyleUnderline"/>
        </w:rPr>
        <w:t>,</w:t>
      </w:r>
      <w:r>
        <w:t xml:space="preserve"> </w:t>
      </w:r>
      <w:r w:rsidRPr="00E82431">
        <w:rPr>
          <w:rStyle w:val="Emphasis"/>
        </w:rPr>
        <w:t>mostly young children</w:t>
      </w:r>
      <w:r>
        <w:t xml:space="preserve">. </w:t>
      </w:r>
      <w:r w:rsidRPr="00F10905">
        <w:rPr>
          <w:rStyle w:val="StyleUnderline"/>
          <w:highlight w:val="green"/>
        </w:rPr>
        <w:t>The</w:t>
      </w:r>
      <w:r w:rsidRPr="00E82431">
        <w:rPr>
          <w:rStyle w:val="StyleUnderline"/>
        </w:rPr>
        <w:t xml:space="preserve"> occurrence of </w:t>
      </w:r>
      <w:r w:rsidRPr="00F10905">
        <w:rPr>
          <w:rStyle w:val="Emphasis"/>
          <w:highlight w:val="green"/>
        </w:rPr>
        <w:t>resistance</w:t>
      </w:r>
      <w:r w:rsidRPr="00F10905">
        <w:rPr>
          <w:rStyle w:val="StyleUnderline"/>
          <w:highlight w:val="green"/>
        </w:rPr>
        <w:t xml:space="preserve"> to</w:t>
      </w:r>
      <w:r w:rsidRPr="00E82431">
        <w:rPr>
          <w:rStyle w:val="StyleUnderline"/>
        </w:rPr>
        <w:t xml:space="preserve"> the </w:t>
      </w:r>
      <w:r w:rsidRPr="00F10905">
        <w:rPr>
          <w:rStyle w:val="StyleUnderline"/>
          <w:highlight w:val="green"/>
        </w:rPr>
        <w:t xml:space="preserve">current </w:t>
      </w:r>
      <w:proofErr w:type="gramStart"/>
      <w:r w:rsidRPr="00F10905">
        <w:rPr>
          <w:rStyle w:val="Emphasis"/>
          <w:highlight w:val="green"/>
        </w:rPr>
        <w:t>front line</w:t>
      </w:r>
      <w:proofErr w:type="gramEnd"/>
      <w:r w:rsidRPr="00F10905">
        <w:rPr>
          <w:rStyle w:val="Emphasis"/>
          <w:highlight w:val="green"/>
        </w:rPr>
        <w:t xml:space="preserve"> drugs</w:t>
      </w:r>
      <w:r w:rsidRPr="00E82431">
        <w:rPr>
          <w:rStyle w:val="StyleUnderline"/>
        </w:rPr>
        <w:t xml:space="preserve"> used worldwide</w:t>
      </w:r>
      <w:r>
        <w:t xml:space="preserve"> (the </w:t>
      </w:r>
      <w:proofErr w:type="spellStart"/>
      <w:r>
        <w:t>artemisinins</w:t>
      </w:r>
      <w:proofErr w:type="spellEnd"/>
      <w:r>
        <w:t xml:space="preserve">, used in combination therapies) </w:t>
      </w:r>
      <w:r w:rsidRPr="00F10905">
        <w:rPr>
          <w:rStyle w:val="StyleUnderline"/>
          <w:highlight w:val="green"/>
        </w:rPr>
        <w:t xml:space="preserve">means </w:t>
      </w:r>
      <w:r w:rsidRPr="00F10905">
        <w:rPr>
          <w:rStyle w:val="Emphasis"/>
          <w:highlight w:val="green"/>
        </w:rPr>
        <w:t>new</w:t>
      </w:r>
      <w:r w:rsidRPr="00F10905">
        <w:rPr>
          <w:rStyle w:val="StyleUnderline"/>
          <w:highlight w:val="green"/>
        </w:rPr>
        <w:t xml:space="preserve">, </w:t>
      </w:r>
      <w:r w:rsidRPr="00F10905">
        <w:rPr>
          <w:rStyle w:val="Emphasis"/>
          <w:highlight w:val="green"/>
        </w:rPr>
        <w:t>inexpensive medicines</w:t>
      </w:r>
      <w:r w:rsidRPr="00E82431">
        <w:rPr>
          <w:rStyle w:val="StyleUnderline"/>
        </w:rPr>
        <w:t xml:space="preserve"> </w:t>
      </w:r>
      <w:r w:rsidRPr="00F10905">
        <w:rPr>
          <w:rStyle w:val="StyleUnderline"/>
          <w:highlight w:val="green"/>
        </w:rPr>
        <w:t xml:space="preserve">are </w:t>
      </w:r>
      <w:r w:rsidRPr="00F10905">
        <w:rPr>
          <w:rStyle w:val="Emphasis"/>
          <w:highlight w:val="green"/>
        </w:rPr>
        <w:t>urgently needed</w:t>
      </w:r>
      <w:r w:rsidRPr="00E82431">
        <w:rPr>
          <w:rStyle w:val="StyleUnderline"/>
        </w:rPr>
        <w:t>.</w:t>
      </w:r>
      <w:r>
        <w:t xml:space="preserve"> Since beginning operations in 2011, Open Source Malaria has examined four series of molecules with the potential to become new antimalarials. The first three series were derived from molecules identified by GlaxoSmithKline which were placed in the public domain in 2010. The compounds in Series 1 possessed a molecular problem that could not be engineered out, and this series is described in a major publication submitted to the peer-reviewed literature. A second series was abandoned when it became clear that another, closed, research group was pursuing the same structures. Series 3 was stopped when it was discovered that even the slightest alterations to the molecule’s structure eliminated all potency against the parasite. The current series, Series 4, originated from the pharmaceutical company Pfizer. </w:t>
      </w:r>
      <w:r w:rsidRPr="00E82431">
        <w:rPr>
          <w:rStyle w:val="StyleUnderline"/>
        </w:rPr>
        <w:t>The series includes molecules with remarkable potency, and, crucially, with the ability to cure mice infected with a model of malaria. This “in vivo” activity is a major strength of these compounds and mean they need to be pursued further.</w:t>
      </w:r>
      <w:r>
        <w:t xml:space="preserve"> </w:t>
      </w:r>
      <w:r w:rsidRPr="00E82431">
        <w:rPr>
          <w:rStyle w:val="StyleUnderline"/>
        </w:rPr>
        <w:t xml:space="preserve">OSM is now working to solve two remaining liabilities of these molecules: they are metabolized too </w:t>
      </w:r>
      <w:proofErr w:type="gramStart"/>
      <w:r w:rsidRPr="00E82431">
        <w:rPr>
          <w:rStyle w:val="StyleUnderline"/>
        </w:rPr>
        <w:t>quickly</w:t>
      </w:r>
      <w:proofErr w:type="gramEnd"/>
      <w:r w:rsidRPr="00E82431">
        <w:rPr>
          <w:rStyle w:val="StyleUnderline"/>
        </w:rPr>
        <w:t xml:space="preserve"> and they do not dissolve sufficiently well in water.</w:t>
      </w:r>
      <w:r>
        <w:t xml:space="preserve"> The consortium is also seeking to understand the molecular details of how these simple compounds are killing the parasite. </w:t>
      </w:r>
      <w:r w:rsidRPr="00E82431">
        <w:rPr>
          <w:rStyle w:val="StyleUnderline"/>
        </w:rPr>
        <w:t>If the molecular liabilities can be overcome, it is likely that Series 4 could progress to the clinical trial phase of drug development</w:t>
      </w:r>
      <w:r>
        <w:t xml:space="preserve">. </w:t>
      </w:r>
      <w:r w:rsidRPr="00E82431">
        <w:rPr>
          <w:rStyle w:val="Emphasis"/>
        </w:rPr>
        <w:t xml:space="preserve">This would be the first time </w:t>
      </w:r>
      <w:r w:rsidRPr="00D75DED">
        <w:rPr>
          <w:rStyle w:val="Emphasis"/>
        </w:rPr>
        <w:t>a “born open” compound</w:t>
      </w:r>
      <w:r w:rsidRPr="00E82431">
        <w:rPr>
          <w:rStyle w:val="Emphasis"/>
        </w:rPr>
        <w:t xml:space="preserve"> has progressed from discovery through the clinical phase and finally to market, and </w:t>
      </w:r>
      <w:r w:rsidRPr="00504C39">
        <w:rPr>
          <w:rStyle w:val="Emphasis"/>
        </w:rPr>
        <w:t xml:space="preserve">raises the possibility that </w:t>
      </w:r>
      <w:r w:rsidRPr="00F10905">
        <w:rPr>
          <w:rStyle w:val="Emphasis"/>
          <w:highlight w:val="green"/>
        </w:rPr>
        <w:t>an IP-free</w:t>
      </w:r>
      <w:r w:rsidRPr="00504C39">
        <w:rPr>
          <w:rStyle w:val="Emphasis"/>
        </w:rPr>
        <w:t xml:space="preserve">, potent new </w:t>
      </w:r>
      <w:r w:rsidRPr="00F10905">
        <w:rPr>
          <w:rStyle w:val="Emphasis"/>
          <w:highlight w:val="green"/>
        </w:rPr>
        <w:t>antimalarial might be able</w:t>
      </w:r>
      <w:r w:rsidRPr="00E82431">
        <w:rPr>
          <w:rStyle w:val="Emphasis"/>
        </w:rPr>
        <w:t xml:space="preserve"> </w:t>
      </w:r>
      <w:r w:rsidRPr="00F10905">
        <w:rPr>
          <w:rStyle w:val="Emphasis"/>
          <w:highlight w:val="green"/>
        </w:rPr>
        <w:t>to reach people</w:t>
      </w:r>
      <w:r w:rsidRPr="00E82431">
        <w:rPr>
          <w:rStyle w:val="Emphasis"/>
        </w:rPr>
        <w:t xml:space="preserve"> in this way.</w:t>
      </w:r>
      <w:r>
        <w:t xml:space="preserve"> Should this occur, </w:t>
      </w:r>
      <w:r w:rsidRPr="00F10905">
        <w:t xml:space="preserve">the </w:t>
      </w:r>
      <w:r w:rsidRPr="00F10905">
        <w:rPr>
          <w:rStyle w:val="Emphasis"/>
        </w:rPr>
        <w:t>structure of</w:t>
      </w:r>
      <w:r w:rsidRPr="00E82431">
        <w:rPr>
          <w:rStyle w:val="Emphasis"/>
        </w:rPr>
        <w:t xml:space="preserve"> how </w:t>
      </w:r>
      <w:r w:rsidRPr="00D75DED">
        <w:rPr>
          <w:rStyle w:val="Emphasis"/>
        </w:rPr>
        <w:t>we research and develop</w:t>
      </w:r>
      <w:r w:rsidRPr="00E82431">
        <w:rPr>
          <w:rStyle w:val="Emphasis"/>
        </w:rPr>
        <w:t xml:space="preserve"> </w:t>
      </w:r>
      <w:r w:rsidRPr="00D75DED">
        <w:rPr>
          <w:rStyle w:val="Emphasis"/>
        </w:rPr>
        <w:t>medicines will be irreversibly changed.</w:t>
      </w:r>
    </w:p>
    <w:p w14:paraId="00043172" w14:textId="77777777" w:rsidR="00C53643" w:rsidRDefault="00C53643" w:rsidP="00C53643">
      <w:pPr>
        <w:pStyle w:val="Heading4"/>
      </w:pPr>
      <w:r>
        <w:t xml:space="preserve">It </w:t>
      </w:r>
      <w:r>
        <w:rPr>
          <w:u w:val="single"/>
        </w:rPr>
        <w:t>ends the outbreak</w:t>
      </w:r>
      <w:r>
        <w:t xml:space="preserve"> and overcome past challenges in combating the illness</w:t>
      </w:r>
    </w:p>
    <w:p w14:paraId="3BE99C09" w14:textId="77777777" w:rsidR="00C53643" w:rsidRPr="00505A7F" w:rsidRDefault="00C53643" w:rsidP="00C53643">
      <w:r w:rsidRPr="00505A7F">
        <w:rPr>
          <w:rStyle w:val="Style13ptBold"/>
        </w:rPr>
        <w:t>Willman 4/29</w:t>
      </w:r>
      <w:r w:rsidRPr="00505A7F">
        <w:t xml:space="preserve"> [(Marnie, Virology, University of Manitoba </w:t>
      </w:r>
      <w:proofErr w:type="spellStart"/>
      <w:r w:rsidRPr="00505A7F">
        <w:t>Bannatyne</w:t>
      </w:r>
      <w:proofErr w:type="spellEnd"/>
      <w:r w:rsidRPr="00505A7F">
        <w:t xml:space="preserve"> and National Microbiology Laboratory) “Researchers create an effective RNA vaccine for malaria” </w:t>
      </w:r>
      <w:proofErr w:type="spellStart"/>
      <w:r w:rsidRPr="00505A7F">
        <w:t>MassiveSci</w:t>
      </w:r>
      <w:proofErr w:type="spellEnd"/>
      <w:r w:rsidRPr="00505A7F">
        <w:t>, 4/29/2021. https://massivesci.com/articles/malaria-mrna-vaccine-covid-biotech-patents/] BC</w:t>
      </w:r>
    </w:p>
    <w:p w14:paraId="0C13D2E6" w14:textId="77777777" w:rsidR="00C53643" w:rsidRPr="00505A7F" w:rsidRDefault="00C53643" w:rsidP="00C53643">
      <w:pPr>
        <w:rPr>
          <w:rStyle w:val="StyleUnderline"/>
        </w:rPr>
      </w:pPr>
      <w:r w:rsidRPr="005B1795">
        <w:rPr>
          <w:rStyle w:val="Emphasis"/>
          <w:highlight w:val="green"/>
        </w:rPr>
        <w:t>Malaria remains a significant problem</w:t>
      </w:r>
      <w:r w:rsidRPr="00505A7F">
        <w:rPr>
          <w:rStyle w:val="Emphasis"/>
        </w:rPr>
        <w:t xml:space="preserve"> facing Africa. </w:t>
      </w:r>
      <w:r>
        <w:t xml:space="preserve">Of the 409,000 worldwide malaria deaths estimated by the WHO in 2019, </w:t>
      </w:r>
      <w:r w:rsidRPr="00505A7F">
        <w:rPr>
          <w:rStyle w:val="StyleUnderline"/>
        </w:rPr>
        <w:t xml:space="preserve">94 percent of all cases occurred in Africa. </w:t>
      </w:r>
    </w:p>
    <w:p w14:paraId="6F8E89C8" w14:textId="3D55CE73" w:rsidR="00C53643" w:rsidRDefault="00C53643" w:rsidP="00C53643">
      <w:r w:rsidRPr="00505A7F">
        <w:rPr>
          <w:rStyle w:val="StyleUnderline"/>
        </w:rPr>
        <w:t>Malaria is caused by a parasite</w:t>
      </w:r>
      <w:r>
        <w:t xml:space="preserve">, carried and transmitted to humans by female Anopheles mosquitoes (there are more than 400 species of this particular type of mosquito, and 30 of them can carry malaria). </w:t>
      </w:r>
      <w:r w:rsidRPr="00617D9C">
        <w:rPr>
          <w:rStyle w:val="Emphasis"/>
        </w:rPr>
        <w:t>The battle between malaria and science remains because of a handy trick this parasite plays on the immune system</w:t>
      </w:r>
      <w:r w:rsidRPr="00617D9C">
        <w:t>.</w:t>
      </w:r>
      <w:r w:rsidR="00F94E15">
        <w:tab/>
      </w:r>
      <w:r>
        <w:t xml:space="preserve"> </w:t>
      </w:r>
    </w:p>
    <w:p w14:paraId="4A48C1C1" w14:textId="77777777" w:rsidR="00C53643" w:rsidRPr="00505A7F" w:rsidRDefault="00C53643" w:rsidP="00C53643">
      <w:pPr>
        <w:rPr>
          <w:rStyle w:val="StyleUnderline"/>
        </w:rPr>
      </w:pPr>
      <w:r w:rsidRPr="00F94E15">
        <w:rPr>
          <w:rStyle w:val="StyleUnderline"/>
        </w:rPr>
        <w:t>Our immune system</w:t>
      </w:r>
      <w:r w:rsidRPr="00505A7F">
        <w:rPr>
          <w:rStyle w:val="StyleUnderline"/>
        </w:rPr>
        <w:t xml:space="preserve"> has a component called “</w:t>
      </w:r>
      <w:r w:rsidRPr="005B1795">
        <w:rPr>
          <w:rStyle w:val="Emphasis"/>
          <w:highlight w:val="green"/>
        </w:rPr>
        <w:t>MIF</w:t>
      </w:r>
      <w:r w:rsidRPr="00505A7F">
        <w:rPr>
          <w:rStyle w:val="StyleUnderline"/>
        </w:rPr>
        <w:t xml:space="preserve">” </w:t>
      </w:r>
      <w:r>
        <w:t xml:space="preserve">which stands for “cytokine macrophage migration inhibitory factor.” </w:t>
      </w:r>
      <w:r w:rsidRPr="00505A7F">
        <w:rPr>
          <w:rStyle w:val="StyleUnderline"/>
        </w:rPr>
        <w:t xml:space="preserve">The job of MIF is to </w:t>
      </w:r>
      <w:r w:rsidRPr="005B1795">
        <w:rPr>
          <w:rStyle w:val="StyleUnderline"/>
          <w:highlight w:val="green"/>
        </w:rPr>
        <w:t>regulate</w:t>
      </w:r>
      <w:r w:rsidRPr="00505A7F">
        <w:rPr>
          <w:rStyle w:val="StyleUnderline"/>
        </w:rPr>
        <w:t xml:space="preserve"> the movement of </w:t>
      </w:r>
      <w:r w:rsidRPr="005B1795">
        <w:rPr>
          <w:rStyle w:val="StyleUnderline"/>
          <w:highlight w:val="green"/>
        </w:rPr>
        <w:t>immune cells</w:t>
      </w:r>
      <w:r w:rsidRPr="00505A7F">
        <w:rPr>
          <w:rStyle w:val="StyleUnderline"/>
        </w:rPr>
        <w:t xml:space="preserve"> to the site of an infection</w:t>
      </w:r>
      <w:r>
        <w:t xml:space="preserve"> (either attracting them to the </w:t>
      </w:r>
      <w:proofErr w:type="gramStart"/>
      <w:r>
        <w:t>site, or</w:t>
      </w:r>
      <w:proofErr w:type="gramEnd"/>
      <w:r>
        <w:t xml:space="preserve"> stopping them from continuing to arrive once the invader or injury is gone). </w:t>
      </w:r>
      <w:r w:rsidRPr="00505A7F">
        <w:rPr>
          <w:rStyle w:val="StyleUnderline"/>
        </w:rPr>
        <w:t xml:space="preserve">Plasmodium, </w:t>
      </w:r>
      <w:r w:rsidRPr="00FF6DF0">
        <w:rPr>
          <w:rStyle w:val="StyleUnderline"/>
        </w:rPr>
        <w:t>the</w:t>
      </w:r>
      <w:r w:rsidRPr="00505A7F">
        <w:rPr>
          <w:rStyle w:val="StyleUnderline"/>
        </w:rPr>
        <w:t xml:space="preserve"> one-celled </w:t>
      </w:r>
      <w:r w:rsidRPr="00AE0CEC">
        <w:rPr>
          <w:rStyle w:val="StyleUnderline"/>
        </w:rPr>
        <w:t xml:space="preserve">parasite </w:t>
      </w:r>
      <w:r w:rsidRPr="00FF6DF0">
        <w:rPr>
          <w:rStyle w:val="StyleUnderline"/>
        </w:rPr>
        <w:t xml:space="preserve">that causes malaria, can </w:t>
      </w:r>
      <w:r w:rsidRPr="00AE0CEC">
        <w:rPr>
          <w:rStyle w:val="StyleUnderline"/>
        </w:rPr>
        <w:t>produce a nonfunctional “decoy”</w:t>
      </w:r>
      <w:r w:rsidRPr="00505A7F">
        <w:rPr>
          <w:rStyle w:val="StyleUnderline"/>
        </w:rPr>
        <w:t xml:space="preserve"> of MIF, causing our confused immune system to then fail to make the T cells that would normally be stimulated as a result of regular MIF activity during infection. </w:t>
      </w:r>
      <w:r w:rsidRPr="005B1795">
        <w:rPr>
          <w:rStyle w:val="Emphasis"/>
          <w:highlight w:val="green"/>
        </w:rPr>
        <w:t>The</w:t>
      </w:r>
      <w:r w:rsidRPr="00505A7F">
        <w:rPr>
          <w:rStyle w:val="Emphasis"/>
        </w:rPr>
        <w:t xml:space="preserve"> ultimate </w:t>
      </w:r>
      <w:r w:rsidRPr="005B1795">
        <w:rPr>
          <w:rStyle w:val="Emphasis"/>
          <w:highlight w:val="green"/>
        </w:rPr>
        <w:t>result is no</w:t>
      </w:r>
      <w:r w:rsidRPr="00505A7F">
        <w:rPr>
          <w:rStyle w:val="Emphasis"/>
        </w:rPr>
        <w:t xml:space="preserve"> production of T </w:t>
      </w:r>
      <w:r w:rsidRPr="005B1795">
        <w:rPr>
          <w:rStyle w:val="Emphasis"/>
          <w:highlight w:val="green"/>
        </w:rPr>
        <w:t>cells</w:t>
      </w:r>
      <w:r w:rsidRPr="00505A7F">
        <w:rPr>
          <w:rStyle w:val="Emphasis"/>
        </w:rPr>
        <w:t xml:space="preserve">, </w:t>
      </w:r>
      <w:r w:rsidRPr="005B1795">
        <w:rPr>
          <w:rStyle w:val="Emphasis"/>
          <w:highlight w:val="green"/>
        </w:rPr>
        <w:t xml:space="preserve">which would </w:t>
      </w:r>
      <w:r w:rsidRPr="00F94E15">
        <w:rPr>
          <w:rStyle w:val="Emphasis"/>
        </w:rPr>
        <w:t>normally</w:t>
      </w:r>
      <w:r w:rsidRPr="00505A7F">
        <w:rPr>
          <w:rStyle w:val="Emphasis"/>
        </w:rPr>
        <w:t xml:space="preserve"> make memory B cells that would </w:t>
      </w:r>
      <w:r w:rsidRPr="005B1795">
        <w:rPr>
          <w:rStyle w:val="Emphasis"/>
          <w:highlight w:val="green"/>
        </w:rPr>
        <w:t xml:space="preserve">generate </w:t>
      </w:r>
      <w:r w:rsidRPr="00F94E15">
        <w:rPr>
          <w:rStyle w:val="Emphasis"/>
        </w:rPr>
        <w:t xml:space="preserve">long-lasting </w:t>
      </w:r>
      <w:r w:rsidRPr="005B1795">
        <w:rPr>
          <w:rStyle w:val="Emphasis"/>
          <w:highlight w:val="green"/>
        </w:rPr>
        <w:t>immunity</w:t>
      </w:r>
      <w:r w:rsidRPr="00505A7F">
        <w:rPr>
          <w:rStyle w:val="Emphasis"/>
        </w:rPr>
        <w:t xml:space="preserve"> against the malaria.</w:t>
      </w:r>
      <w:r w:rsidRPr="00505A7F">
        <w:rPr>
          <w:rStyle w:val="StyleUnderline"/>
        </w:rPr>
        <w:t xml:space="preserve"> </w:t>
      </w:r>
    </w:p>
    <w:p w14:paraId="643DEBF1" w14:textId="77777777" w:rsidR="00C53643" w:rsidRPr="00505A7F" w:rsidRDefault="00C53643" w:rsidP="00C53643">
      <w:pPr>
        <w:rPr>
          <w:rStyle w:val="StyleUnderline"/>
        </w:rPr>
      </w:pPr>
      <w:r w:rsidRPr="00505A7F">
        <w:rPr>
          <w:rStyle w:val="Emphasis"/>
        </w:rPr>
        <w:t>Now you might be able to see why designing a vaccine is challenging for malaria</w:t>
      </w:r>
      <w:r>
        <w:t xml:space="preserve">. </w:t>
      </w:r>
      <w:r w:rsidRPr="00505A7F">
        <w:rPr>
          <w:rStyle w:val="StyleUnderline"/>
        </w:rPr>
        <w:t>In a typical vaccine, a bit of protein or a deactivated virus or bacteria is used to stimulate the immune system.</w:t>
      </w:r>
      <w:r>
        <w:t xml:space="preserve"> Your immune system then pumps out antibodies against that invader, and you’re left with memory B cells that remember that infection; the body is then primed and ready to fight a future infection. </w:t>
      </w:r>
      <w:r w:rsidRPr="00505A7F">
        <w:rPr>
          <w:rStyle w:val="StyleUnderline"/>
        </w:rPr>
        <w:t xml:space="preserve">The Plasmodium parasite interferes with the process of T cells leading to those long-lived memory B cells that would fight off future infections faster and more efficiently. So, your next encounter with this parasite would be the same as your first, with no built-up immunity from previous infections. </w:t>
      </w:r>
    </w:p>
    <w:p w14:paraId="36916CCB" w14:textId="77777777" w:rsidR="00C53643" w:rsidRDefault="00C53643" w:rsidP="00C53643">
      <w:r w:rsidRPr="00505A7F">
        <w:rPr>
          <w:rStyle w:val="Emphasis"/>
        </w:rPr>
        <w:t xml:space="preserve">Thankfully, </w:t>
      </w:r>
      <w:r w:rsidRPr="008D2166">
        <w:rPr>
          <w:rStyle w:val="Emphasis"/>
        </w:rPr>
        <w:t>there is hope</w:t>
      </w:r>
      <w:r w:rsidRPr="006A74D6">
        <w:t>.</w:t>
      </w:r>
      <w:r w:rsidRPr="006A74D6">
        <w:rPr>
          <w:highlight w:val="green"/>
        </w:rPr>
        <w:t xml:space="preserve"> </w:t>
      </w:r>
      <w:r w:rsidRPr="006A74D6">
        <w:rPr>
          <w:rStyle w:val="StyleUnderline"/>
        </w:rPr>
        <w:t xml:space="preserve">Yale researchers recently filed a patent for a malaria vaccine using </w:t>
      </w:r>
      <w:proofErr w:type="gramStart"/>
      <w:r w:rsidRPr="006A74D6">
        <w:rPr>
          <w:rStyle w:val="StyleUnderline"/>
        </w:rPr>
        <w:t>a</w:t>
      </w:r>
      <w:proofErr w:type="gramEnd"/>
      <w:r w:rsidRPr="006A74D6">
        <w:rPr>
          <w:rStyle w:val="StyleUnderline"/>
        </w:rPr>
        <w:t xml:space="preserve"> </w:t>
      </w:r>
      <w:r w:rsidRPr="006A74D6">
        <w:rPr>
          <w:rStyle w:val="Emphasis"/>
        </w:rPr>
        <w:t>RNA platform</w:t>
      </w:r>
      <w:r w:rsidRPr="005B1795">
        <w:rPr>
          <w:rStyle w:val="StyleUnderline"/>
          <w:highlight w:val="green"/>
        </w:rPr>
        <w:t xml:space="preserve">. </w:t>
      </w:r>
      <w:r w:rsidRPr="005B1795">
        <w:rPr>
          <w:rStyle w:val="Emphasis"/>
          <w:highlight w:val="green"/>
        </w:rPr>
        <w:t>mRNA vaccines</w:t>
      </w:r>
      <w:r w:rsidRPr="00505A7F">
        <w:rPr>
          <w:rStyle w:val="Emphasis"/>
        </w:rPr>
        <w:t xml:space="preserve"> are a relatively new technology that </w:t>
      </w:r>
      <w:r w:rsidRPr="005B1795">
        <w:rPr>
          <w:rStyle w:val="Emphasis"/>
          <w:highlight w:val="green"/>
        </w:rPr>
        <w:t>use</w:t>
      </w:r>
      <w:r w:rsidRPr="00505A7F">
        <w:rPr>
          <w:rStyle w:val="Emphasis"/>
        </w:rPr>
        <w:t xml:space="preserve">s </w:t>
      </w:r>
      <w:r w:rsidRPr="005B1795">
        <w:rPr>
          <w:rStyle w:val="Emphasis"/>
          <w:highlight w:val="green"/>
        </w:rPr>
        <w:t>non-infectious and non-integrating</w:t>
      </w:r>
      <w:r>
        <w:t xml:space="preserve"> (this means it won’t accidentally become part of your healthy cells) </w:t>
      </w:r>
      <w:r w:rsidRPr="005B1795">
        <w:rPr>
          <w:rStyle w:val="Emphasis"/>
          <w:highlight w:val="green"/>
        </w:rPr>
        <w:t>piece of genetic material</w:t>
      </w:r>
      <w:r w:rsidRPr="00505A7F">
        <w:rPr>
          <w:rStyle w:val="Emphasis"/>
        </w:rPr>
        <w:t xml:space="preserve"> from the pathogen of interest </w:t>
      </w:r>
      <w:r>
        <w:t xml:space="preserve">(in our case, malaria). </w:t>
      </w:r>
    </w:p>
    <w:p w14:paraId="04078556" w14:textId="77777777" w:rsidR="00C53643" w:rsidRPr="00505A7F" w:rsidRDefault="00C53643" w:rsidP="00C53643">
      <w:pPr>
        <w:rPr>
          <w:rStyle w:val="Emphasis"/>
        </w:rPr>
      </w:pPr>
      <w:r w:rsidRPr="00505A7F">
        <w:rPr>
          <w:rStyle w:val="StyleUnderline"/>
        </w:rPr>
        <w:t xml:space="preserve">mRNA is kind of like instructions for generating a protein. </w:t>
      </w:r>
      <w:r w:rsidRPr="00F94E15">
        <w:rPr>
          <w:rStyle w:val="StyleUnderline"/>
        </w:rPr>
        <w:t xml:space="preserve">By </w:t>
      </w:r>
      <w:r w:rsidRPr="005B1795">
        <w:rPr>
          <w:rStyle w:val="StyleUnderline"/>
          <w:highlight w:val="green"/>
        </w:rPr>
        <w:t>delivering the mRNA</w:t>
      </w:r>
      <w:r w:rsidRPr="00505A7F">
        <w:rPr>
          <w:rStyle w:val="StyleUnderline"/>
        </w:rPr>
        <w:t xml:space="preserve"> as a vaccine, </w:t>
      </w:r>
      <w:r w:rsidRPr="00F94E15">
        <w:rPr>
          <w:rStyle w:val="StyleUnderline"/>
        </w:rPr>
        <w:t xml:space="preserve">your body </w:t>
      </w:r>
      <w:r w:rsidRPr="005B1795">
        <w:rPr>
          <w:rStyle w:val="StyleUnderline"/>
          <w:highlight w:val="green"/>
        </w:rPr>
        <w:t>takes the genetic material</w:t>
      </w:r>
      <w:r w:rsidRPr="00505A7F">
        <w:rPr>
          <w:rStyle w:val="StyleUnderline"/>
        </w:rPr>
        <w:t xml:space="preserve"> up into cellular cytoplasm</w:t>
      </w:r>
      <w:r>
        <w:t xml:space="preserve"> (the liquid inside of your cells</w:t>
      </w:r>
      <w:proofErr w:type="gramStart"/>
      <w:r>
        <w:t xml:space="preserve">), </w:t>
      </w:r>
      <w:r w:rsidRPr="00F94E15">
        <w:rPr>
          <w:rStyle w:val="StyleUnderline"/>
        </w:rPr>
        <w:t>and</w:t>
      </w:r>
      <w:proofErr w:type="gramEnd"/>
      <w:r w:rsidRPr="00F94E15">
        <w:rPr>
          <w:rStyle w:val="StyleUnderline"/>
        </w:rPr>
        <w:t xml:space="preserve"> begin </w:t>
      </w:r>
      <w:r w:rsidRPr="005B1795">
        <w:rPr>
          <w:rStyle w:val="StyleUnderline"/>
          <w:highlight w:val="green"/>
        </w:rPr>
        <w:t>to make the protein</w:t>
      </w:r>
      <w:r w:rsidRPr="00505A7F">
        <w:rPr>
          <w:rStyle w:val="StyleUnderline"/>
        </w:rPr>
        <w:t xml:space="preserve"> by following instructions within the mRNA</w:t>
      </w:r>
      <w:r>
        <w:t xml:space="preserve">. </w:t>
      </w:r>
      <w:r w:rsidRPr="00F94E15">
        <w:rPr>
          <w:rStyle w:val="StyleUnderline"/>
        </w:rPr>
        <w:t>This new protein is then released, spotted by your vigilant immune system, and flagged</w:t>
      </w:r>
      <w:r w:rsidRPr="00F94E15">
        <w:t xml:space="preserve">. </w:t>
      </w:r>
      <w:r w:rsidRPr="00F94E15">
        <w:rPr>
          <w:rStyle w:val="Emphasis"/>
        </w:rPr>
        <w:t>As your body becomes aware</w:t>
      </w:r>
      <w:r w:rsidRPr="00505A7F">
        <w:rPr>
          <w:rStyle w:val="Emphasis"/>
        </w:rPr>
        <w:t xml:space="preserve"> of the threat, </w:t>
      </w:r>
      <w:r w:rsidRPr="00F94E15">
        <w:rPr>
          <w:rStyle w:val="Emphasis"/>
        </w:rPr>
        <w:t xml:space="preserve">your </w:t>
      </w:r>
      <w:r w:rsidRPr="006A74D6">
        <w:rPr>
          <w:rStyle w:val="Emphasis"/>
        </w:rPr>
        <w:t>T cells and immune system are activated, and memory B cells are formed against the pathogen. Just like that — you’re immune!</w:t>
      </w:r>
    </w:p>
    <w:p w14:paraId="2F92E2B3" w14:textId="77777777" w:rsidR="00C53643" w:rsidRPr="00505A7F" w:rsidRDefault="00C53643" w:rsidP="00C53643">
      <w:pPr>
        <w:rPr>
          <w:rStyle w:val="StyleUnderline"/>
        </w:rPr>
      </w:pPr>
      <w:r w:rsidRPr="008D2166">
        <w:rPr>
          <w:rStyle w:val="StyleUnderline"/>
        </w:rPr>
        <w:t>This new vaccine</w:t>
      </w:r>
      <w:r>
        <w:t xml:space="preserve">, generated by Richard </w:t>
      </w:r>
      <w:proofErr w:type="spellStart"/>
      <w:r>
        <w:t>Bucala</w:t>
      </w:r>
      <w:proofErr w:type="spellEnd"/>
      <w:r>
        <w:t xml:space="preserve"> and Andrew </w:t>
      </w:r>
      <w:proofErr w:type="spellStart"/>
      <w:r>
        <w:t>Geall</w:t>
      </w:r>
      <w:proofErr w:type="spellEnd"/>
      <w:r>
        <w:t xml:space="preserve"> is an </w:t>
      </w:r>
      <w:proofErr w:type="spellStart"/>
      <w:r>
        <w:t>saRNA</w:t>
      </w:r>
      <w:proofErr w:type="spellEnd"/>
      <w:r>
        <w:t xml:space="preserve"> (similar to mRNA, but more efficient) vaccine that </w:t>
      </w:r>
      <w:r w:rsidRPr="00505A7F">
        <w:rPr>
          <w:rStyle w:val="StyleUnderline"/>
        </w:rPr>
        <w:t>encodes the PMIF that Plasmodium normally uses to disarm our immune system.</w:t>
      </w:r>
      <w:r>
        <w:t xml:space="preserve"> As </w:t>
      </w:r>
      <w:proofErr w:type="spellStart"/>
      <w:r>
        <w:t>Bucala</w:t>
      </w:r>
      <w:proofErr w:type="spellEnd"/>
      <w:r>
        <w:t xml:space="preserve"> and </w:t>
      </w:r>
      <w:proofErr w:type="spellStart"/>
      <w:r>
        <w:t>Geall</w:t>
      </w:r>
      <w:proofErr w:type="spellEnd"/>
      <w:r>
        <w:t xml:space="preserve"> discovered, im</w:t>
      </w:r>
      <w:r w:rsidRPr="00505A7F">
        <w:rPr>
          <w:rStyle w:val="StyleUnderline"/>
        </w:rPr>
        <w:t xml:space="preserve">munizing patients with </w:t>
      </w:r>
      <w:proofErr w:type="spellStart"/>
      <w:r w:rsidRPr="00505A7F">
        <w:rPr>
          <w:rStyle w:val="StyleUnderline"/>
        </w:rPr>
        <w:t>saRNA</w:t>
      </w:r>
      <w:proofErr w:type="spellEnd"/>
      <w:r w:rsidRPr="00505A7F">
        <w:rPr>
          <w:rStyle w:val="StyleUnderline"/>
        </w:rPr>
        <w:t xml:space="preserve"> that encodes PMIF </w:t>
      </w:r>
      <w:r w:rsidRPr="00F94E15">
        <w:rPr>
          <w:rStyle w:val="StyleUnderline"/>
        </w:rPr>
        <w:t xml:space="preserve">uses the parasite’s own gene against </w:t>
      </w:r>
      <w:proofErr w:type="gramStart"/>
      <w:r w:rsidRPr="00F94E15">
        <w:rPr>
          <w:rStyle w:val="StyleUnderline"/>
        </w:rPr>
        <w:t>it, and</w:t>
      </w:r>
      <w:proofErr w:type="gramEnd"/>
      <w:r w:rsidRPr="00F94E15">
        <w:rPr>
          <w:rStyle w:val="StyleUnderline"/>
        </w:rPr>
        <w:t xml:space="preserve"> </w:t>
      </w:r>
      <w:r w:rsidRPr="008D2166">
        <w:rPr>
          <w:rStyle w:val="StyleUnderline"/>
        </w:rPr>
        <w:t>confers protection</w:t>
      </w:r>
      <w:r w:rsidRPr="00505A7F">
        <w:rPr>
          <w:rStyle w:val="StyleUnderline"/>
        </w:rPr>
        <w:t xml:space="preserve">. These results were also seen in a study from 2018, in which MIF was tested successfully used as a treatment for malaria infection in a mouse model. </w:t>
      </w:r>
    </w:p>
    <w:p w14:paraId="310FB82F" w14:textId="77777777" w:rsidR="00C53643" w:rsidRPr="00505A7F" w:rsidRDefault="00C53643" w:rsidP="00C53643">
      <w:pPr>
        <w:rPr>
          <w:rStyle w:val="StyleUnderline"/>
        </w:rPr>
      </w:pPr>
      <w:r w:rsidRPr="00AE0CEC">
        <w:rPr>
          <w:rStyle w:val="StyleUnderline"/>
        </w:rPr>
        <w:t xml:space="preserve">Malaria and COVID-19 have two </w:t>
      </w:r>
      <w:proofErr w:type="spellStart"/>
      <w:r w:rsidRPr="00AE0CEC">
        <w:rPr>
          <w:rStyle w:val="StyleUnderline"/>
        </w:rPr>
        <w:t>thin</w:t>
      </w:r>
      <w:proofErr w:type="spellEnd"/>
      <w:r w:rsidRPr="00AE0CEC">
        <w:rPr>
          <w:rStyle w:val="StyleUnderline"/>
        </w:rPr>
        <w:t xml:space="preserve"> in common. </w:t>
      </w:r>
      <w:r w:rsidRPr="00AE0CEC">
        <w:rPr>
          <w:rStyle w:val="Emphasis"/>
        </w:rPr>
        <w:t>Both are serious problems continuing to cause high caseloads and fatality rates globally.</w:t>
      </w:r>
      <w:r w:rsidRPr="00AE0CEC">
        <w:t xml:space="preserve"> </w:t>
      </w:r>
      <w:r w:rsidRPr="00AE0CEC">
        <w:rPr>
          <w:rStyle w:val="StyleUnderline"/>
        </w:rPr>
        <w:t xml:space="preserve">Both have had mRNA-based vaccines suggested as their </w:t>
      </w:r>
      <w:r w:rsidRPr="00AE0CEC">
        <w:rPr>
          <w:rStyle w:val="Emphasis"/>
        </w:rPr>
        <w:t>solution</w:t>
      </w:r>
      <w:r>
        <w:t xml:space="preserve"> (malaria is an experimental vaccine, COVID-19 mRNA vaccines have now been approved and are in use). </w:t>
      </w:r>
      <w:r w:rsidRPr="00505A7F">
        <w:rPr>
          <w:rStyle w:val="StyleUnderline"/>
        </w:rPr>
        <w:t xml:space="preserve">Researchers continue to test mRNA vaccine candidates for a variety of diseases in the hopes that more solutions to deadly pathogens will be found. </w:t>
      </w:r>
    </w:p>
    <w:p w14:paraId="43199DAB" w14:textId="77777777" w:rsidR="00C53643" w:rsidRPr="00505A7F" w:rsidRDefault="00C53643" w:rsidP="00C53643">
      <w:proofErr w:type="spellStart"/>
      <w:r w:rsidRPr="00505A7F">
        <w:rPr>
          <w:rStyle w:val="Emphasis"/>
        </w:rPr>
        <w:t>Bucala</w:t>
      </w:r>
      <w:proofErr w:type="spellEnd"/>
      <w:r w:rsidRPr="00505A7F">
        <w:rPr>
          <w:rStyle w:val="Emphasis"/>
        </w:rPr>
        <w:t xml:space="preserve"> and </w:t>
      </w:r>
      <w:proofErr w:type="spellStart"/>
      <w:r w:rsidRPr="00505A7F">
        <w:rPr>
          <w:rStyle w:val="Emphasis"/>
        </w:rPr>
        <w:t>Geall’s</w:t>
      </w:r>
      <w:proofErr w:type="spellEnd"/>
      <w:r w:rsidRPr="00505A7F">
        <w:rPr>
          <w:rStyle w:val="Emphasis"/>
        </w:rPr>
        <w:t xml:space="preserve"> </w:t>
      </w:r>
      <w:r w:rsidRPr="005B1795">
        <w:rPr>
          <w:rStyle w:val="Emphasis"/>
          <w:highlight w:val="green"/>
        </w:rPr>
        <w:t>new malaria vaccine</w:t>
      </w:r>
      <w:r w:rsidRPr="00505A7F">
        <w:rPr>
          <w:rStyle w:val="Emphasis"/>
        </w:rPr>
        <w:t xml:space="preserve"> candidate </w:t>
      </w:r>
      <w:r w:rsidRPr="005B1795">
        <w:rPr>
          <w:rStyle w:val="Emphasis"/>
          <w:highlight w:val="green"/>
        </w:rPr>
        <w:t xml:space="preserve">is a </w:t>
      </w:r>
      <w:r w:rsidRPr="00F94E15">
        <w:rPr>
          <w:rStyle w:val="Emphasis"/>
        </w:rPr>
        <w:t>great</w:t>
      </w:r>
      <w:r w:rsidRPr="005B1795">
        <w:rPr>
          <w:rStyle w:val="Emphasis"/>
          <w:highlight w:val="green"/>
        </w:rPr>
        <w:t xml:space="preserve"> example of a new tech</w:t>
      </w:r>
      <w:r w:rsidRPr="00F94E15">
        <w:rPr>
          <w:rStyle w:val="Emphasis"/>
        </w:rPr>
        <w:t>nology</w:t>
      </w:r>
      <w:r w:rsidRPr="005B1795">
        <w:rPr>
          <w:rStyle w:val="Emphasis"/>
          <w:highlight w:val="green"/>
        </w:rPr>
        <w:t xml:space="preserve"> being applied </w:t>
      </w:r>
      <w:r w:rsidRPr="008D2166">
        <w:rPr>
          <w:rStyle w:val="Emphasis"/>
        </w:rPr>
        <w:t>to a previously</w:t>
      </w:r>
      <w:r w:rsidRPr="00505A7F">
        <w:rPr>
          <w:rStyle w:val="Emphasis"/>
        </w:rPr>
        <w:t xml:space="preserve"> </w:t>
      </w:r>
      <w:r w:rsidRPr="008D2166">
        <w:rPr>
          <w:rStyle w:val="Emphasis"/>
        </w:rPr>
        <w:t>unsolvable problem</w:t>
      </w:r>
      <w:r w:rsidRPr="008D2166">
        <w:t>.</w:t>
      </w:r>
      <w:r w:rsidRPr="00505A7F">
        <w:t xml:space="preserve"> This is what science is all about. mRNA vaccines have been applied to a number of problematic pathogens including COVID-19, rabies, Zika virus. Perhaps the most famous mRNA vaccines are the ones developed in the last year to target the SARS-CoV-2 virus that causes COVID-19. The Pfizer Inc and </w:t>
      </w:r>
      <w:proofErr w:type="spellStart"/>
      <w:r w:rsidRPr="00505A7F">
        <w:t>BioNTech</w:t>
      </w:r>
      <w:proofErr w:type="spellEnd"/>
      <w:r w:rsidRPr="00505A7F">
        <w:t xml:space="preserve"> vaccine (almost 94 million doses have been administered in the US alone in recent months) is an mRNA vaccine, as is the </w:t>
      </w:r>
      <w:proofErr w:type="spellStart"/>
      <w:r w:rsidRPr="00505A7F">
        <w:t>Moderna</w:t>
      </w:r>
      <w:proofErr w:type="spellEnd"/>
      <w:r w:rsidRPr="00505A7F">
        <w:t xml:space="preserve"> vaccine, which is ramping up production and distribution. </w:t>
      </w:r>
      <w:r w:rsidRPr="00505A7F">
        <w:rPr>
          <w:rStyle w:val="Emphasis"/>
        </w:rPr>
        <w:t xml:space="preserve">Researchers and doctors alike continue to hope that </w:t>
      </w:r>
      <w:r w:rsidRPr="005B1795">
        <w:rPr>
          <w:rStyle w:val="Emphasis"/>
          <w:highlight w:val="green"/>
        </w:rPr>
        <w:t>this technology will</w:t>
      </w:r>
      <w:r w:rsidRPr="00505A7F">
        <w:rPr>
          <w:rStyle w:val="Emphasis"/>
        </w:rPr>
        <w:t xml:space="preserve"> </w:t>
      </w:r>
      <w:r w:rsidRPr="005B1795">
        <w:rPr>
          <w:rStyle w:val="Emphasis"/>
          <w:highlight w:val="green"/>
        </w:rPr>
        <w:t>help us see the end of the most</w:t>
      </w:r>
      <w:r w:rsidRPr="00505A7F">
        <w:rPr>
          <w:rStyle w:val="Emphasis"/>
        </w:rPr>
        <w:t xml:space="preserve"> significant global </w:t>
      </w:r>
      <w:r w:rsidRPr="005B1795">
        <w:rPr>
          <w:rStyle w:val="Emphasis"/>
          <w:highlight w:val="green"/>
        </w:rPr>
        <w:t>outbreak</w:t>
      </w:r>
      <w:r w:rsidRPr="00505A7F">
        <w:rPr>
          <w:rStyle w:val="Emphasis"/>
        </w:rPr>
        <w:t xml:space="preserve"> in recent history.</w:t>
      </w:r>
    </w:p>
    <w:p w14:paraId="48C2849C" w14:textId="77777777" w:rsidR="00C53643" w:rsidRDefault="00C53643" w:rsidP="00C53643">
      <w:pPr>
        <w:pStyle w:val="Heading4"/>
      </w:pPr>
      <w:r>
        <w:t xml:space="preserve">Only the vaccine can </w:t>
      </w:r>
      <w:r w:rsidRPr="00A37C0A">
        <w:rPr>
          <w:u w:val="single"/>
        </w:rPr>
        <w:t>eradicate</w:t>
      </w:r>
      <w:r>
        <w:t xml:space="preserve"> the disease </w:t>
      </w:r>
    </w:p>
    <w:p w14:paraId="69662631" w14:textId="77777777" w:rsidR="00C53643" w:rsidRPr="00A37C0A" w:rsidRDefault="00C53643" w:rsidP="00C53643">
      <w:pPr>
        <w:rPr>
          <w:rStyle w:val="Style13ptBold"/>
        </w:rPr>
      </w:pPr>
      <w:r>
        <w:rPr>
          <w:rStyle w:val="Style13ptBold"/>
        </w:rPr>
        <w:t xml:space="preserve">Piper 4/28 </w:t>
      </w:r>
      <w:r w:rsidRPr="00A37C0A">
        <w:t xml:space="preserve">[(Kelsey is a Staff Writer for Vox's new vertical with a focus on the global poor, animal welfare, and risks affecting a stable future for our world. She previously worked as the head of the writing team at </w:t>
      </w:r>
      <w:proofErr w:type="spellStart"/>
      <w:proofErr w:type="gramStart"/>
      <w:r w:rsidRPr="00A37C0A">
        <w:t>Triplebyte</w:t>
      </w:r>
      <w:proofErr w:type="spellEnd"/>
      <w:r w:rsidRPr="00A37C0A">
        <w:t>, and</w:t>
      </w:r>
      <w:proofErr w:type="gramEnd"/>
      <w:r w:rsidRPr="00A37C0A">
        <w:t xml:space="preserve"> ran Stanford Effective Altruism during college.) “The new malaria vaccine is a total game changer” Vox, 4/28/2021. https://www.vox.com/future-perfect/22399386/malaria-vaccine-r21mm-public-health-global-child-mortality] BC</w:t>
      </w:r>
    </w:p>
    <w:p w14:paraId="0ED4179F" w14:textId="77777777" w:rsidR="00C53643" w:rsidRDefault="00C53643" w:rsidP="00C53643">
      <w:r>
        <w:t>The big picture</w:t>
      </w:r>
    </w:p>
    <w:p w14:paraId="799ADEDD" w14:textId="77777777" w:rsidR="00C53643" w:rsidRPr="00A37C0A" w:rsidRDefault="00C53643" w:rsidP="00C53643">
      <w:pPr>
        <w:rPr>
          <w:rStyle w:val="StyleUnderline"/>
        </w:rPr>
      </w:pPr>
      <w:r w:rsidRPr="00FF6DF0">
        <w:rPr>
          <w:rStyle w:val="StyleUnderline"/>
          <w:highlight w:val="green"/>
        </w:rPr>
        <w:t xml:space="preserve">Malaria </w:t>
      </w:r>
      <w:r w:rsidRPr="00FF6DF0">
        <w:rPr>
          <w:rStyle w:val="StyleUnderline"/>
        </w:rPr>
        <w:t>isn’t just one of the world’s biggest killers of children. It’</w:t>
      </w:r>
      <w:r w:rsidRPr="00FF6DF0">
        <w:rPr>
          <w:rStyle w:val="StyleUnderline"/>
          <w:highlight w:val="green"/>
        </w:rPr>
        <w:t>s</w:t>
      </w:r>
      <w:r w:rsidRPr="00FF6DF0">
        <w:rPr>
          <w:rStyle w:val="StyleUnderline"/>
        </w:rPr>
        <w:t xml:space="preserve"> also</w:t>
      </w:r>
      <w:r w:rsidRPr="00A37C0A">
        <w:rPr>
          <w:rStyle w:val="StyleUnderline"/>
        </w:rPr>
        <w:t xml:space="preserve"> one of </w:t>
      </w:r>
      <w:r w:rsidRPr="00A37C0A">
        <w:rPr>
          <w:rStyle w:val="StyleUnderline"/>
          <w:highlight w:val="green"/>
        </w:rPr>
        <w:t>the biggest barrie</w:t>
      </w:r>
      <w:r w:rsidRPr="00FF6DF0">
        <w:rPr>
          <w:rStyle w:val="StyleUnderline"/>
          <w:highlight w:val="green"/>
        </w:rPr>
        <w:t>rs</w:t>
      </w:r>
      <w:r w:rsidRPr="00A37C0A">
        <w:rPr>
          <w:rStyle w:val="StyleUnderline"/>
        </w:rPr>
        <w:t xml:space="preserve"> </w:t>
      </w:r>
      <w:r w:rsidRPr="00FF6DF0">
        <w:rPr>
          <w:rStyle w:val="StyleUnderline"/>
        </w:rPr>
        <w:t>to good</w:t>
      </w:r>
      <w:r w:rsidRPr="00A37C0A">
        <w:rPr>
          <w:rStyle w:val="StyleUnderline"/>
        </w:rPr>
        <w:t xml:space="preserve"> childhood </w:t>
      </w:r>
      <w:r w:rsidRPr="00A37C0A">
        <w:rPr>
          <w:rStyle w:val="StyleUnderline"/>
          <w:highlight w:val="green"/>
        </w:rPr>
        <w:t>health and development</w:t>
      </w:r>
      <w:r w:rsidRPr="00A37C0A">
        <w:rPr>
          <w:rStyle w:val="StyleUnderline"/>
        </w:rPr>
        <w:t xml:space="preserve"> in affected areas. </w:t>
      </w:r>
      <w:r w:rsidRPr="00AE0CEC">
        <w:rPr>
          <w:rStyle w:val="StyleUnderline"/>
        </w:rPr>
        <w:t xml:space="preserve">Malaria infection causes long-term problems including </w:t>
      </w:r>
      <w:r w:rsidRPr="00AE0CEC">
        <w:rPr>
          <w:rStyle w:val="Emphasis"/>
        </w:rPr>
        <w:t>cognitive impairment</w:t>
      </w:r>
      <w:r w:rsidRPr="00AE0CEC">
        <w:rPr>
          <w:rStyle w:val="StyleUnderline"/>
        </w:rPr>
        <w:t xml:space="preserve">, and likely has </w:t>
      </w:r>
      <w:r w:rsidRPr="00AE0CEC">
        <w:rPr>
          <w:rStyle w:val="Emphasis"/>
        </w:rPr>
        <w:t>long-term developmental impacts</w:t>
      </w:r>
      <w:r w:rsidRPr="00A37C0A">
        <w:rPr>
          <w:rStyle w:val="StyleUnderline"/>
        </w:rPr>
        <w:t xml:space="preserve"> on children even when they survive it.</w:t>
      </w:r>
    </w:p>
    <w:p w14:paraId="4564B5A7" w14:textId="77777777" w:rsidR="00C53643" w:rsidRPr="00A37C0A" w:rsidRDefault="00C53643" w:rsidP="00C53643">
      <w:pPr>
        <w:rPr>
          <w:rStyle w:val="Emphasis"/>
        </w:rPr>
      </w:pPr>
      <w:r w:rsidRPr="00FF6DF0">
        <w:rPr>
          <w:rStyle w:val="StyleUnderline"/>
        </w:rPr>
        <w:t>The world has done a lot over the past few decades to fight malaria</w:t>
      </w:r>
      <w:r w:rsidRPr="00FF6DF0">
        <w:t xml:space="preserve">. Interventions like </w:t>
      </w:r>
      <w:r w:rsidRPr="00FF6DF0">
        <w:rPr>
          <w:rStyle w:val="StyleUnderline"/>
        </w:rPr>
        <w:t>insecticide-treated bed nets and seasonal preventive treatment in the form of medications have driven death rates down</w:t>
      </w:r>
      <w:r>
        <w:t xml:space="preserve"> from around 1 million every year as recently as the 1990s to around 400,000 today</w:t>
      </w:r>
      <w:r w:rsidRPr="00A37C0A">
        <w:rPr>
          <w:rStyle w:val="Emphasis"/>
        </w:rPr>
        <w:t xml:space="preserve">. </w:t>
      </w:r>
      <w:r w:rsidRPr="00AE0CEC">
        <w:rPr>
          <w:rStyle w:val="Emphasis"/>
        </w:rPr>
        <w:t xml:space="preserve">But </w:t>
      </w:r>
      <w:r w:rsidRPr="00A37C0A">
        <w:rPr>
          <w:rStyle w:val="Emphasis"/>
          <w:highlight w:val="green"/>
        </w:rPr>
        <w:t>without an</w:t>
      </w:r>
      <w:r w:rsidRPr="00A37C0A">
        <w:rPr>
          <w:rStyle w:val="Emphasis"/>
        </w:rPr>
        <w:t xml:space="preserve"> </w:t>
      </w:r>
      <w:r w:rsidRPr="00A37C0A">
        <w:rPr>
          <w:rStyle w:val="Emphasis"/>
          <w:highlight w:val="green"/>
        </w:rPr>
        <w:t>effective vaccine</w:t>
      </w:r>
      <w:r w:rsidRPr="00A37C0A">
        <w:rPr>
          <w:rStyle w:val="Emphasis"/>
        </w:rPr>
        <w:t xml:space="preserve"> that can be distributed everywhere, </w:t>
      </w:r>
      <w:r w:rsidRPr="00A37C0A">
        <w:rPr>
          <w:rStyle w:val="Emphasis"/>
          <w:highlight w:val="green"/>
        </w:rPr>
        <w:t xml:space="preserve">it’s going to be </w:t>
      </w:r>
      <w:r w:rsidRPr="00A37C0A">
        <w:rPr>
          <w:rStyle w:val="Emphasis"/>
        </w:rPr>
        <w:t xml:space="preserve">incredibly </w:t>
      </w:r>
      <w:r w:rsidRPr="00A37C0A">
        <w:rPr>
          <w:rStyle w:val="Emphasis"/>
          <w:highlight w:val="green"/>
        </w:rPr>
        <w:t>difficult to eradicate the disease.</w:t>
      </w:r>
    </w:p>
    <w:p w14:paraId="43999AC3" w14:textId="77777777" w:rsidR="00C53643" w:rsidRDefault="00C53643" w:rsidP="00C53643">
      <w:r>
        <w:t xml:space="preserve">Researchers know that, and </w:t>
      </w:r>
      <w:r w:rsidRPr="00A37C0A">
        <w:rPr>
          <w:rStyle w:val="StyleUnderline"/>
        </w:rPr>
        <w:t>malaria vaccine research is one of the most active areas of vaccine research</w:t>
      </w:r>
      <w:r>
        <w:t>, with human challenge trials in the UK (meaning clinical trials where volunteers are deliberately infected with the disease), phase 1 and phase 2 clinical trials throughout areas with high malaria prevalence, and other promising ideas being pursued based on encouraging results in mice.</w:t>
      </w:r>
    </w:p>
    <w:p w14:paraId="76D31589" w14:textId="77777777" w:rsidR="00C53643" w:rsidRPr="00A37C0A" w:rsidRDefault="00C53643" w:rsidP="00C53643">
      <w:pPr>
        <w:rPr>
          <w:rStyle w:val="StyleUnderline"/>
        </w:rPr>
      </w:pPr>
      <w:r w:rsidRPr="00A37C0A">
        <w:rPr>
          <w:rStyle w:val="StyleUnderline"/>
        </w:rPr>
        <w:t xml:space="preserve">Now, all that effort is starting to pay off. </w:t>
      </w:r>
      <w:r w:rsidRPr="00FF6DF0">
        <w:rPr>
          <w:rStyle w:val="StyleUnderline"/>
        </w:rPr>
        <w:t xml:space="preserve">In general, </w:t>
      </w:r>
      <w:r w:rsidRPr="008D2166">
        <w:rPr>
          <w:rStyle w:val="StyleUnderline"/>
        </w:rPr>
        <w:t>writing about malaria vaccines means emphasizing</w:t>
      </w:r>
      <w:r w:rsidRPr="00A37C0A">
        <w:rPr>
          <w:rStyle w:val="StyleUnderline"/>
        </w:rPr>
        <w:t xml:space="preserve"> that </w:t>
      </w:r>
      <w:r w:rsidRPr="00A37C0A">
        <w:rPr>
          <w:rStyle w:val="StyleUnderline"/>
          <w:highlight w:val="green"/>
        </w:rPr>
        <w:t xml:space="preserve">everything is </w:t>
      </w:r>
      <w:r w:rsidRPr="00A37C0A">
        <w:rPr>
          <w:rStyle w:val="StyleUnderline"/>
        </w:rPr>
        <w:t xml:space="preserve">still </w:t>
      </w:r>
      <w:proofErr w:type="gramStart"/>
      <w:r w:rsidRPr="00A37C0A">
        <w:rPr>
          <w:rStyle w:val="Emphasis"/>
          <w:highlight w:val="green"/>
        </w:rPr>
        <w:t>early-stage</w:t>
      </w:r>
      <w:proofErr w:type="gramEnd"/>
      <w:r w:rsidRPr="00A37C0A">
        <w:rPr>
          <w:rStyle w:val="StyleUnderline"/>
        </w:rPr>
        <w:t xml:space="preserve">, that </w:t>
      </w:r>
      <w:r w:rsidRPr="00A37C0A">
        <w:rPr>
          <w:rStyle w:val="StyleUnderline"/>
          <w:highlight w:val="green"/>
        </w:rPr>
        <w:t xml:space="preserve">there’s </w:t>
      </w:r>
      <w:r w:rsidRPr="00A37C0A">
        <w:rPr>
          <w:rStyle w:val="StyleUnderline"/>
        </w:rPr>
        <w:t xml:space="preserve">lots of </w:t>
      </w:r>
      <w:r w:rsidRPr="00A37C0A">
        <w:rPr>
          <w:rStyle w:val="StyleUnderline"/>
          <w:highlight w:val="green"/>
        </w:rPr>
        <w:t>reason to expect</w:t>
      </w:r>
      <w:r w:rsidRPr="00A37C0A">
        <w:rPr>
          <w:rStyle w:val="StyleUnderline"/>
        </w:rPr>
        <w:t xml:space="preserve"> a </w:t>
      </w:r>
      <w:r w:rsidRPr="00A37C0A">
        <w:rPr>
          <w:rStyle w:val="Emphasis"/>
          <w:highlight w:val="green"/>
        </w:rPr>
        <w:t>new innovation</w:t>
      </w:r>
      <w:r w:rsidRPr="00A37C0A">
        <w:rPr>
          <w:rStyle w:val="Emphasis"/>
        </w:rPr>
        <w:t xml:space="preserve"> or development </w:t>
      </w:r>
      <w:r w:rsidRPr="00A37C0A">
        <w:rPr>
          <w:rStyle w:val="Emphasis"/>
          <w:highlight w:val="green"/>
        </w:rPr>
        <w:t>to fall through</w:t>
      </w:r>
      <w:r w:rsidRPr="00A37C0A">
        <w:rPr>
          <w:rStyle w:val="StyleUnderline"/>
        </w:rPr>
        <w:t>, and that while every avenue is worth pursuing, the public should know that most of them won’t pay off.</w:t>
      </w:r>
    </w:p>
    <w:p w14:paraId="1AEE1BC9" w14:textId="77777777" w:rsidR="00C53643" w:rsidRPr="00A37C0A" w:rsidRDefault="00C53643" w:rsidP="00C53643">
      <w:pPr>
        <w:rPr>
          <w:rStyle w:val="Emphasis"/>
        </w:rPr>
      </w:pPr>
      <w:r w:rsidRPr="008D2166">
        <w:rPr>
          <w:rStyle w:val="Emphasis"/>
        </w:rPr>
        <w:t>That’s not true this time</w:t>
      </w:r>
      <w:r>
        <w:t xml:space="preserve">. </w:t>
      </w:r>
      <w:r w:rsidRPr="00A37C0A">
        <w:rPr>
          <w:rStyle w:val="StyleUnderline"/>
        </w:rPr>
        <w:t>This is a late-stage result, and there’s every reason to expect it to hold up. “</w:t>
      </w:r>
      <w:r w:rsidRPr="00FF6DF0">
        <w:rPr>
          <w:rStyle w:val="StyleUnderline"/>
        </w:rPr>
        <w:t>This is excellent work</w:t>
      </w:r>
      <w:r w:rsidRPr="00A37C0A">
        <w:rPr>
          <w:rStyle w:val="StyleUnderline"/>
        </w:rPr>
        <w:t>,” Lowe told me. “</w:t>
      </w:r>
      <w:r w:rsidRPr="008D2166">
        <w:rPr>
          <w:rStyle w:val="StyleUnderline"/>
        </w:rPr>
        <w:t>This</w:t>
      </w:r>
      <w:r w:rsidRPr="00A37C0A">
        <w:rPr>
          <w:rStyle w:val="StyleUnderline"/>
        </w:rPr>
        <w:t xml:space="preserve"> </w:t>
      </w:r>
      <w:r w:rsidRPr="008D2166">
        <w:rPr>
          <w:rStyle w:val="StyleUnderline"/>
        </w:rPr>
        <w:t xml:space="preserve">is </w:t>
      </w:r>
      <w:r w:rsidRPr="008D2166">
        <w:rPr>
          <w:rStyle w:val="Emphasis"/>
        </w:rPr>
        <w:t>the best news</w:t>
      </w:r>
      <w:r w:rsidRPr="00A37C0A">
        <w:rPr>
          <w:rStyle w:val="Emphasis"/>
        </w:rPr>
        <w:t xml:space="preserve"> in the malaria vaccine world </w:t>
      </w:r>
      <w:r w:rsidRPr="008D2166">
        <w:rPr>
          <w:rStyle w:val="Emphasis"/>
        </w:rPr>
        <w:t>ever</w:t>
      </w:r>
      <w:r w:rsidRPr="00A37C0A">
        <w:rPr>
          <w:rStyle w:val="Emphasis"/>
        </w:rPr>
        <w:t>.”</w:t>
      </w:r>
    </w:p>
    <w:p w14:paraId="3BACC0F7" w14:textId="77777777" w:rsidR="00C53643" w:rsidRPr="00A37C0A" w:rsidRDefault="00C53643" w:rsidP="00C53643">
      <w:pPr>
        <w:rPr>
          <w:rStyle w:val="StyleUnderline"/>
        </w:rPr>
      </w:pPr>
      <w:r w:rsidRPr="00A37C0A">
        <w:rPr>
          <w:rStyle w:val="StyleUnderline"/>
          <w:highlight w:val="green"/>
        </w:rPr>
        <w:t xml:space="preserve">This is the first vaccine to meet </w:t>
      </w:r>
      <w:r w:rsidRPr="00FF6DF0">
        <w:rPr>
          <w:rStyle w:val="StyleUnderline"/>
        </w:rPr>
        <w:t xml:space="preserve">the </w:t>
      </w:r>
      <w:r w:rsidRPr="008D2166">
        <w:rPr>
          <w:rStyle w:val="StyleUnderline"/>
          <w:highlight w:val="green"/>
        </w:rPr>
        <w:t>W</w:t>
      </w:r>
      <w:r w:rsidRPr="00FF6DF0">
        <w:rPr>
          <w:rStyle w:val="StyleUnderline"/>
        </w:rPr>
        <w:t xml:space="preserve">orld </w:t>
      </w:r>
      <w:r w:rsidRPr="008D2166">
        <w:rPr>
          <w:rStyle w:val="StyleUnderline"/>
          <w:highlight w:val="green"/>
        </w:rPr>
        <w:t>H</w:t>
      </w:r>
      <w:r w:rsidRPr="00FF6DF0">
        <w:rPr>
          <w:rStyle w:val="StyleUnderline"/>
        </w:rPr>
        <w:t xml:space="preserve">ealth </w:t>
      </w:r>
      <w:r w:rsidRPr="008D2166">
        <w:rPr>
          <w:rStyle w:val="StyleUnderline"/>
          <w:highlight w:val="green"/>
        </w:rPr>
        <w:t>O</w:t>
      </w:r>
      <w:r w:rsidRPr="00FF6DF0">
        <w:rPr>
          <w:rStyle w:val="StyleUnderline"/>
        </w:rPr>
        <w:t>rganization’</w:t>
      </w:r>
      <w:r w:rsidRPr="008D2166">
        <w:rPr>
          <w:rStyle w:val="StyleUnderline"/>
          <w:highlight w:val="green"/>
        </w:rPr>
        <w:t>s</w:t>
      </w:r>
      <w:r w:rsidRPr="00FF6DF0">
        <w:rPr>
          <w:rStyle w:val="StyleUnderline"/>
        </w:rPr>
        <w:t xml:space="preserve"> </w:t>
      </w:r>
      <w:r w:rsidRPr="00A37C0A">
        <w:rPr>
          <w:rStyle w:val="StyleUnderline"/>
          <w:highlight w:val="green"/>
        </w:rPr>
        <w:t>threshold of</w:t>
      </w:r>
      <w:r w:rsidRPr="00771DF8">
        <w:rPr>
          <w:rStyle w:val="StyleUnderline"/>
        </w:rPr>
        <w:t xml:space="preserve"> </w:t>
      </w:r>
      <w:r w:rsidRPr="00771DF8">
        <w:rPr>
          <w:rStyle w:val="Emphasis"/>
        </w:rPr>
        <w:t xml:space="preserve">75 percent </w:t>
      </w:r>
      <w:r w:rsidRPr="00A37C0A">
        <w:rPr>
          <w:rStyle w:val="Emphasis"/>
          <w:highlight w:val="green"/>
        </w:rPr>
        <w:t>effectiveness</w:t>
      </w:r>
      <w:r w:rsidRPr="00A37C0A">
        <w:rPr>
          <w:rStyle w:val="Emphasis"/>
        </w:rPr>
        <w:t xml:space="preserve"> for a malaria vaccine</w:t>
      </w:r>
      <w:r>
        <w:t xml:space="preserve">. With many other vaccine candidates making their way through trials, it almost definitely won’t be the </w:t>
      </w:r>
      <w:r w:rsidRPr="00771DF8">
        <w:t xml:space="preserve">last. </w:t>
      </w:r>
      <w:r w:rsidRPr="00771DF8">
        <w:rPr>
          <w:rStyle w:val="StyleUnderline"/>
        </w:rPr>
        <w:t xml:space="preserve">The more we know about malaria — and about vaccination — the better we can design </w:t>
      </w:r>
      <w:r w:rsidRPr="008D2166">
        <w:rPr>
          <w:rStyle w:val="StyleUnderline"/>
        </w:rPr>
        <w:t>vaccines</w:t>
      </w:r>
      <w:r w:rsidRPr="00771DF8">
        <w:rPr>
          <w:rStyle w:val="StyleUnderline"/>
        </w:rPr>
        <w:t xml:space="preserve"> that </w:t>
      </w:r>
      <w:r w:rsidRPr="008D2166">
        <w:rPr>
          <w:rStyle w:val="StyleUnderline"/>
        </w:rPr>
        <w:t>are cheap, simple</w:t>
      </w:r>
      <w:r w:rsidRPr="00A37C0A">
        <w:rPr>
          <w:rStyle w:val="StyleUnderline"/>
        </w:rPr>
        <w:t xml:space="preserve"> to store and administer, </w:t>
      </w:r>
      <w:r w:rsidRPr="00771DF8">
        <w:rPr>
          <w:rStyle w:val="StyleUnderline"/>
        </w:rPr>
        <w:t xml:space="preserve">that </w:t>
      </w:r>
      <w:r w:rsidRPr="008D2166">
        <w:rPr>
          <w:rStyle w:val="StyleUnderline"/>
        </w:rPr>
        <w:t>don’t require</w:t>
      </w:r>
      <w:r w:rsidRPr="00771DF8">
        <w:rPr>
          <w:rStyle w:val="StyleUnderline"/>
        </w:rPr>
        <w:t xml:space="preserve"> too</w:t>
      </w:r>
      <w:r w:rsidRPr="00A37C0A">
        <w:rPr>
          <w:rStyle w:val="StyleUnderline"/>
        </w:rPr>
        <w:t xml:space="preserve"> many </w:t>
      </w:r>
      <w:r w:rsidRPr="00AE0CEC">
        <w:rPr>
          <w:rStyle w:val="StyleUnderline"/>
        </w:rPr>
        <w:t>booster doses,</w:t>
      </w:r>
      <w:r w:rsidRPr="00A37C0A">
        <w:rPr>
          <w:rStyle w:val="StyleUnderline"/>
        </w:rPr>
        <w:t xml:space="preserve"> and that provoke a strong and enduring immune response.</w:t>
      </w:r>
    </w:p>
    <w:p w14:paraId="6D73A07D" w14:textId="77777777" w:rsidR="00C53643" w:rsidRDefault="00C53643" w:rsidP="00C53643">
      <w:r>
        <w:t>.</w:t>
      </w:r>
    </w:p>
    <w:p w14:paraId="07E0D6AC" w14:textId="77777777" w:rsidR="00C53643" w:rsidRDefault="00C53643" w:rsidP="00C53643">
      <w:pPr>
        <w:pStyle w:val="Heading3"/>
      </w:pPr>
      <w:r>
        <w:t>1AR – Framing</w:t>
      </w:r>
    </w:p>
    <w:p w14:paraId="57983051" w14:textId="77777777" w:rsidR="00C53643" w:rsidRPr="00A355C6" w:rsidRDefault="00C53643" w:rsidP="00C5364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482773C" w14:textId="77777777" w:rsidR="00C53643" w:rsidRPr="00A355C6" w:rsidRDefault="00C53643" w:rsidP="00C5364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C24EA2D" w14:textId="77777777" w:rsidR="00C53643" w:rsidRPr="00A355C6" w:rsidRDefault="00C53643" w:rsidP="00C5364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F388EB9" w14:textId="77777777" w:rsidR="00C53643" w:rsidRPr="00A355C6" w:rsidRDefault="00C53643" w:rsidP="00C5364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7C828E5" w14:textId="77777777" w:rsidR="00C53643" w:rsidRPr="00A355C6" w:rsidRDefault="00C53643" w:rsidP="00C5364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4D5C34A" w14:textId="77777777" w:rsidR="00C53643" w:rsidRPr="00A355C6" w:rsidRDefault="00C53643" w:rsidP="00C5364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7B1CF83" w14:textId="77777777" w:rsidR="00C53643" w:rsidRPr="00A355C6" w:rsidRDefault="00C53643" w:rsidP="00C5364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E5D0703" w14:textId="77777777" w:rsidR="00156DA7" w:rsidRPr="00A355C6" w:rsidRDefault="00156DA7" w:rsidP="00156DA7">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77478">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77478">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our ability to recognize value and</w:t>
      </w:r>
      <w:r w:rsidRPr="00777478">
        <w:rPr>
          <w:rFonts w:eastAsia="Yu Mincho"/>
          <w:color w:val="000000" w:themeColor="text1"/>
          <w:highlight w:val="green"/>
        </w:rPr>
        <w:t xml:space="preserve"> </w:t>
      </w:r>
      <w:r w:rsidRPr="00A355C6">
        <w:rPr>
          <w:rFonts w:eastAsia="Yu Mincho"/>
          <w:color w:val="000000" w:themeColor="text1"/>
        </w:rPr>
        <w:t xml:space="preserve">to </w:t>
      </w:r>
      <w:r w:rsidRPr="00777478">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77478">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77478">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1E2F993" w14:textId="77777777" w:rsidR="00156DA7" w:rsidRPr="005B4730" w:rsidRDefault="00156DA7" w:rsidP="00156DA7">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77478">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77478">
        <w:rPr>
          <w:b/>
          <w:bCs/>
          <w:color w:val="000000" w:themeColor="text1"/>
          <w:sz w:val="24"/>
          <w:highlight w:val="green"/>
          <w:u w:val="single"/>
        </w:rPr>
        <w:t>10^16 human lives</w:t>
      </w:r>
      <w:r w:rsidRPr="00777478">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77478">
        <w:rPr>
          <w:b/>
          <w:bCs/>
          <w:color w:val="000000" w:themeColor="text1"/>
          <w:sz w:val="24"/>
          <w:highlight w:val="green"/>
          <w:u w:val="single"/>
        </w:rPr>
        <w:t xml:space="preserve">the </w:t>
      </w:r>
      <w:r w:rsidRPr="00A355C6">
        <w:rPr>
          <w:b/>
          <w:bCs/>
          <w:color w:val="000000" w:themeColor="text1"/>
          <w:sz w:val="24"/>
          <w:u w:val="single"/>
        </w:rPr>
        <w:t xml:space="preserve">expected </w:t>
      </w:r>
      <w:r w:rsidRPr="00777478">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77478">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77478">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77478">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77478">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77478">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77478">
        <w:rPr>
          <w:b/>
          <w:bCs/>
          <w:color w:val="000000" w:themeColor="text1"/>
          <w:sz w:val="24"/>
          <w:highlight w:val="green"/>
          <w:u w:val="single" w:color="1E1E1E"/>
        </w:rPr>
        <w:t>saving 1 billion lives</w:t>
      </w:r>
      <w:r w:rsidRPr="00777478">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6C33B2C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FF2A2F"/>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B9448B"/>
    <w:multiLevelType w:val="hybridMultilevel"/>
    <w:tmpl w:val="0A748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2716E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824ECD"/>
    <w:multiLevelType w:val="multilevel"/>
    <w:tmpl w:val="C646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3"/>
  </w:num>
  <w:num w:numId="14">
    <w:abstractNumId w:val="17"/>
  </w:num>
  <w:num w:numId="15">
    <w:abstractNumId w:val="15"/>
  </w:num>
  <w:num w:numId="16">
    <w:abstractNumId w:val="32"/>
  </w:num>
  <w:num w:numId="17">
    <w:abstractNumId w:val="24"/>
  </w:num>
  <w:num w:numId="18">
    <w:abstractNumId w:val="18"/>
  </w:num>
  <w:num w:numId="19">
    <w:abstractNumId w:val="20"/>
  </w:num>
  <w:num w:numId="20">
    <w:abstractNumId w:val="30"/>
  </w:num>
  <w:num w:numId="21">
    <w:abstractNumId w:val="16"/>
  </w:num>
  <w:num w:numId="22">
    <w:abstractNumId w:val="22"/>
  </w:num>
  <w:num w:numId="23">
    <w:abstractNumId w:val="11"/>
  </w:num>
  <w:num w:numId="24">
    <w:abstractNumId w:val="14"/>
  </w:num>
  <w:num w:numId="25">
    <w:abstractNumId w:val="29"/>
  </w:num>
  <w:num w:numId="26">
    <w:abstractNumId w:val="26"/>
  </w:num>
  <w:num w:numId="27">
    <w:abstractNumId w:val="21"/>
  </w:num>
  <w:num w:numId="28">
    <w:abstractNumId w:val="12"/>
  </w:num>
  <w:num w:numId="29">
    <w:abstractNumId w:val="31"/>
  </w:num>
  <w:num w:numId="30">
    <w:abstractNumId w:val="23"/>
  </w:num>
  <w:num w:numId="31">
    <w:abstractNumId w:val="19"/>
  </w:num>
  <w:num w:numId="32">
    <w:abstractNumId w:val="27"/>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36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6DA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EC8"/>
    <w:rsid w:val="002343FE"/>
    <w:rsid w:val="00235F7B"/>
    <w:rsid w:val="002502CF"/>
    <w:rsid w:val="00253FAE"/>
    <w:rsid w:val="00267EBB"/>
    <w:rsid w:val="0027023B"/>
    <w:rsid w:val="00272F3F"/>
    <w:rsid w:val="00274EDB"/>
    <w:rsid w:val="0027729E"/>
    <w:rsid w:val="002843B2"/>
    <w:rsid w:val="00284ED6"/>
    <w:rsid w:val="00290C5A"/>
    <w:rsid w:val="00290C92"/>
    <w:rsid w:val="0029647A"/>
    <w:rsid w:val="00296504"/>
    <w:rsid w:val="002B5511"/>
    <w:rsid w:val="002B7ACF"/>
    <w:rsid w:val="002D2E0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C39"/>
    <w:rsid w:val="00516A88"/>
    <w:rsid w:val="00522065"/>
    <w:rsid w:val="005224F2"/>
    <w:rsid w:val="00533F1C"/>
    <w:rsid w:val="00536D8B"/>
    <w:rsid w:val="005379C3"/>
    <w:rsid w:val="005519C2"/>
    <w:rsid w:val="005523E0"/>
    <w:rsid w:val="0055320F"/>
    <w:rsid w:val="0055699B"/>
    <w:rsid w:val="0056020A"/>
    <w:rsid w:val="00563D3D"/>
    <w:rsid w:val="00565833"/>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D9C"/>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4D6"/>
    <w:rsid w:val="006A7E1D"/>
    <w:rsid w:val="006B3477"/>
    <w:rsid w:val="006C3A56"/>
    <w:rsid w:val="006D13F4"/>
    <w:rsid w:val="006D6AED"/>
    <w:rsid w:val="006E6D0B"/>
    <w:rsid w:val="006F126E"/>
    <w:rsid w:val="006F32C9"/>
    <w:rsid w:val="006F3834"/>
    <w:rsid w:val="006F5693"/>
    <w:rsid w:val="006F5D4C"/>
    <w:rsid w:val="0071390F"/>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A6BDC"/>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166"/>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5EF"/>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833"/>
    <w:rsid w:val="00AE0243"/>
    <w:rsid w:val="00AE0CEC"/>
    <w:rsid w:val="00AE1BAD"/>
    <w:rsid w:val="00AE2124"/>
    <w:rsid w:val="00AE24BC"/>
    <w:rsid w:val="00AE3E3F"/>
    <w:rsid w:val="00AF2516"/>
    <w:rsid w:val="00AF4760"/>
    <w:rsid w:val="00AF55D4"/>
    <w:rsid w:val="00B0505F"/>
    <w:rsid w:val="00B05C2D"/>
    <w:rsid w:val="00B12933"/>
    <w:rsid w:val="00B12B88"/>
    <w:rsid w:val="00B137E0"/>
    <w:rsid w:val="00B13BC8"/>
    <w:rsid w:val="00B17276"/>
    <w:rsid w:val="00B24662"/>
    <w:rsid w:val="00B3569C"/>
    <w:rsid w:val="00B43676"/>
    <w:rsid w:val="00B4517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643"/>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DED"/>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11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94E15"/>
    <w:rsid w:val="00FA56F6"/>
    <w:rsid w:val="00FB329D"/>
    <w:rsid w:val="00FC27E3"/>
    <w:rsid w:val="00FC74C7"/>
    <w:rsid w:val="00FD451D"/>
    <w:rsid w:val="00FD5B22"/>
    <w:rsid w:val="00FE1B01"/>
    <w:rsid w:val="00FF6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7BE271"/>
  <w14:defaultImageDpi w14:val="300"/>
  <w15:docId w15:val="{EA042951-EDBC-444A-9B79-53671F7DE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56DA7"/>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156D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56D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56D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56DA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C5364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56D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6DA7"/>
  </w:style>
  <w:style w:type="character" w:customStyle="1" w:styleId="Heading1Char">
    <w:name w:val="Heading 1 Char"/>
    <w:aliases w:val="Pocket Char"/>
    <w:basedOn w:val="DefaultParagraphFont"/>
    <w:link w:val="Heading1"/>
    <w:uiPriority w:val="9"/>
    <w:rsid w:val="00156DA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56DA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56DA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56DA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56DA7"/>
    <w:rPr>
      <w:b/>
      <w:sz w:val="26"/>
      <w:u w:val="none"/>
    </w:rPr>
  </w:style>
  <w:style w:type="character" w:customStyle="1" w:styleId="StyleUnderline">
    <w:name w:val="Style Underline"/>
    <w:aliases w:val="Intense Emphasis,Underline,Style Bold Underline,apple-style-span + 6 pt,Bold,Kern at 16 pt,Intense Emphasis1,Intense Emphasis11,Intense Emphasis111,Style,Intense Emphasis2,HHeading 3 + 12 pt,Cards + Font: 12 pt Char,ci,c,Underline Char,8"/>
    <w:basedOn w:val="DefaultParagraphFont"/>
    <w:uiPriority w:val="1"/>
    <w:qFormat/>
    <w:rsid w:val="00156DA7"/>
    <w:rPr>
      <w:b/>
      <w:sz w:val="22"/>
      <w:u w:val="single"/>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20"/>
    <w:qFormat/>
    <w:rsid w:val="00156DA7"/>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156DA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56DA7"/>
    <w:rPr>
      <w:color w:val="auto"/>
      <w:u w:val="none"/>
    </w:rPr>
  </w:style>
  <w:style w:type="paragraph" w:styleId="DocumentMap">
    <w:name w:val="Document Map"/>
    <w:basedOn w:val="Normal"/>
    <w:link w:val="DocumentMapChar"/>
    <w:uiPriority w:val="99"/>
    <w:semiHidden/>
    <w:unhideWhenUsed/>
    <w:rsid w:val="00156D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6DA7"/>
    <w:rPr>
      <w:rFonts w:ascii="Lucida Grande" w:hAnsi="Lucida Grande" w:cs="Lucida Grande"/>
    </w:rPr>
  </w:style>
  <w:style w:type="character" w:customStyle="1" w:styleId="Heading5Char">
    <w:name w:val="Heading 5 Char"/>
    <w:basedOn w:val="DefaultParagraphFont"/>
    <w:link w:val="Heading5"/>
    <w:uiPriority w:val="9"/>
    <w:semiHidden/>
    <w:rsid w:val="00C53643"/>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C53643"/>
    <w:rPr>
      <w:b/>
      <w:bCs/>
      <w:color w:val="404040" w:themeColor="text1" w:themeTint="BF"/>
      <w:sz w:val="26"/>
      <w:szCs w:val="26"/>
    </w:rPr>
  </w:style>
  <w:style w:type="character" w:styleId="UnresolvedMention">
    <w:name w:val="Unresolved Mention"/>
    <w:basedOn w:val="DefaultParagraphFont"/>
    <w:uiPriority w:val="99"/>
    <w:semiHidden/>
    <w:unhideWhenUsed/>
    <w:rsid w:val="00C53643"/>
    <w:rPr>
      <w:color w:val="605E5C"/>
      <w:shd w:val="clear" w:color="auto" w:fill="E1DFDD"/>
    </w:rPr>
  </w:style>
  <w:style w:type="paragraph" w:customStyle="1" w:styleId="textbold">
    <w:name w:val="text bold"/>
    <w:basedOn w:val="Normal"/>
    <w:link w:val="Emphasis"/>
    <w:autoRedefine/>
    <w:uiPriority w:val="20"/>
    <w:qFormat/>
    <w:rsid w:val="00C53643"/>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C53643"/>
    <w:pPr>
      <w:ind w:left="720"/>
      <w:contextualSpacing/>
    </w:pPr>
  </w:style>
  <w:style w:type="paragraph" w:customStyle="1" w:styleId="Emphasis1">
    <w:name w:val="Emphasis1"/>
    <w:basedOn w:val="Normal"/>
    <w:autoRedefine/>
    <w:uiPriority w:val="20"/>
    <w:qFormat/>
    <w:rsid w:val="00C5364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C53643"/>
    <w:rPr>
      <w:b/>
      <w:bCs/>
    </w:rPr>
  </w:style>
  <w:style w:type="character" w:customStyle="1" w:styleId="hbold">
    <w:name w:val="hbold"/>
    <w:basedOn w:val="DefaultParagraphFont"/>
    <w:rsid w:val="00C53643"/>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C536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5364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C53643"/>
    <w:rPr>
      <w:b/>
      <w:bCs/>
      <w:strike w:val="0"/>
      <w:dstrike w:val="0"/>
      <w:sz w:val="24"/>
      <w:u w:val="none"/>
      <w:effect w:val="none"/>
    </w:rPr>
  </w:style>
  <w:style w:type="character" w:customStyle="1" w:styleId="m489902567989944824gmail-style13ptbold">
    <w:name w:val="m_489902567989944824gmail-style13ptbold"/>
    <w:basedOn w:val="DefaultParagraphFont"/>
    <w:rsid w:val="00C53643"/>
  </w:style>
  <w:style w:type="character" w:customStyle="1" w:styleId="m489902567989944824gmail-styleunderline">
    <w:name w:val="m_489902567989944824gmail-styleunderline"/>
    <w:basedOn w:val="DefaultParagraphFont"/>
    <w:rsid w:val="00C53643"/>
  </w:style>
  <w:style w:type="character" w:customStyle="1" w:styleId="TitleChar">
    <w:name w:val="Title Char"/>
    <w:aliases w:val="Cites and Cards Char,UNDERLINE Char,Bold Underlined Char,Block Heading Char,title Char,Read This Char"/>
    <w:link w:val="Title"/>
    <w:uiPriority w:val="1"/>
    <w:qFormat/>
    <w:rsid w:val="00C53643"/>
    <w:rPr>
      <w:bCs/>
      <w:sz w:val="20"/>
      <w:u w:val="single"/>
    </w:rPr>
  </w:style>
  <w:style w:type="paragraph" w:styleId="Title">
    <w:name w:val="Title"/>
    <w:aliases w:val="Cites and Cards,UNDERLINE,Bold Underlined,Block Heading,title,Read This"/>
    <w:basedOn w:val="Normal"/>
    <w:next w:val="Normal"/>
    <w:link w:val="TitleChar"/>
    <w:uiPriority w:val="1"/>
    <w:qFormat/>
    <w:rsid w:val="00C53643"/>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C5364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C5364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BE15CCF-C7E9-E543-8CD6-A65A6ACF3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11795</Words>
  <Characters>66058</Characters>
  <Application>Microsoft Office Word</Application>
  <DocSecurity>0</DocSecurity>
  <Lines>702</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2021-10-31T17:33:00Z</dcterms:created>
  <dcterms:modified xsi:type="dcterms:W3CDTF">2021-10-31T17:33:00Z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