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DF" w:rsidRDefault="00D248DF" w:rsidP="00D248DF">
      <w:pPr>
        <w:pStyle w:val="Heading1"/>
      </w:pPr>
      <w:r>
        <w:t>Brazil AC</w:t>
      </w:r>
    </w:p>
    <w:p w:rsidR="00D248DF" w:rsidRDefault="00D248DF" w:rsidP="00D248DF">
      <w:pPr>
        <w:pStyle w:val="Heading2"/>
      </w:pPr>
      <w:r>
        <w:t>1AC</w:t>
      </w:r>
    </w:p>
    <w:p w:rsidR="00D248DF" w:rsidRDefault="00D248DF" w:rsidP="00D248DF">
      <w:pPr>
        <w:pStyle w:val="Heading3"/>
      </w:pPr>
      <w:r>
        <w:t>Advantage 1— Inequality</w:t>
      </w:r>
    </w:p>
    <w:p w:rsidR="00D248DF" w:rsidRPr="002E1673" w:rsidRDefault="00D248DF" w:rsidP="00D248DF">
      <w:pPr>
        <w:pStyle w:val="Heading4"/>
      </w:pPr>
      <w:bookmarkStart w:id="0" w:name="_GoBack"/>
      <w:bookmarkEnd w:id="0"/>
      <w:r>
        <w:t>Advantage one is Inequality—</w:t>
      </w:r>
    </w:p>
    <w:p w:rsidR="00D248DF" w:rsidRDefault="00D248DF" w:rsidP="00D248DF">
      <w:pPr>
        <w:pStyle w:val="Heading4"/>
      </w:pPr>
      <w:r>
        <w:t xml:space="preserve">Strikes in Brazil are increasing— but they get shut down before they become effective. </w:t>
      </w:r>
    </w:p>
    <w:p w:rsidR="00D248DF" w:rsidRPr="00543374" w:rsidRDefault="00D248DF" w:rsidP="00D248DF">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rsidR="00D248DF" w:rsidRPr="006046ED" w:rsidRDefault="00D248DF" w:rsidP="00D248D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D248DF" w:rsidRDefault="00D248DF" w:rsidP="00D248D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4A84">
        <w:rPr>
          <w:rStyle w:val="StyleUnderline"/>
        </w:rPr>
        <w:t>at the thousands of workers gathered</w:t>
      </w:r>
      <w:r w:rsidRPr="00AE6B53">
        <w:rPr>
          <w:rStyle w:val="StyleUnderline"/>
        </w:rPr>
        <w:t xml:space="preserve"> there</w:t>
      </w:r>
      <w:r w:rsidRPr="006046ED">
        <w:rPr>
          <w:rStyle w:val="StyleUnderline"/>
        </w:rPr>
        <w:t>. Several were wounded by the gunfire, and one worker fractured her foot, remaining on the ground for hours without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D248DF" w:rsidRDefault="00D248DF" w:rsidP="00D248D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D248DF" w:rsidRPr="00AE6B53" w:rsidRDefault="00D248DF" w:rsidP="00D248D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D248DF" w:rsidRPr="006046ED" w:rsidRDefault="00D248DF" w:rsidP="00D248D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D248DF" w:rsidRPr="006046ED" w:rsidRDefault="00D248DF" w:rsidP="00D248D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AE4A84">
        <w:rPr>
          <w:rStyle w:val="StyleUnderline"/>
        </w:rPr>
        <w:t xml:space="preserve">more than </w:t>
      </w:r>
      <w:r w:rsidRPr="00EA124C">
        <w:rPr>
          <w:rStyle w:val="StyleUnderline"/>
          <w:highlight w:val="green"/>
        </w:rPr>
        <w:t xml:space="preserve">20 million </w:t>
      </w:r>
      <w:r w:rsidRPr="00AE4A84">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w:t>
      </w:r>
      <w:r w:rsidRPr="00AE4A84">
        <w:rPr>
          <w:rStyle w:val="StyleUnderline"/>
        </w:rPr>
        <w:t xml:space="preserve">has returned </w:t>
      </w:r>
      <w:r w:rsidRPr="00EA124C">
        <w:rPr>
          <w:rStyle w:val="StyleUnderline"/>
          <w:highlight w:val="green"/>
        </w:rPr>
        <w:t>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D248DF" w:rsidRPr="00AE6B53" w:rsidRDefault="00D248DF" w:rsidP="00D248DF">
      <w:r w:rsidRPr="00F0172B">
        <w:rPr>
          <w:rStyle w:val="StyleUnderline"/>
        </w:rPr>
        <w:t>Economic desperation is compounded by the</w:t>
      </w:r>
      <w:r w:rsidRPr="00F0172B">
        <w:t xml:space="preserve"> catastrophic results of the COVID-19 </w:t>
      </w:r>
      <w:r w:rsidRPr="00F0172B">
        <w:rPr>
          <w:rStyle w:val="StyleUnderline"/>
        </w:rPr>
        <w:t xml:space="preserve">pandemic policies of fascistic President Jair </w:t>
      </w:r>
      <w:proofErr w:type="spellStart"/>
      <w:r w:rsidRPr="00F0172B">
        <w:rPr>
          <w:rStyle w:val="StyleUnderline"/>
        </w:rPr>
        <w:t>Bolsonaro</w:t>
      </w:r>
      <w:proofErr w:type="spellEnd"/>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D248DF" w:rsidRPr="00E0082C" w:rsidRDefault="00D248DF" w:rsidP="00D248D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D248DF" w:rsidRPr="00604908" w:rsidRDefault="00D248DF" w:rsidP="00D248DF">
      <w:pPr>
        <w:rPr>
          <w:rStyle w:val="StyleUnderline"/>
        </w:rPr>
      </w:pPr>
      <w:r w:rsidRPr="00EA124C">
        <w:rPr>
          <w:rStyle w:val="StyleUnderline"/>
          <w:highlight w:val="green"/>
        </w:rPr>
        <w:t xml:space="preserve">Workers </w:t>
      </w:r>
      <w:r w:rsidRPr="00E745D1">
        <w:rPr>
          <w:rStyle w:val="StyleUnderline"/>
        </w:rPr>
        <w:t xml:space="preserve">have been </w:t>
      </w:r>
      <w:r w:rsidRPr="00E745D1">
        <w:rPr>
          <w:rStyle w:val="StyleUnderline"/>
          <w:highlight w:val="green"/>
        </w:rPr>
        <w:t>fighting</w:t>
      </w:r>
      <w:r w:rsidRPr="00E745D1">
        <w:rPr>
          <w:rStyle w:val="StyleUnderline"/>
        </w:rPr>
        <w:t xml:space="preserve"> attempts </w:t>
      </w:r>
      <w:r w:rsidRPr="00EA124C">
        <w:rPr>
          <w:rStyle w:val="StyleUnderline"/>
          <w:highlight w:val="green"/>
        </w:rPr>
        <w:t xml:space="preserve">to scrap </w:t>
      </w:r>
      <w:r w:rsidRPr="00E745D1">
        <w:rPr>
          <w:rStyle w:val="StyleUnderline"/>
        </w:rPr>
        <w:t xml:space="preserve">their </w:t>
      </w:r>
      <w:r w:rsidRPr="00EA124C">
        <w:rPr>
          <w:rStyle w:val="StyleUnderline"/>
          <w:highlight w:val="green"/>
        </w:rPr>
        <w:t>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w:t>
      </w:r>
      <w:proofErr w:type="gramStart"/>
      <w:r>
        <w:t xml:space="preserve">“ </w:t>
      </w:r>
      <w:proofErr w:type="spellStart"/>
      <w:r>
        <w:t>Sampaprev</w:t>
      </w:r>
      <w:proofErr w:type="spellEnd"/>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D248DF" w:rsidRPr="00EA124C" w:rsidRDefault="00D248DF" w:rsidP="00D248D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w:t>
      </w:r>
      <w:proofErr w:type="spellStart"/>
      <w:r>
        <w:t>councillor</w:t>
      </w:r>
      <w:proofErr w:type="spellEnd"/>
      <w:r>
        <w:t xml:space="preserve">. </w:t>
      </w:r>
      <w:r w:rsidRPr="002457C5">
        <w:rPr>
          <w:rStyle w:val="StyleUnderline"/>
        </w:rPr>
        <w:t>The unions waited for Fonseca’s colleagues in the Council to convene</w:t>
      </w:r>
      <w:r>
        <w:t xml:space="preserve">, amid the 2018 Christmas celebrations, </w:t>
      </w:r>
      <w:r w:rsidRPr="002457C5">
        <w:rPr>
          <w:rStyle w:val="StyleUnderline"/>
        </w:rPr>
        <w:t xml:space="preserve">a new session to approve </w:t>
      </w:r>
      <w:proofErr w:type="spellStart"/>
      <w:r w:rsidRPr="002457C5">
        <w:rPr>
          <w:rStyle w:val="StyleUnderline"/>
        </w:rPr>
        <w:t>Sampaprev</w:t>
      </w:r>
      <w:proofErr w:type="spellEnd"/>
      <w:r w:rsidRPr="002457C5">
        <w:rPr>
          <w:rStyle w:val="StyleUnderline"/>
        </w:rPr>
        <w:t xml:space="preserve"> to call for new demonstrations.</w:t>
      </w:r>
      <w:r>
        <w:t xml:space="preserve"> Just like this </w:t>
      </w:r>
      <w:r w:rsidRPr="00EA124C">
        <w:t xml:space="preserve">week, the </w:t>
      </w:r>
      <w:r w:rsidRPr="00EA124C">
        <w:rPr>
          <w:rStyle w:val="Emphasis"/>
        </w:rPr>
        <w:t xml:space="preserve">public employees were barbarically repressed while the project was being approved by the </w:t>
      </w:r>
      <w:proofErr w:type="spellStart"/>
      <w:r w:rsidRPr="00EA124C">
        <w:rPr>
          <w:rStyle w:val="Emphasis"/>
        </w:rPr>
        <w:t>councillors</w:t>
      </w:r>
      <w:proofErr w:type="spellEnd"/>
      <w:r w:rsidRPr="00EA124C">
        <w:rPr>
          <w:rStyle w:val="Emphasis"/>
        </w:rPr>
        <w:t>.</w:t>
      </w:r>
      <w:r w:rsidRPr="00EA124C">
        <w:t xml:space="preserve"> </w:t>
      </w:r>
      <w:r w:rsidRPr="00EA124C">
        <w:rPr>
          <w:rStyle w:val="StyleUnderline"/>
        </w:rPr>
        <w:t>Amid a rebellious mood among the workers, the unions held an assembly that voted to call a strike at the beginning of the 2019 school year.</w:t>
      </w:r>
    </w:p>
    <w:p w:rsidR="00D248DF" w:rsidRDefault="00D248DF" w:rsidP="00D248D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D248DF" w:rsidRDefault="00D248DF" w:rsidP="00D248DF">
      <w: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t>councillors</w:t>
      </w:r>
      <w:proofErr w:type="spellEnd"/>
      <w:r>
        <w:t xml:space="preserve"> to reverse the vote.</w:t>
      </w:r>
    </w:p>
    <w:p w:rsidR="00D248DF" w:rsidRDefault="00D248DF" w:rsidP="00D248DF">
      <w:r>
        <w:t xml:space="preserve">The failure of this strategy was demonstrated immediately, when the entire PT caucus voted in favor of one of the bills that made up Mayor Ricardo Nunes’s austerity package. The justification of the PT </w:t>
      </w:r>
      <w:proofErr w:type="spellStart"/>
      <w:r>
        <w:t>councillors</w:t>
      </w:r>
      <w:proofErr w:type="spellEnd"/>
      <w: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t>Ceará</w:t>
      </w:r>
      <w:proofErr w:type="spellEnd"/>
      <w:r>
        <w:t xml:space="preserve"> and Bahia.</w:t>
      </w:r>
    </w:p>
    <w:p w:rsidR="00D248DF" w:rsidRDefault="00D248DF" w:rsidP="00D248D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D248DF" w:rsidRPr="002457C5" w:rsidRDefault="00D248DF" w:rsidP="00D248D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AE4A84">
        <w:rPr>
          <w:rStyle w:val="StyleUnderline"/>
        </w:rPr>
        <w:t>The</w:t>
      </w:r>
      <w:r w:rsidRPr="00EA124C">
        <w:rPr>
          <w:rStyle w:val="StyleUnderline"/>
          <w:highlight w:val="green"/>
        </w:rPr>
        <w:t xml:space="preserve"> </w:t>
      </w:r>
      <w:r w:rsidRPr="00AE4A84">
        <w:rPr>
          <w:rStyle w:val="StyleUnderline"/>
        </w:rPr>
        <w:t>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AE4A84">
        <w:rPr>
          <w:rStyle w:val="StyleUnderline"/>
        </w:rPr>
        <w:t xml:space="preserve">was to immediately </w:t>
      </w:r>
      <w:r w:rsidRPr="00D06A82">
        <w:rPr>
          <w:rStyle w:val="StyleUnderline"/>
          <w:highlight w:val="green"/>
        </w:rPr>
        <w:t>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 xml:space="preserve">“infiltrators” </w:t>
      </w:r>
      <w:r w:rsidRPr="00533408">
        <w:rPr>
          <w:rStyle w:val="StyleUnderline"/>
        </w:rPr>
        <w:t>and spread lies that people with</w:t>
      </w:r>
      <w:r w:rsidRPr="002457C5">
        <w:rPr>
          <w:rStyle w:val="StyleUnderline"/>
        </w:rPr>
        <w:t xml:space="preserve"> “backpacks full of </w:t>
      </w:r>
      <w:r w:rsidRPr="00533408">
        <w:rPr>
          <w:rStyle w:val="StyleUnderline"/>
        </w:rPr>
        <w:t>bombs” had been seen among the crowd.</w:t>
      </w:r>
    </w:p>
    <w:p w:rsidR="00D248DF" w:rsidRDefault="00D248DF" w:rsidP="00D248DF">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w:t>
      </w:r>
      <w:proofErr w:type="spellStart"/>
      <w:r>
        <w:t>Claudete</w:t>
      </w:r>
      <w:proofErr w:type="spellEnd"/>
      <w:r>
        <w:t xml:space="preserve"> Alves of the PT, on the other hand, declared that </w:t>
      </w:r>
      <w:r w:rsidRPr="002457C5">
        <w:rPr>
          <w:rStyle w:val="StyleUnderline"/>
        </w:rPr>
        <w:t xml:space="preserve">confronting the police would mean using “fascist methods” that would equate the workers with far-right supporters of President </w:t>
      </w:r>
      <w:proofErr w:type="spellStart"/>
      <w:r w:rsidRPr="002457C5">
        <w:rPr>
          <w:rStyle w:val="StyleUnderline"/>
        </w:rPr>
        <w:t>Bolsonaro</w:t>
      </w:r>
      <w:proofErr w:type="spellEnd"/>
      <w:r w:rsidRPr="002457C5">
        <w:rPr>
          <w:rStyle w:val="StyleUnderline"/>
        </w:rPr>
        <w:t xml:space="preserve">. </w:t>
      </w:r>
      <w:r>
        <w:t xml:space="preserve">Fonseca then stated that “the last thing we need today is to invade the City Council building,” since “our goal is to convince the </w:t>
      </w:r>
      <w:proofErr w:type="spellStart"/>
      <w:r>
        <w:t>councillors</w:t>
      </w:r>
      <w:proofErr w:type="spellEnd"/>
      <w:r>
        <w:t>” to change their vote.</w:t>
      </w:r>
    </w:p>
    <w:p w:rsidR="00D248DF" w:rsidRPr="00EA124C" w:rsidRDefault="00D248DF" w:rsidP="00D248D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rsidR="00D248DF" w:rsidRPr="00D06A82" w:rsidRDefault="00D248DF" w:rsidP="00D248D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D248DF" w:rsidRPr="00543374" w:rsidRDefault="00D248DF" w:rsidP="00D248D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D248DF" w:rsidRDefault="00D248DF" w:rsidP="00D248DF">
      <w:pPr>
        <w:pStyle w:val="Heading4"/>
      </w:pPr>
      <w:r>
        <w:t xml:space="preserve">Income inequality in Brazil destroys potential for economic growth. </w:t>
      </w:r>
    </w:p>
    <w:p w:rsidR="00D248DF" w:rsidRPr="003A055C" w:rsidRDefault="00D248DF" w:rsidP="00D248DF">
      <w:proofErr w:type="spellStart"/>
      <w:r>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rsidR="00D248DF" w:rsidRPr="00952BB3" w:rsidRDefault="00D248DF" w:rsidP="00D248D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D248DF" w:rsidRPr="00952BB3" w:rsidRDefault="00D248DF" w:rsidP="00D248D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D248DF" w:rsidRPr="00952BB3" w:rsidRDefault="00D248DF" w:rsidP="00D248D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D248DF" w:rsidRPr="00952BB3" w:rsidRDefault="00D248DF" w:rsidP="00D248DF">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D248DF" w:rsidRPr="00952BB3" w:rsidRDefault="00D248DF" w:rsidP="00D248D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D248DF" w:rsidRDefault="00D248DF" w:rsidP="00D248DF">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 xml:space="preserve">at </w:t>
      </w:r>
      <w:r w:rsidRPr="00E745D1">
        <w:rPr>
          <w:rStyle w:val="StyleUnderline"/>
        </w:rPr>
        <w:t xml:space="preserve">the bottom of </w:t>
      </w:r>
      <w:r w:rsidRPr="00D06A82">
        <w:rPr>
          <w:rStyle w:val="StyleUnderline"/>
          <w:highlight w:val="green"/>
        </w:rPr>
        <w:t>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D248DF" w:rsidRPr="00952BB3" w:rsidRDefault="00D248DF" w:rsidP="00D248DF">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D248DF" w:rsidRDefault="00D248DF" w:rsidP="00D248D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D248DF" w:rsidRDefault="00D248DF" w:rsidP="00D248DF">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D248DF" w:rsidRDefault="00D248DF" w:rsidP="00D248DF">
      <w:r w:rsidRPr="00952BB3">
        <w:rPr>
          <w:rStyle w:val="StyleUnderline"/>
        </w:rPr>
        <w:t xml:space="preserve">Emergency </w:t>
      </w:r>
      <w:r w:rsidRPr="00837D5C">
        <w:rPr>
          <w:rStyle w:val="StyleUnderline"/>
        </w:rPr>
        <w:t>cash transfers</w:t>
      </w:r>
      <w:r w:rsidRPr="00952BB3">
        <w:rPr>
          <w:rStyle w:val="StyleUnderline"/>
        </w:rPr>
        <w:t xml:space="preserve"> of about $100, </w:t>
      </w:r>
      <w:r>
        <w:t xml:space="preserve">authorized by President Jair </w:t>
      </w:r>
      <w:proofErr w:type="spellStart"/>
      <w:r>
        <w:t>Bolsonaro’s</w:t>
      </w:r>
      <w:proofErr w:type="spellEnd"/>
      <w:r>
        <w:t xml:space="preserve">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D248DF" w:rsidRDefault="00D248DF" w:rsidP="00D248DF">
      <w:r>
        <w:t>“</w:t>
      </w:r>
      <w:r w:rsidRPr="00952BB3">
        <w:rPr>
          <w:rStyle w:val="StyleUnderline"/>
        </w:rPr>
        <w:t>We saw poverty levels fall by half last year, to 4.5%,”</w:t>
      </w:r>
      <w:r>
        <w:t xml:space="preserve"> said Nery, “only to triple after the transfers stopped.”</w:t>
      </w:r>
    </w:p>
    <w:p w:rsidR="00D248DF" w:rsidRDefault="00D248DF" w:rsidP="00D248D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D248DF" w:rsidRPr="00952BB3" w:rsidRDefault="00D248DF" w:rsidP="00D248D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D248DF" w:rsidRDefault="00D248DF" w:rsidP="00D248D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D248DF" w:rsidRDefault="00D248DF" w:rsidP="00D248DF">
      <w:r>
        <w:t>Inequality has even made an appearance on Brazil’s happiness index, which suffered the largest drop between 2019 and 2020 in a comparative study of 40 countries around the world — pushed by a sharp decrease of wellbeing among the poor.</w:t>
      </w:r>
    </w:p>
    <w:p w:rsidR="00D248DF" w:rsidRDefault="00D248DF" w:rsidP="00D248D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D248DF" w:rsidRPr="00952BB3" w:rsidRDefault="00D248DF" w:rsidP="00D248DF">
      <w:pPr>
        <w:rPr>
          <w:rStyle w:val="Emphasis"/>
        </w:rPr>
      </w:pPr>
      <w:r w:rsidRPr="00286201">
        <w:rPr>
          <w:rStyle w:val="Emphasis"/>
        </w:rPr>
        <w:t>Inequality’s social cost</w:t>
      </w:r>
    </w:p>
    <w:p w:rsidR="00D248DF" w:rsidRPr="003A055C" w:rsidRDefault="00D248DF" w:rsidP="00D248D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D248DF" w:rsidRDefault="00D248DF" w:rsidP="00D248D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D248DF" w:rsidRPr="00DB3634" w:rsidRDefault="00D248DF" w:rsidP="00D248D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D248DF" w:rsidRPr="00231F30" w:rsidRDefault="00D248DF" w:rsidP="00D248DF">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rsidR="00D248DF" w:rsidRPr="00231F30" w:rsidRDefault="00D248DF" w:rsidP="00D248D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D248DF" w:rsidRPr="00F475F5" w:rsidRDefault="00D248DF" w:rsidP="00D248DF">
      <w:r w:rsidRPr="00F475F5">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F475F5">
        <w:t>ero</w:t>
      </w:r>
      <w:proofErr w:type="spellEnd"/>
      <w:r w:rsidRPr="00F475F5">
        <w:t xml:space="preserve"> </w:t>
      </w:r>
      <w:proofErr w:type="spellStart"/>
      <w:r w:rsidRPr="00F475F5">
        <w:t>sion</w:t>
      </w:r>
      <w:proofErr w:type="spellEnd"/>
      <w:r w:rsidRPr="00F475F5">
        <w:t xml:space="preserve"> of the purchasing value of wages through a high rate of monetary inflation in the economy.</w:t>
      </w:r>
    </w:p>
    <w:p w:rsidR="00D248DF" w:rsidRPr="00F475F5" w:rsidRDefault="00D248DF" w:rsidP="00D248D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w:t>
      </w:r>
      <w:proofErr w:type="spellStart"/>
      <w:r w:rsidRPr="00F475F5">
        <w:t>Gebrin</w:t>
      </w:r>
      <w:proofErr w:type="spellEnd"/>
      <w:r w:rsidRPr="00F475F5">
        <w:t xml:space="preserve">,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D248DF" w:rsidRPr="00F475F5" w:rsidRDefault="00D248DF" w:rsidP="00D248D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 xml:space="preserve">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F475F5">
        <w:t>appara</w:t>
      </w:r>
      <w:proofErr w:type="spellEnd"/>
      <w:r w:rsidRPr="00F475F5">
        <w:t xml:space="preserve"> </w:t>
      </w:r>
      <w:proofErr w:type="spellStart"/>
      <w:r w:rsidRPr="00F475F5">
        <w:t>tus</w:t>
      </w:r>
      <w:proofErr w:type="spellEnd"/>
      <w:r w:rsidRPr="00F475F5">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F475F5">
        <w:t>ernments</w:t>
      </w:r>
      <w:proofErr w:type="spellEnd"/>
      <w:r w:rsidRPr="00F475F5">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D248DF" w:rsidRPr="00231F30" w:rsidRDefault="00D248DF" w:rsidP="00D248DF">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rsidR="00D248DF" w:rsidRPr="00F475F5" w:rsidRDefault="00D248DF" w:rsidP="00D248DF">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rsidR="00D248DF" w:rsidRPr="00F475F5" w:rsidRDefault="00D248DF" w:rsidP="00D248D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D248DF" w:rsidRPr="004D02E7" w:rsidRDefault="00D248DF" w:rsidP="00D248D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EA296D">
        <w:rPr>
          <w:rStyle w:val="StyleUnderline"/>
        </w:rPr>
        <w:t>majority of strikes</w:t>
      </w:r>
      <w:r w:rsidRPr="00EA296D">
        <w:t>—65 percent or more—</w:t>
      </w:r>
      <w:r w:rsidRPr="00EA296D">
        <w:rPr>
          <w:rStyle w:val="StyleUnderline"/>
        </w:rPr>
        <w:t>were offensive</w:t>
      </w:r>
      <w:r w:rsidRPr="00EA296D">
        <w:t>.</w:t>
      </w:r>
      <w:r w:rsidRPr="004D02E7">
        <w:t xml:space="preserve"> This contrasts with what hap </w:t>
      </w:r>
      <w:proofErr w:type="spellStart"/>
      <w:r w:rsidRPr="004D02E7">
        <w:t>pened</w:t>
      </w:r>
      <w:proofErr w:type="spellEnd"/>
      <w:r w:rsidRPr="004D02E7">
        <w:t xml:space="preserve"> in the 1990s, when, according to the DIEESE (2009: 4), although there were more strikes, most of them were defensive. It seems that 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D248DF" w:rsidRPr="004D02E7" w:rsidRDefault="00D248DF" w:rsidP="00D248D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D248DF" w:rsidRPr="004D02E7" w:rsidRDefault="00D248DF" w:rsidP="00D248D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D248DF" w:rsidRPr="004D02E7" w:rsidRDefault="00D248DF" w:rsidP="00D248D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D248DF" w:rsidRPr="004D02E7" w:rsidRDefault="00D248DF" w:rsidP="00D248DF"/>
    <w:p w:rsidR="00D248DF" w:rsidRDefault="00D248DF" w:rsidP="00D248DF">
      <w:pPr>
        <w:pStyle w:val="Heading4"/>
      </w:pPr>
      <w:r>
        <w:t xml:space="preserve">Raising the minimum wage </w:t>
      </w:r>
      <w:r w:rsidRPr="00221C94">
        <w:rPr>
          <w:u w:val="single"/>
        </w:rPr>
        <w:t>solves</w:t>
      </w:r>
      <w:r>
        <w:t xml:space="preserve"> income inequality</w:t>
      </w:r>
    </w:p>
    <w:p w:rsidR="00D248DF" w:rsidRPr="00D06A82" w:rsidRDefault="00D248DF" w:rsidP="00D248DF">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proofErr w:type="gramStart"/>
      <w:r>
        <w:t>Niklas,a</w:t>
      </w:r>
      <w:r w:rsidRPr="00D06A82">
        <w:t>n</w:t>
      </w:r>
      <w:proofErr w:type="spellEnd"/>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2" w:history="1">
        <w:r w:rsidRPr="00FF06A0">
          <w:rPr>
            <w:rStyle w:val="Hyperlink"/>
          </w:rPr>
          <w:t>https://voxdev.org/topic/labour-markets-migration/how-rising-minimum-wage-reduced-earnings-inequality-brazil</w:t>
        </w:r>
      </w:hyperlink>
      <w:r>
        <w:t>. Graphs omitted.] RR</w:t>
      </w:r>
    </w:p>
    <w:p w:rsidR="00D248DF" w:rsidRPr="00F907C4" w:rsidRDefault="00D248DF" w:rsidP="00D248D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D248DF" w:rsidRDefault="00D248DF" w:rsidP="00D248DF">
      <w:r>
        <w:t>What happened in Brazil?</w:t>
      </w:r>
    </w:p>
    <w:p w:rsidR="00D248DF" w:rsidRDefault="00D248DF" w:rsidP="00D248DF">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D248DF" w:rsidRDefault="00D248DF" w:rsidP="00D248D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rsidR="00D248DF" w:rsidRDefault="00D248DF" w:rsidP="00D248DF">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D248DF" w:rsidRDefault="00D248DF" w:rsidP="00D248DF">
      <w:r>
        <w:t>Figure 1</w:t>
      </w:r>
    </w:p>
    <w:p w:rsidR="00D248DF" w:rsidRDefault="00D248DF" w:rsidP="00D248DF">
      <w:r>
        <w:t>We concluded that:</w:t>
      </w:r>
    </w:p>
    <w:p w:rsidR="00D248DF" w:rsidRPr="00016361" w:rsidRDefault="00D248DF" w:rsidP="00D248D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D248DF" w:rsidRDefault="00D248DF" w:rsidP="00D248D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D248DF" w:rsidRPr="00016361" w:rsidRDefault="00D248DF" w:rsidP="00D248D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D248DF" w:rsidRDefault="00D248DF" w:rsidP="00D248DF">
      <w:r>
        <w:t>Brazilian firms’ response to the rising minimum wage</w:t>
      </w:r>
    </w:p>
    <w:p w:rsidR="00D248DF" w:rsidRPr="00016361" w:rsidRDefault="00D248DF" w:rsidP="00D248D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D248DF" w:rsidRDefault="00D248DF" w:rsidP="00D248D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D248DF" w:rsidRDefault="00D248DF" w:rsidP="00D248D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D248DF" w:rsidRDefault="00D248DF" w:rsidP="00D248D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D248DF" w:rsidRDefault="00D248DF" w:rsidP="00D248D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 xml:space="preserve">the overall increase in </w:t>
      </w:r>
      <w:proofErr w:type="spellStart"/>
      <w:r w:rsidRPr="00016361">
        <w:rPr>
          <w:rStyle w:val="StyleUnderline"/>
        </w:rPr>
        <w:t>labour’s</w:t>
      </w:r>
      <w:proofErr w:type="spellEnd"/>
      <w:r>
        <w:t xml:space="preserve"> </w:t>
      </w:r>
      <w:r w:rsidRPr="00016361">
        <w:rPr>
          <w:rStyle w:val="StyleUnderline"/>
        </w:rPr>
        <w:t>share of profits, as well as the negative employment response, was dampened</w:t>
      </w:r>
      <w:r>
        <w:t>.</w:t>
      </w:r>
    </w:p>
    <w:p w:rsidR="00D248DF" w:rsidRDefault="00D248DF" w:rsidP="00D248DF">
      <w:r>
        <w:t>How the Brazilian workforce changed</w:t>
      </w:r>
    </w:p>
    <w:p w:rsidR="00D248DF" w:rsidRPr="00016361" w:rsidRDefault="00D248DF" w:rsidP="00D248D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rsidR="00D248DF" w:rsidRDefault="00D248DF" w:rsidP="00D248D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D248DF" w:rsidRPr="00375FEA" w:rsidRDefault="00D248DF" w:rsidP="00D248D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D248DF" w:rsidRDefault="00D248DF" w:rsidP="00D248D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rsidR="00D248DF" w:rsidRDefault="00D248DF" w:rsidP="00D248DF">
      <w:r>
        <w:t>Concluding remarks: The effect of a rising minimum wage on inequality depends on the economic context</w:t>
      </w:r>
    </w:p>
    <w:p w:rsidR="00D248DF" w:rsidRDefault="00D248DF" w:rsidP="00D248D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D248DF" w:rsidRDefault="00D248DF" w:rsidP="00D248D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D248DF" w:rsidRPr="00D825C8" w:rsidRDefault="00D248DF" w:rsidP="00D248D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rsidR="00D248DF" w:rsidRDefault="00D248DF" w:rsidP="00D248D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D248DF" w:rsidRPr="00D825C8" w:rsidRDefault="00D248DF" w:rsidP="00D248D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D248DF" w:rsidRPr="00D825C8" w:rsidRDefault="00D248DF" w:rsidP="00D248DF">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w:t>
      </w:r>
      <w:proofErr w:type="spellStart"/>
      <w:r>
        <w:t>Bolsonaro’s</w:t>
      </w:r>
      <w:proofErr w:type="spellEnd"/>
      <w:r>
        <w:t xml:space="preserve">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D248DF" w:rsidRDefault="00D248DF" w:rsidP="00D248D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D248DF" w:rsidRDefault="00D248DF" w:rsidP="00D248D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w:t>
      </w:r>
      <w:proofErr w:type="spellStart"/>
      <w:r>
        <w:t>Bolsonaro</w:t>
      </w:r>
      <w:proofErr w:type="spellEnd"/>
      <w:r>
        <w:t xml:space="preserve"> finds himself as to the seriousness of the pandemic and because of his gross incompetence in meeting this major health challenge. </w:t>
      </w:r>
    </w:p>
    <w:p w:rsidR="00D248DF" w:rsidRPr="00B6374C" w:rsidRDefault="00D248DF" w:rsidP="00D248D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 xml:space="preserve">the pandemic seems set to further delay any meaningful economic reform in Brazil as the country’s domestic political crisis deepens and as calls for </w:t>
      </w:r>
      <w:proofErr w:type="spellStart"/>
      <w:r w:rsidRPr="00B6374C">
        <w:t>Bolsonaro’s</w:t>
      </w:r>
      <w:proofErr w:type="spellEnd"/>
      <w:r w:rsidRPr="00B6374C">
        <w:t xml:space="preserve"> impeachment grow ever louder.</w:t>
      </w:r>
    </w:p>
    <w:p w:rsidR="00D248DF" w:rsidRPr="00B6374C" w:rsidRDefault="00D248DF" w:rsidP="00D248D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D248DF" w:rsidRDefault="00D248DF" w:rsidP="00D248DF">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D248DF" w:rsidRDefault="00D248DF" w:rsidP="00D248DF">
      <w:pPr>
        <w:rPr>
          <w:rStyle w:val="StyleUnderline"/>
        </w:rPr>
      </w:pPr>
      <w:r w:rsidRPr="00B6374C">
        <w:t xml:space="preserve">With Brazil’s coronavirus pandemic showing every sign of spinning out of control and with </w:t>
      </w:r>
      <w:proofErr w:type="spellStart"/>
      <w:r w:rsidRPr="00B6374C">
        <w:t>Bolsonaro’s</w:t>
      </w:r>
      <w:proofErr w:type="spellEnd"/>
      <w:r w:rsidRPr="00B6374C">
        <w:t xml:space="preserve">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D248DF" w:rsidRPr="008A30B5" w:rsidRDefault="00D248DF" w:rsidP="00D248D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248DF" w:rsidRPr="008A30B5" w:rsidRDefault="00D248DF" w:rsidP="00D248DF">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248DF" w:rsidRPr="002079A9" w:rsidRDefault="00D248DF" w:rsidP="00D248D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D248DF" w:rsidRDefault="00D248DF" w:rsidP="00D248D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 xml:space="preserve">great powers might gamble </w:t>
      </w:r>
      <w:r w:rsidRPr="00F46784">
        <w:rPr>
          <w:b/>
          <w:szCs w:val="22"/>
          <w:u w:val="single"/>
        </w:rPr>
        <w:t xml:space="preserve">that the other yield </w:t>
      </w:r>
      <w:r w:rsidRPr="001E0601">
        <w:rPr>
          <w:b/>
          <w:szCs w:val="22"/>
          <w:highlight w:val="green"/>
          <w:u w:val="single"/>
        </w:rPr>
        <w:t>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C072D5" w:rsidRPr="00E268B7" w:rsidRDefault="00C072D5" w:rsidP="00C072D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C072D5" w:rsidRDefault="00C072D5" w:rsidP="00C072D5">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C072D5" w:rsidRPr="002079A9" w:rsidRDefault="00C072D5" w:rsidP="00C072D5">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C072D5" w:rsidRPr="006232C5" w:rsidRDefault="00C072D5" w:rsidP="00C072D5">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C072D5" w:rsidRPr="006232C5" w:rsidRDefault="00C072D5" w:rsidP="00C072D5">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C072D5" w:rsidRPr="002079A9" w:rsidRDefault="00C072D5" w:rsidP="00C072D5">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C072D5" w:rsidRPr="002079A9" w:rsidRDefault="00C072D5" w:rsidP="00C072D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C072D5" w:rsidRPr="00D97856" w:rsidRDefault="00C072D5" w:rsidP="00C072D5">
      <w:pPr>
        <w:rPr>
          <w:b/>
          <w:u w:val="single"/>
        </w:rPr>
      </w:pPr>
    </w:p>
    <w:p w:rsidR="00D248DF" w:rsidRPr="00B6374C" w:rsidRDefault="00D248DF" w:rsidP="00D248DF">
      <w:pPr>
        <w:rPr>
          <w:rStyle w:val="StyleUnderline"/>
        </w:rPr>
      </w:pPr>
    </w:p>
    <w:p w:rsidR="00D248DF" w:rsidRDefault="00D248DF" w:rsidP="00D248DF">
      <w:pPr>
        <w:pStyle w:val="Heading3"/>
      </w:pPr>
      <w:r>
        <w:t>Advantage 2 — C</w:t>
      </w:r>
      <w:r w:rsidRPr="00A01221">
        <w:t>limate</w:t>
      </w:r>
    </w:p>
    <w:p w:rsidR="00D248DF" w:rsidRDefault="00D248DF" w:rsidP="00D248DF">
      <w:pPr>
        <w:pStyle w:val="Heading4"/>
      </w:pPr>
      <w:r>
        <w:t>Advantage 2 is Climate</w:t>
      </w:r>
    </w:p>
    <w:p w:rsidR="00D248DF" w:rsidRPr="000A3798" w:rsidRDefault="00D248DF" w:rsidP="00D248DF">
      <w:pPr>
        <w:pStyle w:val="Heading4"/>
        <w:rPr>
          <w:u w:val="single"/>
        </w:rPr>
      </w:pPr>
      <w:r>
        <w:t xml:space="preserve">A </w:t>
      </w:r>
      <w:r w:rsidRPr="005E3E5C">
        <w:rPr>
          <w:u w:val="single"/>
        </w:rPr>
        <w:t>general strike</w:t>
      </w:r>
      <w:r>
        <w:t xml:space="preserve"> ends </w:t>
      </w:r>
      <w:proofErr w:type="spellStart"/>
      <w:r>
        <w:t>Bolsonaro’s</w:t>
      </w:r>
      <w:proofErr w:type="spellEnd"/>
      <w:r>
        <w:t xml:space="preserve">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D248DF" w:rsidRPr="00654558" w:rsidRDefault="00D248DF" w:rsidP="00D248DF">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14" w:history="1">
        <w:r w:rsidRPr="00FF06A0">
          <w:rPr>
            <w:rStyle w:val="Hyperlink"/>
          </w:rPr>
          <w:t>https://inthesetimes.com/article/jair-bolsonaro-war-on-brazils-unions</w:t>
        </w:r>
      </w:hyperlink>
      <w:r>
        <w:t>] RR</w:t>
      </w:r>
    </w:p>
    <w:p w:rsidR="00D248DF" w:rsidRPr="00654558" w:rsidRDefault="00D248DF" w:rsidP="00D248DF">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proofErr w:type="spellStart"/>
      <w:r w:rsidRPr="00286201">
        <w:rPr>
          <w:rStyle w:val="StyleUnderline"/>
          <w:highlight w:val="green"/>
        </w:rPr>
        <w:t>Bolsonaro</w:t>
      </w:r>
      <w:proofErr w:type="spellEnd"/>
      <w:r>
        <w:t xml:space="preserve">. </w:t>
      </w:r>
      <w:r w:rsidRPr="00654558">
        <w:rPr>
          <w:rStyle w:val="StyleUnderline"/>
        </w:rPr>
        <w:t>They represent metalworkers, teachers and just about everything in between. Similar meetings have been held around the country.</w:t>
      </w:r>
    </w:p>
    <w:p w:rsidR="00D248DF" w:rsidRPr="00654558" w:rsidRDefault="00D248DF" w:rsidP="00D248DF">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D248DF" w:rsidRDefault="00D248DF" w:rsidP="00D248DF">
      <w:r>
        <w:t xml:space="preserve">Since </w:t>
      </w:r>
      <w:proofErr w:type="spellStart"/>
      <w:r w:rsidRPr="00286201">
        <w:rPr>
          <w:rStyle w:val="StyleUnderline"/>
          <w:highlight w:val="green"/>
        </w:rPr>
        <w:t>Bolsonaro</w:t>
      </w:r>
      <w:r w:rsidRPr="00654558">
        <w:rPr>
          <w:rStyle w:val="StyleUnderline"/>
        </w:rPr>
        <w:t>’</w:t>
      </w:r>
      <w:r>
        <w:t>s</w:t>
      </w:r>
      <w:proofErr w:type="spellEnd"/>
      <w:r>
        <w:t xml:space="preserve">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D248DF" w:rsidRPr="00C10EA3" w:rsidRDefault="00D248DF" w:rsidP="00D248DF">
      <w:pPr>
        <w:rPr>
          <w:rStyle w:val="StyleUnderline"/>
        </w:rPr>
      </w:pPr>
      <w:r w:rsidRPr="00DB3634">
        <w:rPr>
          <w:rStyle w:val="StyleUnderline"/>
        </w:rPr>
        <w:t xml:space="preserve">“There is an excess of rights,” </w:t>
      </w:r>
      <w:proofErr w:type="spellStart"/>
      <w:r w:rsidRPr="00DB3634">
        <w:rPr>
          <w:rStyle w:val="StyleUnderline"/>
        </w:rPr>
        <w:t>Bolsonaro</w:t>
      </w:r>
      <w:proofErr w:type="spellEnd"/>
      <w:r w:rsidRPr="00DB3634">
        <w:rPr>
          <w:rStyle w:val="StyleUnderline"/>
        </w:rPr>
        <w:t xml:space="preserve"> has said of labor.</w:t>
      </w:r>
    </w:p>
    <w:p w:rsidR="00D248DF" w:rsidRDefault="00D248DF" w:rsidP="00D248DF">
      <w:r w:rsidRPr="00F46784">
        <w:t xml:space="preserve">At the </w:t>
      </w:r>
      <w:proofErr w:type="spellStart"/>
      <w:r w:rsidRPr="00F46784">
        <w:t>Florianópolis</w:t>
      </w:r>
      <w:proofErr w:type="spellEnd"/>
      <w:r w:rsidRPr="00F46784">
        <w:t xml:space="preserve"> meeting, behind a long table hung with red, yellow and white union banners, Anna Julia Rodrigues, state </w:t>
      </w:r>
      <w:r w:rsidRPr="00F46784">
        <w:rPr>
          <w:rStyle w:val="StyleUnderline"/>
        </w:rPr>
        <w:t>president of the country’s largest labor federation, CUT, calls for unity.</w:t>
      </w:r>
      <w:r>
        <w:t xml:space="preserve"> </w:t>
      </w:r>
      <w:proofErr w:type="gramStart"/>
      <w:r w:rsidRPr="00C10EA3">
        <w:rPr>
          <w:rStyle w:val="StyleUnderline"/>
        </w:rPr>
        <w:t>​“</w:t>
      </w:r>
      <w:proofErr w:type="gramEnd"/>
      <w:r w:rsidRPr="00C10EA3">
        <w:rPr>
          <w:rStyle w:val="StyleUnderline"/>
        </w:rPr>
        <w:t>We have to unite, or we will be carried away by a dictatorial government,”</w:t>
      </w:r>
      <w:r>
        <w:t xml:space="preserve"> she says.</w:t>
      </w:r>
    </w:p>
    <w:p w:rsidR="00D248DF" w:rsidRPr="00C10EA3" w:rsidRDefault="00D248DF" w:rsidP="00D248DF">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w:t>
      </w:r>
      <w:proofErr w:type="spellStart"/>
      <w:r w:rsidRPr="00C10EA3">
        <w:rPr>
          <w:rStyle w:val="StyleUnderline"/>
        </w:rPr>
        <w:t>Bolsonaro</w:t>
      </w:r>
      <w:proofErr w:type="spellEnd"/>
      <w:r w:rsidRPr="00C10EA3">
        <w:rPr>
          <w:rStyle w:val="StyleUnderline"/>
        </w:rPr>
        <w:t> — are workers, too.</w:t>
      </w:r>
    </w:p>
    <w:p w:rsidR="00D248DF" w:rsidRDefault="00D248DF" w:rsidP="00D248DF">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D248DF" w:rsidRDefault="00D248DF" w:rsidP="00D248DF">
      <w:r>
        <w:t>Both speakers are greeted with applause. But will unity be enough?</w:t>
      </w:r>
    </w:p>
    <w:p w:rsidR="00D248DF" w:rsidRDefault="00D248DF" w:rsidP="00D248DF">
      <w:r>
        <w:t>Michael Fox reports on Brazilian unions for the Real News Network</w:t>
      </w:r>
    </w:p>
    <w:p w:rsidR="00D248DF" w:rsidRPr="00C10EA3" w:rsidRDefault="00D248DF" w:rsidP="00D248DF">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xml:space="preserve">” Rodrigo Britto, the president of the Brasilia branch of CUT, tells In These Times. </w:t>
      </w:r>
      <w:proofErr w:type="gramStart"/>
      <w:r>
        <w:t>​“</w:t>
      </w:r>
      <w:proofErr w:type="gramEnd"/>
      <w:r w:rsidRPr="00C10EA3">
        <w:rPr>
          <w:rStyle w:val="StyleUnderline"/>
        </w:rPr>
        <w:t>We are returning to the 19th century.”</w:t>
      </w:r>
    </w:p>
    <w:p w:rsidR="00D248DF" w:rsidRDefault="00D248DF" w:rsidP="00D248DF">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D248DF" w:rsidRPr="00C10EA3" w:rsidRDefault="00D248DF" w:rsidP="00D248DF">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w:t>
      </w:r>
      <w:r w:rsidRPr="00F46784">
        <w:rPr>
          <w:rStyle w:val="StyleUnderline"/>
        </w:rPr>
        <w:t xml:space="preserve"> </w:t>
      </w:r>
      <w:r w:rsidRPr="00533408">
        <w:rPr>
          <w:rStyle w:val="StyleUnderline"/>
        </w:rPr>
        <w:t xml:space="preserve">labor </w:t>
      </w:r>
      <w:r w:rsidRPr="00F46784">
        <w:rPr>
          <w:rStyle w:val="StyleUnderline"/>
        </w:rPr>
        <w:t xml:space="preserve">reform </w:t>
      </w:r>
      <w:r w:rsidRPr="00DB3634">
        <w:rPr>
          <w:rStyle w:val="StyleUnderline"/>
          <w:highlight w:val="green"/>
        </w:rPr>
        <w:t>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FF5A8A">
        <w:rPr>
          <w:rStyle w:val="StyleUnderline"/>
        </w:rPr>
        <w:t xml:space="preserve">allowed bosses to negotiate directly </w:t>
      </w:r>
      <w:r w:rsidRPr="00F46784">
        <w:rPr>
          <w:rStyle w:val="StyleUnderline"/>
        </w:rPr>
        <w:t>with individuals</w:t>
      </w:r>
      <w:r w:rsidRPr="00DB3634">
        <w:rPr>
          <w:highlight w:val="green"/>
        </w:rPr>
        <w:t xml:space="preserve">, </w:t>
      </w:r>
      <w:r w:rsidRPr="00F46784">
        <w:rPr>
          <w:rStyle w:val="StyleUnderline"/>
          <w:highlight w:val="green"/>
        </w:rPr>
        <w:t>side-stepping unions.</w:t>
      </w:r>
    </w:p>
    <w:p w:rsidR="00D248DF" w:rsidRPr="006252C7" w:rsidRDefault="00D248DF" w:rsidP="00D248DF">
      <w:pPr>
        <w:rPr>
          <w:rStyle w:val="StyleUnderline"/>
        </w:rPr>
      </w:pPr>
      <w:r w:rsidRPr="006252C7">
        <w:rPr>
          <w:rStyle w:val="StyleUnderline"/>
        </w:rPr>
        <w:t xml:space="preserve">With </w:t>
      </w:r>
      <w:proofErr w:type="spellStart"/>
      <w:r w:rsidRPr="006252C7">
        <w:rPr>
          <w:rStyle w:val="StyleUnderline"/>
        </w:rPr>
        <w:t>Bolsonaro’s</w:t>
      </w:r>
      <w:proofErr w:type="spellEnd"/>
      <w:r w:rsidRPr="006252C7">
        <w:rPr>
          <w:rStyle w:val="StyleUnderline"/>
        </w:rPr>
        <w:t xml:space="preserve"> election, it got worse.</w:t>
      </w:r>
    </w:p>
    <w:p w:rsidR="00D248DF" w:rsidRDefault="00D248DF" w:rsidP="00D248DF">
      <w:proofErr w:type="spellStart"/>
      <w:r w:rsidRPr="006252C7">
        <w:t>Bolsonaro</w:t>
      </w:r>
      <w:proofErr w:type="spellEnd"/>
      <w:r w:rsidRPr="006252C7">
        <w:t xml:space="preserve"> </w:t>
      </w:r>
      <w:r>
        <w:t>is a former military captain who promised to fight corruption, violence and Brazil’s Left. He vowed to put guns into people’s hands, end activism and eliminate his political opponents.</w:t>
      </w:r>
    </w:p>
    <w:p w:rsidR="00D248DF" w:rsidRDefault="00D248DF" w:rsidP="00D248DF">
      <w:r w:rsidRPr="00DB3634">
        <w:rPr>
          <w:highlight w:val="green"/>
        </w:rPr>
        <w:t>“</w:t>
      </w:r>
      <w:r w:rsidRPr="00DB3634">
        <w:rPr>
          <w:rStyle w:val="StyleUnderline"/>
          <w:highlight w:val="green"/>
        </w:rPr>
        <w:t xml:space="preserve">You have to do away with unions in Brazil ‚” </w:t>
      </w:r>
      <w:r w:rsidRPr="00F46784">
        <w:rPr>
          <w:rStyle w:val="StyleUnderline"/>
        </w:rPr>
        <w:t>he told reporters</w:t>
      </w:r>
      <w:r w:rsidRPr="00F46784">
        <w:t>.</w:t>
      </w:r>
    </w:p>
    <w:p w:rsidR="00D248DF" w:rsidRPr="006252C7" w:rsidRDefault="00D248DF" w:rsidP="00D248DF">
      <w:pPr>
        <w:rPr>
          <w:rStyle w:val="StyleUnderline"/>
        </w:rPr>
      </w:pPr>
      <w:r w:rsidRPr="006252C7">
        <w:rPr>
          <w:rStyle w:val="StyleUnderline"/>
        </w:rPr>
        <w:t>Labor analysts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 xml:space="preserve">called it a </w:t>
      </w:r>
      <w:proofErr w:type="gramStart"/>
      <w:r w:rsidRPr="006252C7">
        <w:rPr>
          <w:rStyle w:val="StyleUnderline"/>
        </w:rPr>
        <w:t>​“</w:t>
      </w:r>
      <w:proofErr w:type="gramEnd"/>
      <w:r w:rsidRPr="006252C7">
        <w:rPr>
          <w:rStyle w:val="StyleUnderline"/>
        </w:rPr>
        <w:t>crime.”</w:t>
      </w:r>
    </w:p>
    <w:p w:rsidR="00D248DF" w:rsidRPr="00C10EA3" w:rsidRDefault="00D248DF" w:rsidP="00D248DF">
      <w:pPr>
        <w:rPr>
          <w:rStyle w:val="StyleUnderline"/>
        </w:rPr>
      </w:pPr>
      <w:r>
        <w:t xml:space="preserve">The Finance Ministry is now in charge of pensions, workplace oversight, health and safety, and guidelines for workers’ salaries. </w:t>
      </w:r>
      <w:r w:rsidRPr="00C10EA3">
        <w:rPr>
          <w:rStyle w:val="StyleUnderline"/>
        </w:rPr>
        <w:t xml:space="preserve">Under the direction of </w:t>
      </w:r>
      <w:proofErr w:type="spellStart"/>
      <w:r w:rsidRPr="00C10EA3">
        <w:rPr>
          <w:rStyle w:val="StyleUnderline"/>
        </w:rPr>
        <w:t>Bolsonaro’s</w:t>
      </w:r>
      <w:proofErr w:type="spellEnd"/>
      <w:r w:rsidRPr="00C10EA3">
        <w:rPr>
          <w:rStyle w:val="StyleUnderline"/>
        </w:rPr>
        <w:t xml:space="preserve"> finance minister</w:t>
      </w:r>
      <w:r>
        <w:t xml:space="preserve">, Paulo </w:t>
      </w:r>
      <w:r w:rsidRPr="00C10EA3">
        <w:rPr>
          <w:rStyle w:val="StyleUnderline"/>
        </w:rPr>
        <w:t>Guedes</w:t>
      </w:r>
      <w:r>
        <w:t xml:space="preserve"> — one of the </w:t>
      </w:r>
      <w:proofErr w:type="gramStart"/>
      <w:r>
        <w:t>​“</w:t>
      </w:r>
      <w:proofErr w:type="gramEnd"/>
      <w:r>
        <w:t>Chicago Boys,” neoliberal Latin American economists who studied under Milton Friedman at the University of Chicago — </w:t>
      </w:r>
      <w:r w:rsidRPr="00C10EA3">
        <w:rPr>
          <w:rStyle w:val="StyleUnderline"/>
        </w:rPr>
        <w:t>it’s hard to imagine the ministry carrying out workplace inspections.</w:t>
      </w:r>
    </w:p>
    <w:p w:rsidR="00D248DF" w:rsidRPr="00DB3634" w:rsidRDefault="00D248DF" w:rsidP="00D248DF">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proofErr w:type="spellStart"/>
      <w:r w:rsidRPr="00DB3634">
        <w:t>Bolsonaro</w:t>
      </w:r>
      <w:proofErr w:type="spellEnd"/>
      <w:r w:rsidRPr="00DB3634">
        <w:t>. In January, Moro announced he would choose a Federal Police officer to oversee union registration.</w:t>
      </w:r>
    </w:p>
    <w:p w:rsidR="00D248DF" w:rsidRPr="00C10EA3" w:rsidRDefault="00D248DF" w:rsidP="00D248DF">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D248DF" w:rsidRDefault="00D248DF" w:rsidP="00D248DF">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w:t>
      </w:r>
      <w:proofErr w:type="spellStart"/>
      <w:r>
        <w:t>Bolsonaro’s</w:t>
      </w:r>
      <w:proofErr w:type="spellEnd"/>
      <w:r>
        <w:t xml:space="preserve"> philosopher-guru </w:t>
      </w:r>
      <w:proofErr w:type="spellStart"/>
      <w:r>
        <w:t>Olavo</w:t>
      </w:r>
      <w:proofErr w:type="spellEnd"/>
      <w:r>
        <w:t xml:space="preserve"> de Carvalho, </w:t>
      </w:r>
      <w:proofErr w:type="gramStart"/>
      <w:r>
        <w:t>​“</w:t>
      </w:r>
      <w:proofErr w:type="gramEnd"/>
      <w:r>
        <w:t>break the legs” of the enemies of the government.</w:t>
      </w:r>
    </w:p>
    <w:p w:rsidR="00D248DF" w:rsidRDefault="00D248DF" w:rsidP="00D248DF">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D248DF" w:rsidRDefault="00D248DF" w:rsidP="00D248DF">
      <w:r>
        <w:t>Privatization</w:t>
      </w:r>
    </w:p>
    <w:p w:rsidR="00D248DF" w:rsidRPr="00C10EA3" w:rsidRDefault="00D248DF" w:rsidP="00D248DF">
      <w:pPr>
        <w:rPr>
          <w:rStyle w:val="StyleUnderline"/>
        </w:rPr>
      </w:pPr>
      <w:r>
        <w:t xml:space="preserve">Shortly after his inauguration, </w:t>
      </w:r>
      <w:proofErr w:type="spellStart"/>
      <w:r w:rsidRPr="00085E5D">
        <w:rPr>
          <w:rStyle w:val="StyleUnderline"/>
          <w:highlight w:val="green"/>
        </w:rPr>
        <w:t>Bolsonaro</w:t>
      </w:r>
      <w:proofErr w:type="spellEnd"/>
      <w:r w:rsidRPr="00085E5D">
        <w:rPr>
          <w:rStyle w:val="StyleUnderline"/>
          <w:highlight w:val="green"/>
        </w:rPr>
        <w:t xml:space="preserve">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D248DF" w:rsidRDefault="00D248DF" w:rsidP="00D248DF">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xml:space="preserve">,” </w:t>
      </w:r>
      <w:proofErr w:type="spellStart"/>
      <w:r>
        <w:t>Bolsonaro</w:t>
      </w:r>
      <w:proofErr w:type="spellEnd"/>
      <w:r>
        <w:t xml:space="preserve"> wrote on Twitter.</w:t>
      </w:r>
    </w:p>
    <w:p w:rsidR="00D248DF" w:rsidRPr="00BF5B67" w:rsidRDefault="00D248DF" w:rsidP="00D248DF">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D248DF" w:rsidRPr="00DB3634" w:rsidRDefault="00D248DF" w:rsidP="00D248DF">
      <w:pPr>
        <w:rPr>
          <w:rStyle w:val="StyleUnderline"/>
        </w:rPr>
      </w:pPr>
      <w:r w:rsidRPr="00DB3634">
        <w:t xml:space="preserve">But </w:t>
      </w:r>
      <w:r w:rsidRPr="00DB3634">
        <w:rPr>
          <w:rStyle w:val="StyleUnderline"/>
        </w:rPr>
        <w:t xml:space="preserve">privatizations are expected to take a much more prominent role under </w:t>
      </w:r>
      <w:proofErr w:type="spellStart"/>
      <w:r w:rsidRPr="00DB3634">
        <w:rPr>
          <w:rStyle w:val="StyleUnderline"/>
        </w:rPr>
        <w:t>Bolsonaro</w:t>
      </w:r>
      <w:proofErr w:type="spellEnd"/>
      <w:r w:rsidRPr="00DB3634">
        <w:rPr>
          <w:rStyle w:val="StyleUnderline"/>
        </w:rPr>
        <w:t xml:space="preserve"> and finance minister Guedes.</w:t>
      </w:r>
    </w:p>
    <w:p w:rsidR="00D248DF" w:rsidRDefault="00D248DF" w:rsidP="00D248DF">
      <w:r w:rsidRPr="00DB3634">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D248DF" w:rsidRPr="00C10EA3" w:rsidRDefault="00D248DF" w:rsidP="00D248DF">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D248DF" w:rsidRPr="00C10EA3" w:rsidRDefault="00D248DF" w:rsidP="00D248DF">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D248DF" w:rsidRDefault="00D248DF" w:rsidP="00D248DF">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D248DF" w:rsidRPr="00C10EA3" w:rsidRDefault="00D248DF" w:rsidP="00D248DF">
      <w:pPr>
        <w:rPr>
          <w:rStyle w:val="StyleUnderline"/>
        </w:rPr>
      </w:pPr>
      <w:r w:rsidRPr="00FF5A8A">
        <w:rPr>
          <w:rStyle w:val="StyleUnderline"/>
        </w:rPr>
        <w:t>“We have to raise awareness in society about</w:t>
      </w:r>
      <w:r w:rsidRPr="00DB3634">
        <w:rPr>
          <w:rStyle w:val="StyleUnderline"/>
          <w:highlight w:val="green"/>
        </w:rPr>
        <w:t xml:space="preserve"> </w:t>
      </w:r>
      <w:r w:rsidRPr="00F46784">
        <w:rPr>
          <w:rStyle w:val="StyleUnderline"/>
        </w:rPr>
        <w:t xml:space="preserve">the importance of </w:t>
      </w:r>
      <w:r w:rsidRPr="00FF5A8A">
        <w:rPr>
          <w:rStyle w:val="StyleUnderline"/>
        </w:rPr>
        <w:t>state companies,”</w:t>
      </w:r>
      <w:r>
        <w:t xml:space="preserve"> says the FUP’s Rangel. </w:t>
      </w:r>
      <w:proofErr w:type="gramStart"/>
      <w:r w:rsidRPr="00DB3634">
        <w:rPr>
          <w:rStyle w:val="Emphasis"/>
          <w:highlight w:val="green"/>
        </w:rPr>
        <w:t>​“</w:t>
      </w:r>
      <w:proofErr w:type="gramEnd"/>
      <w:r w:rsidRPr="00533408">
        <w:rPr>
          <w:rStyle w:val="Emphasis"/>
        </w:rPr>
        <w:t>We have to defend our rights.</w:t>
      </w:r>
      <w:r w:rsidRPr="00533408">
        <w:rPr>
          <w:rStyle w:val="StyleUnderline"/>
        </w:rPr>
        <w:t xml:space="preserve"> </w:t>
      </w:r>
      <w:r w:rsidRPr="00DB3634">
        <w:rPr>
          <w:rStyle w:val="StyleUnderline"/>
          <w:highlight w:val="green"/>
        </w:rPr>
        <w:t>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rsidR="00D248DF" w:rsidRDefault="00D248DF" w:rsidP="00D248DF">
      <w:r>
        <w:t>Pensions</w:t>
      </w:r>
    </w:p>
    <w:p w:rsidR="00D248DF" w:rsidRDefault="00D248DF" w:rsidP="00D248DF">
      <w:proofErr w:type="spellStart"/>
      <w:r w:rsidRPr="00DB3634">
        <w:rPr>
          <w:rStyle w:val="StyleUnderline"/>
        </w:rPr>
        <w:t>Bolsonaro</w:t>
      </w:r>
      <w:proofErr w:type="spellEnd"/>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rsidR="00D248DF" w:rsidRDefault="00D248DF" w:rsidP="00D248DF">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w:t>
      </w:r>
      <w:r w:rsidRPr="00F46784">
        <w:rPr>
          <w:rStyle w:val="Emphasis"/>
        </w:rPr>
        <w:t>to stop them</w:t>
      </w:r>
      <w:r w:rsidRPr="00F46784">
        <w:rPr>
          <w:rStyle w:val="Emphasis"/>
          <w:highlight w:val="green"/>
        </w:rPr>
        <w:t xml:space="preserve">, including a </w:t>
      </w:r>
      <w:r w:rsidRPr="00085E5D">
        <w:rPr>
          <w:rStyle w:val="Emphasis"/>
          <w:highlight w:val="green"/>
        </w:rPr>
        <w:t>general strike,</w:t>
      </w:r>
      <w:r w:rsidRPr="00BF5B67">
        <w:rPr>
          <w:rStyle w:val="Emphasis"/>
        </w:rPr>
        <w:t xml:space="preserve"> if necessary</w:t>
      </w:r>
      <w:r>
        <w:t>. Brazil’s unions carried out two general strikes in 2017 against the pension and labor reforms.</w:t>
      </w:r>
    </w:p>
    <w:p w:rsidR="00D248DF" w:rsidRDefault="00D248DF" w:rsidP="00D248DF">
      <w:proofErr w:type="spellStart"/>
      <w:r>
        <w:t>Bolsonaro’s</w:t>
      </w:r>
      <w:proofErr w:type="spellEnd"/>
      <w:r>
        <w:t xml:space="preserve"> allies don’t yet have the votes they need, but they have powerful forces on their side, such as the evangelical caucus.</w:t>
      </w:r>
    </w:p>
    <w:p w:rsidR="00D248DF" w:rsidRDefault="00D248DF" w:rsidP="00D248DF">
      <w:r>
        <w:t xml:space="preserve">Unions, however, believe this is a </w:t>
      </w:r>
      <w:proofErr w:type="gramStart"/>
      <w:r>
        <w:t>fight workers</w:t>
      </w:r>
      <w:proofErr w:type="gramEnd"/>
      <w:r>
        <w:t xml:space="preserve"> can win.</w:t>
      </w:r>
    </w:p>
    <w:p w:rsidR="00D248DF" w:rsidRPr="00BF5B67" w:rsidRDefault="00D248DF" w:rsidP="00D248DF">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rsidR="00D248DF" w:rsidRPr="00BF5B67" w:rsidRDefault="00D248DF" w:rsidP="00D248DF">
      <w:pPr>
        <w:rPr>
          <w:rStyle w:val="StyleUnderline"/>
        </w:rPr>
      </w:pPr>
      <w:r w:rsidRPr="00BF5B67">
        <w:rPr>
          <w:rStyle w:val="StyleUnderline"/>
        </w:rPr>
        <w:t xml:space="preserve">On top of </w:t>
      </w:r>
      <w:proofErr w:type="spellStart"/>
      <w:r w:rsidRPr="00BF5B67">
        <w:rPr>
          <w:rStyle w:val="StyleUnderline"/>
        </w:rPr>
        <w:t>Bolsonaro’s</w:t>
      </w:r>
      <w:proofErr w:type="spellEnd"/>
      <w:r w:rsidRPr="00BF5B67">
        <w:rPr>
          <w:rStyle w:val="StyleUnderline"/>
        </w:rPr>
        <w:t xml:space="preserve"> move to undercut unions and workers’ rights, </w:t>
      </w:r>
      <w:r w:rsidRPr="00F46784">
        <w:rPr>
          <w:rStyle w:val="StyleUnderline"/>
        </w:rPr>
        <w:t>unemployment in Brazil 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rsidR="00D248DF" w:rsidRDefault="00D248DF" w:rsidP="00D248DF">
      <w:pPr>
        <w:rPr>
          <w:rStyle w:val="Emphasis"/>
        </w:rPr>
      </w:pPr>
      <w:r>
        <w:t xml:space="preserve">“This moment is really intense,” Assis tells In These Times. </w:t>
      </w:r>
      <w:proofErr w:type="gramStart"/>
      <w:r>
        <w:t>​“</w:t>
      </w:r>
      <w:proofErr w:type="gramEnd"/>
      <w:r>
        <w:t xml:space="preserve">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rsidR="00D248DF" w:rsidRPr="00654558" w:rsidRDefault="00D248DF" w:rsidP="00D248DF">
      <w:pPr>
        <w:pStyle w:val="Heading4"/>
      </w:pPr>
      <w:r>
        <w:t xml:space="preserve">Stopping </w:t>
      </w:r>
      <w:proofErr w:type="spellStart"/>
      <w:r>
        <w:t>Bolsonaro’s</w:t>
      </w:r>
      <w:proofErr w:type="spellEnd"/>
      <w:r>
        <w:t xml:space="preserve"> climate agenda is key to stopping climate change  </w:t>
      </w:r>
    </w:p>
    <w:p w:rsidR="00D248DF" w:rsidRPr="00E76392" w:rsidRDefault="00D248DF" w:rsidP="00D248DF">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 xml:space="preserve">What to Do About Jair </w:t>
      </w:r>
      <w:proofErr w:type="spellStart"/>
      <w:r w:rsidRPr="00E76392">
        <w:t>Bolsonaro</w:t>
      </w:r>
      <w:proofErr w:type="spellEnd"/>
      <w:r w:rsidRPr="00E76392">
        <w:t>,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rsidR="00D248DF" w:rsidRDefault="00D248DF" w:rsidP="00D248DF">
      <w:r w:rsidRPr="000E3CD7">
        <w:rPr>
          <w:rStyle w:val="StyleUnderline"/>
        </w:rPr>
        <w:t xml:space="preserve">There’s no prison (yet) for climate criminals, but if there was, Brazilian President Jair </w:t>
      </w:r>
      <w:proofErr w:type="spellStart"/>
      <w:r w:rsidRPr="000E3CD7">
        <w:rPr>
          <w:rStyle w:val="StyleUnderline"/>
        </w:rPr>
        <w:t>Bolsonaro</w:t>
      </w:r>
      <w:proofErr w:type="spellEnd"/>
      <w:r w:rsidRPr="000E3CD7">
        <w:rPr>
          <w:rStyle w:val="StyleUnderline"/>
        </w:rPr>
        <w:t xml:space="preserve"> would have a spider-infested cell all to himself</w:t>
      </w:r>
      <w:r>
        <w:t xml:space="preserve">. Now that Trump is gone, </w:t>
      </w:r>
      <w:proofErr w:type="spellStart"/>
      <w:r w:rsidRPr="00085E5D">
        <w:rPr>
          <w:rStyle w:val="StyleUnderline"/>
          <w:highlight w:val="green"/>
        </w:rPr>
        <w:t>Bolsonaro</w:t>
      </w:r>
      <w:proofErr w:type="spellEnd"/>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proofErr w:type="spellStart"/>
      <w:r w:rsidRPr="00085E5D">
        <w:rPr>
          <w:rStyle w:val="StyleUnderline"/>
          <w:highlight w:val="green"/>
        </w:rPr>
        <w:t>Bolsonaro</w:t>
      </w:r>
      <w:proofErr w:type="spellEnd"/>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E745D1">
        <w:rPr>
          <w:rStyle w:val="Emphasis"/>
        </w:rPr>
        <w:t xml:space="preserve">one of the most </w:t>
      </w:r>
      <w:r w:rsidRPr="00085E5D">
        <w:rPr>
          <w:rStyle w:val="Emphasis"/>
          <w:highlight w:val="green"/>
        </w:rPr>
        <w:t>precious ecosystems</w:t>
      </w:r>
      <w:r w:rsidRPr="000E3CD7">
        <w:rPr>
          <w:rStyle w:val="Emphasis"/>
        </w:rPr>
        <w:t xml:space="preserve"> on the planet</w:t>
      </w:r>
      <w:r>
        <w:t xml:space="preserve">. And like Trump, </w:t>
      </w:r>
      <w:proofErr w:type="spellStart"/>
      <w:r>
        <w:t>Bolsonaro</w:t>
      </w:r>
      <w:proofErr w:type="spellEnd"/>
      <w:r>
        <w:t xml:space="preserve"> is proud of his efforts to fuck up the planet. If people were so concerned about climate change, he once suggested, they could eat less and “poop every other day” to save the Earth. When Pope Francis called out the “blind and destructive mentality” behind razing the rainforest, </w:t>
      </w:r>
      <w:proofErr w:type="spellStart"/>
      <w:r>
        <w:t>Bolsonaro</w:t>
      </w:r>
      <w:proofErr w:type="spellEnd"/>
      <w:r>
        <w:t xml:space="preserve"> responded by telling journalists, “Brazil is the virgin that every foreign pervert wants to get their hands on.”</w:t>
      </w:r>
    </w:p>
    <w:p w:rsidR="00D248DF" w:rsidRDefault="00D248DF" w:rsidP="00D248DF">
      <w:r w:rsidRPr="000E3CD7">
        <w:rPr>
          <w:rStyle w:val="StyleUnderline"/>
        </w:rPr>
        <w:t xml:space="preserve">If the climate crisis weren’t so urgent, </w:t>
      </w:r>
      <w:proofErr w:type="spellStart"/>
      <w:r w:rsidRPr="000E3CD7">
        <w:rPr>
          <w:rStyle w:val="StyleUnderline"/>
        </w:rPr>
        <w:t>Bolsonaro</w:t>
      </w:r>
      <w:proofErr w:type="spellEnd"/>
      <w:r w:rsidRPr="000E3CD7">
        <w:rPr>
          <w:rStyle w:val="StyleUnderline"/>
        </w:rPr>
        <w:t xml:space="preserve">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D248DF" w:rsidRDefault="00D248DF" w:rsidP="00D248DF">
      <w:r>
        <w:t xml:space="preserve">At Joe Biden’s climate summit in April, </w:t>
      </w:r>
      <w:proofErr w:type="spellStart"/>
      <w:r w:rsidRPr="00837D5C">
        <w:rPr>
          <w:rStyle w:val="StyleUnderline"/>
        </w:rPr>
        <w:t>Bolsonaro</w:t>
      </w:r>
      <w:proofErr w:type="spellEnd"/>
      <w:r w:rsidRPr="00837D5C">
        <w:rPr>
          <w:rStyle w:val="StyleUnderline"/>
        </w:rPr>
        <w:t xml:space="preserve">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D248DF" w:rsidRDefault="00D248DF" w:rsidP="00D248DF">
      <w:r w:rsidRPr="000E3CD7">
        <w:rPr>
          <w:rStyle w:val="StyleUnderline"/>
        </w:rPr>
        <w:t>“It’s extortion,</w:t>
      </w:r>
      <w:r>
        <w:t xml:space="preserve">” argues </w:t>
      </w:r>
      <w:proofErr w:type="spellStart"/>
      <w:r>
        <w:t>Marcio</w:t>
      </w:r>
      <w:proofErr w:type="spellEnd"/>
      <w:r>
        <w:t xml:space="preserve"> </w:t>
      </w:r>
      <w:proofErr w:type="spellStart"/>
      <w:r>
        <w:t>Astrini</w:t>
      </w:r>
      <w:proofErr w:type="spellEnd"/>
      <w:r>
        <w:t>, the executive secretary of the Brazilian Climate Observatory, an alliance of 63 civil society organizations. “</w:t>
      </w:r>
      <w:proofErr w:type="spellStart"/>
      <w:r w:rsidRPr="000E3CD7">
        <w:rPr>
          <w:rStyle w:val="StyleUnderline"/>
        </w:rPr>
        <w:t>Bolsonaro</w:t>
      </w:r>
      <w:proofErr w:type="spellEnd"/>
      <w:r w:rsidRPr="000E3CD7">
        <w:rPr>
          <w:rStyle w:val="StyleUnderline"/>
        </w:rPr>
        <w:t xml:space="preserve"> and his team are saying, ‘If you don’t give us the money, we don’t know what will happen to the Amazon.’</w:t>
      </w:r>
      <w:r>
        <w:t xml:space="preserve"> Everyone knows </w:t>
      </w:r>
      <w:proofErr w:type="spellStart"/>
      <w:r w:rsidRPr="00085E5D">
        <w:rPr>
          <w:rStyle w:val="Emphasis"/>
          <w:highlight w:val="green"/>
        </w:rPr>
        <w:t>Bolsonaro</w:t>
      </w:r>
      <w:proofErr w:type="spellEnd"/>
      <w:r w:rsidRPr="00085E5D">
        <w:rPr>
          <w:rStyle w:val="Emphasis"/>
          <w:highlight w:val="green"/>
        </w:rPr>
        <w:t xml:space="preserve">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D248DF" w:rsidRDefault="00D248DF" w:rsidP="00D248DF">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D248DF" w:rsidRDefault="00D248DF" w:rsidP="00D248DF">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D248DF" w:rsidRDefault="00D248DF" w:rsidP="00D248DF">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D248DF" w:rsidRPr="000E3CD7" w:rsidRDefault="00D248DF" w:rsidP="00D248DF">
      <w:pPr>
        <w:rPr>
          <w:rStyle w:val="StyleUnderline"/>
        </w:rPr>
      </w:pPr>
      <w:r>
        <w:t xml:space="preserve">And </w:t>
      </w:r>
      <w:r w:rsidRPr="00837D5C">
        <w:rPr>
          <w:rStyle w:val="StyleUnderline"/>
        </w:rPr>
        <w:t xml:space="preserve">it’s </w:t>
      </w:r>
      <w:r w:rsidRPr="00AE4A84">
        <w:rPr>
          <w:rStyle w:val="StyleUnderline"/>
        </w:rPr>
        <w:t>a crime with increasingly dire implications not just for Brazilians, but 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D248DF" w:rsidRPr="000E3CD7" w:rsidRDefault="00D248DF" w:rsidP="00D248DF">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rsidR="00D248DF" w:rsidRPr="00E76392" w:rsidRDefault="00D248DF" w:rsidP="00D248DF">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 xml:space="preserve">20 </w:t>
      </w:r>
      <w:r w:rsidRPr="00F46784">
        <w:rPr>
          <w:rStyle w:val="StyleUnderline"/>
          <w:highlight w:val="green"/>
        </w:rPr>
        <w:t>and 25 percent</w:t>
      </w:r>
      <w:r w:rsidRPr="00E76392">
        <w:rPr>
          <w:rStyle w:val="StyleUnderline"/>
        </w:rPr>
        <w:t xml:space="preserve"> deforestation,</w:t>
      </w:r>
      <w:r>
        <w:t xml:space="preserve"> according to one study. </w:t>
      </w:r>
      <w:r w:rsidRPr="00E76392">
        <w:rPr>
          <w:rStyle w:val="StyleUnderline"/>
        </w:rPr>
        <w:t xml:space="preserve">Right now, </w:t>
      </w:r>
      <w:r w:rsidRPr="00F46784">
        <w:rPr>
          <w:rStyle w:val="StyleUnderline"/>
          <w:highlight w:val="green"/>
        </w:rPr>
        <w:t>15 to</w:t>
      </w:r>
      <w:r w:rsidRPr="00F46784">
        <w:rPr>
          <w:rStyle w:val="StyleUnderline"/>
        </w:rPr>
        <w:t xml:space="preserve"> </w:t>
      </w:r>
      <w:r w:rsidRPr="00085E5D">
        <w:rPr>
          <w:rStyle w:val="StyleUnderline"/>
          <w:highlight w:val="green"/>
        </w:rPr>
        <w:t>17</w:t>
      </w:r>
      <w:r w:rsidRPr="00E76392">
        <w:rPr>
          <w:rStyle w:val="StyleUnderline"/>
        </w:rPr>
        <w:t xml:space="preserve"> </w:t>
      </w:r>
      <w:r w:rsidRPr="00F46784">
        <w:rPr>
          <w:rStyle w:val="StyleUnderline"/>
          <w:highlight w:val="green"/>
        </w:rPr>
        <w:t>percent</w:t>
      </w:r>
      <w:r w:rsidRPr="00E76392">
        <w:rPr>
          <w:rStyle w:val="StyleUnderline"/>
        </w:rPr>
        <w:t xml:space="preserve">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w:t>
      </w:r>
      <w:proofErr w:type="spellStart"/>
      <w:r>
        <w:t>Nobre</w:t>
      </w:r>
      <w:proofErr w:type="spellEnd"/>
      <w:r>
        <w:t xml:space="preserv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rsidR="00D248DF" w:rsidRDefault="00D248DF" w:rsidP="00D248DF">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D248DF" w:rsidRDefault="00D248DF" w:rsidP="00D248DF">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t>Astrini</w:t>
      </w:r>
      <w:proofErr w:type="spellEnd"/>
      <w:r>
        <w:t xml:space="preserve">. At its peak, </w:t>
      </w:r>
      <w:r w:rsidRPr="00837D5C">
        <w:rPr>
          <w:rStyle w:val="StyleUnderline"/>
        </w:rPr>
        <w:t>Brazil likely reduced emissions</w:t>
      </w:r>
      <w:r w:rsidRPr="00E76392">
        <w:rPr>
          <w:rStyle w:val="StyleUnderline"/>
        </w:rPr>
        <w:t xml:space="preserve"> by more than 1.3 gigatons of CO2 per year</w:t>
      </w:r>
      <w:r>
        <w:t>. By comparison, in their best year, the U.S., Japan, and the EU together reduced emissions by less than a quarter of that.</w:t>
      </w:r>
    </w:p>
    <w:p w:rsidR="00D248DF" w:rsidRDefault="00D248DF" w:rsidP="00D248DF">
      <w:r>
        <w:t xml:space="preserve">But </w:t>
      </w:r>
      <w:r w:rsidRPr="00085E5D">
        <w:rPr>
          <w:rStyle w:val="StyleUnderline"/>
          <w:highlight w:val="green"/>
        </w:rPr>
        <w:t xml:space="preserve">when </w:t>
      </w:r>
      <w:proofErr w:type="spellStart"/>
      <w:r w:rsidRPr="00085E5D">
        <w:rPr>
          <w:rStyle w:val="StyleUnderline"/>
          <w:highlight w:val="green"/>
        </w:rPr>
        <w:t>Bolsonaro</w:t>
      </w:r>
      <w:proofErr w:type="spellEnd"/>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w:t>
      </w:r>
      <w:proofErr w:type="spellStart"/>
      <w:r>
        <w:t>Bolsonaro</w:t>
      </w:r>
      <w:proofErr w:type="spellEnd"/>
      <w:r>
        <w:t xml:space="preserve">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 xml:space="preserve">If you guys </w:t>
      </w:r>
      <w:proofErr w:type="spellStart"/>
      <w:r>
        <w:t>wanna</w:t>
      </w:r>
      <w:proofErr w:type="spellEnd"/>
      <w:r>
        <w:t xml:space="preserve"> deforest, we’re not going to do any enforcement on it.’ ”</w:t>
      </w:r>
    </w:p>
    <w:p w:rsidR="00D248DF" w:rsidRDefault="00D248DF" w:rsidP="00D248DF">
      <w:r>
        <w:t xml:space="preserve">Less </w:t>
      </w:r>
      <w:r w:rsidRPr="00837D5C">
        <w:rPr>
          <w:rStyle w:val="Emphasis"/>
        </w:rPr>
        <w:t xml:space="preserve">than a year </w:t>
      </w:r>
      <w:r w:rsidRPr="00085E5D">
        <w:rPr>
          <w:rStyle w:val="Emphasis"/>
          <w:highlight w:val="green"/>
        </w:rPr>
        <w:t xml:space="preserve">after </w:t>
      </w:r>
      <w:proofErr w:type="spellStart"/>
      <w:r w:rsidRPr="00085E5D">
        <w:rPr>
          <w:rStyle w:val="Emphasis"/>
          <w:highlight w:val="green"/>
        </w:rPr>
        <w:t>Bolsonaro</w:t>
      </w:r>
      <w:proofErr w:type="spellEnd"/>
      <w:r w:rsidRPr="00085E5D">
        <w:rPr>
          <w:rStyle w:val="Emphasis"/>
          <w:highlight w:val="green"/>
        </w:rPr>
        <w:t xml:space="preserve">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w:t>
      </w:r>
      <w:proofErr w:type="spellStart"/>
      <w:r>
        <w:t>Bolsonaro’s</w:t>
      </w:r>
      <w:proofErr w:type="spellEnd"/>
      <w:r>
        <w:t xml:space="preserve"> watch. </w:t>
      </w:r>
      <w:proofErr w:type="spellStart"/>
      <w:r w:rsidRPr="00E76392">
        <w:rPr>
          <w:rStyle w:val="StyleUnderline"/>
        </w:rPr>
        <w:t>Bolsonaro</w:t>
      </w:r>
      <w:proofErr w:type="spellEnd"/>
      <w:r w:rsidRPr="00E76392">
        <w:rPr>
          <w:rStyle w:val="StyleUnderline"/>
        </w:rPr>
        <w:t xml:space="preserve"> blamed NGOs</w:t>
      </w:r>
      <w:r>
        <w:t xml:space="preserve">, which were trying to “bring problems to Brazil.” French President Emmanuel Macron called </w:t>
      </w:r>
      <w:proofErr w:type="spellStart"/>
      <w:r>
        <w:t>Bolsonaro’s</w:t>
      </w:r>
      <w:proofErr w:type="spellEnd"/>
      <w:r>
        <w:t xml:space="preserve"> deforestation policies “ecocide” and tweeted: “Our house is burning. Literally. The Amazon rainforest — the lungs which produce 20 percent of our planet’s oxygen — is on fire. It is an international crisis.”</w:t>
      </w:r>
    </w:p>
    <w:p w:rsidR="00D248DF" w:rsidRDefault="00D248DF" w:rsidP="00D248DF">
      <w:proofErr w:type="spellStart"/>
      <w:r>
        <w:t>Bolsonaro</w:t>
      </w:r>
      <w:proofErr w:type="spellEnd"/>
      <w:r>
        <w:t xml:space="preserve"> was unrepentant, telling Macron and everyone else to butt out: “The Amazon is ours, not yours.”</w:t>
      </w:r>
    </w:p>
    <w:p w:rsidR="00D248DF" w:rsidRPr="00E76392" w:rsidRDefault="00D248DF" w:rsidP="00D248DF">
      <w:pPr>
        <w:rPr>
          <w:rStyle w:val="StyleUnderline"/>
        </w:rPr>
      </w:pPr>
      <w:r>
        <w:t xml:space="preserve">After taking office, </w:t>
      </w:r>
      <w:proofErr w:type="spellStart"/>
      <w:r w:rsidRPr="00837D5C">
        <w:rPr>
          <w:rStyle w:val="StyleUnderline"/>
        </w:rPr>
        <w:t>Bolsonaro</w:t>
      </w:r>
      <w:proofErr w:type="spellEnd"/>
      <w:r w:rsidRPr="00837D5C">
        <w:rPr>
          <w:rStyle w:val="StyleUnderline"/>
        </w:rPr>
        <w:t xml:space="preserve"> slashed budgets for monitoring preservation</w:t>
      </w:r>
      <w:r w:rsidRPr="00E76392">
        <w:rPr>
          <w:rStyle w:val="StyleUnderline"/>
        </w:rPr>
        <w:t xml:space="preserve"> enforcement in the Amazon.</w:t>
      </w:r>
    </w:p>
    <w:p w:rsidR="00D248DF" w:rsidRDefault="00D248DF" w:rsidP="00D248DF">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 xml:space="preserve">the question is what to do about </w:t>
      </w:r>
      <w:proofErr w:type="spellStart"/>
      <w:r w:rsidRPr="00E76392">
        <w:rPr>
          <w:rStyle w:val="StyleUnderline"/>
        </w:rPr>
        <w:t>Bolsonaro’s</w:t>
      </w:r>
      <w:proofErr w:type="spellEnd"/>
      <w:r w:rsidRPr="00E76392">
        <w:rPr>
          <w:rStyle w:val="StyleUnderline"/>
        </w:rPr>
        <w:t xml:space="preserve">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w:t>
      </w:r>
      <w:proofErr w:type="spellStart"/>
      <w:r w:rsidRPr="00722A1F">
        <w:rPr>
          <w:rStyle w:val="StyleUnderline"/>
          <w:highlight w:val="green"/>
        </w:rPr>
        <w:t>Bolsonaro</w:t>
      </w:r>
      <w:proofErr w:type="spellEnd"/>
      <w:r w:rsidRPr="00722A1F">
        <w:rPr>
          <w:rStyle w:val="StyleUnderline"/>
          <w:highlight w:val="green"/>
        </w:rPr>
        <w:t xml:space="preserve"> </w:t>
      </w:r>
      <w:r w:rsidRPr="00F46784">
        <w:rPr>
          <w:rStyle w:val="StyleUnderline"/>
        </w:rPr>
        <w:t>taking action</w:t>
      </w:r>
      <w:r w:rsidRPr="00722A1F">
        <w:t>. And because he is a thug, the only way to do that is to pay him (or, if you prefer, to pay the nation of Brazil, which</w:t>
      </w:r>
      <w:r>
        <w:t xml:space="preserve"> amounts to the same thing).</w:t>
      </w:r>
    </w:p>
    <w:p w:rsidR="00D248DF" w:rsidRDefault="00D248DF" w:rsidP="00D248DF">
      <w:r>
        <w:t xml:space="preserve">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w:t>
      </w:r>
      <w:proofErr w:type="spellStart"/>
      <w:r>
        <w:t>Bolsonaro’s</w:t>
      </w:r>
      <w:proofErr w:type="spellEnd"/>
      <w:r>
        <w:t xml:space="preserve"> slash-and-burn politics). On the campaign trail last year, Biden went so far as to promise he’d mobilize nations to pay Brazil $20 billion to keep the South American country from destroying the rainforest.</w:t>
      </w:r>
    </w:p>
    <w:p w:rsidR="00D248DF" w:rsidRDefault="00D248DF" w:rsidP="00D248DF">
      <w:r>
        <w:t xml:space="preserve">From </w:t>
      </w:r>
      <w:proofErr w:type="spellStart"/>
      <w:r>
        <w:t>Bolsonaro’s</w:t>
      </w:r>
      <w:proofErr w:type="spellEnd"/>
      <w:r>
        <w:t xml:space="preserve"> point of view, the trouble is, all this money comes with restrictions. It requires oversight, citizen involvement, transparency in accounting. </w:t>
      </w:r>
      <w:proofErr w:type="spellStart"/>
      <w:r>
        <w:t>Bolsonaro</w:t>
      </w:r>
      <w:proofErr w:type="spellEnd"/>
      <w:r>
        <w:t xml:space="preserve"> wants to use it for whatever he wants, </w:t>
      </w:r>
      <w:proofErr w:type="spellStart"/>
      <w:r>
        <w:t>Astrini</w:t>
      </w:r>
      <w:proofErr w:type="spellEnd"/>
      <w:r>
        <w:t xml:space="preserve"> says, “including paying off his friends and supporters.”</w:t>
      </w:r>
    </w:p>
    <w:p w:rsidR="00D248DF" w:rsidRDefault="00D248DF" w:rsidP="00D248DF">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w:t>
      </w:r>
      <w:proofErr w:type="spellStart"/>
      <w:r>
        <w:t>Bolsonaro</w:t>
      </w:r>
      <w:proofErr w:type="spellEnd"/>
      <w:r>
        <w:t>, of course, knows this, which gives him a lot of leverage in the negotiations.</w:t>
      </w:r>
    </w:p>
    <w:p w:rsidR="00D248DF" w:rsidRDefault="00D248DF" w:rsidP="00D248DF">
      <w:pPr>
        <w:rPr>
          <w:rStyle w:val="StyleUnderline"/>
        </w:rPr>
      </w:pPr>
      <w:r>
        <w:t xml:space="preserve">Brazilian NGOs and others have been writing letters to the White House, telling Biden not to trust a word that </w:t>
      </w:r>
      <w:proofErr w:type="spellStart"/>
      <w:r>
        <w:t>Bolsonaro</w:t>
      </w:r>
      <w:proofErr w:type="spellEnd"/>
      <w:r>
        <w:t xml:space="preserve">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rsidR="00D248DF" w:rsidRDefault="00D248DF" w:rsidP="00D248DF">
      <w:pPr>
        <w:pStyle w:val="Heading4"/>
      </w:pPr>
      <w:r w:rsidRPr="00535505">
        <w:t xml:space="preserve">The Amazon rainforest is key to </w:t>
      </w:r>
      <w:r>
        <w:t xml:space="preserve">global </w:t>
      </w:r>
      <w:r w:rsidRPr="00535505">
        <w:t>biodiversity</w:t>
      </w:r>
      <w:r>
        <w:t xml:space="preserve"> and is a climate hotspot.</w:t>
      </w:r>
    </w:p>
    <w:p w:rsidR="00D248DF" w:rsidRPr="00535505" w:rsidRDefault="00D248DF" w:rsidP="00D248DF">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rsidR="00D248DF" w:rsidRPr="00535505" w:rsidRDefault="00D248DF" w:rsidP="00D248DF">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D248DF" w:rsidRDefault="00D248DF" w:rsidP="00D248DF">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D248DF" w:rsidRDefault="00D248DF" w:rsidP="00D248DF">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D248DF" w:rsidRPr="00535505" w:rsidRDefault="00D248DF" w:rsidP="00D248DF">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D248DF" w:rsidRPr="00535505" w:rsidRDefault="00D248DF" w:rsidP="00D248DF">
      <w:pPr>
        <w:rPr>
          <w:rStyle w:val="StyleUnderline"/>
        </w:rPr>
      </w:pPr>
      <w:r w:rsidRPr="00535505">
        <w:rPr>
          <w:rStyle w:val="StyleUnderline"/>
        </w:rPr>
        <w:t>The Amazon’s forest and rivers host an extraordinary variety of species, some endemic, others endangered, and many of which are still unknown.</w:t>
      </w:r>
    </w:p>
    <w:p w:rsidR="00D248DF" w:rsidRPr="00535505" w:rsidRDefault="00D248DF" w:rsidP="00D248DF">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D248DF" w:rsidRDefault="00D248DF" w:rsidP="00D248DF">
      <w:r w:rsidRPr="00282507">
        <w:rPr>
          <w:rStyle w:val="Emphasis"/>
          <w:highlight w:val="green"/>
        </w:rPr>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D248DF" w:rsidRPr="00C95792" w:rsidRDefault="00D248DF" w:rsidP="00D248DF">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D248DF" w:rsidRDefault="00D248DF" w:rsidP="00D248DF">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D248DF" w:rsidRDefault="00D248DF" w:rsidP="00D248DF">
      <w:r>
        <w:t>What do you see as the main threats to the Amazon and solutions to address them?</w:t>
      </w:r>
    </w:p>
    <w:p w:rsidR="00D248DF" w:rsidRDefault="00D248DF" w:rsidP="00D248DF">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D248DF" w:rsidRPr="00535505" w:rsidRDefault="00D248DF" w:rsidP="00D248DF">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D248DF" w:rsidRDefault="00D248DF" w:rsidP="00D248DF">
      <w:pPr>
        <w:pStyle w:val="Heading4"/>
      </w:pPr>
      <w:r>
        <w:t xml:space="preserve">Continued biodiversity loss causes extinction </w:t>
      </w:r>
    </w:p>
    <w:p w:rsidR="00D248DF" w:rsidRPr="0008675E" w:rsidRDefault="00D248DF" w:rsidP="00D248DF">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D248DF" w:rsidRPr="0008675E" w:rsidRDefault="00D248DF" w:rsidP="00D248DF">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D248DF" w:rsidRPr="009F5BAF" w:rsidRDefault="00D248DF" w:rsidP="00D248DF">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 xml:space="preserve">exploitation </w:t>
      </w:r>
      <w:r w:rsidRPr="00F46784">
        <w:rPr>
          <w:rStyle w:val="StyleUnderline"/>
        </w:rPr>
        <w:t>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E745D1">
        <w:rPr>
          <w:rStyle w:val="StyleUnderline"/>
        </w:rPr>
        <w:t>and</w:t>
      </w:r>
      <w:r w:rsidRPr="00E745D1">
        <w:rPr>
          <w:sz w:val="12"/>
        </w:rPr>
        <w:t xml:space="preserve"> </w:t>
      </w:r>
      <w:r w:rsidRPr="00E745D1">
        <w:rPr>
          <w:rStyle w:val="Emphasis"/>
        </w:rPr>
        <w:t>jeopardizing the</w:t>
      </w:r>
      <w:r w:rsidRPr="0008675E">
        <w:rPr>
          <w:rStyle w:val="Emphasis"/>
        </w:rPr>
        <w:t xml:space="preserve"> health of our </w:t>
      </w:r>
      <w:r w:rsidRPr="00E745D1">
        <w:rPr>
          <w:rStyle w:val="Emphasis"/>
        </w:rPr>
        <w:t>planet</w:t>
      </w:r>
      <w:r w:rsidRPr="009F5BAF">
        <w:rPr>
          <w:sz w:val="12"/>
        </w:rPr>
        <w:t>," says the statement. "</w:t>
      </w:r>
      <w:r w:rsidRPr="00D44A0B">
        <w:rPr>
          <w:rStyle w:val="StyleUnderline"/>
        </w:rPr>
        <w:t xml:space="preserve">The loss and </w:t>
      </w:r>
      <w:r w:rsidRPr="00573EB4">
        <w:rPr>
          <w:rStyle w:val="StyleUnderline"/>
          <w:highlight w:val="green"/>
        </w:rPr>
        <w:t xml:space="preserve">degradation </w:t>
      </w:r>
      <w:r w:rsidRPr="00E745D1">
        <w:rPr>
          <w:rStyle w:val="StyleUnderline"/>
        </w:rPr>
        <w:t xml:space="preserve">of nature </w:t>
      </w:r>
      <w:r w:rsidRPr="00573EB4">
        <w:rPr>
          <w:rStyle w:val="StyleUnderline"/>
          <w:highlight w:val="green"/>
        </w:rPr>
        <w:t>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D248DF" w:rsidRPr="009F5BAF" w:rsidRDefault="00D248DF" w:rsidP="00D248DF">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D248DF" w:rsidRPr="009F5BAF" w:rsidRDefault="00D248DF" w:rsidP="00D248DF">
      <w:pPr>
        <w:rPr>
          <w:sz w:val="12"/>
        </w:rPr>
      </w:pPr>
      <w:r w:rsidRPr="009F5BAF">
        <w:rPr>
          <w:sz w:val="12"/>
        </w:rPr>
        <w:t>A U.N. report released in May 2019 by the Intergovernmental Science-Policy Platform on Biodiversity and Ecosystem Services (IPBES) warned that, as Common Dreams reported at the time, "</w:t>
      </w:r>
      <w:r w:rsidRPr="00E745D1">
        <w:rPr>
          <w:rStyle w:val="StyleUnderline"/>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E745D1">
        <w:rPr>
          <w:rStyle w:val="StyleUnderline"/>
        </w:rPr>
        <w:t xml:space="preserve">has pushed a million </w:t>
      </w:r>
      <w:r w:rsidRPr="0008675E">
        <w:rPr>
          <w:rStyle w:val="StyleUnderline"/>
        </w:rPr>
        <w:t xml:space="preserve">plant and animal </w:t>
      </w:r>
      <w:r w:rsidRPr="00E745D1">
        <w:rPr>
          <w:rStyle w:val="StyleUnderline"/>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D248DF" w:rsidRPr="0008675E" w:rsidRDefault="00D248DF" w:rsidP="00D248DF">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F46784">
        <w:rPr>
          <w:rStyle w:val="StyleUnderline"/>
        </w:rPr>
        <w:t>policymakers alike to 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D248DF" w:rsidRPr="00E464F1" w:rsidRDefault="00D248DF" w:rsidP="00D248DF">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D248DF" w:rsidRDefault="00D248DF" w:rsidP="00D248DF"/>
    <w:p w:rsidR="00D248DF" w:rsidRPr="00AC4611" w:rsidRDefault="00D248DF" w:rsidP="00D248D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rsidR="00D248DF" w:rsidRPr="00AC4611" w:rsidRDefault="00D248DF" w:rsidP="00D248DF">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D248DF" w:rsidRPr="00360D1B" w:rsidRDefault="00D248DF" w:rsidP="00D248DF">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D248DF" w:rsidRPr="00360D1B" w:rsidRDefault="00D248DF" w:rsidP="00D248D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D248DF" w:rsidRPr="00360D1B" w:rsidRDefault="00D248DF" w:rsidP="00D248D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D248DF" w:rsidRPr="00360D1B" w:rsidRDefault="00D248DF" w:rsidP="00D248DF">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rsidR="00D248DF" w:rsidRPr="00D73DBA" w:rsidRDefault="00D248DF" w:rsidP="00D248DF">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D248DF" w:rsidRPr="00360D1B" w:rsidRDefault="00D248DF" w:rsidP="00D248D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rsidR="00D248DF" w:rsidRPr="00D73DBA" w:rsidRDefault="00D248DF" w:rsidP="00D248DF">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D248DF" w:rsidRPr="00360D1B" w:rsidRDefault="00D248DF" w:rsidP="00D248D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D248DF" w:rsidRPr="00360D1B" w:rsidRDefault="00D248DF" w:rsidP="00D248D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D248DF" w:rsidRPr="00360D1B" w:rsidRDefault="00D248DF" w:rsidP="00D248DF">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D248DF" w:rsidRPr="00360D1B" w:rsidRDefault="00D248DF" w:rsidP="00D248DF">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D248DF" w:rsidRPr="00360D1B" w:rsidRDefault="00D248DF" w:rsidP="00D248DF">
      <w:pPr>
        <w:spacing w:line="276" w:lineRule="auto"/>
        <w:rPr>
          <w:sz w:val="14"/>
        </w:rPr>
      </w:pPr>
      <w:r w:rsidRPr="00360D1B">
        <w:rPr>
          <w:sz w:val="14"/>
        </w:rPr>
        <w:t>Where Do We Go from Here?</w:t>
      </w:r>
    </w:p>
    <w:p w:rsidR="00D248DF" w:rsidRPr="00360D1B" w:rsidRDefault="00D248DF" w:rsidP="00D248DF">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D248DF" w:rsidRPr="00360D1B" w:rsidRDefault="00D248DF" w:rsidP="00D248D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D248DF" w:rsidRPr="00D11930" w:rsidRDefault="00D248DF" w:rsidP="00D248D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D248DF" w:rsidRPr="00360D1B" w:rsidRDefault="00D248DF" w:rsidP="00D248D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D248DF" w:rsidRPr="00360D1B" w:rsidRDefault="00D248DF" w:rsidP="00D248DF">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rsidR="00D248DF" w:rsidRPr="00360D1B" w:rsidRDefault="00D248DF" w:rsidP="00D248DF">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rsidR="00D248DF" w:rsidRPr="00360D1B" w:rsidRDefault="00D248DF" w:rsidP="00D248DF">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rsidR="00D248DF" w:rsidRPr="00360D1B" w:rsidRDefault="00D248DF" w:rsidP="00D248D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D248DF" w:rsidRPr="00360D1B" w:rsidRDefault="00D248DF" w:rsidP="00D248D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D248DF" w:rsidRPr="00360D1B" w:rsidRDefault="00D248DF" w:rsidP="00D248DF">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rsidR="00D248DF" w:rsidRPr="00360D1B" w:rsidRDefault="00D248DF" w:rsidP="00D248D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rsidR="00D248DF" w:rsidRDefault="00D248DF" w:rsidP="00D248D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rsidR="00D248DF" w:rsidRPr="00D825C8" w:rsidRDefault="00D248DF" w:rsidP="00D248DF">
      <w:pPr>
        <w:pStyle w:val="Heading3"/>
      </w:pPr>
      <w:r w:rsidRPr="00D825C8">
        <w:t>Solvency</w:t>
      </w:r>
    </w:p>
    <w:p w:rsidR="00D248DF" w:rsidRDefault="00D248DF" w:rsidP="00D248DF">
      <w:pPr>
        <w:pStyle w:val="Heading4"/>
      </w:pPr>
      <w:r>
        <w:t xml:space="preserve">Plan: The Federative Republic of Brazil should recognize an unconditional right of workers to strike. </w:t>
      </w:r>
    </w:p>
    <w:p w:rsidR="00D248DF" w:rsidRDefault="00D248DF" w:rsidP="00D248DF">
      <w:pPr>
        <w:pStyle w:val="Heading4"/>
      </w:pPr>
      <w:r>
        <w:t xml:space="preserve">The plan revitalizes labor in Brazil and makes a </w:t>
      </w:r>
      <w:r w:rsidRPr="00761EA7">
        <w:rPr>
          <w:u w:val="single"/>
        </w:rPr>
        <w:t>general strike</w:t>
      </w:r>
      <w:r>
        <w:t xml:space="preserve"> possible </w:t>
      </w:r>
    </w:p>
    <w:p w:rsidR="00D248DF" w:rsidRPr="00BF5B67" w:rsidRDefault="00D248DF" w:rsidP="00D248DF">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D248DF" w:rsidRPr="000A47D9" w:rsidRDefault="00D248DF" w:rsidP="00D248DF">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w:t>
      </w:r>
      <w:proofErr w:type="spellStart"/>
      <w:r w:rsidRPr="000A47D9">
        <w:rPr>
          <w:rStyle w:val="StyleUnderline"/>
        </w:rPr>
        <w:t>organise</w:t>
      </w:r>
      <w:proofErr w:type="spellEnd"/>
      <w:r w:rsidRPr="000A47D9">
        <w:rPr>
          <w:rStyle w:val="StyleUnderline"/>
        </w:rPr>
        <w:t xml:space="preserv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D248DF" w:rsidRDefault="00D248DF" w:rsidP="00D248DF">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D248DF" w:rsidRPr="0061451B" w:rsidRDefault="00D248DF" w:rsidP="00D248DF">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A23B22">
        <w:rPr>
          <w:rStyle w:val="StyleUnderline"/>
        </w:rPr>
        <w:t>no specific regulation has been adopted</w:t>
      </w:r>
      <w:r w:rsidRPr="000F32FF">
        <w:rPr>
          <w:rStyle w:val="StyleUnderline"/>
          <w:highlight w:val="green"/>
        </w:rPr>
        <w:t>,</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D248DF" w:rsidRPr="000A47D9" w:rsidRDefault="00D248DF" w:rsidP="00D248DF">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A23B22">
        <w:rPr>
          <w:rStyle w:val="StyleUnderline"/>
        </w:rPr>
        <w:t xml:space="preserve">the right to strike in </w:t>
      </w:r>
      <w:r w:rsidRPr="00131DE7">
        <w:rPr>
          <w:rStyle w:val="StyleUnderline"/>
          <w:highlight w:val="green"/>
        </w:rPr>
        <w:t>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D248DF" w:rsidRDefault="00D248DF" w:rsidP="00D248DF">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D248DF" w:rsidRPr="000A47D9" w:rsidRDefault="00D248DF" w:rsidP="00D248DF">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D248DF" w:rsidRPr="000A47D9" w:rsidRDefault="00D248DF" w:rsidP="00D248DF">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D248DF" w:rsidRDefault="00D248DF" w:rsidP="00D248DF">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D248DF" w:rsidRDefault="00D248DF" w:rsidP="00D248DF">
      <w:r>
        <w:t>Regulation of the Constitution. We would like to highlight the following aspects on the aforementioned draft bill:</w:t>
      </w:r>
    </w:p>
    <w:p w:rsidR="00D248DF" w:rsidRPr="000A47D9" w:rsidRDefault="00D248DF" w:rsidP="00D248DF">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D248DF" w:rsidRPr="000A47D9" w:rsidRDefault="00D248DF" w:rsidP="00D248DF">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D248DF" w:rsidRDefault="00D248DF" w:rsidP="00D248DF">
      <w:r>
        <w:t>The draft foresees that workers must inform the government at least 10 days before the beginning of the strike. Unions consider that 72 hours is a reasonable time;</w:t>
      </w:r>
    </w:p>
    <w:p w:rsidR="00D248DF" w:rsidRDefault="00D248DF" w:rsidP="00D248DF">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rsidR="00D248DF" w:rsidRPr="000A47D9" w:rsidRDefault="00D248DF" w:rsidP="00D248DF">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D248DF" w:rsidRDefault="00D248DF" w:rsidP="00D248DF">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D248DF" w:rsidRDefault="00D248DF" w:rsidP="00D248DF">
      <w:pPr>
        <w:rPr>
          <w:rStyle w:val="Emphasis"/>
        </w:rPr>
      </w:pPr>
      <w:r>
        <w:t xml:space="preserve">The draft includes the provision to ‘prohibit conducting strikes sixty days before the elections of the president, governors, senators, state and federal Deputies, Mayors and </w:t>
      </w:r>
      <w:proofErr w:type="spellStart"/>
      <w:r>
        <w:t>Councillors</w:t>
      </w:r>
      <w:proofErr w:type="spellEnd"/>
      <w:r>
        <w:t xml:space="preserve">’. In a country where we have two elections every two years, </w:t>
      </w:r>
      <w:r w:rsidRPr="000F32FF">
        <w:rPr>
          <w:rStyle w:val="Emphasis"/>
        </w:rPr>
        <w:t>this is another intervention in the freedom and autonomy o</w:t>
      </w:r>
      <w:r w:rsidRPr="000F32FF">
        <w:rPr>
          <w:rStyle w:val="StyleUnderline"/>
        </w:rPr>
        <w:t xml:space="preserve">f </w:t>
      </w:r>
      <w:proofErr w:type="spellStart"/>
      <w:r w:rsidRPr="000F32FF">
        <w:rPr>
          <w:rStyle w:val="StyleUnderline"/>
        </w:rPr>
        <w:t>organisation</w:t>
      </w:r>
      <w:proofErr w:type="spellEnd"/>
      <w:r w:rsidRPr="000F32FF">
        <w:rPr>
          <w:rStyle w:val="StyleUnderline"/>
        </w:rPr>
        <w:t xml:space="preserve">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w:t>
      </w:r>
      <w:proofErr w:type="spellStart"/>
      <w:r w:rsidRPr="000A47D9">
        <w:rPr>
          <w:rStyle w:val="Emphasis"/>
        </w:rPr>
        <w:t>favour</w:t>
      </w:r>
      <w:proofErr w:type="spellEnd"/>
      <w:r w:rsidRPr="000A47D9">
        <w:rPr>
          <w:rStyle w:val="Emphasis"/>
        </w:rPr>
        <w:t xml:space="preserve">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D248DF" w:rsidRPr="00A355C6" w:rsidRDefault="00D248DF" w:rsidP="00D248DF">
      <w:pPr>
        <w:pStyle w:val="Heading3"/>
        <w:rPr>
          <w:rFonts w:cs="Calibri"/>
          <w:color w:val="000000" w:themeColor="text1"/>
        </w:rPr>
      </w:pPr>
      <w:r w:rsidRPr="00A355C6">
        <w:rPr>
          <w:rFonts w:cs="Calibri"/>
          <w:color w:val="000000" w:themeColor="text1"/>
        </w:rPr>
        <w:t>Framing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8A184A" w:rsidRDefault="00D248DF" w:rsidP="00D248DF">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sidR="00551890">
        <w:rPr>
          <w:rFonts w:eastAsia="Yu Gothic Light"/>
          <w:b/>
          <w:bCs/>
          <w:color w:val="000000" w:themeColor="text1"/>
          <w:szCs w:val="26"/>
        </w:rPr>
        <w:t xml:space="preserve"> </w:t>
      </w:r>
    </w:p>
    <w:p w:rsidR="00D248DF" w:rsidRPr="00A355C6" w:rsidRDefault="00D248DF" w:rsidP="00D248DF">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00551890">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8A184A" w:rsidRDefault="00D248DF" w:rsidP="00D248D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sidR="00551890">
        <w:rPr>
          <w:rFonts w:eastAsiaTheme="majorEastAsia"/>
          <w:b/>
          <w:bCs/>
          <w:color w:val="000000" w:themeColor="text1"/>
          <w:sz w:val="26"/>
          <w:szCs w:val="26"/>
        </w:rPr>
        <w:t xml:space="preserve">  </w:t>
      </w:r>
    </w:p>
    <w:p w:rsidR="00D248DF" w:rsidRPr="00A355C6" w:rsidRDefault="00D248DF" w:rsidP="00D248DF">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sidR="00551890">
        <w:rPr>
          <w:color w:val="000000" w:themeColor="text1"/>
        </w:rPr>
        <w:t xml:space="preserve"> </w:t>
      </w:r>
      <w:r w:rsidRPr="00A355C6">
        <w:rPr>
          <w:color w:val="000000" w:themeColor="text1"/>
        </w:rPr>
        <w:t xml:space="preserve"> Forthcoming book (Global Policy). MP. http://www.existenti...org/concept.pdf</w:t>
      </w:r>
      <w:r w:rsidR="00551890">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sidR="00551890">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00551890">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sidR="00551890">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sidR="00551890">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sidR="00551890">
        <w:rPr>
          <w:color w:val="000000" w:themeColor="text1"/>
        </w:rPr>
        <w:t xml:space="preserve"> </w:t>
      </w:r>
      <w:r w:rsidRPr="00A355C6">
        <w:rPr>
          <w:color w:val="000000" w:themeColor="text1"/>
        </w:rPr>
        <w:t xml:space="preserve"> 52</w:t>
      </w:r>
      <w:r w:rsidR="00551890">
        <w:rPr>
          <w:color w:val="000000" w:themeColor="text1"/>
        </w:rPr>
        <w:t xml:space="preserve"> </w:t>
      </w:r>
      <w:r w:rsidRPr="00A355C6">
        <w:rPr>
          <w:color w:val="000000" w:themeColor="text1"/>
        </w:rPr>
        <w:t xml:space="preserve"> lives of ordinary length) makes the same point even</w:t>
      </w:r>
      <w:r w:rsidR="00551890">
        <w:rPr>
          <w:color w:val="000000" w:themeColor="text1"/>
        </w:rPr>
        <w:t xml:space="preserve">  </w:t>
      </w:r>
      <w:r w:rsidRPr="00A355C6">
        <w:rPr>
          <w:color w:val="000000" w:themeColor="text1"/>
        </w:rPr>
        <w:t xml:space="preserve"> more starkly.</w:t>
      </w:r>
      <w:r w:rsidR="00551890">
        <w:rPr>
          <w:color w:val="000000" w:themeColor="text1"/>
        </w:rPr>
        <w:t xml:space="preserve"> </w:t>
      </w:r>
      <w:r w:rsidRPr="00A355C6">
        <w:rPr>
          <w:color w:val="000000" w:themeColor="text1"/>
        </w:rPr>
        <w:t xml:space="preserve"> Even if we give this allegedly lower bound on the cumulative output potential of a</w:t>
      </w:r>
      <w:r w:rsidR="00551890">
        <w:rPr>
          <w:color w:val="000000" w:themeColor="text1"/>
        </w:rPr>
        <w:t xml:space="preserve">  </w:t>
      </w:r>
      <w:r w:rsidRPr="00A355C6">
        <w:rPr>
          <w:color w:val="000000" w:themeColor="text1"/>
        </w:rPr>
        <w:t xml:space="preserve"> technologically mature civilization a mere 1% chance of being correct, we find that the expected</w:t>
      </w:r>
      <w:r w:rsidR="00551890">
        <w:rPr>
          <w:color w:val="000000" w:themeColor="text1"/>
        </w:rPr>
        <w:t xml:space="preserve">  </w:t>
      </w:r>
      <w:r w:rsidRPr="00A355C6">
        <w:rPr>
          <w:color w:val="000000" w:themeColor="text1"/>
        </w:rPr>
        <w:t xml:space="preserve"> value of reducing existential risk by a mere one billionth of one billionth of one percentage point is worth</w:t>
      </w:r>
      <w:r w:rsidR="00551890">
        <w:rPr>
          <w:color w:val="000000" w:themeColor="text1"/>
        </w:rPr>
        <w:t xml:space="preserve">  </w:t>
      </w:r>
      <w:r w:rsidRPr="00A355C6">
        <w:rPr>
          <w:color w:val="000000" w:themeColor="text1"/>
        </w:rPr>
        <w:t xml:space="preserve"> a hundred billion times as much as a billion human lives.</w:t>
      </w:r>
      <w:r w:rsidR="00551890">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sidR="00551890">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sidR="00551890">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00551890">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sidR="00551890">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sidR="00551890">
        <w:rPr>
          <w:color w:val="000000" w:themeColor="text1"/>
        </w:rPr>
        <w:t xml:space="preserve">  </w:t>
      </w:r>
      <w:r w:rsidRPr="00A355C6">
        <w:rPr>
          <w:color w:val="000000" w:themeColor="text1"/>
        </w:rPr>
        <w:t xml:space="preserve"> certainly larger than the positive value of the direct benefit of such an action.</w:t>
      </w:r>
      <w:r w:rsidR="00551890">
        <w:rPr>
          <w:color w:val="000000" w:themeColor="text1"/>
          <w:sz w:val="26"/>
          <w:szCs w:val="26"/>
          <w:u w:color="1E1E1E"/>
        </w:rPr>
        <w:t xml:space="preserve"> </w:t>
      </w:r>
      <w:r w:rsidRPr="00A355C6">
        <w:rPr>
          <w:color w:val="000000" w:themeColor="text1"/>
          <w:sz w:val="26"/>
          <w:szCs w:val="26"/>
          <w:u w:color="1E1E1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A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870"/>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408"/>
    <w:rsid w:val="00533F1C"/>
    <w:rsid w:val="00536D8B"/>
    <w:rsid w:val="005379C3"/>
    <w:rsid w:val="0055189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AA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84A"/>
    <w:rsid w:val="008A1A9C"/>
    <w:rsid w:val="008A4633"/>
    <w:rsid w:val="008B032E"/>
    <w:rsid w:val="008C0FA2"/>
    <w:rsid w:val="008C2342"/>
    <w:rsid w:val="008C77B6"/>
    <w:rsid w:val="008D1B91"/>
    <w:rsid w:val="008D724A"/>
    <w:rsid w:val="008E7A3E"/>
    <w:rsid w:val="008F41FD"/>
    <w:rsid w:val="008F4479"/>
    <w:rsid w:val="008F4BA0"/>
    <w:rsid w:val="00901726"/>
    <w:rsid w:val="009061A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3B2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A8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D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B55F3"/>
    <w:rsid w:val="00CC7A4E"/>
    <w:rsid w:val="00CD1359"/>
    <w:rsid w:val="00CD4C83"/>
    <w:rsid w:val="00D01EDC"/>
    <w:rsid w:val="00D078AA"/>
    <w:rsid w:val="00D10058"/>
    <w:rsid w:val="00D11978"/>
    <w:rsid w:val="00D15E30"/>
    <w:rsid w:val="00D16129"/>
    <w:rsid w:val="00D248D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5D1"/>
    <w:rsid w:val="00E8322E"/>
    <w:rsid w:val="00E903E0"/>
    <w:rsid w:val="00EA1115"/>
    <w:rsid w:val="00EA296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84"/>
    <w:rsid w:val="00F50C55"/>
    <w:rsid w:val="00F57C09"/>
    <w:rsid w:val="00F57FFB"/>
    <w:rsid w:val="00F601E6"/>
    <w:rsid w:val="00F73954"/>
    <w:rsid w:val="00F94060"/>
    <w:rsid w:val="00FA56F6"/>
    <w:rsid w:val="00FB329D"/>
    <w:rsid w:val="00FC27E3"/>
    <w:rsid w:val="00FC74C7"/>
    <w:rsid w:val="00FD451D"/>
    <w:rsid w:val="00FD5B22"/>
    <w:rsid w:val="00FE1B01"/>
    <w:rsid w:val="00FF5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A18DB71-A9F1-6741-BC5D-411BE76D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533408"/>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5334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334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334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3340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E4A8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334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408"/>
  </w:style>
  <w:style w:type="character" w:customStyle="1" w:styleId="Heading1Char">
    <w:name w:val="Heading 1 Char"/>
    <w:aliases w:val="Pocket Char"/>
    <w:basedOn w:val="DefaultParagraphFont"/>
    <w:link w:val="Heading1"/>
    <w:uiPriority w:val="9"/>
    <w:rsid w:val="0053340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3340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3340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334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3340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53340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533408"/>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533408"/>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33408"/>
    <w:rPr>
      <w:color w:val="auto"/>
      <w:u w:val="none"/>
    </w:rPr>
  </w:style>
  <w:style w:type="paragraph" w:styleId="DocumentMap">
    <w:name w:val="Document Map"/>
    <w:basedOn w:val="Normal"/>
    <w:link w:val="DocumentMapChar"/>
    <w:uiPriority w:val="99"/>
    <w:semiHidden/>
    <w:unhideWhenUsed/>
    <w:rsid w:val="005334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3408"/>
    <w:rPr>
      <w:rFonts w:ascii="Lucida Grande" w:hAnsi="Lucida Grande" w:cs="Lucida Grande"/>
    </w:rPr>
  </w:style>
  <w:style w:type="character" w:customStyle="1" w:styleId="Heading5Char">
    <w:name w:val="Heading 5 Char"/>
    <w:basedOn w:val="DefaultParagraphFont"/>
    <w:link w:val="Heading5"/>
    <w:uiPriority w:val="9"/>
    <w:semiHidden/>
    <w:rsid w:val="00AE4A84"/>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AE4A84"/>
    <w:rPr>
      <w:color w:val="605E5C"/>
      <w:shd w:val="clear" w:color="auto" w:fill="E1DFDD"/>
    </w:rPr>
  </w:style>
  <w:style w:type="paragraph" w:customStyle="1" w:styleId="textbold">
    <w:name w:val="text bold"/>
    <w:basedOn w:val="Normal"/>
    <w:link w:val="Emphasis"/>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E4A84"/>
    <w:rPr>
      <w:b/>
      <w:bCs/>
    </w:rPr>
  </w:style>
  <w:style w:type="paragraph" w:customStyle="1" w:styleId="Analytic">
    <w:name w:val="Analytic"/>
    <w:basedOn w:val="Normal"/>
    <w:autoRedefine/>
    <w:qFormat/>
    <w:rsid w:val="00AE4A84"/>
    <w:rPr>
      <w:b/>
      <w:bCs/>
      <w:color w:val="404040" w:themeColor="text1" w:themeTint="BF"/>
      <w:sz w:val="26"/>
      <w:szCs w:val="26"/>
    </w:rPr>
  </w:style>
  <w:style w:type="paragraph" w:customStyle="1" w:styleId="Emphasis1">
    <w:name w:val="Emphasis1"/>
    <w:basedOn w:val="Normal"/>
    <w:autoRedefine/>
    <w:uiPriority w:val="20"/>
    <w:qFormat/>
    <w:rsid w:val="00AE4A8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E4A84"/>
  </w:style>
  <w:style w:type="paragraph" w:styleId="ListParagraph">
    <w:name w:val="List Paragraph"/>
    <w:aliases w:val="6 font"/>
    <w:basedOn w:val="Normal"/>
    <w:uiPriority w:val="34"/>
    <w:qFormat/>
    <w:rsid w:val="00AE4A8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E4A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E4A8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E4A84"/>
    <w:rPr>
      <w:b/>
      <w:bCs/>
      <w:strike w:val="0"/>
      <w:dstrike w:val="0"/>
      <w:sz w:val="24"/>
      <w:u w:val="none"/>
      <w:effect w:val="none"/>
    </w:rPr>
  </w:style>
  <w:style w:type="character" w:customStyle="1" w:styleId="m489902567989944824gmail-style13ptbold">
    <w:name w:val="m_489902567989944824gmail-style13ptbold"/>
    <w:basedOn w:val="DefaultParagraphFont"/>
    <w:rsid w:val="00AE4A84"/>
  </w:style>
  <w:style w:type="character" w:customStyle="1" w:styleId="m489902567989944824gmail-styleunderline">
    <w:name w:val="m_489902567989944824gmail-styleunderline"/>
    <w:basedOn w:val="DefaultParagraphFont"/>
    <w:rsid w:val="00AE4A84"/>
  </w:style>
  <w:style w:type="character" w:customStyle="1" w:styleId="TitleChar">
    <w:name w:val="Title Char"/>
    <w:aliases w:val="Cites and Cards Char,UNDERLINE Char,Bold Underlined Char,Block Heading Char,title Char,Read This Char"/>
    <w:link w:val="Title"/>
    <w:uiPriority w:val="1"/>
    <w:qFormat/>
    <w:rsid w:val="00AE4A84"/>
    <w:rPr>
      <w:bCs/>
      <w:sz w:val="20"/>
      <w:u w:val="single"/>
    </w:rPr>
  </w:style>
  <w:style w:type="paragraph" w:styleId="Title">
    <w:name w:val="Title"/>
    <w:aliases w:val="Cites and Cards,UNDERLINE,Bold Underlined,Block Heading,title,Read This"/>
    <w:basedOn w:val="Normal"/>
    <w:next w:val="Normal"/>
    <w:link w:val="TitleChar"/>
    <w:uiPriority w:val="1"/>
    <w:qFormat/>
    <w:rsid w:val="00AE4A84"/>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E4A8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E4A8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8FE0F6-9BEF-2048-97E8-6031481A3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1</Pages>
  <Words>17999</Words>
  <Characters>102600</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11</cp:revision>
  <dcterms:created xsi:type="dcterms:W3CDTF">2021-11-20T05:56:00Z</dcterms:created>
  <dcterms:modified xsi:type="dcterms:W3CDTF">2021-12-04T14:03:00Z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