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8DF" w:rsidRDefault="00D248DF" w:rsidP="00D248DF">
      <w:pPr>
        <w:pStyle w:val="Heading1"/>
      </w:pPr>
      <w:r>
        <w:t>Brazil AC</w:t>
      </w:r>
    </w:p>
    <w:p w:rsidR="00D248DF" w:rsidRDefault="00D248DF" w:rsidP="00D248DF">
      <w:pPr>
        <w:pStyle w:val="Heading2"/>
      </w:pPr>
      <w:r>
        <w:t>1AC</w:t>
      </w:r>
    </w:p>
    <w:p w:rsidR="00D248DF" w:rsidRDefault="00D248DF" w:rsidP="00D248DF">
      <w:pPr>
        <w:pStyle w:val="Heading3"/>
      </w:pPr>
      <w:r>
        <w:t>Advantage 1— Inequality</w:t>
      </w:r>
    </w:p>
    <w:p w:rsidR="00D248DF" w:rsidRPr="002E1673" w:rsidRDefault="00D248DF" w:rsidP="00D248DF">
      <w:pPr>
        <w:pStyle w:val="Heading4"/>
      </w:pPr>
      <w:r>
        <w:t>Advantage one is Inequality—</w:t>
      </w:r>
    </w:p>
    <w:p w:rsidR="00D248DF" w:rsidRDefault="00D248DF" w:rsidP="00D248DF">
      <w:pPr>
        <w:pStyle w:val="Heading4"/>
      </w:pPr>
      <w:r>
        <w:t xml:space="preserve">Strikes in Brazil are increasing— but they get shut down before they become effective. </w:t>
      </w:r>
    </w:p>
    <w:p w:rsidR="00D248DF" w:rsidRPr="00543374" w:rsidRDefault="00D248DF" w:rsidP="00D248DF">
      <w:proofErr w:type="spellStart"/>
      <w:r w:rsidRPr="006046ED">
        <w:rPr>
          <w:rStyle w:val="Style13ptBold"/>
        </w:rPr>
        <w:t>Castanhei</w:t>
      </w:r>
      <w:r>
        <w:rPr>
          <w:rStyle w:val="Style13ptBold"/>
        </w:rPr>
        <w:t>r</w:t>
      </w:r>
      <w:r w:rsidRPr="006046ED">
        <w:rPr>
          <w:rStyle w:val="Style13ptBold"/>
        </w:rPr>
        <w:t>a</w:t>
      </w:r>
      <w:proofErr w:type="spellEnd"/>
      <w:r w:rsidRPr="006046ED">
        <w:rPr>
          <w:rStyle w:val="Style13ptBold"/>
        </w:rPr>
        <w:t xml:space="preserve">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hyperlink r:id="rId9" w:history="1">
        <w:r w:rsidRPr="00FF06A0">
          <w:rPr>
            <w:rStyle w:val="Hyperlink"/>
          </w:rPr>
          <w:t>https://www.wsws.org/en/articles/2021/11/13/braz-n13.html</w:t>
        </w:r>
      </w:hyperlink>
      <w:r>
        <w:t>] RR</w:t>
      </w:r>
    </w:p>
    <w:p w:rsidR="00D248DF" w:rsidRPr="006046ED" w:rsidRDefault="00D248DF" w:rsidP="00D248DF">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protested against a City Council vote on a “pension reform”</w:t>
      </w:r>
      <w:r>
        <w:t xml:space="preserve"> </w:t>
      </w:r>
      <w:r w:rsidRPr="006046ED">
        <w:rPr>
          <w:rStyle w:val="StyleUnderline"/>
        </w:rPr>
        <w:t>that dramatically slashes their pensions.</w:t>
      </w:r>
    </w:p>
    <w:p w:rsidR="00D248DF" w:rsidRDefault="00D248DF" w:rsidP="00D248DF">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AE4A84">
        <w:rPr>
          <w:rStyle w:val="StyleUnderline"/>
        </w:rPr>
        <w:t>at the thousands of workers gathered</w:t>
      </w:r>
      <w:r w:rsidRPr="00AE6B53">
        <w:rPr>
          <w:rStyle w:val="StyleUnderline"/>
        </w:rPr>
        <w:t xml:space="preserve"> there</w:t>
      </w:r>
      <w:r w:rsidRPr="006046ED">
        <w:rPr>
          <w:rStyle w:val="StyleUnderline"/>
        </w:rPr>
        <w:t>. Several were wounded by the gunfire, and one worker fractured her foot, remaining on the ground for hours without medical care as tear gas bombs landed by her side.</w:t>
      </w:r>
      <w:r>
        <w:t xml:space="preserve"> The </w:t>
      </w:r>
      <w:proofErr w:type="spellStart"/>
      <w:r>
        <w:t>councillors</w:t>
      </w:r>
      <w:proofErr w:type="spellEnd"/>
      <w:r>
        <w:t xml:space="preserve"> proceeded with their session, which extended into the early morning hours, when they passed the criminal bill.</w:t>
      </w:r>
    </w:p>
    <w:p w:rsidR="00D248DF" w:rsidRDefault="00D248DF" w:rsidP="00D248DF">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rsidR="00D248DF" w:rsidRPr="00AE6B53" w:rsidRDefault="00D248DF" w:rsidP="00D248DF">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rsidR="00D248DF" w:rsidRPr="006046ED" w:rsidRDefault="00D248DF" w:rsidP="00D248DF">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truck drivers held a strike in protest over the increase in fuel prices that affected the operations of Brazil’s largest port in the city of Santos, on São Paulo’s coast. In the south of the country they were joined by demonstrations of app delivery and oil workers.</w:t>
      </w:r>
    </w:p>
    <w:p w:rsidR="00D248DF" w:rsidRPr="006046ED" w:rsidRDefault="00D248DF" w:rsidP="00D248DF">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in the midst of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w:t>
      </w:r>
      <w:r w:rsidRPr="00AE4A84">
        <w:rPr>
          <w:rStyle w:val="StyleUnderline"/>
        </w:rPr>
        <w:t xml:space="preserve">more than </w:t>
      </w:r>
      <w:r w:rsidRPr="00EA124C">
        <w:rPr>
          <w:rStyle w:val="StyleUnderline"/>
          <w:highlight w:val="green"/>
        </w:rPr>
        <w:t xml:space="preserve">20 million </w:t>
      </w:r>
      <w:r w:rsidRPr="00AE4A84">
        <w:rPr>
          <w:rStyle w:val="StyleUnderline"/>
        </w:rPr>
        <w:t xml:space="preserve">have been thrown </w:t>
      </w:r>
      <w:r w:rsidRPr="00EA124C">
        <w:rPr>
          <w:rStyle w:val="StyleUnderline"/>
          <w:highlight w:val="green"/>
        </w:rPr>
        <w:t xml:space="preserve">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 xml:space="preserve">hunger </w:t>
      </w:r>
      <w:r w:rsidRPr="00AE4A84">
        <w:rPr>
          <w:rStyle w:val="StyleUnderline"/>
        </w:rPr>
        <w:t xml:space="preserve">has returned </w:t>
      </w:r>
      <w:r w:rsidRPr="00EA124C">
        <w:rPr>
          <w:rStyle w:val="StyleUnderline"/>
          <w:highlight w:val="green"/>
        </w:rPr>
        <w:t>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rsidR="00D248DF" w:rsidRPr="00AE6B53" w:rsidRDefault="00D248DF" w:rsidP="00D248DF">
      <w:r w:rsidRPr="00F0172B">
        <w:rPr>
          <w:rStyle w:val="StyleUnderline"/>
        </w:rPr>
        <w:t>Economic desperation is compounded by the</w:t>
      </w:r>
      <w:r w:rsidRPr="00F0172B">
        <w:t xml:space="preserve"> catastrophic results of the COVID-19 </w:t>
      </w:r>
      <w:r w:rsidRPr="00F0172B">
        <w:rPr>
          <w:rStyle w:val="StyleUnderline"/>
        </w:rPr>
        <w:t xml:space="preserve">pandemic policies of fascistic President Jair </w:t>
      </w:r>
      <w:proofErr w:type="spellStart"/>
      <w:r w:rsidRPr="00F0172B">
        <w:rPr>
          <w:rStyle w:val="StyleUnderline"/>
        </w:rPr>
        <w:t>Bolsonaro</w:t>
      </w:r>
      <w:proofErr w:type="spellEnd"/>
      <w:r w:rsidRPr="00E0082C">
        <w:rPr>
          <w:rStyle w:val="StyleUnderline"/>
        </w:rPr>
        <w:t xml:space="preserve"> </w:t>
      </w:r>
      <w:r w:rsidRPr="00F0172B">
        <w:t>and the capitalist ruling class as a whole.</w:t>
      </w:r>
      <w:r>
        <w:t xml:space="preserve"> The country already has </w:t>
      </w:r>
      <w:r w:rsidRPr="00AE6B53">
        <w:rPr>
          <w:rStyle w:val="StyleUnderline"/>
        </w:rPr>
        <w:t xml:space="preserve">more than 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rsidR="00D248DF" w:rsidRPr="00E0082C" w:rsidRDefault="00D248DF" w:rsidP="00D248DF">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rsidR="00D248DF" w:rsidRPr="00604908" w:rsidRDefault="00D248DF" w:rsidP="00D248DF">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w:t>
      </w:r>
      <w:proofErr w:type="spellStart"/>
      <w:r>
        <w:t>Doria</w:t>
      </w:r>
      <w:proofErr w:type="spellEnd"/>
      <w:r>
        <w:t xml:space="preserve"> of the Brazilian Social Democracy Party (PSDB), now governor of São Paulo, who brought the pension reform known as </w:t>
      </w:r>
      <w:proofErr w:type="gramStart"/>
      <w:r>
        <w:t xml:space="preserve">“ </w:t>
      </w:r>
      <w:proofErr w:type="spellStart"/>
      <w:r>
        <w:t>Sampaprev</w:t>
      </w:r>
      <w:proofErr w:type="spellEnd"/>
      <w:proofErr w:type="gram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rsidR="00D248DF" w:rsidRPr="00EA124C" w:rsidRDefault="00D248DF" w:rsidP="00D248DF">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w:t>
      </w:r>
      <w:proofErr w:type="spellStart"/>
      <w:r>
        <w:t>councillor</w:t>
      </w:r>
      <w:proofErr w:type="spellEnd"/>
      <w:r>
        <w:t xml:space="preserve">. </w:t>
      </w:r>
      <w:r w:rsidRPr="002457C5">
        <w:rPr>
          <w:rStyle w:val="StyleUnderline"/>
        </w:rPr>
        <w:t>The unions waited for Fonseca’s colleagues in the Council to convene</w:t>
      </w:r>
      <w:r>
        <w:t xml:space="preserve">, amid the 2018 Christmas celebrations, </w:t>
      </w:r>
      <w:r w:rsidRPr="002457C5">
        <w:rPr>
          <w:rStyle w:val="StyleUnderline"/>
        </w:rPr>
        <w:t xml:space="preserve">a new session to approve </w:t>
      </w:r>
      <w:proofErr w:type="spellStart"/>
      <w:r w:rsidRPr="002457C5">
        <w:rPr>
          <w:rStyle w:val="StyleUnderline"/>
        </w:rPr>
        <w:t>Sampaprev</w:t>
      </w:r>
      <w:proofErr w:type="spellEnd"/>
      <w:r w:rsidRPr="002457C5">
        <w:rPr>
          <w:rStyle w:val="StyleUnderline"/>
        </w:rPr>
        <w:t xml:space="preserve"> to call for new demonstrations.</w:t>
      </w:r>
      <w:r>
        <w:t xml:space="preserve"> Just like this </w:t>
      </w:r>
      <w:r w:rsidRPr="00EA124C">
        <w:t xml:space="preserve">week, the </w:t>
      </w:r>
      <w:r w:rsidRPr="00EA124C">
        <w:rPr>
          <w:rStyle w:val="Emphasis"/>
        </w:rPr>
        <w:t xml:space="preserve">public employees were barbarically repressed while the project was being approved by the </w:t>
      </w:r>
      <w:proofErr w:type="spellStart"/>
      <w:r w:rsidRPr="00EA124C">
        <w:rPr>
          <w:rStyle w:val="Emphasis"/>
        </w:rPr>
        <w:t>councillors</w:t>
      </w:r>
      <w:proofErr w:type="spellEnd"/>
      <w:r w:rsidRPr="00EA124C">
        <w:rPr>
          <w:rStyle w:val="Emphasis"/>
        </w:rPr>
        <w:t>.</w:t>
      </w:r>
      <w:r w:rsidRPr="00EA124C">
        <w:t xml:space="preserve"> </w:t>
      </w:r>
      <w:r w:rsidRPr="00EA124C">
        <w:rPr>
          <w:rStyle w:val="StyleUnderline"/>
        </w:rPr>
        <w:t>Amid a rebellious mood among the workers, the unions held an assembly that voted to call a strike at the beginning of the 2019 school year.</w:t>
      </w:r>
    </w:p>
    <w:p w:rsidR="00D248DF" w:rsidRDefault="00D248DF" w:rsidP="00D248DF">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assumed massive proportions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rsidR="00D248DF" w:rsidRDefault="00D248DF" w:rsidP="00D248DF">
      <w:r>
        <w:t xml:space="preserve">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w:t>
      </w:r>
      <w:proofErr w:type="spellStart"/>
      <w:r>
        <w:t>councillors</w:t>
      </w:r>
      <w:proofErr w:type="spellEnd"/>
      <w:r>
        <w:t xml:space="preserve"> to reverse the vote.</w:t>
      </w:r>
    </w:p>
    <w:p w:rsidR="00D248DF" w:rsidRDefault="00D248DF" w:rsidP="00D248DF">
      <w:r>
        <w:t xml:space="preserve">The failure of this strategy was demonstrated immediately, when the entire PT caucus voted in favor of one of the bills that made up Mayor Ricardo Nunes’s austerity package. The justification of the PT </w:t>
      </w:r>
      <w:proofErr w:type="spellStart"/>
      <w:r>
        <w:t>councillors</w:t>
      </w:r>
      <w:proofErr w:type="spellEnd"/>
      <w:r>
        <w:t xml:space="preserve"> was that the bill would be approved anyway, and they advanced its approval to discuss mitigating amendments. In reality, the Workers Party had already carried out attacks of the same character against the pensions of public employees in the states they rule, such as </w:t>
      </w:r>
      <w:proofErr w:type="spellStart"/>
      <w:r>
        <w:t>Ceará</w:t>
      </w:r>
      <w:proofErr w:type="spellEnd"/>
      <w:r>
        <w:t xml:space="preserve"> and Bahia.</w:t>
      </w:r>
    </w:p>
    <w:p w:rsidR="00D248DF" w:rsidRDefault="00D248DF" w:rsidP="00D248DF">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definitely present in Wednesday’s demonstration.</w:t>
      </w:r>
    </w:p>
    <w:p w:rsidR="00D248DF" w:rsidRPr="002457C5" w:rsidRDefault="00D248DF" w:rsidP="00D248DF">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AE4A84">
        <w:rPr>
          <w:rStyle w:val="StyleUnderline"/>
        </w:rPr>
        <w:t>The</w:t>
      </w:r>
      <w:r w:rsidRPr="00EA124C">
        <w:rPr>
          <w:rStyle w:val="StyleUnderline"/>
          <w:highlight w:val="green"/>
        </w:rPr>
        <w:t xml:space="preserve"> </w:t>
      </w:r>
      <w:r w:rsidRPr="00AE4A84">
        <w:rPr>
          <w:rStyle w:val="StyleUnderline"/>
        </w:rPr>
        <w:t>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AE4A84">
        <w:rPr>
          <w:rStyle w:val="StyleUnderline"/>
        </w:rPr>
        <w:t xml:space="preserve">was to immediately </w:t>
      </w:r>
      <w:r w:rsidRPr="00D06A82">
        <w:rPr>
          <w:rStyle w:val="StyleUnderline"/>
          <w:highlight w:val="green"/>
        </w:rPr>
        <w:t>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“infiltrators” and spread lies that people with</w:t>
      </w:r>
      <w:r w:rsidRPr="002457C5">
        <w:rPr>
          <w:rStyle w:val="StyleUnderline"/>
        </w:rPr>
        <w:t xml:space="preserve"> “backpacks full of </w:t>
      </w:r>
      <w:r w:rsidRPr="00EA124C">
        <w:rPr>
          <w:rStyle w:val="StyleUnderline"/>
          <w:highlight w:val="green"/>
        </w:rPr>
        <w:t>bombs” had been seen among the crowd.</w:t>
      </w:r>
    </w:p>
    <w:p w:rsidR="00D248DF" w:rsidRDefault="00D248DF" w:rsidP="00D248DF">
      <w:r>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w:t>
      </w:r>
      <w:proofErr w:type="spellStart"/>
      <w:r>
        <w:t>Claudete</w:t>
      </w:r>
      <w:proofErr w:type="spellEnd"/>
      <w:r>
        <w:t xml:space="preserve"> Alves of the PT, on the other hand, declared that </w:t>
      </w:r>
      <w:r w:rsidRPr="002457C5">
        <w:rPr>
          <w:rStyle w:val="StyleUnderline"/>
        </w:rPr>
        <w:t xml:space="preserve">confronting the police would mean using “fascist methods” that would equate the workers with far-right supporters of President </w:t>
      </w:r>
      <w:proofErr w:type="spellStart"/>
      <w:r w:rsidRPr="002457C5">
        <w:rPr>
          <w:rStyle w:val="StyleUnderline"/>
        </w:rPr>
        <w:t>Bolsonaro</w:t>
      </w:r>
      <w:proofErr w:type="spellEnd"/>
      <w:r w:rsidRPr="002457C5">
        <w:rPr>
          <w:rStyle w:val="StyleUnderline"/>
        </w:rPr>
        <w:t xml:space="preserve">. </w:t>
      </w:r>
      <w:r>
        <w:t xml:space="preserve">Fonseca then stated that “the last thing we need today is to invade the City Council building,” since “our goal is to convince the </w:t>
      </w:r>
      <w:proofErr w:type="spellStart"/>
      <w:r>
        <w:t>councillors</w:t>
      </w:r>
      <w:proofErr w:type="spellEnd"/>
      <w:r>
        <w:t>” to change their vote.</w:t>
      </w:r>
    </w:p>
    <w:p w:rsidR="00D248DF" w:rsidRPr="00EA124C" w:rsidRDefault="00D248DF" w:rsidP="00D248DF">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Having degenerated decades ago, </w:t>
      </w:r>
      <w:r w:rsidRPr="00EA124C">
        <w:rPr>
          <w:rStyle w:val="Emphasis"/>
          <w:highlight w:val="green"/>
        </w:rPr>
        <w:t>they</w:t>
      </w:r>
      <w:r w:rsidRPr="002457C5">
        <w:rPr>
          <w:rStyle w:val="Emphasis"/>
        </w:rPr>
        <w:t xml:space="preserve"> have </w:t>
      </w:r>
      <w:r w:rsidRPr="00D06A82">
        <w:rPr>
          <w:rStyle w:val="Emphasis"/>
          <w:highlight w:val="green"/>
        </w:rPr>
        <w:t>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rsidR="00D248DF" w:rsidRPr="00D06A82" w:rsidRDefault="00D248DF" w:rsidP="00D248DF">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rsidR="00D248DF" w:rsidRPr="00543374" w:rsidRDefault="00D248DF" w:rsidP="00D248DF">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rsidR="00D248DF" w:rsidRDefault="00D248DF" w:rsidP="00D248DF">
      <w:pPr>
        <w:pStyle w:val="Heading4"/>
      </w:pPr>
      <w:r>
        <w:t xml:space="preserve">Income inequality in Brazil destroys potential for economic growth. </w:t>
      </w:r>
    </w:p>
    <w:p w:rsidR="00D248DF" w:rsidRPr="003A055C" w:rsidRDefault="00D248DF" w:rsidP="00D248DF">
      <w:proofErr w:type="spellStart"/>
      <w:r>
        <w:rPr>
          <w:rStyle w:val="Style13ptBold"/>
        </w:rPr>
        <w:t>Tornaghi</w:t>
      </w:r>
      <w:proofErr w:type="spellEnd"/>
      <w:r>
        <w:rPr>
          <w:rStyle w:val="Style13ptBold"/>
        </w:rPr>
        <w:t xml:space="preserve"> 7/19 </w:t>
      </w:r>
      <w:r w:rsidRPr="003A055C">
        <w:t xml:space="preserve">[(Cecilia, managing editor at AQ) “Inequality Is Brazil’s Achilles Heel,” Americas Quarterly, 7/19/21. </w:t>
      </w:r>
      <w:hyperlink r:id="rId10" w:history="1">
        <w:r w:rsidRPr="003A055C">
          <w:rPr>
            <w:rStyle w:val="Hyperlink"/>
          </w:rPr>
          <w:t>https://www.americasquarterly.org/article/inequality-is-brazils-achilles-heel/</w:t>
        </w:r>
      </w:hyperlink>
      <w:r w:rsidRPr="003A055C">
        <w:t>] RR</w:t>
      </w:r>
    </w:p>
    <w:p w:rsidR="00D248DF" w:rsidRPr="00952BB3" w:rsidRDefault="00D248DF" w:rsidP="00D248DF">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rsidR="00D248DF" w:rsidRPr="00952BB3" w:rsidRDefault="00D248DF" w:rsidP="00D248DF">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rsidR="00D248DF" w:rsidRPr="00952BB3" w:rsidRDefault="00D248DF" w:rsidP="00D248DF">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rsidR="00D248DF" w:rsidRPr="00952BB3" w:rsidRDefault="00D248DF" w:rsidP="00D248DF">
      <w:pPr>
        <w:rPr>
          <w:rStyle w:val="StyleUnderline"/>
        </w:rPr>
      </w:pPr>
      <w:r>
        <w:t xml:space="preserve">“It is a paradox,” said Marcelo Nery, director of the Center for Social Policies at the </w:t>
      </w:r>
      <w:proofErr w:type="spellStart"/>
      <w:r>
        <w:t>Fundação</w:t>
      </w:r>
      <w:proofErr w:type="spellEnd"/>
      <w:r>
        <w:t xml:space="preserve"> </w:t>
      </w:r>
      <w:proofErr w:type="spellStart"/>
      <w:r>
        <w:t>Getúlio</w:t>
      </w:r>
      <w:proofErr w:type="spellEnd"/>
      <w:r>
        <w:t xml:space="preserve"> Vargas, a Brazilian think tank and higher education institution. “</w:t>
      </w:r>
      <w:r w:rsidRPr="00952BB3">
        <w:rPr>
          <w:rStyle w:val="StyleUnderline"/>
        </w:rPr>
        <w:t>GDP was better than expected, the currency appreciated, the stock market is up. Even formal job creation has improved.”</w:t>
      </w:r>
    </w:p>
    <w:p w:rsidR="00D248DF" w:rsidRPr="00952BB3" w:rsidRDefault="00D248DF" w:rsidP="00D248DF">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w:t>
      </w:r>
      <w:proofErr w:type="spellStart"/>
      <w:r>
        <w:t>Karpuska</w:t>
      </w:r>
      <w:proofErr w:type="spellEnd"/>
      <w:r>
        <w:t xml:space="preserve">, an economics professor at FGV-São Paulo. “But </w:t>
      </w:r>
      <w:r w:rsidRPr="00952BB3">
        <w:rPr>
          <w:rStyle w:val="StyleUnderline"/>
        </w:rPr>
        <w:t>the economic fundamentals have been worsening, and markedly so.”</w:t>
      </w:r>
    </w:p>
    <w:p w:rsidR="00D248DF" w:rsidRDefault="00D248DF" w:rsidP="00D248DF">
      <w:r>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rsidR="00D248DF" w:rsidRPr="00952BB3" w:rsidRDefault="00D248DF" w:rsidP="00D248DF">
      <w:pPr>
        <w:rPr>
          <w:rStyle w:val="StyleUnderline"/>
        </w:rPr>
      </w:pPr>
      <w:r>
        <w:t>“</w:t>
      </w:r>
      <w:r w:rsidRPr="00952BB3">
        <w:rPr>
          <w:rStyle w:val="StyleUnderline"/>
        </w:rPr>
        <w:t>The bulk of low-income jobs are in high-contact services, where we have yet to see a recovery,”</w:t>
      </w:r>
      <w:r>
        <w:t xml:space="preserve"> said </w:t>
      </w:r>
      <w:proofErr w:type="spellStart"/>
      <w:r>
        <w:t>Otaviano</w:t>
      </w:r>
      <w:proofErr w:type="spellEnd"/>
      <w:r>
        <w:t xml:space="preserve"> </w:t>
      </w:r>
      <w:proofErr w:type="spellStart"/>
      <w:r>
        <w:t>Canuto</w:t>
      </w:r>
      <w:proofErr w:type="spellEnd"/>
      <w:r>
        <w:t>, a former executive director at the World Bank and the IMF. “</w:t>
      </w:r>
      <w:r w:rsidRPr="00952BB3">
        <w:rPr>
          <w:rStyle w:val="StyleUnderline"/>
        </w:rPr>
        <w:t>And there is a risk that changes in behavior, such as entertaining at home, could last much longer than the pandemic.”</w:t>
      </w:r>
    </w:p>
    <w:p w:rsidR="00D248DF" w:rsidRDefault="00D248DF" w:rsidP="00D248DF">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rsidR="00D248DF" w:rsidRDefault="00D248DF" w:rsidP="00D248DF">
      <w:r>
        <w:t xml:space="preserve">But experts warn that </w:t>
      </w:r>
      <w:r w:rsidRPr="00952BB3">
        <w:rPr>
          <w:rStyle w:val="StyleUnderline"/>
        </w:rPr>
        <w:t>the agroindustry does not have a multiplying effect on the economy as a whole</w:t>
      </w:r>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rsidR="00D248DF" w:rsidRDefault="00D248DF" w:rsidP="00D248DF">
      <w:r w:rsidRPr="00952BB3">
        <w:rPr>
          <w:rStyle w:val="StyleUnderline"/>
        </w:rPr>
        <w:t xml:space="preserve">Emergency </w:t>
      </w:r>
      <w:r w:rsidRPr="00837D5C">
        <w:rPr>
          <w:rStyle w:val="StyleUnderline"/>
        </w:rPr>
        <w:t>cash transfers</w:t>
      </w:r>
      <w:r w:rsidRPr="00952BB3">
        <w:rPr>
          <w:rStyle w:val="StyleUnderline"/>
        </w:rPr>
        <w:t xml:space="preserve"> of about $100, </w:t>
      </w:r>
      <w:r>
        <w:t xml:space="preserve">authorized by President Jair </w:t>
      </w:r>
      <w:proofErr w:type="spellStart"/>
      <w:r>
        <w:t>Bolsonaro’s</w:t>
      </w:r>
      <w:proofErr w:type="spellEnd"/>
      <w:r>
        <w:t xml:space="preserve">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rsidR="00D248DF" w:rsidRDefault="00D248DF" w:rsidP="00D248DF">
      <w:r>
        <w:t>“</w:t>
      </w:r>
      <w:r w:rsidRPr="00952BB3">
        <w:rPr>
          <w:rStyle w:val="StyleUnderline"/>
        </w:rPr>
        <w:t>We saw poverty levels fall by half last year, to 4.5%,”</w:t>
      </w:r>
      <w:r>
        <w:t xml:space="preserve"> said Nery, “only to triple after the transfers stopped.”</w:t>
      </w:r>
    </w:p>
    <w:p w:rsidR="00D248DF" w:rsidRDefault="00D248DF" w:rsidP="00D248DF">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rsidR="00D248DF" w:rsidRPr="00952BB3" w:rsidRDefault="00D248DF" w:rsidP="00D248DF">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rsidR="00D248DF" w:rsidRDefault="00D248DF" w:rsidP="00D248DF">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w:t>
      </w:r>
      <w:proofErr w:type="spellStart"/>
      <w:r>
        <w:t>Karpuska</w:t>
      </w:r>
      <w:proofErr w:type="spellEnd"/>
      <w:r>
        <w:t>.</w:t>
      </w:r>
    </w:p>
    <w:p w:rsidR="00D248DF" w:rsidRDefault="00D248DF" w:rsidP="00D248DF">
      <w:r>
        <w:t>Inequality has even made an appearance on Brazil’s happiness index, which suffered the largest drop between 2019 and 2020 in a comparative study of 40 countries around the world — pushed by a sharp decrease of wellbeing among the poor.</w:t>
      </w:r>
    </w:p>
    <w:p w:rsidR="00D248DF" w:rsidRDefault="00D248DF" w:rsidP="00D248DF">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w:t>
      </w:r>
      <w:proofErr w:type="spellStart"/>
      <w:r>
        <w:t>Canuto</w:t>
      </w:r>
      <w:proofErr w:type="spellEnd"/>
      <w:r>
        <w:t>.</w:t>
      </w:r>
    </w:p>
    <w:p w:rsidR="00D248DF" w:rsidRPr="00952BB3" w:rsidRDefault="00D248DF" w:rsidP="00D248DF">
      <w:pPr>
        <w:rPr>
          <w:rStyle w:val="Emphasis"/>
        </w:rPr>
      </w:pPr>
      <w:r w:rsidRPr="00286201">
        <w:rPr>
          <w:rStyle w:val="Emphasis"/>
        </w:rPr>
        <w:t>Inequality’s social cost</w:t>
      </w:r>
    </w:p>
    <w:p w:rsidR="00D248DF" w:rsidRPr="003A055C" w:rsidRDefault="00D248DF" w:rsidP="00D248DF">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rsidR="00D248DF" w:rsidRDefault="00D248DF" w:rsidP="00D248DF">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w:t>
      </w:r>
      <w:proofErr w:type="spellStart"/>
      <w:r>
        <w:t>Karpuska</w:t>
      </w:r>
      <w:proofErr w:type="spellEnd"/>
      <w:r>
        <w:t>. Future discrepancies are also likely to get a boost from pandemic-related school closings and education 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economy as a whole.</w:t>
      </w:r>
    </w:p>
    <w:p w:rsidR="00D248DF" w:rsidRPr="00DB3634" w:rsidRDefault="00D248DF" w:rsidP="00D248DF">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rsidR="00D248DF" w:rsidRPr="00231F30" w:rsidRDefault="00D248DF" w:rsidP="00D248DF">
      <w:r w:rsidRPr="001E478C">
        <w:rPr>
          <w:rStyle w:val="Style13ptBold"/>
        </w:rPr>
        <w:t xml:space="preserve">Boito et al 11 </w:t>
      </w:r>
      <w:r w:rsidRPr="001E478C">
        <w:t xml:space="preserve">[(Armando, </w:t>
      </w:r>
      <w:r w:rsidRPr="00C51C9B">
        <w:t xml:space="preserve">is Professor at the State University of Campinas, Brazil. He is author of several books on Marxist political theory and Brazilian politics. He is editor of the Brazilian journal </w:t>
      </w:r>
      <w:proofErr w:type="spellStart"/>
      <w:r w:rsidRPr="00C51C9B">
        <w:t>Critica</w:t>
      </w:r>
      <w:proofErr w:type="spellEnd"/>
      <w:r w:rsidRPr="00C51C9B">
        <w:t xml:space="preserve"> </w:t>
      </w:r>
      <w:proofErr w:type="spellStart"/>
      <w:r w:rsidRPr="00C51C9B">
        <w:t>Marxista</w:t>
      </w:r>
      <w:proofErr w:type="spellEnd"/>
      <w:r w:rsidRPr="00C51C9B">
        <w:t>.</w:t>
      </w:r>
      <w:r w:rsidRPr="001E478C">
        <w:t xml:space="preserve">) (Paula Marcelino, </w:t>
      </w:r>
      <w:r>
        <w:t>Department of Sociology in São Paulo.</w:t>
      </w:r>
      <w:r w:rsidRPr="001E478C">
        <w:t xml:space="preserve">) (Laurence </w:t>
      </w:r>
      <w:proofErr w:type="spellStart"/>
      <w:r w:rsidRPr="001E478C">
        <w:t>Hallewell</w:t>
      </w:r>
      <w:proofErr w:type="spellEnd"/>
      <w:r w:rsidRPr="001E478C">
        <w:t xml:space="preserve">, </w:t>
      </w:r>
      <w:r>
        <w:t>Portuguese Literature educator.</w:t>
      </w:r>
      <w:r w:rsidRPr="001E478C">
        <w:t xml:space="preserve">) “Decline in Unionism? An Analysis of the New Wave of Strikes in Brazil,” JSTOR, September 2011. </w:t>
      </w:r>
      <w:hyperlink r:id="rId11" w:history="1">
        <w:r w:rsidRPr="00FF06A0">
          <w:rPr>
            <w:rStyle w:val="Hyperlink"/>
          </w:rPr>
          <w:t>https://www.jstor.org/stable/pdf/23060121.pdf?refreqid=excelsior%3Ac90e15c12fee1b9a485edf8dfd02f696</w:t>
        </w:r>
      </w:hyperlink>
      <w:r>
        <w:t>. Graphs omitted</w:t>
      </w:r>
      <w:r w:rsidRPr="001E478C">
        <w:t>] RR</w:t>
      </w:r>
    </w:p>
    <w:p w:rsidR="00D248DF" w:rsidRPr="00231F30" w:rsidRDefault="00D248DF" w:rsidP="00D248DF">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r w:rsidRPr="00932262">
        <w:rPr>
          <w:rStyle w:val="StyleUnderline"/>
          <w:highlight w:val="green"/>
        </w:rPr>
        <w:t>the vast majority</w:t>
      </w:r>
      <w:r w:rsidRPr="00231F30">
        <w:rPr>
          <w:rStyle w:val="StyleUnderline"/>
        </w:rPr>
        <w:t xml:space="preserve"> of strikes have been </w:t>
      </w:r>
      <w:r w:rsidRPr="00932262">
        <w:rPr>
          <w:rStyle w:val="Emphasis"/>
          <w:highlight w:val="green"/>
        </w:rPr>
        <w:t>achieving real wage increases</w:t>
      </w:r>
      <w:r w:rsidRPr="00F475F5">
        <w:t xml:space="preserve">. At the top, political </w:t>
      </w:r>
      <w:proofErr w:type="spellStart"/>
      <w:r w:rsidRPr="00F475F5">
        <w:t>contro</w:t>
      </w:r>
      <w:proofErr w:type="spellEnd"/>
      <w:r w:rsidRPr="00F475F5">
        <w:t xml:space="preserve"> </w:t>
      </w:r>
      <w:proofErr w:type="spellStart"/>
      <w:r w:rsidRPr="00F475F5">
        <w:t>versy</w:t>
      </w:r>
      <w:proofErr w:type="spellEnd"/>
      <w:r w:rsidRPr="00F475F5">
        <w:t xml:space="preserve">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rsidR="00D248DF" w:rsidRPr="00F475F5" w:rsidRDefault="00D248DF" w:rsidP="00D248DF">
      <w:r w:rsidRPr="00F475F5">
        <w:t xml:space="preserve">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w:t>
      </w:r>
      <w:proofErr w:type="spellStart"/>
      <w:r w:rsidRPr="00F475F5">
        <w:t>ero</w:t>
      </w:r>
      <w:proofErr w:type="spellEnd"/>
      <w:r w:rsidRPr="00F475F5">
        <w:t xml:space="preserve"> </w:t>
      </w:r>
      <w:proofErr w:type="spellStart"/>
      <w:r w:rsidRPr="00F475F5">
        <w:t>sion</w:t>
      </w:r>
      <w:proofErr w:type="spellEnd"/>
      <w:r w:rsidRPr="00F475F5">
        <w:t xml:space="preserve"> of the purchasing value of wages through a high rate of monetary inflation in the economy.</w:t>
      </w:r>
    </w:p>
    <w:p w:rsidR="00D248DF" w:rsidRPr="00F475F5" w:rsidRDefault="00D248DF" w:rsidP="00D248DF">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w:t>
      </w:r>
      <w:proofErr w:type="spellStart"/>
      <w:r w:rsidRPr="00F475F5">
        <w:t>Gebrin</w:t>
      </w:r>
      <w:proofErr w:type="spellEnd"/>
      <w:r w:rsidRPr="00F475F5">
        <w:t xml:space="preserve">, and Elias Jr., 1998).5 It was similar to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rsidR="00D248DF" w:rsidRPr="00F475F5" w:rsidRDefault="00D248DF" w:rsidP="00D248DF">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 xml:space="preserve">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w:t>
      </w:r>
      <w:proofErr w:type="spellStart"/>
      <w:r w:rsidRPr="00F475F5">
        <w:t>appara</w:t>
      </w:r>
      <w:proofErr w:type="spellEnd"/>
      <w:r w:rsidRPr="00F475F5">
        <w:t xml:space="preserve"> </w:t>
      </w:r>
      <w:proofErr w:type="spellStart"/>
      <w:r w:rsidRPr="00F475F5">
        <w:t>tus</w:t>
      </w:r>
      <w:proofErr w:type="spellEnd"/>
      <w:r w:rsidRPr="00F475F5">
        <w:t xml:space="preserve">,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w:t>
      </w:r>
      <w:proofErr w:type="spellStart"/>
      <w:r w:rsidRPr="00F475F5">
        <w:t>ernments</w:t>
      </w:r>
      <w:proofErr w:type="spellEnd"/>
      <w:r w:rsidRPr="00F475F5">
        <w:t xml:space="preserve">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rsidR="00D248DF" w:rsidRPr="00231F30" w:rsidRDefault="00D248DF" w:rsidP="00D248DF">
      <w:pPr>
        <w:tabs>
          <w:tab w:val="left" w:pos="990"/>
        </w:tabs>
        <w:rPr>
          <w:rStyle w:val="Emphasis"/>
        </w:rPr>
      </w:pPr>
      <w:r w:rsidRPr="00F475F5">
        <w:t>In other words, our hypothesis is that changes in the economic, political, and ideological background have favored the recovery of union activity. If this is so</w:t>
      </w:r>
      <w:r w:rsidRPr="00231F30">
        <w:rPr>
          <w:rStyle w:val="StyleUnderline"/>
        </w:rPr>
        <w:t xml:space="preserve">, 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an inevitable</w:t>
      </w:r>
      <w:r w:rsidRPr="00231F30">
        <w:rPr>
          <w:rStyle w:val="Emphasis"/>
        </w:rPr>
        <w:t xml:space="preserve"> 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rsidR="00D248DF" w:rsidRPr="00F475F5" w:rsidRDefault="00D248DF" w:rsidP="00D248DF">
      <w:r w:rsidRPr="00F475F5">
        <w:t xml:space="preserve">A number of </w:t>
      </w:r>
      <w:r w:rsidRPr="00231F30">
        <w:rPr>
          <w:rStyle w:val="StyleUnderline"/>
        </w:rPr>
        <w:t xml:space="preserve">features of the profile of the contemporary strike cycle are </w:t>
      </w:r>
      <w:r w:rsidRPr="00932262">
        <w:rPr>
          <w:rStyle w:val="StyleUnderline"/>
        </w:rPr>
        <w:t>worth emphasizing:</w:t>
      </w:r>
    </w:p>
    <w:p w:rsidR="00D248DF" w:rsidRPr="00F475F5" w:rsidRDefault="00D248DF" w:rsidP="00D248DF">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rsidR="00D248DF" w:rsidRPr="004D02E7" w:rsidRDefault="00D248DF" w:rsidP="00D248DF">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In the period 2004 to 2008</w:t>
      </w:r>
      <w:r w:rsidRPr="004D02E7">
        <w:t xml:space="preserve"> as a whole, </w:t>
      </w:r>
      <w:r w:rsidRPr="00231F30">
        <w:rPr>
          <w:rStyle w:val="StyleUnderline"/>
        </w:rPr>
        <w:t xml:space="preserve">the </w:t>
      </w:r>
      <w:r w:rsidRPr="00EA296D">
        <w:rPr>
          <w:rStyle w:val="StyleUnderline"/>
        </w:rPr>
        <w:t>majority of strikes</w:t>
      </w:r>
      <w:r w:rsidRPr="00EA296D">
        <w:t>—65 percent or more—</w:t>
      </w:r>
      <w:r w:rsidRPr="00EA296D">
        <w:rPr>
          <w:rStyle w:val="StyleUnderline"/>
        </w:rPr>
        <w:t>were offensive</w:t>
      </w:r>
      <w:r w:rsidRPr="00EA296D">
        <w:t>.</w:t>
      </w:r>
      <w:r w:rsidRPr="004D02E7">
        <w:t xml:space="preserve"> This contrasts with what hap </w:t>
      </w:r>
      <w:proofErr w:type="spellStart"/>
      <w:r w:rsidRPr="004D02E7">
        <w:t>pened</w:t>
      </w:r>
      <w:proofErr w:type="spellEnd"/>
      <w:r w:rsidRPr="004D02E7">
        <w:t xml:space="preserve"> in the 1990s, when, according to the DIEESE (2009: 4), although there were more strikes, most of them were defensive. It seems that in the 1990s work </w:t>
      </w:r>
      <w:proofErr w:type="spellStart"/>
      <w:r w:rsidRPr="004D02E7">
        <w:t>ers</w:t>
      </w:r>
      <w:proofErr w:type="spellEnd"/>
      <w:r w:rsidRPr="004D02E7">
        <w:t xml:space="preserve"> had to run hard just to stay in the same place, whereas in the following decade they were managing, with less effort, to advance and make new conquests despite</w:t>
      </w:r>
    </w:p>
    <w:p w:rsidR="00D248DF" w:rsidRPr="004D02E7" w:rsidRDefault="00D248DF" w:rsidP="00D248DF">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rsidR="00D248DF" w:rsidRPr="004D02E7" w:rsidRDefault="00D248DF" w:rsidP="00D248DF">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t>
      </w:r>
      <w:proofErr w:type="gramStart"/>
      <w:r w:rsidRPr="004D02E7">
        <w:t>workers</w:t>
      </w:r>
      <w:proofErr w:type="gramEnd"/>
      <w:r w:rsidRPr="004D02E7">
        <w:t xml:space="preserve"> involving 130,000, a strike of 80,000 postal workers, one of 100,000 oil workers, and mass strikes of bank employees and others. These mass strikes were almost all offensive actions. </w:t>
      </w:r>
    </w:p>
    <w:p w:rsidR="00D248DF" w:rsidRPr="004D02E7" w:rsidRDefault="00D248DF" w:rsidP="00D248DF">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such as public demonstrations, marches, picketing, and the occupation of workplaces.</w:t>
      </w:r>
      <w:r w:rsidRPr="004D02E7">
        <w:t xml:space="preserve"> In 2005 such activities accompanied 66 strikes (22 percent of all strikes in that year). Thirty-nine of these were accompanied by public demon </w:t>
      </w:r>
      <w:proofErr w:type="spellStart"/>
      <w:r w:rsidRPr="004D02E7">
        <w:t>strations</w:t>
      </w:r>
      <w:proofErr w:type="spellEnd"/>
      <w:r w:rsidRPr="004D02E7">
        <w:t xml:space="preserve">,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rsidR="00D248DF" w:rsidRPr="004D02E7" w:rsidRDefault="00D248DF" w:rsidP="00D248DF"/>
    <w:p w:rsidR="00D248DF" w:rsidRDefault="00D248DF" w:rsidP="00D248DF">
      <w:pPr>
        <w:pStyle w:val="Heading4"/>
      </w:pPr>
      <w:r>
        <w:t xml:space="preserve">Raising the minimum wage </w:t>
      </w:r>
      <w:r w:rsidRPr="00221C94">
        <w:rPr>
          <w:u w:val="single"/>
        </w:rPr>
        <w:t>solves</w:t>
      </w:r>
      <w:r>
        <w:t xml:space="preserve"> income inequality</w:t>
      </w:r>
    </w:p>
    <w:p w:rsidR="00D248DF" w:rsidRPr="00D06A82" w:rsidRDefault="00D248DF" w:rsidP="00D248DF">
      <w:r w:rsidRPr="00D06A82">
        <w:rPr>
          <w:rStyle w:val="Style13ptBold"/>
        </w:rPr>
        <w:t xml:space="preserve">Moser &amp; </w:t>
      </w:r>
      <w:proofErr w:type="spellStart"/>
      <w:r w:rsidRPr="00D06A82">
        <w:rPr>
          <w:rStyle w:val="Style13ptBold"/>
        </w:rPr>
        <w:t>Engbom</w:t>
      </w:r>
      <w:proofErr w:type="spellEnd"/>
      <w:r w:rsidRPr="00D06A82">
        <w:rPr>
          <w:rStyle w:val="Style13ptBold"/>
        </w:rPr>
        <w:t xml:space="preserve"> 20</w:t>
      </w:r>
      <w:r>
        <w:t xml:space="preserve"> [(Christian, </w:t>
      </w:r>
      <w:r w:rsidRPr="00D06A82">
        <w:t xml:space="preserve">an Assistant Professor within the Economics Division and </w:t>
      </w:r>
      <w:proofErr w:type="spellStart"/>
      <w:r w:rsidRPr="00D06A82">
        <w:t>Chazen</w:t>
      </w:r>
      <w:proofErr w:type="spellEnd"/>
      <w:r w:rsidRPr="00D06A82">
        <w:t xml:space="preserve"> Senior Scholar at Columbia Business School and an affiliated faculty member within the Department of Economics at Columbia University.</w:t>
      </w:r>
      <w:r>
        <w:t>) (</w:t>
      </w:r>
      <w:proofErr w:type="spellStart"/>
      <w:proofErr w:type="gramStart"/>
      <w:r>
        <w:t>Niklas,a</w:t>
      </w:r>
      <w:r w:rsidRPr="00D06A82">
        <w:t>n</w:t>
      </w:r>
      <w:proofErr w:type="spellEnd"/>
      <w:proofErr w:type="gramEnd"/>
      <w:r w:rsidRPr="00D06A82">
        <w:t xml:space="preserve">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w:t>
      </w:r>
      <w:proofErr w:type="spellStart"/>
      <w:r>
        <w:t>VoxDev</w:t>
      </w:r>
      <w:proofErr w:type="spellEnd"/>
      <w:r>
        <w:t xml:space="preserve">, 3/2/20. </w:t>
      </w:r>
      <w:hyperlink r:id="rId12" w:history="1">
        <w:r w:rsidRPr="00FF06A0">
          <w:rPr>
            <w:rStyle w:val="Hyperlink"/>
          </w:rPr>
          <w:t>https://voxdev.org/topic/labour-markets-migration/how-rising-minimum-wage-reduced-earnings-inequality-brazil</w:t>
        </w:r>
      </w:hyperlink>
      <w:r>
        <w:t>. Graphs omitted.] RR</w:t>
      </w:r>
    </w:p>
    <w:p w:rsidR="00D248DF" w:rsidRPr="00F907C4" w:rsidRDefault="00D248DF" w:rsidP="00D248DF">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w:t>
      </w:r>
      <w:proofErr w:type="spellStart"/>
      <w:r>
        <w:t>Engbom</w:t>
      </w:r>
      <w:proofErr w:type="spellEnd"/>
      <w:r>
        <w:t xml:space="preserve">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rsidR="00D248DF" w:rsidRDefault="00D248DF" w:rsidP="00D248DF">
      <w:r>
        <w:t>What happened in Brazil?</w:t>
      </w:r>
    </w:p>
    <w:p w:rsidR="00D248DF" w:rsidRDefault="00D248DF" w:rsidP="00D248DF">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rsidR="00D248DF" w:rsidRDefault="00D248DF" w:rsidP="00D248DF">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levels </w:t>
      </w:r>
      <w:r w:rsidRPr="00375FEA">
        <w:rPr>
          <w:rStyle w:val="StyleUnderline"/>
          <w:highlight w:val="green"/>
        </w:rPr>
        <w:t>in Brazil decreased by 11%.</w:t>
      </w:r>
      <w:r w:rsidRPr="00F907C4">
        <w:rPr>
          <w:rStyle w:val="StyleUnderline"/>
        </w:rPr>
        <w:t xml:space="preserve"> This sizeable decline in earnings inequality resembles the experience of other Latin American economies during this </w:t>
      </w:r>
      <w:proofErr w:type="gramStart"/>
      <w:r w:rsidRPr="00F907C4">
        <w:rPr>
          <w:rStyle w:val="StyleUnderline"/>
        </w:rPr>
        <w:t>period,</w:t>
      </w:r>
      <w:r>
        <w:t xml:space="preserve"> but</w:t>
      </w:r>
      <w:proofErr w:type="gramEnd"/>
      <w:r>
        <w:t xml:space="preserve"> stands in stark contrast to that of the US and many developed countries, which saw steady increases in inequality over the past two decades.</w:t>
      </w:r>
    </w:p>
    <w:p w:rsidR="00D248DF" w:rsidRDefault="00D248DF" w:rsidP="00D248DF">
      <w:r>
        <w:t xml:space="preserve">To be sure, </w:t>
      </w:r>
      <w:r w:rsidRPr="00F907C4">
        <w:rPr>
          <w:rStyle w:val="StyleUnderline"/>
        </w:rPr>
        <w:t>Brazil has experienced many societal, regulatory and economic changes since the early 1990s</w:t>
      </w:r>
      <w:r>
        <w:t xml:space="preserve">, </w:t>
      </w:r>
      <w:r w:rsidRPr="00F907C4">
        <w:rPr>
          <w:rStyle w:val="StyleUnderline"/>
        </w:rPr>
        <w:t xml:space="preserve">ranging from high rates of inflation and a financial crisis to the expansion of various social </w:t>
      </w:r>
      <w:proofErr w:type="spellStart"/>
      <w:r w:rsidRPr="00F907C4">
        <w:rPr>
          <w:rStyle w:val="StyleUnderline"/>
        </w:rPr>
        <w:t>programmes</w:t>
      </w:r>
      <w:proofErr w:type="spellEnd"/>
      <w:r w:rsidRPr="00F907C4">
        <w:rPr>
          <w:rStyle w:val="StyleUnderline"/>
        </w:rPr>
        <w:t>.</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rsidR="00D248DF" w:rsidRDefault="00D248DF" w:rsidP="00D248DF">
      <w:r>
        <w:t>Figure 1</w:t>
      </w:r>
    </w:p>
    <w:p w:rsidR="00D248DF" w:rsidRDefault="00D248DF" w:rsidP="00D248DF">
      <w:r>
        <w:t>We concluded that:</w:t>
      </w:r>
    </w:p>
    <w:p w:rsidR="00D248DF" w:rsidRPr="00016361" w:rsidRDefault="00D248DF" w:rsidP="00D248DF">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rsidR="00D248DF" w:rsidRDefault="00D248DF" w:rsidP="00D248DF">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rsidR="00D248DF" w:rsidRPr="00016361" w:rsidRDefault="00D248DF" w:rsidP="00D248DF">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rsidR="00D248DF" w:rsidRDefault="00D248DF" w:rsidP="00D248DF">
      <w:r>
        <w:t>Brazilian firms’ response to the rising minimum wage</w:t>
      </w:r>
    </w:p>
    <w:p w:rsidR="00D248DF" w:rsidRPr="00016361" w:rsidRDefault="00D248DF" w:rsidP="00D248DF">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rsidR="00D248DF" w:rsidRDefault="00D248DF" w:rsidP="00D248DF">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rsidR="00D248DF" w:rsidRDefault="00D248DF" w:rsidP="00D248DF">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(e.g. the 50-10 earnings percentile ratio).</w:t>
      </w:r>
    </w:p>
    <w:p w:rsidR="00D248DF" w:rsidRDefault="00D248DF" w:rsidP="00D248DF">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xml:space="preserve">. This cut into firm profits, particularly for small and less productive enterprises. Consequently, as the share of their budgets earmarked for </w:t>
      </w:r>
      <w:proofErr w:type="spellStart"/>
      <w:r>
        <w:t>labour</w:t>
      </w:r>
      <w:proofErr w:type="spellEnd"/>
      <w:r>
        <w:t xml:space="preserve"> increased, some companies responded by reducing their hiring.</w:t>
      </w:r>
    </w:p>
    <w:p w:rsidR="00D248DF" w:rsidRDefault="00D248DF" w:rsidP="00D248DF">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 xml:space="preserve">the overall increase in </w:t>
      </w:r>
      <w:proofErr w:type="spellStart"/>
      <w:r w:rsidRPr="00016361">
        <w:rPr>
          <w:rStyle w:val="StyleUnderline"/>
        </w:rPr>
        <w:t>labour’s</w:t>
      </w:r>
      <w:proofErr w:type="spellEnd"/>
      <w:r>
        <w:t xml:space="preserve"> </w:t>
      </w:r>
      <w:r w:rsidRPr="00016361">
        <w:rPr>
          <w:rStyle w:val="StyleUnderline"/>
        </w:rPr>
        <w:t>share of profits, as well as the negative employment response, was dampened</w:t>
      </w:r>
      <w:r>
        <w:t>.</w:t>
      </w:r>
    </w:p>
    <w:p w:rsidR="00D248DF" w:rsidRDefault="00D248DF" w:rsidP="00D248DF">
      <w:r>
        <w:t>How the Brazilian workforce changed</w:t>
      </w:r>
    </w:p>
    <w:p w:rsidR="00D248DF" w:rsidRPr="00016361" w:rsidRDefault="00D248DF" w:rsidP="00D248DF">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migration between jobs became a powerful engine for individual earnings growth.</w:t>
      </w:r>
    </w:p>
    <w:p w:rsidR="00D248DF" w:rsidRDefault="00D248DF" w:rsidP="00D248DF">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rsidR="00D248DF" w:rsidRPr="00375FEA" w:rsidRDefault="00D248DF" w:rsidP="00D248DF">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rsidR="00D248DF" w:rsidRDefault="00D248DF" w:rsidP="00D248DF">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rsidR="00D248DF" w:rsidRDefault="00D248DF" w:rsidP="00D248DF">
      <w:r>
        <w:t>Concluding remarks: The effect of a rising minimum wage on inequality depends on the economic context</w:t>
      </w:r>
    </w:p>
    <w:p w:rsidR="00D248DF" w:rsidRDefault="00D248DF" w:rsidP="00D248DF">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w:t>
      </w:r>
      <w:proofErr w:type="spellStart"/>
      <w:r>
        <w:t>labour</w:t>
      </w:r>
      <w:proofErr w:type="spellEnd"/>
      <w:r>
        <w:t xml:space="preserve"> market conditions, such as those in more developed countries. For example, previous work on the 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rsidR="00D248DF" w:rsidRDefault="00D248DF" w:rsidP="00D248DF">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rsidR="00D248DF" w:rsidRPr="00D825C8" w:rsidRDefault="00D248DF" w:rsidP="00D248DF">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hyperlink r:id="rId13" w:history="1">
        <w:r w:rsidRPr="00D825C8">
          <w:rPr>
            <w:rStyle w:val="Hyperlink"/>
          </w:rPr>
          <w:t>https://thehill.com/opinion/international/499817-brazils-dark-cloud-over-the-global-economy</w:t>
        </w:r>
      </w:hyperlink>
      <w:r w:rsidRPr="00D825C8">
        <w:t>] RR</w:t>
      </w:r>
    </w:p>
    <w:p w:rsidR="00D248DF" w:rsidRDefault="00D248DF" w:rsidP="00D248DF">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rsidR="00D248DF" w:rsidRPr="00D825C8" w:rsidRDefault="00D248DF" w:rsidP="00D248DF">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rsidR="00D248DF" w:rsidRPr="00D825C8" w:rsidRDefault="00D248DF" w:rsidP="00D248DF">
      <w:pPr>
        <w:rPr>
          <w:rStyle w:val="StyleUnderline"/>
        </w:rPr>
      </w:pPr>
      <w:r>
        <w:t xml:space="preserve">Even before the coronavirus crisis, </w:t>
      </w:r>
      <w:r w:rsidRPr="00D825C8">
        <w:rPr>
          <w:rStyle w:val="StyleUnderline"/>
        </w:rPr>
        <w:t>the Brazilian economy was in the midst of a lost economic decade as its economy struggled to recover from its very deep 2014-2016 economic recession.</w:t>
      </w:r>
      <w:r>
        <w:t xml:space="preserve"> Despite initial hopes that Jair </w:t>
      </w:r>
      <w:proofErr w:type="spellStart"/>
      <w:r>
        <w:t>Bolsonaro’s</w:t>
      </w:r>
      <w:proofErr w:type="spellEnd"/>
      <w:r>
        <w:t xml:space="preserve">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rsidR="00D248DF" w:rsidRDefault="00D248DF" w:rsidP="00D248DF">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rsidR="00D248DF" w:rsidRDefault="00D248DF" w:rsidP="00D248DF">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w:t>
      </w:r>
      <w:proofErr w:type="spellStart"/>
      <w:r>
        <w:t>Bolsonaro</w:t>
      </w:r>
      <w:proofErr w:type="spellEnd"/>
      <w:r>
        <w:t xml:space="preserve"> finds himself as to the seriousness of the pandemic and because of his gross incompetence in meeting this major health challenge. </w:t>
      </w:r>
    </w:p>
    <w:p w:rsidR="00D248DF" w:rsidRPr="00B6374C" w:rsidRDefault="00D248DF" w:rsidP="00D248DF">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 xml:space="preserve">the pandemic seems set to further delay any meaningful economic reform in Brazil as the country’s domestic political crisis deepens and as calls for </w:t>
      </w:r>
      <w:proofErr w:type="spellStart"/>
      <w:r w:rsidRPr="00B6374C">
        <w:t>Bolsonaro’s</w:t>
      </w:r>
      <w:proofErr w:type="spellEnd"/>
      <w:r w:rsidRPr="00B6374C">
        <w:t xml:space="preserve"> impeachment grow ever louder.</w:t>
      </w:r>
    </w:p>
    <w:p w:rsidR="00D248DF" w:rsidRPr="00B6374C" w:rsidRDefault="00D248DF" w:rsidP="00D248DF">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cause the Brazilian budget deficit to balloon to almost 10 percent of GDP and will contribute to a rise in the public debt to GDP ratio to almost 100 percent by the end of 2020. </w:t>
      </w:r>
    </w:p>
    <w:p w:rsidR="00D248DF" w:rsidRDefault="00D248DF" w:rsidP="00D248DF">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Lebanon and Venezuela have either defaulted or are well on their way to defaulting on their debt. It would also seem to be the case at a time when serious questions are being raised about debt sustainability in Italy, South Africa and Turkey. </w:t>
      </w:r>
    </w:p>
    <w:p w:rsidR="00D248DF" w:rsidRDefault="00D248DF" w:rsidP="00D248DF">
      <w:pPr>
        <w:rPr>
          <w:rStyle w:val="StyleUnderline"/>
        </w:rPr>
      </w:pPr>
      <w:r w:rsidRPr="00B6374C">
        <w:t xml:space="preserve">With Brazil’s coronavirus pandemic showing every sign of spinning out of control and with </w:t>
      </w:r>
      <w:proofErr w:type="spellStart"/>
      <w:r w:rsidRPr="00B6374C">
        <w:t>Bolsonaro’s</w:t>
      </w:r>
      <w:proofErr w:type="spellEnd"/>
      <w:r w:rsidRPr="00B6374C">
        <w:t xml:space="preserve">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rsidR="00D248DF" w:rsidRPr="008A30B5" w:rsidRDefault="00D248DF" w:rsidP="00D248DF">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D248DF" w:rsidRPr="008A30B5" w:rsidRDefault="00D248DF" w:rsidP="00D248DF">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D248DF" w:rsidRPr="002079A9" w:rsidRDefault="00D248DF" w:rsidP="00D248DF">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D248DF" w:rsidRDefault="00D248DF" w:rsidP="00D248DF">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 xml:space="preserve">great powers might gamble </w:t>
      </w:r>
      <w:r w:rsidRPr="00F46784">
        <w:rPr>
          <w:b/>
          <w:szCs w:val="22"/>
          <w:u w:val="single"/>
        </w:rPr>
        <w:t xml:space="preserve">that the other yield </w:t>
      </w:r>
      <w:r w:rsidRPr="001E0601">
        <w:rPr>
          <w:b/>
          <w:szCs w:val="22"/>
          <w:highlight w:val="green"/>
          <w:u w:val="single"/>
        </w:rPr>
        <w:t>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D248DF" w:rsidRPr="00B6374C" w:rsidRDefault="00D248DF" w:rsidP="00D248DF">
      <w:pPr>
        <w:rPr>
          <w:rStyle w:val="StyleUnderline"/>
        </w:rPr>
      </w:pPr>
    </w:p>
    <w:p w:rsidR="00D248DF" w:rsidRDefault="00D248DF" w:rsidP="00D248DF">
      <w:pPr>
        <w:pStyle w:val="Heading3"/>
      </w:pPr>
      <w:r>
        <w:t>Advantage 2 — C</w:t>
      </w:r>
      <w:r w:rsidRPr="00A01221">
        <w:t>limate</w:t>
      </w:r>
    </w:p>
    <w:p w:rsidR="00D248DF" w:rsidRDefault="00D248DF" w:rsidP="00D248DF">
      <w:pPr>
        <w:pStyle w:val="Heading4"/>
      </w:pPr>
      <w:r>
        <w:t>Advantage 2 is Climate</w:t>
      </w:r>
    </w:p>
    <w:p w:rsidR="00D248DF" w:rsidRPr="000A3798" w:rsidRDefault="00D248DF" w:rsidP="00D248DF">
      <w:pPr>
        <w:pStyle w:val="Heading4"/>
        <w:rPr>
          <w:u w:val="single"/>
        </w:rPr>
      </w:pPr>
      <w:r>
        <w:t xml:space="preserve">A </w:t>
      </w:r>
      <w:r w:rsidRPr="005E3E5C">
        <w:rPr>
          <w:u w:val="single"/>
        </w:rPr>
        <w:t>general strike</w:t>
      </w:r>
      <w:r>
        <w:t xml:space="preserve"> ends </w:t>
      </w:r>
      <w:proofErr w:type="spellStart"/>
      <w:r>
        <w:t>Bolsonaro’s</w:t>
      </w:r>
      <w:proofErr w:type="spellEnd"/>
      <w:r>
        <w:t xml:space="preserve">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rsidR="00D248DF" w:rsidRPr="00654558" w:rsidRDefault="00D248DF" w:rsidP="00D248DF">
      <w:r w:rsidRPr="00654558">
        <w:rPr>
          <w:rStyle w:val="Style13ptBold"/>
        </w:rPr>
        <w:t>Fox 19</w:t>
      </w:r>
      <w:r>
        <w:t xml:space="preserve"> [(</w:t>
      </w:r>
      <w:proofErr w:type="spellStart"/>
      <w:r>
        <w:t>Micheal</w:t>
      </w:r>
      <w:proofErr w:type="spellEnd"/>
      <w:r>
        <w:t xml:space="preserve">, </w:t>
      </w:r>
      <w:r w:rsidRPr="00654558">
        <w:t>a freelance reporter and video journalist based in Brazil. He is the former editor of the NACLA Report on the Americas and the author of two books on Latin America.</w:t>
      </w:r>
      <w:r>
        <w:t>) “</w:t>
      </w:r>
      <w:r w:rsidRPr="00654558">
        <w:t xml:space="preserve">Brazil’s Labor Unions Prepare for War with Far-Right President Jair </w:t>
      </w:r>
      <w:proofErr w:type="spellStart"/>
      <w:r w:rsidRPr="00654558">
        <w:t>Bolsanaro</w:t>
      </w:r>
      <w:proofErr w:type="spellEnd"/>
      <w:r>
        <w:t xml:space="preserve">,” In These Times, 3/19/19. </w:t>
      </w:r>
      <w:hyperlink r:id="rId14" w:history="1">
        <w:r w:rsidRPr="00FF06A0">
          <w:rPr>
            <w:rStyle w:val="Hyperlink"/>
          </w:rPr>
          <w:t>https://inthesetimes.com/article/jair-bolsonaro-war-on-brazils-unions</w:t>
        </w:r>
      </w:hyperlink>
      <w:r>
        <w:t>] RR</w:t>
      </w:r>
    </w:p>
    <w:p w:rsidR="00D248DF" w:rsidRPr="00654558" w:rsidRDefault="00D248DF" w:rsidP="00D248DF">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proofErr w:type="spellStart"/>
      <w:r w:rsidRPr="00286201">
        <w:rPr>
          <w:rStyle w:val="StyleUnderline"/>
          <w:highlight w:val="green"/>
        </w:rPr>
        <w:t>Bolsonaro</w:t>
      </w:r>
      <w:proofErr w:type="spellEnd"/>
      <w:r>
        <w:t xml:space="preserve">. </w:t>
      </w:r>
      <w:r w:rsidRPr="00654558">
        <w:rPr>
          <w:rStyle w:val="StyleUnderline"/>
        </w:rPr>
        <w:t>They represent metalworkers, teachers and just about everything in between. Similar meetings have been held around the country.</w:t>
      </w:r>
    </w:p>
    <w:p w:rsidR="00D248DF" w:rsidRPr="00654558" w:rsidRDefault="00D248DF" w:rsidP="00D248DF">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rsidR="00D248DF" w:rsidRDefault="00D248DF" w:rsidP="00D248DF">
      <w:r>
        <w:t xml:space="preserve">Since </w:t>
      </w:r>
      <w:proofErr w:type="spellStart"/>
      <w:r w:rsidRPr="00286201">
        <w:rPr>
          <w:rStyle w:val="StyleUnderline"/>
          <w:highlight w:val="green"/>
        </w:rPr>
        <w:t>Bolsonaro</w:t>
      </w:r>
      <w:r w:rsidRPr="00654558">
        <w:rPr>
          <w:rStyle w:val="StyleUnderline"/>
        </w:rPr>
        <w:t>’</w:t>
      </w:r>
      <w:r>
        <w:t>s</w:t>
      </w:r>
      <w:proofErr w:type="spellEnd"/>
      <w:r>
        <w:t xml:space="preserve">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rsidR="00D248DF" w:rsidRPr="00C10EA3" w:rsidRDefault="00D248DF" w:rsidP="00D248DF">
      <w:pPr>
        <w:rPr>
          <w:rStyle w:val="StyleUnderline"/>
        </w:rPr>
      </w:pPr>
      <w:r w:rsidRPr="00DB3634">
        <w:rPr>
          <w:rStyle w:val="StyleUnderline"/>
        </w:rPr>
        <w:t xml:space="preserve">“There is an excess of rights,” </w:t>
      </w:r>
      <w:proofErr w:type="spellStart"/>
      <w:r w:rsidRPr="00DB3634">
        <w:rPr>
          <w:rStyle w:val="StyleUnderline"/>
        </w:rPr>
        <w:t>Bolsonaro</w:t>
      </w:r>
      <w:proofErr w:type="spellEnd"/>
      <w:r w:rsidRPr="00DB3634">
        <w:rPr>
          <w:rStyle w:val="StyleUnderline"/>
        </w:rPr>
        <w:t xml:space="preserve"> has said of labor.</w:t>
      </w:r>
    </w:p>
    <w:p w:rsidR="00D248DF" w:rsidRDefault="00D248DF" w:rsidP="00D248DF">
      <w:r w:rsidRPr="00F46784">
        <w:t xml:space="preserve">At the </w:t>
      </w:r>
      <w:proofErr w:type="spellStart"/>
      <w:r w:rsidRPr="00F46784">
        <w:t>Florianópolis</w:t>
      </w:r>
      <w:proofErr w:type="spellEnd"/>
      <w:r w:rsidRPr="00F46784">
        <w:t xml:space="preserve"> meeting, behind a long table hung with red, yellow and white union banners, Anna Julia Rodrigues, state </w:t>
      </w:r>
      <w:r w:rsidRPr="00F46784">
        <w:rPr>
          <w:rStyle w:val="StyleUnderline"/>
        </w:rPr>
        <w:t>president of the country’s largest labor federation, CUT, calls for unity.</w:t>
      </w:r>
      <w:r>
        <w:t xml:space="preserve"> </w:t>
      </w:r>
      <w:proofErr w:type="gramStart"/>
      <w:r w:rsidRPr="00C10EA3">
        <w:rPr>
          <w:rStyle w:val="StyleUnderline"/>
        </w:rPr>
        <w:t>​“</w:t>
      </w:r>
      <w:proofErr w:type="gramEnd"/>
      <w:r w:rsidRPr="00C10EA3">
        <w:rPr>
          <w:rStyle w:val="StyleUnderline"/>
        </w:rPr>
        <w:t>We have to unite, or we will be carried away by a dictatorial government,”</w:t>
      </w:r>
      <w:r>
        <w:t xml:space="preserve"> she says.</w:t>
      </w:r>
    </w:p>
    <w:p w:rsidR="00D248DF" w:rsidRPr="00C10EA3" w:rsidRDefault="00D248DF" w:rsidP="00D248DF">
      <w:pPr>
        <w:rPr>
          <w:rStyle w:val="StyleUnderline"/>
        </w:rPr>
      </w:pPr>
      <w:r>
        <w:t>Ingrid Assis, an indigenous labor leader with CSP-</w:t>
      </w:r>
      <w:proofErr w:type="spellStart"/>
      <w:r>
        <w:t>Conlutas</w:t>
      </w:r>
      <w:proofErr w:type="spellEnd"/>
      <w:r>
        <w:t xml:space="preserve">,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w:t>
      </w:r>
      <w:proofErr w:type="spellStart"/>
      <w:r w:rsidRPr="00C10EA3">
        <w:rPr>
          <w:rStyle w:val="StyleUnderline"/>
        </w:rPr>
        <w:t>Bolsonaro</w:t>
      </w:r>
      <w:proofErr w:type="spellEnd"/>
      <w:r w:rsidRPr="00C10EA3">
        <w:rPr>
          <w:rStyle w:val="StyleUnderline"/>
        </w:rPr>
        <w:t> — are workers, too.</w:t>
      </w:r>
    </w:p>
    <w:p w:rsidR="00D248DF" w:rsidRDefault="00D248DF" w:rsidP="00D248DF">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rsidR="00D248DF" w:rsidRDefault="00D248DF" w:rsidP="00D248DF">
      <w:r>
        <w:t>Both speakers are greeted with applause. But will unity be enough?</w:t>
      </w:r>
    </w:p>
    <w:p w:rsidR="00D248DF" w:rsidRDefault="00D248DF" w:rsidP="00D248DF">
      <w:r>
        <w:t>Michael Fox reports on Brazilian unions for the Real News Network</w:t>
      </w:r>
    </w:p>
    <w:p w:rsidR="00D248DF" w:rsidRPr="00C10EA3" w:rsidRDefault="00D248DF" w:rsidP="00D248DF">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xml:space="preserve">” Rodrigo Britto, the president of the Brasilia branch of CUT, tells In These Times. </w:t>
      </w:r>
      <w:proofErr w:type="gramStart"/>
      <w:r>
        <w:t>​“</w:t>
      </w:r>
      <w:proofErr w:type="gramEnd"/>
      <w:r w:rsidRPr="00C10EA3">
        <w:rPr>
          <w:rStyle w:val="StyleUnderline"/>
        </w:rPr>
        <w:t>We are returning to the 19th century.”</w:t>
      </w:r>
    </w:p>
    <w:p w:rsidR="00D248DF" w:rsidRDefault="00D248DF" w:rsidP="00D248DF">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rsidR="00D248DF" w:rsidRPr="00C10EA3" w:rsidRDefault="00D248DF" w:rsidP="00D248DF">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w:t>
      </w:r>
      <w:r w:rsidRPr="00F46784">
        <w:rPr>
          <w:rStyle w:val="StyleUnderline"/>
        </w:rPr>
        <w:t xml:space="preserve"> </w:t>
      </w:r>
      <w:r w:rsidRPr="00DB3634">
        <w:rPr>
          <w:rStyle w:val="StyleUnderline"/>
          <w:highlight w:val="green"/>
        </w:rPr>
        <w:t xml:space="preserve">labor </w:t>
      </w:r>
      <w:r w:rsidRPr="00F46784">
        <w:rPr>
          <w:rStyle w:val="StyleUnderline"/>
        </w:rPr>
        <w:t xml:space="preserve">reform </w:t>
      </w:r>
      <w:r w:rsidRPr="00DB3634">
        <w:rPr>
          <w:rStyle w:val="StyleUnderline"/>
          <w:highlight w:val="green"/>
        </w:rPr>
        <w:t>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 xml:space="preserve">allowed bosses to negotiate directly </w:t>
      </w:r>
      <w:r w:rsidRPr="00F46784">
        <w:rPr>
          <w:rStyle w:val="StyleUnderline"/>
        </w:rPr>
        <w:t>with individuals</w:t>
      </w:r>
      <w:r w:rsidRPr="00DB3634">
        <w:rPr>
          <w:highlight w:val="green"/>
        </w:rPr>
        <w:t xml:space="preserve">, </w:t>
      </w:r>
      <w:r w:rsidRPr="00F46784">
        <w:rPr>
          <w:rStyle w:val="StyleUnderline"/>
          <w:highlight w:val="green"/>
        </w:rPr>
        <w:t>side-stepping unions.</w:t>
      </w:r>
    </w:p>
    <w:p w:rsidR="00D248DF" w:rsidRPr="006252C7" w:rsidRDefault="00D248DF" w:rsidP="00D248DF">
      <w:pPr>
        <w:rPr>
          <w:rStyle w:val="StyleUnderline"/>
        </w:rPr>
      </w:pPr>
      <w:r w:rsidRPr="006252C7">
        <w:rPr>
          <w:rStyle w:val="StyleUnderline"/>
        </w:rPr>
        <w:t xml:space="preserve">With </w:t>
      </w:r>
      <w:proofErr w:type="spellStart"/>
      <w:r w:rsidRPr="006252C7">
        <w:rPr>
          <w:rStyle w:val="StyleUnderline"/>
        </w:rPr>
        <w:t>Bolsonaro’s</w:t>
      </w:r>
      <w:proofErr w:type="spellEnd"/>
      <w:r w:rsidRPr="006252C7">
        <w:rPr>
          <w:rStyle w:val="StyleUnderline"/>
        </w:rPr>
        <w:t xml:space="preserve"> election, it got worse.</w:t>
      </w:r>
    </w:p>
    <w:p w:rsidR="00D248DF" w:rsidRDefault="00D248DF" w:rsidP="00D248DF">
      <w:proofErr w:type="spellStart"/>
      <w:r w:rsidRPr="006252C7">
        <w:t>Bolsonaro</w:t>
      </w:r>
      <w:proofErr w:type="spellEnd"/>
      <w:r w:rsidRPr="006252C7">
        <w:t xml:space="preserve"> </w:t>
      </w:r>
      <w:r>
        <w:t>is a former military captain who promised to fight corruption, violence and Brazil’s Left. He vowed to put guns into people’s hands, end activism and eliminate his political opponents.</w:t>
      </w:r>
    </w:p>
    <w:p w:rsidR="00D248DF" w:rsidRDefault="00D248DF" w:rsidP="00D248DF">
      <w:r w:rsidRPr="00DB3634">
        <w:rPr>
          <w:highlight w:val="green"/>
        </w:rPr>
        <w:t>“</w:t>
      </w:r>
      <w:r w:rsidRPr="00DB3634">
        <w:rPr>
          <w:rStyle w:val="StyleUnderline"/>
          <w:highlight w:val="green"/>
        </w:rPr>
        <w:t xml:space="preserve">You have to do away with unions in Brazil ‚” </w:t>
      </w:r>
      <w:r w:rsidRPr="00F46784">
        <w:rPr>
          <w:rStyle w:val="StyleUnderline"/>
        </w:rPr>
        <w:t>he told reporters</w:t>
      </w:r>
      <w:r w:rsidRPr="00F46784">
        <w:t>.</w:t>
      </w:r>
    </w:p>
    <w:p w:rsidR="00D248DF" w:rsidRPr="006252C7" w:rsidRDefault="00D248DF" w:rsidP="00D248DF">
      <w:pPr>
        <w:rPr>
          <w:rStyle w:val="StyleUnderline"/>
        </w:rPr>
      </w:pPr>
      <w:r w:rsidRPr="006252C7">
        <w:rPr>
          <w:rStyle w:val="StyleUnderline"/>
        </w:rPr>
        <w:t>Labor analysts believe the closure of the Ministry of Labor is a move in that direction.</w:t>
      </w:r>
      <w:r>
        <w:t xml:space="preserve"> Former Labor Minister </w:t>
      </w:r>
      <w:proofErr w:type="spellStart"/>
      <w:r>
        <w:t>Manoel</w:t>
      </w:r>
      <w:proofErr w:type="spellEnd"/>
      <w:r>
        <w:t xml:space="preserve"> Dias </w:t>
      </w:r>
      <w:r w:rsidRPr="006252C7">
        <w:rPr>
          <w:rStyle w:val="StyleUnderline"/>
        </w:rPr>
        <w:t xml:space="preserve">called it a </w:t>
      </w:r>
      <w:proofErr w:type="gramStart"/>
      <w:r w:rsidRPr="006252C7">
        <w:rPr>
          <w:rStyle w:val="StyleUnderline"/>
        </w:rPr>
        <w:t>​“</w:t>
      </w:r>
      <w:proofErr w:type="gramEnd"/>
      <w:r w:rsidRPr="006252C7">
        <w:rPr>
          <w:rStyle w:val="StyleUnderline"/>
        </w:rPr>
        <w:t>crime.”</w:t>
      </w:r>
    </w:p>
    <w:p w:rsidR="00D248DF" w:rsidRPr="00C10EA3" w:rsidRDefault="00D248DF" w:rsidP="00D248DF">
      <w:pPr>
        <w:rPr>
          <w:rStyle w:val="StyleUnderline"/>
        </w:rPr>
      </w:pPr>
      <w:r>
        <w:t xml:space="preserve">The Finance Ministry is now in charge of pensions, workplace oversight, health and safety, and guidelines for workers’ salaries. </w:t>
      </w:r>
      <w:r w:rsidRPr="00C10EA3">
        <w:rPr>
          <w:rStyle w:val="StyleUnderline"/>
        </w:rPr>
        <w:t xml:space="preserve">Under the direction of </w:t>
      </w:r>
      <w:proofErr w:type="spellStart"/>
      <w:r w:rsidRPr="00C10EA3">
        <w:rPr>
          <w:rStyle w:val="StyleUnderline"/>
        </w:rPr>
        <w:t>Bolsonaro’s</w:t>
      </w:r>
      <w:proofErr w:type="spellEnd"/>
      <w:r w:rsidRPr="00C10EA3">
        <w:rPr>
          <w:rStyle w:val="StyleUnderline"/>
        </w:rPr>
        <w:t xml:space="preserve"> finance minister</w:t>
      </w:r>
      <w:r>
        <w:t xml:space="preserve">, Paulo </w:t>
      </w:r>
      <w:r w:rsidRPr="00C10EA3">
        <w:rPr>
          <w:rStyle w:val="StyleUnderline"/>
        </w:rPr>
        <w:t>Guedes</w:t>
      </w:r>
      <w:r>
        <w:t xml:space="preserve"> — one of the </w:t>
      </w:r>
      <w:proofErr w:type="gramStart"/>
      <w:r>
        <w:t>​“</w:t>
      </w:r>
      <w:proofErr w:type="gramEnd"/>
      <w:r>
        <w:t>Chicago Boys,” neoliberal Latin American economists who studied under Milton Friedman at the University of Chicago — </w:t>
      </w:r>
      <w:r w:rsidRPr="00C10EA3">
        <w:rPr>
          <w:rStyle w:val="StyleUnderline"/>
        </w:rPr>
        <w:t>it’s hard to imagine the ministry carrying out workplace inspections.</w:t>
      </w:r>
    </w:p>
    <w:p w:rsidR="00D248DF" w:rsidRPr="00DB3634" w:rsidRDefault="00D248DF" w:rsidP="00D248DF">
      <w:r w:rsidRPr="00C10EA3">
        <w:rPr>
          <w:rStyle w:val="StyleUnderline"/>
        </w:rPr>
        <w:t>The registration of unions now falls under the jurisdiction of the Ministry of Justice</w:t>
      </w:r>
      <w:r>
        <w:t xml:space="preserve">, overseen by Minister </w:t>
      </w:r>
      <w:proofErr w:type="spellStart"/>
      <w:r>
        <w:t>Sérgio</w:t>
      </w:r>
      <w:proofErr w:type="spellEnd"/>
      <w:r>
        <w:t xml:space="preserve"> Moro, the former judge who jailed ex-president Luiz </w:t>
      </w:r>
      <w:proofErr w:type="spellStart"/>
      <w:r>
        <w:t>Inacío</w:t>
      </w:r>
      <w:proofErr w:type="spellEnd"/>
      <w:r>
        <w:t xml:space="preserve"> Lula da Silva on controversial evidence, blocking him from running against </w:t>
      </w:r>
      <w:proofErr w:type="spellStart"/>
      <w:r w:rsidRPr="00DB3634">
        <w:t>Bolsonaro</w:t>
      </w:r>
      <w:proofErr w:type="spellEnd"/>
      <w:r w:rsidRPr="00DB3634">
        <w:t>. In January, Moro announced he would choose a Federal Police officer to oversee union registration.</w:t>
      </w:r>
    </w:p>
    <w:p w:rsidR="00D248DF" w:rsidRPr="00C10EA3" w:rsidRDefault="00D248DF" w:rsidP="00D248DF">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w:t>
      </w:r>
      <w:proofErr w:type="spellStart"/>
      <w:r w:rsidRPr="00C10EA3">
        <w:rPr>
          <w:rStyle w:val="StyleUnderline"/>
        </w:rPr>
        <w:t>Gleisi</w:t>
      </w:r>
      <w:proofErr w:type="spellEnd"/>
      <w:r w:rsidRPr="00C10EA3">
        <w:rPr>
          <w:rStyle w:val="StyleUnderline"/>
        </w:rPr>
        <w:t xml:space="preserve"> Hoffmann responded.</w:t>
      </w:r>
    </w:p>
    <w:p w:rsidR="00D248DF" w:rsidRDefault="00D248DF" w:rsidP="00D248DF">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as a way to weaken labor organizing in the country</w:t>
      </w:r>
      <w:r>
        <w:t xml:space="preserve">, and in the words of </w:t>
      </w:r>
      <w:proofErr w:type="spellStart"/>
      <w:r>
        <w:t>Bolsonaro’s</w:t>
      </w:r>
      <w:proofErr w:type="spellEnd"/>
      <w:r>
        <w:t xml:space="preserve"> philosopher-guru </w:t>
      </w:r>
      <w:proofErr w:type="spellStart"/>
      <w:r>
        <w:t>Olavo</w:t>
      </w:r>
      <w:proofErr w:type="spellEnd"/>
      <w:r>
        <w:t xml:space="preserve"> de Carvalho, </w:t>
      </w:r>
      <w:proofErr w:type="gramStart"/>
      <w:r>
        <w:t>​“</w:t>
      </w:r>
      <w:proofErr w:type="gramEnd"/>
      <w:r>
        <w:t>break the legs” of the enemies of the government.</w:t>
      </w:r>
    </w:p>
    <w:p w:rsidR="00D248DF" w:rsidRDefault="00D248DF" w:rsidP="00D248DF">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rsidR="00D248DF" w:rsidRDefault="00D248DF" w:rsidP="00D248DF">
      <w:r>
        <w:t>Privatization</w:t>
      </w:r>
    </w:p>
    <w:p w:rsidR="00D248DF" w:rsidRPr="00C10EA3" w:rsidRDefault="00D248DF" w:rsidP="00D248DF">
      <w:pPr>
        <w:rPr>
          <w:rStyle w:val="StyleUnderline"/>
        </w:rPr>
      </w:pPr>
      <w:r>
        <w:t xml:space="preserve">Shortly after his inauguration, </w:t>
      </w:r>
      <w:proofErr w:type="spellStart"/>
      <w:r w:rsidRPr="00085E5D">
        <w:rPr>
          <w:rStyle w:val="StyleUnderline"/>
          <w:highlight w:val="green"/>
        </w:rPr>
        <w:t>Bolsonaro</w:t>
      </w:r>
      <w:proofErr w:type="spellEnd"/>
      <w:r w:rsidRPr="00085E5D">
        <w:rPr>
          <w:rStyle w:val="StyleUnderline"/>
          <w:highlight w:val="green"/>
        </w:rPr>
        <w:t xml:space="preserve">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rsidR="00D248DF" w:rsidRDefault="00D248DF" w:rsidP="00D248DF">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xml:space="preserve">,” </w:t>
      </w:r>
      <w:proofErr w:type="spellStart"/>
      <w:r>
        <w:t>Bolsonaro</w:t>
      </w:r>
      <w:proofErr w:type="spellEnd"/>
      <w:r>
        <w:t xml:space="preserve"> wrote on Twitter.</w:t>
      </w:r>
    </w:p>
    <w:p w:rsidR="00D248DF" w:rsidRPr="00BF5B67" w:rsidRDefault="00D248DF" w:rsidP="00D248DF">
      <w:pPr>
        <w:rPr>
          <w:rStyle w:val="StyleUnderline"/>
        </w:rPr>
      </w:pPr>
      <w:r>
        <w:t xml:space="preserve">His conservative predecessor Michel </w:t>
      </w:r>
      <w:proofErr w:type="spellStart"/>
      <w:r w:rsidRPr="00BF5B67">
        <w:rPr>
          <w:rStyle w:val="StyleUnderline"/>
        </w:rPr>
        <w:t>Temer</w:t>
      </w:r>
      <w:proofErr w:type="spellEnd"/>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rsidR="00D248DF" w:rsidRPr="00DB3634" w:rsidRDefault="00D248DF" w:rsidP="00D248DF">
      <w:pPr>
        <w:rPr>
          <w:rStyle w:val="StyleUnderline"/>
        </w:rPr>
      </w:pPr>
      <w:r w:rsidRPr="00DB3634">
        <w:t xml:space="preserve">But </w:t>
      </w:r>
      <w:r w:rsidRPr="00DB3634">
        <w:rPr>
          <w:rStyle w:val="StyleUnderline"/>
        </w:rPr>
        <w:t xml:space="preserve">privatizations are expected to take a much more prominent role under </w:t>
      </w:r>
      <w:proofErr w:type="spellStart"/>
      <w:r w:rsidRPr="00DB3634">
        <w:rPr>
          <w:rStyle w:val="StyleUnderline"/>
        </w:rPr>
        <w:t>Bolsonaro</w:t>
      </w:r>
      <w:proofErr w:type="spellEnd"/>
      <w:r w:rsidRPr="00DB3634">
        <w:rPr>
          <w:rStyle w:val="StyleUnderline"/>
        </w:rPr>
        <w:t xml:space="preserve"> and finance minister Guedes.</w:t>
      </w:r>
    </w:p>
    <w:p w:rsidR="00D248DF" w:rsidRDefault="00D248DF" w:rsidP="00D248DF">
      <w:r w:rsidRPr="00DB3634">
        <w:t xml:space="preserve">In late January, the new privatization secretary, businessman Salim </w:t>
      </w:r>
      <w:proofErr w:type="spellStart"/>
      <w:r w:rsidRPr="00DB3634">
        <w:t>Mattar</w:t>
      </w:r>
      <w:proofErr w:type="spellEnd"/>
      <w:r w:rsidRPr="00DB3634">
        <w:t xml:space="preserve">,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rsidR="00D248DF" w:rsidRPr="00C10EA3" w:rsidRDefault="00D248DF" w:rsidP="00D248DF">
      <w:pPr>
        <w:rPr>
          <w:rStyle w:val="StyleUnderline"/>
        </w:rPr>
      </w:pPr>
      <w:r w:rsidRPr="00C10EA3">
        <w:rPr>
          <w:rStyle w:val="StyleUnderline"/>
        </w:rPr>
        <w:t>Petrobras</w:t>
      </w:r>
      <w:r>
        <w:t xml:space="preserve"> was at the center of the country’s massive Lava </w:t>
      </w:r>
      <w:proofErr w:type="spellStart"/>
      <w:r>
        <w:t>Jato</w:t>
      </w:r>
      <w:proofErr w:type="spellEnd"/>
      <w:r>
        <w:t xml:space="preserve"> corruption scandal. This </w:t>
      </w:r>
      <w:r w:rsidRPr="00C10EA3">
        <w:rPr>
          <w:rStyle w:val="StyleUnderline"/>
        </w:rPr>
        <w:t>has been used as an excuse to push for the sell-off of the company’s assets.</w:t>
      </w:r>
    </w:p>
    <w:p w:rsidR="00D248DF" w:rsidRPr="00C10EA3" w:rsidRDefault="00D248DF" w:rsidP="00D248DF">
      <w:pPr>
        <w:rPr>
          <w:rStyle w:val="StyleUnderline"/>
        </w:rPr>
      </w:pPr>
      <w:r>
        <w:t xml:space="preserve">During a talk in late January, </w:t>
      </w:r>
      <w:proofErr w:type="spellStart"/>
      <w:r>
        <w:t>Mattar</w:t>
      </w:r>
      <w:proofErr w:type="spellEnd"/>
      <w:r>
        <w:t xml:space="preserve"> said that </w:t>
      </w:r>
      <w:r w:rsidRPr="00C10EA3">
        <w:rPr>
          <w:rStyle w:val="StyleUnderline"/>
        </w:rPr>
        <w:t>the Brazilian government is looking to auction the majority of Petrobras’s 36 subsidiaries in less than four years.</w:t>
      </w:r>
    </w:p>
    <w:p w:rsidR="00D248DF" w:rsidRDefault="00D248DF" w:rsidP="00D248DF">
      <w:r w:rsidRPr="00C10EA3">
        <w:rPr>
          <w:rStyle w:val="StyleUnderline"/>
        </w:rPr>
        <w:t>The move would mean big money for Brazil</w:t>
      </w:r>
      <w:r>
        <w:t xml:space="preserve"> now, but a loss of major government assets, investments, and profit, in the </w:t>
      </w:r>
      <w:proofErr w:type="spellStart"/>
      <w:r>
        <w:t>longterm</w:t>
      </w:r>
      <w:proofErr w:type="spellEnd"/>
      <w:r>
        <w:t>. For oil workers it would be disastrous, with potential layoffs, outsourcing and loss of benefits.</w:t>
      </w:r>
    </w:p>
    <w:p w:rsidR="00D248DF" w:rsidRPr="00C10EA3" w:rsidRDefault="00D248DF" w:rsidP="00D248DF">
      <w:pPr>
        <w:rPr>
          <w:rStyle w:val="StyleUnderline"/>
        </w:rPr>
      </w:pPr>
      <w:r w:rsidRPr="00DB3634">
        <w:rPr>
          <w:rStyle w:val="StyleUnderline"/>
          <w:highlight w:val="green"/>
        </w:rPr>
        <w:t xml:space="preserve">“We have to raise awareness in society about </w:t>
      </w:r>
      <w:r w:rsidRPr="00F46784">
        <w:rPr>
          <w:rStyle w:val="StyleUnderline"/>
        </w:rPr>
        <w:t xml:space="preserve">the importance of </w:t>
      </w:r>
      <w:r w:rsidRPr="00DB3634">
        <w:rPr>
          <w:rStyle w:val="StyleUnderline"/>
          <w:highlight w:val="green"/>
        </w:rPr>
        <w:t>state companies,”</w:t>
      </w:r>
      <w:r>
        <w:t xml:space="preserve"> says the FUP’s Rangel. </w:t>
      </w:r>
      <w:proofErr w:type="gramStart"/>
      <w:r w:rsidRPr="00DB3634">
        <w:rPr>
          <w:rStyle w:val="Emphasis"/>
          <w:highlight w:val="green"/>
        </w:rPr>
        <w:t>​“</w:t>
      </w:r>
      <w:proofErr w:type="gramEnd"/>
      <w:r w:rsidRPr="00DB3634">
        <w:rPr>
          <w:rStyle w:val="Emphasis"/>
          <w:highlight w:val="green"/>
        </w:rPr>
        <w:t>We have to defend our rights.</w:t>
      </w:r>
      <w:r w:rsidRPr="00DB3634">
        <w:rPr>
          <w:rStyle w:val="StyleUnderline"/>
          <w:highlight w:val="green"/>
        </w:rPr>
        <w:t xml:space="preserve"> We have to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rsidR="00D248DF" w:rsidRDefault="00D248DF" w:rsidP="00D248DF">
      <w:r>
        <w:t>Pensions</w:t>
      </w:r>
    </w:p>
    <w:p w:rsidR="00D248DF" w:rsidRDefault="00D248DF" w:rsidP="00D248DF">
      <w:proofErr w:type="spellStart"/>
      <w:r w:rsidRPr="00DB3634">
        <w:rPr>
          <w:rStyle w:val="StyleUnderline"/>
        </w:rPr>
        <w:t>Bolsonaro</w:t>
      </w:r>
      <w:proofErr w:type="spellEnd"/>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rsidR="00D248DF" w:rsidRDefault="00D248DF" w:rsidP="00D248DF">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to do everything </w:t>
      </w:r>
      <w:r w:rsidRPr="00F46784">
        <w:rPr>
          <w:rStyle w:val="Emphasis"/>
        </w:rPr>
        <w:t>to stop them</w:t>
      </w:r>
      <w:r w:rsidRPr="00F46784">
        <w:rPr>
          <w:rStyle w:val="Emphasis"/>
          <w:highlight w:val="green"/>
        </w:rPr>
        <w:t xml:space="preserve">, including a </w:t>
      </w:r>
      <w:r w:rsidRPr="00085E5D">
        <w:rPr>
          <w:rStyle w:val="Emphasis"/>
          <w:highlight w:val="green"/>
        </w:rPr>
        <w:t>general strike,</w:t>
      </w:r>
      <w:r w:rsidRPr="00BF5B67">
        <w:rPr>
          <w:rStyle w:val="Emphasis"/>
        </w:rPr>
        <w:t xml:space="preserve"> if necessary</w:t>
      </w:r>
      <w:r>
        <w:t>. Brazil’s unions carried out two general strikes in 2017 against the pension and labor reforms.</w:t>
      </w:r>
    </w:p>
    <w:p w:rsidR="00D248DF" w:rsidRDefault="00D248DF" w:rsidP="00D248DF">
      <w:proofErr w:type="spellStart"/>
      <w:r>
        <w:t>Bolsonaro’s</w:t>
      </w:r>
      <w:proofErr w:type="spellEnd"/>
      <w:r>
        <w:t xml:space="preserve"> allies don’t yet have the votes they need, but they have powerful forces on their side, such as the evangelical caucus.</w:t>
      </w:r>
    </w:p>
    <w:p w:rsidR="00D248DF" w:rsidRDefault="00D248DF" w:rsidP="00D248DF">
      <w:r>
        <w:t xml:space="preserve">Unions, however, believe this is a </w:t>
      </w:r>
      <w:proofErr w:type="gramStart"/>
      <w:r>
        <w:t>fight workers</w:t>
      </w:r>
      <w:proofErr w:type="gramEnd"/>
      <w:r>
        <w:t xml:space="preserve"> can win.</w:t>
      </w:r>
    </w:p>
    <w:p w:rsidR="00D248DF" w:rsidRPr="00BF5B67" w:rsidRDefault="00D248DF" w:rsidP="00D248DF">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rsidR="00D248DF" w:rsidRPr="00BF5B67" w:rsidRDefault="00D248DF" w:rsidP="00D248DF">
      <w:pPr>
        <w:rPr>
          <w:rStyle w:val="StyleUnderline"/>
        </w:rPr>
      </w:pPr>
      <w:r w:rsidRPr="00BF5B67">
        <w:rPr>
          <w:rStyle w:val="StyleUnderline"/>
        </w:rPr>
        <w:t xml:space="preserve">On top of </w:t>
      </w:r>
      <w:proofErr w:type="spellStart"/>
      <w:r w:rsidRPr="00BF5B67">
        <w:rPr>
          <w:rStyle w:val="StyleUnderline"/>
        </w:rPr>
        <w:t>Bolsonaro’s</w:t>
      </w:r>
      <w:proofErr w:type="spellEnd"/>
      <w:r w:rsidRPr="00BF5B67">
        <w:rPr>
          <w:rStyle w:val="StyleUnderline"/>
        </w:rPr>
        <w:t xml:space="preserve"> move to undercut unions and workers’ rights, </w:t>
      </w:r>
      <w:r w:rsidRPr="00F46784">
        <w:rPr>
          <w:rStyle w:val="StyleUnderline"/>
        </w:rPr>
        <w:t>unemployment in Brazil 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rsidR="00D248DF" w:rsidRDefault="00D248DF" w:rsidP="00D248DF">
      <w:pPr>
        <w:rPr>
          <w:rStyle w:val="Emphasis"/>
        </w:rPr>
      </w:pPr>
      <w:r>
        <w:t xml:space="preserve">“This moment is really intense,” Assis tells In These Times. </w:t>
      </w:r>
      <w:proofErr w:type="gramStart"/>
      <w:r>
        <w:t>​“</w:t>
      </w:r>
      <w:proofErr w:type="gramEnd"/>
      <w:r>
        <w:t xml:space="preserve">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rsidR="00D248DF" w:rsidRPr="00654558" w:rsidRDefault="00D248DF" w:rsidP="00D248DF">
      <w:pPr>
        <w:pStyle w:val="Heading4"/>
      </w:pPr>
      <w:r>
        <w:t xml:space="preserve">Stopping </w:t>
      </w:r>
      <w:proofErr w:type="spellStart"/>
      <w:r>
        <w:t>Bolsonaro’s</w:t>
      </w:r>
      <w:proofErr w:type="spellEnd"/>
      <w:r>
        <w:t xml:space="preserve"> climate agenda is key to stopping climate change  </w:t>
      </w:r>
    </w:p>
    <w:p w:rsidR="00D248DF" w:rsidRPr="00E76392" w:rsidRDefault="00D248DF" w:rsidP="00D248DF">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 xml:space="preserve">What to Do About Jair </w:t>
      </w:r>
      <w:proofErr w:type="spellStart"/>
      <w:r w:rsidRPr="00E76392">
        <w:t>Bolsonaro</w:t>
      </w:r>
      <w:proofErr w:type="spellEnd"/>
      <w:r w:rsidRPr="00E76392">
        <w:t>, the World’s Most Dangerous Climate Denier</w:t>
      </w:r>
      <w:r>
        <w:t xml:space="preserve">,” Rolling Stone, 6/9/21. </w:t>
      </w:r>
      <w:hyperlink r:id="rId15" w:history="1">
        <w:r w:rsidRPr="00FF06A0">
          <w:rPr>
            <w:rStyle w:val="Hyperlink"/>
          </w:rPr>
          <w:t>https://www.rollingstone.com/politics/politics-features/jair-bolsonaro-rainforest-destruction-1180129/</w:t>
        </w:r>
      </w:hyperlink>
      <w:r>
        <w:t>] RR</w:t>
      </w:r>
    </w:p>
    <w:p w:rsidR="00D248DF" w:rsidRDefault="00D248DF" w:rsidP="00D248DF">
      <w:r w:rsidRPr="000E3CD7">
        <w:rPr>
          <w:rStyle w:val="StyleUnderline"/>
        </w:rPr>
        <w:t xml:space="preserve">There’s no prison (yet) for climate criminals, but if there was, Brazilian President Jair </w:t>
      </w:r>
      <w:proofErr w:type="spellStart"/>
      <w:r w:rsidRPr="000E3CD7">
        <w:rPr>
          <w:rStyle w:val="StyleUnderline"/>
        </w:rPr>
        <w:t>Bolsonaro</w:t>
      </w:r>
      <w:proofErr w:type="spellEnd"/>
      <w:r w:rsidRPr="000E3CD7">
        <w:rPr>
          <w:rStyle w:val="StyleUnderline"/>
        </w:rPr>
        <w:t xml:space="preserve"> would have a spider-infested cell all to himself</w:t>
      </w:r>
      <w:r>
        <w:t xml:space="preserve">. Now that Trump is gone, </w:t>
      </w:r>
      <w:proofErr w:type="spellStart"/>
      <w:r w:rsidRPr="00085E5D">
        <w:rPr>
          <w:rStyle w:val="StyleUnderline"/>
          <w:highlight w:val="green"/>
        </w:rPr>
        <w:t>Bolsonaro</w:t>
      </w:r>
      <w:proofErr w:type="spellEnd"/>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proofErr w:type="spellStart"/>
      <w:r w:rsidRPr="00085E5D">
        <w:rPr>
          <w:rStyle w:val="StyleUnderline"/>
          <w:highlight w:val="green"/>
        </w:rPr>
        <w:t>Bolsonaro</w:t>
      </w:r>
      <w:proofErr w:type="spellEnd"/>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xml:space="preserve">. And like Trump, </w:t>
      </w:r>
      <w:proofErr w:type="spellStart"/>
      <w:r>
        <w:t>Bolsonaro</w:t>
      </w:r>
      <w:proofErr w:type="spellEnd"/>
      <w:r>
        <w:t xml:space="preserve"> is proud of his efforts to fuck up the planet. If people were so concerned about climate change, he once suggested, they could eat less and “poop every other day” to save the Earth. When Pope Francis called out the “blind and destructive mentality” behind razing the rainforest, </w:t>
      </w:r>
      <w:proofErr w:type="spellStart"/>
      <w:r>
        <w:t>Bolsonaro</w:t>
      </w:r>
      <w:proofErr w:type="spellEnd"/>
      <w:r>
        <w:t xml:space="preserve"> responded by telling journalists, “Brazil is the virgin that every foreign pervert wants to get their hands on.”</w:t>
      </w:r>
    </w:p>
    <w:p w:rsidR="00D248DF" w:rsidRDefault="00D248DF" w:rsidP="00D248DF">
      <w:r w:rsidRPr="000E3CD7">
        <w:rPr>
          <w:rStyle w:val="StyleUnderline"/>
        </w:rPr>
        <w:t xml:space="preserve">If the climate crisis weren’t so urgent, </w:t>
      </w:r>
      <w:proofErr w:type="spellStart"/>
      <w:r w:rsidRPr="000E3CD7">
        <w:rPr>
          <w:rStyle w:val="StyleUnderline"/>
        </w:rPr>
        <w:t>Bolsonaro</w:t>
      </w:r>
      <w:proofErr w:type="spellEnd"/>
      <w:r w:rsidRPr="000E3CD7">
        <w:rPr>
          <w:rStyle w:val="StyleUnderline"/>
        </w:rPr>
        <w:t xml:space="preserve">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With every square mile of rainforest that is cut down, the Paris Agreement’s target of keeping global temperature rise below 1.5 C becomes more and more 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rsidR="00D248DF" w:rsidRDefault="00D248DF" w:rsidP="00D248DF">
      <w:r>
        <w:t xml:space="preserve">At Joe Biden’s climate summit in April, </w:t>
      </w:r>
      <w:proofErr w:type="spellStart"/>
      <w:r w:rsidRPr="00837D5C">
        <w:rPr>
          <w:rStyle w:val="StyleUnderline"/>
        </w:rPr>
        <w:t>Bolsonaro</w:t>
      </w:r>
      <w:proofErr w:type="spellEnd"/>
      <w:r w:rsidRPr="00837D5C">
        <w:rPr>
          <w:rStyle w:val="StyleUnderline"/>
        </w:rPr>
        <w:t xml:space="preserve"> talked a good game</w:t>
      </w:r>
      <w:r>
        <w:t xml:space="preserve">, committing to ending illegal deforestation by 2030. </w:t>
      </w:r>
      <w:r w:rsidRPr="000E3CD7">
        <w:rPr>
          <w:rStyle w:val="StyleUnderline"/>
        </w:rPr>
        <w:t xml:space="preserve">He also moved up the date for becoming carbon neutral from 2060 to </w:t>
      </w:r>
      <w:proofErr w:type="gramStart"/>
      <w:r w:rsidRPr="000E3CD7">
        <w:rPr>
          <w:rStyle w:val="StyleUnderline"/>
        </w:rPr>
        <w:t>2050</w:t>
      </w:r>
      <w:r>
        <w:t>, and</w:t>
      </w:r>
      <w:proofErr w:type="gramEnd"/>
      <w:r>
        <w:t xml:space="preserve"> promised to double the budget for enforcing the forest’s protections. But according to a number of sources and published accounts, Brazil’s minister of the environment, Ricardo Salles, made the deal more explicit in backstage negotiations with the U.S. and other countries: Pay us $1 billion and we’ll cut deforestation by 40 percent for one year.</w:t>
      </w:r>
    </w:p>
    <w:p w:rsidR="00D248DF" w:rsidRDefault="00D248DF" w:rsidP="00D248DF">
      <w:r w:rsidRPr="000E3CD7">
        <w:rPr>
          <w:rStyle w:val="StyleUnderline"/>
        </w:rPr>
        <w:t>“It’s extortion,</w:t>
      </w:r>
      <w:r>
        <w:t xml:space="preserve">” argues </w:t>
      </w:r>
      <w:proofErr w:type="spellStart"/>
      <w:r>
        <w:t>Marcio</w:t>
      </w:r>
      <w:proofErr w:type="spellEnd"/>
      <w:r>
        <w:t xml:space="preserve"> </w:t>
      </w:r>
      <w:proofErr w:type="spellStart"/>
      <w:r>
        <w:t>Astrini</w:t>
      </w:r>
      <w:proofErr w:type="spellEnd"/>
      <w:r>
        <w:t>, the executive secretary of the Brazilian Climate Observatory, an alliance of 63 civil society organizations. “</w:t>
      </w:r>
      <w:proofErr w:type="spellStart"/>
      <w:r w:rsidRPr="000E3CD7">
        <w:rPr>
          <w:rStyle w:val="StyleUnderline"/>
        </w:rPr>
        <w:t>Bolsonaro</w:t>
      </w:r>
      <w:proofErr w:type="spellEnd"/>
      <w:r w:rsidRPr="000E3CD7">
        <w:rPr>
          <w:rStyle w:val="StyleUnderline"/>
        </w:rPr>
        <w:t xml:space="preserve"> and his team are saying, ‘If you don’t give us the money, we don’t know what will happen to the Amazon.’</w:t>
      </w:r>
      <w:r>
        <w:t xml:space="preserve"> Everyone knows </w:t>
      </w:r>
      <w:proofErr w:type="spellStart"/>
      <w:r w:rsidRPr="00085E5D">
        <w:rPr>
          <w:rStyle w:val="Emphasis"/>
          <w:highlight w:val="green"/>
        </w:rPr>
        <w:t>Bolsonaro</w:t>
      </w:r>
      <w:proofErr w:type="spellEnd"/>
      <w:r w:rsidRPr="00085E5D">
        <w:rPr>
          <w:rStyle w:val="Emphasis"/>
          <w:highlight w:val="green"/>
        </w:rPr>
        <w:t xml:space="preserve">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rsidR="00D248DF" w:rsidRDefault="00D248DF" w:rsidP="00D248DF">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rsidR="00D248DF" w:rsidRDefault="00D248DF" w:rsidP="00D248DF">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rsidR="00D248DF" w:rsidRDefault="00D248DF" w:rsidP="00D248DF">
      <w:r>
        <w:t xml:space="preserve">But to call it “commercial agriculture” is a bit of a stretch. In Brazil, almost all of this deforestation happens illegally, by settlers with chain saws and bulldozers who just clear the land, sell the wood, and start raising cattle or soy. As </w:t>
      </w:r>
      <w:proofErr w:type="spellStart"/>
      <w:r>
        <w:t>Beto</w:t>
      </w:r>
      <w:proofErr w:type="spellEnd"/>
      <w:r>
        <w:t xml:space="preserve"> </w:t>
      </w:r>
      <w:proofErr w:type="spellStart"/>
      <w:r>
        <w:t>Verissimo</w:t>
      </w:r>
      <w:proofErr w:type="spellEnd"/>
      <w:r>
        <w:t xml:space="preserve">, co-founder of </w:t>
      </w:r>
      <w:proofErr w:type="spellStart"/>
      <w:r>
        <w:t>Imazon</w:t>
      </w:r>
      <w:proofErr w:type="spellEnd"/>
      <w:r>
        <w:t>,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rsidR="00D248DF" w:rsidRPr="000E3CD7" w:rsidRDefault="00D248DF" w:rsidP="00D248DF">
      <w:pPr>
        <w:rPr>
          <w:rStyle w:val="StyleUnderline"/>
        </w:rPr>
      </w:pPr>
      <w:r>
        <w:t xml:space="preserve">And </w:t>
      </w:r>
      <w:r w:rsidRPr="00837D5C">
        <w:rPr>
          <w:rStyle w:val="StyleUnderline"/>
        </w:rPr>
        <w:t xml:space="preserve">it’s </w:t>
      </w:r>
      <w:r w:rsidRPr="00AE4A84">
        <w:rPr>
          <w:rStyle w:val="StyleUnderline"/>
        </w:rPr>
        <w:t>a crime with increasingly dire implications not just for Brazilians, but 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rsidR="00D248DF" w:rsidRPr="000E3CD7" w:rsidRDefault="00D248DF" w:rsidP="00D248DF">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rsidR="00D248DF" w:rsidRPr="00E76392" w:rsidRDefault="00D248DF" w:rsidP="00D248DF">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 xml:space="preserve">20 </w:t>
      </w:r>
      <w:r w:rsidRPr="00F46784">
        <w:rPr>
          <w:rStyle w:val="StyleUnderline"/>
          <w:highlight w:val="green"/>
        </w:rPr>
        <w:t>and 25 percent</w:t>
      </w:r>
      <w:r w:rsidRPr="00E76392">
        <w:rPr>
          <w:rStyle w:val="StyleUnderline"/>
        </w:rPr>
        <w:t xml:space="preserve"> deforestation,</w:t>
      </w:r>
      <w:r>
        <w:t xml:space="preserve"> according to one study. </w:t>
      </w:r>
      <w:r w:rsidRPr="00E76392">
        <w:rPr>
          <w:rStyle w:val="StyleUnderline"/>
        </w:rPr>
        <w:t xml:space="preserve">Right now, </w:t>
      </w:r>
      <w:r w:rsidRPr="00F46784">
        <w:rPr>
          <w:rStyle w:val="StyleUnderline"/>
          <w:highlight w:val="green"/>
        </w:rPr>
        <w:t>15 to</w:t>
      </w:r>
      <w:r w:rsidRPr="00F46784">
        <w:rPr>
          <w:rStyle w:val="StyleUnderline"/>
        </w:rPr>
        <w:t xml:space="preserve"> </w:t>
      </w:r>
      <w:r w:rsidRPr="00085E5D">
        <w:rPr>
          <w:rStyle w:val="StyleUnderline"/>
          <w:highlight w:val="green"/>
        </w:rPr>
        <w:t>17</w:t>
      </w:r>
      <w:r w:rsidRPr="00E76392">
        <w:rPr>
          <w:rStyle w:val="StyleUnderline"/>
        </w:rPr>
        <w:t xml:space="preserve"> </w:t>
      </w:r>
      <w:r w:rsidRPr="00F46784">
        <w:rPr>
          <w:rStyle w:val="StyleUnderline"/>
          <w:highlight w:val="green"/>
        </w:rPr>
        <w:t>percent</w:t>
      </w:r>
      <w:r w:rsidRPr="00E76392">
        <w:rPr>
          <w:rStyle w:val="StyleUnderline"/>
        </w:rPr>
        <w:t xml:space="preserve">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w:t>
      </w:r>
      <w:proofErr w:type="spellStart"/>
      <w:r>
        <w:t>Nobre</w:t>
      </w:r>
      <w:proofErr w:type="spellEnd"/>
      <w:r>
        <w:t xml:space="preserv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rsidR="00D248DF" w:rsidRDefault="00D248DF" w:rsidP="00D248DF">
      <w:r>
        <w:t xml:space="preserve">Large-scale deforestation began in Brazil in the 1970s with government policies that encouraged </w:t>
      </w:r>
      <w:proofErr w:type="gramStart"/>
      <w:r>
        <w:t>settlement, and</w:t>
      </w:r>
      <w:proofErr w:type="gramEnd"/>
      <w:r>
        <w:t xml:space="preserve"> continued unimpeded for the next 20 years. Between 1978 and 2001, the amount of deforested land increased fourfold. Overall, the population of the Amazon increased from 2.9 million in 1960 to 25.5 million by 2010. Logging also thrived, as the demand for mahogany and other hardwoods in Asia and Europe soared in the 1990s.</w:t>
      </w:r>
    </w:p>
    <w:p w:rsidR="00D248DF" w:rsidRDefault="00D248DF" w:rsidP="00D248DF">
      <w:r>
        <w:t xml:space="preserve">By 2000, the damage from deforestation was causing an outcry among activists, and Brazilian authorities took action. National parks and indigenous reserves were created, and those protections were stringently enforced with a robust forest service and budget. Between 2002 and 2016, the rate of deforestation fell dramatically. “We were getting it under control,” says </w:t>
      </w:r>
      <w:proofErr w:type="spellStart"/>
      <w:r>
        <w:t>Astrini</w:t>
      </w:r>
      <w:proofErr w:type="spellEnd"/>
      <w:r>
        <w:t xml:space="preserve">. At its peak, </w:t>
      </w:r>
      <w:r w:rsidRPr="00837D5C">
        <w:rPr>
          <w:rStyle w:val="StyleUnderline"/>
        </w:rPr>
        <w:t>Brazil likely reduced emissions</w:t>
      </w:r>
      <w:r w:rsidRPr="00E76392">
        <w:rPr>
          <w:rStyle w:val="StyleUnderline"/>
        </w:rPr>
        <w:t xml:space="preserve"> by more than 1.3 gigatons of CO2 per year</w:t>
      </w:r>
      <w:r>
        <w:t>. By comparison, in their best year, the U.S., Japan, and the EU together reduced emissions by less than a quarter of that.</w:t>
      </w:r>
    </w:p>
    <w:p w:rsidR="00D248DF" w:rsidRDefault="00D248DF" w:rsidP="00D248DF">
      <w:r>
        <w:t xml:space="preserve">But </w:t>
      </w:r>
      <w:r w:rsidRPr="00085E5D">
        <w:rPr>
          <w:rStyle w:val="StyleUnderline"/>
          <w:highlight w:val="green"/>
        </w:rPr>
        <w:t xml:space="preserve">when </w:t>
      </w:r>
      <w:proofErr w:type="spellStart"/>
      <w:r w:rsidRPr="00085E5D">
        <w:rPr>
          <w:rStyle w:val="StyleUnderline"/>
          <w:highlight w:val="green"/>
        </w:rPr>
        <w:t>Bolsonaro</w:t>
      </w:r>
      <w:proofErr w:type="spellEnd"/>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winning coalition of right-wing nationalists and pro-development centrists didn’t give a shit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w:t>
      </w:r>
      <w:proofErr w:type="spellStart"/>
      <w:r>
        <w:t>Bolsonaro</w:t>
      </w:r>
      <w:proofErr w:type="spellEnd"/>
      <w:r>
        <w:t xml:space="preserve"> has basically said, ‘</w:t>
      </w:r>
      <w:r w:rsidRPr="00E76392">
        <w:rPr>
          <w:rStyle w:val="StyleUnderline"/>
        </w:rPr>
        <w:t>We’re open for business,</w:t>
      </w:r>
      <w:proofErr w:type="gramStart"/>
      <w:r>
        <w:t>’ ”</w:t>
      </w:r>
      <w:proofErr w:type="gramEnd"/>
      <w:r>
        <w:t xml:space="preserve"> says NRDC’s Schmidt. </w:t>
      </w:r>
      <w:proofErr w:type="gramStart"/>
      <w:r>
        <w:t>“ ‘</w:t>
      </w:r>
      <w:proofErr w:type="gramEnd"/>
      <w:r>
        <w:t xml:space="preserve">If you guys </w:t>
      </w:r>
      <w:proofErr w:type="spellStart"/>
      <w:r>
        <w:t>wanna</w:t>
      </w:r>
      <w:proofErr w:type="spellEnd"/>
      <w:r>
        <w:t xml:space="preserve"> deforest, we’re not going to do any enforcement on it.’ ”</w:t>
      </w:r>
    </w:p>
    <w:p w:rsidR="00D248DF" w:rsidRDefault="00D248DF" w:rsidP="00D248DF">
      <w:r>
        <w:t xml:space="preserve">Less </w:t>
      </w:r>
      <w:r w:rsidRPr="00837D5C">
        <w:rPr>
          <w:rStyle w:val="Emphasis"/>
        </w:rPr>
        <w:t xml:space="preserve">than a year </w:t>
      </w:r>
      <w:r w:rsidRPr="00085E5D">
        <w:rPr>
          <w:rStyle w:val="Emphasis"/>
          <w:highlight w:val="green"/>
        </w:rPr>
        <w:t xml:space="preserve">after </w:t>
      </w:r>
      <w:proofErr w:type="spellStart"/>
      <w:r w:rsidRPr="00085E5D">
        <w:rPr>
          <w:rStyle w:val="Emphasis"/>
          <w:highlight w:val="green"/>
        </w:rPr>
        <w:t>Bolsonaro</w:t>
      </w:r>
      <w:proofErr w:type="spellEnd"/>
      <w:r w:rsidRPr="00085E5D">
        <w:rPr>
          <w:rStyle w:val="Emphasis"/>
          <w:highlight w:val="green"/>
        </w:rPr>
        <w:t xml:space="preserve">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Paulo and bringing international attention to the destruction of the rainforest under </w:t>
      </w:r>
      <w:proofErr w:type="spellStart"/>
      <w:r>
        <w:t>Bolsonaro’s</w:t>
      </w:r>
      <w:proofErr w:type="spellEnd"/>
      <w:r>
        <w:t xml:space="preserve"> watch. </w:t>
      </w:r>
      <w:proofErr w:type="spellStart"/>
      <w:r w:rsidRPr="00E76392">
        <w:rPr>
          <w:rStyle w:val="StyleUnderline"/>
        </w:rPr>
        <w:t>Bolsonaro</w:t>
      </w:r>
      <w:proofErr w:type="spellEnd"/>
      <w:r w:rsidRPr="00E76392">
        <w:rPr>
          <w:rStyle w:val="StyleUnderline"/>
        </w:rPr>
        <w:t xml:space="preserve"> blamed NGOs</w:t>
      </w:r>
      <w:r>
        <w:t xml:space="preserve">, which were trying to “bring problems to Brazil.” French President Emmanuel Macron called </w:t>
      </w:r>
      <w:proofErr w:type="spellStart"/>
      <w:r>
        <w:t>Bolsonaro’s</w:t>
      </w:r>
      <w:proofErr w:type="spellEnd"/>
      <w:r>
        <w:t xml:space="preserve"> deforestation policies “ecocide” and tweeted: “Our house is burning. Literally. The Amazon rainforest — the lungs which produce 20 percent of our planet’s oxygen — is on fire. It is an international crisis.”</w:t>
      </w:r>
    </w:p>
    <w:p w:rsidR="00D248DF" w:rsidRDefault="00D248DF" w:rsidP="00D248DF">
      <w:proofErr w:type="spellStart"/>
      <w:r>
        <w:t>Bolsonaro</w:t>
      </w:r>
      <w:proofErr w:type="spellEnd"/>
      <w:r>
        <w:t xml:space="preserve"> was unrepentant, telling Macron and everyone else to butt out: “The Amazon is ours, not yours.”</w:t>
      </w:r>
    </w:p>
    <w:p w:rsidR="00D248DF" w:rsidRPr="00E76392" w:rsidRDefault="00D248DF" w:rsidP="00D248DF">
      <w:pPr>
        <w:rPr>
          <w:rStyle w:val="StyleUnderline"/>
        </w:rPr>
      </w:pPr>
      <w:r>
        <w:t xml:space="preserve">After taking office, </w:t>
      </w:r>
      <w:proofErr w:type="spellStart"/>
      <w:r w:rsidRPr="00837D5C">
        <w:rPr>
          <w:rStyle w:val="StyleUnderline"/>
        </w:rPr>
        <w:t>Bolsonaro</w:t>
      </w:r>
      <w:proofErr w:type="spellEnd"/>
      <w:r w:rsidRPr="00837D5C">
        <w:rPr>
          <w:rStyle w:val="StyleUnderline"/>
        </w:rPr>
        <w:t xml:space="preserve"> slashed budgets for monitoring preservation</w:t>
      </w:r>
      <w:r w:rsidRPr="00E76392">
        <w:rPr>
          <w:rStyle w:val="StyleUnderline"/>
        </w:rPr>
        <w:t xml:space="preserve"> enforcement in the Amazon.</w:t>
      </w:r>
    </w:p>
    <w:p w:rsidR="00D248DF" w:rsidRDefault="00D248DF" w:rsidP="00D248DF">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 xml:space="preserve">the question is what to do about </w:t>
      </w:r>
      <w:proofErr w:type="spellStart"/>
      <w:r w:rsidRPr="00E76392">
        <w:rPr>
          <w:rStyle w:val="StyleUnderline"/>
        </w:rPr>
        <w:t>Bolsonaro’s</w:t>
      </w:r>
      <w:proofErr w:type="spellEnd"/>
      <w:r w:rsidRPr="00E76392">
        <w:rPr>
          <w:rStyle w:val="StyleUnderline"/>
        </w:rPr>
        <w:t xml:space="preserve">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 xml:space="preserve">reining in deforestation depends on </w:t>
      </w:r>
      <w:proofErr w:type="spellStart"/>
      <w:r w:rsidRPr="00722A1F">
        <w:rPr>
          <w:rStyle w:val="StyleUnderline"/>
          <w:highlight w:val="green"/>
        </w:rPr>
        <w:t>Bolsonaro</w:t>
      </w:r>
      <w:proofErr w:type="spellEnd"/>
      <w:r w:rsidRPr="00722A1F">
        <w:rPr>
          <w:rStyle w:val="StyleUnderline"/>
          <w:highlight w:val="green"/>
        </w:rPr>
        <w:t xml:space="preserve"> </w:t>
      </w:r>
      <w:r w:rsidRPr="00F46784">
        <w:rPr>
          <w:rStyle w:val="StyleUnderline"/>
        </w:rPr>
        <w:t>taking action</w:t>
      </w:r>
      <w:r w:rsidRPr="00722A1F">
        <w:t>. And because he is a thug, the only way to do that is to pay him (or, if you prefer, to pay the nation of Brazil, which</w:t>
      </w:r>
      <w:r>
        <w:t xml:space="preserve"> amounts to the same thing).</w:t>
      </w:r>
    </w:p>
    <w:p w:rsidR="00D248DF" w:rsidRDefault="00D248DF" w:rsidP="00D248DF">
      <w:r>
        <w:t xml:space="preserve">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w:t>
      </w:r>
      <w:proofErr w:type="spellStart"/>
      <w:r>
        <w:t>Bolsonaro’s</w:t>
      </w:r>
      <w:proofErr w:type="spellEnd"/>
      <w:r>
        <w:t xml:space="preserve"> slash-and-burn politics). On the campaign trail last year, Biden went so far as to promise he’d mobilize nations to pay Brazil $20 billion to keep the South American country from destroying the rainforest.</w:t>
      </w:r>
    </w:p>
    <w:p w:rsidR="00D248DF" w:rsidRDefault="00D248DF" w:rsidP="00D248DF">
      <w:r>
        <w:t xml:space="preserve">From </w:t>
      </w:r>
      <w:proofErr w:type="spellStart"/>
      <w:r>
        <w:t>Bolsonaro’s</w:t>
      </w:r>
      <w:proofErr w:type="spellEnd"/>
      <w:r>
        <w:t xml:space="preserve"> point of view, the trouble is, all this money comes with restrictions. It requires oversight, citizen involvement, transparency in accounting. </w:t>
      </w:r>
      <w:proofErr w:type="spellStart"/>
      <w:r>
        <w:t>Bolsonaro</w:t>
      </w:r>
      <w:proofErr w:type="spellEnd"/>
      <w:r>
        <w:t xml:space="preserve"> wants to use it for whatever he wants, </w:t>
      </w:r>
      <w:proofErr w:type="spellStart"/>
      <w:r>
        <w:t>Astrini</w:t>
      </w:r>
      <w:proofErr w:type="spellEnd"/>
      <w:r>
        <w:t xml:space="preserve"> says, “including paying off his friends and supporters.”</w:t>
      </w:r>
    </w:p>
    <w:p w:rsidR="00D248DF" w:rsidRDefault="00D248DF" w:rsidP="00D248DF">
      <w:proofErr w:type="gramStart"/>
      <w:r>
        <w:t>So</w:t>
      </w:r>
      <w:proofErr w:type="gramEnd"/>
      <w:r>
        <w:t xml:space="preserve"> this is the dilemma right now. Biden and EU leaders are making a big push toward COP26, hoping to demonstrate that the ghost of Trump is </w:t>
      </w:r>
      <w:proofErr w:type="gramStart"/>
      <w:r>
        <w:t>gone</w:t>
      </w:r>
      <w:proofErr w:type="gramEnd"/>
      <w:r>
        <w:t xml:space="preserve"> and the world is finally taking the climate crisis seriously. It will be impossible to make that case if Brazil is not on board — and </w:t>
      </w:r>
      <w:proofErr w:type="spellStart"/>
      <w:r>
        <w:t>Bolsonaro</w:t>
      </w:r>
      <w:proofErr w:type="spellEnd"/>
      <w:r>
        <w:t>, of course, knows this, which gives him a lot of leverage in the negotiations.</w:t>
      </w:r>
    </w:p>
    <w:p w:rsidR="00D248DF" w:rsidRDefault="00D248DF" w:rsidP="00D248DF">
      <w:pPr>
        <w:rPr>
          <w:rStyle w:val="StyleUnderline"/>
        </w:rPr>
      </w:pPr>
      <w:r>
        <w:t xml:space="preserve">Brazilian NGOs and others have been writing letters to the White House, telling Biden not to trust a word that </w:t>
      </w:r>
      <w:proofErr w:type="spellStart"/>
      <w:r>
        <w:t>Bolsonaro</w:t>
      </w:r>
      <w:proofErr w:type="spellEnd"/>
      <w:r>
        <w:t xml:space="preserve">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rsidR="00D248DF" w:rsidRDefault="00D248DF" w:rsidP="00D248DF">
      <w:pPr>
        <w:pStyle w:val="Heading4"/>
      </w:pPr>
      <w:r w:rsidRPr="00535505">
        <w:t xml:space="preserve">The Amazon rainforest is key to </w:t>
      </w:r>
      <w:r>
        <w:t xml:space="preserve">global </w:t>
      </w:r>
      <w:r w:rsidRPr="00535505">
        <w:t>biodiversity</w:t>
      </w:r>
      <w:r>
        <w:t xml:space="preserve"> and is a climate hotspot.</w:t>
      </w:r>
    </w:p>
    <w:p w:rsidR="00D248DF" w:rsidRPr="00535505" w:rsidRDefault="00D248DF" w:rsidP="00D248DF">
      <w:r w:rsidRPr="00C95792">
        <w:rPr>
          <w:rStyle w:val="Style13ptBold"/>
        </w:rPr>
        <w:t>World Bank 19</w:t>
      </w:r>
      <w:r>
        <w:t xml:space="preserve"> [(World Bank,</w:t>
      </w:r>
      <w:r w:rsidRPr="00C95792">
        <w:t xml:space="preserve"> is one of the world’s largest sources of funding and knowledge for developing countries. Its five institutions share a commitment to reducing poverty, increasing shared prosperity, and promoting sustainable development.</w:t>
      </w:r>
      <w:r>
        <w:t>) “</w:t>
      </w:r>
      <w:r w:rsidRPr="00C95792">
        <w:t>Why the Amazon’s Biodiversity is Critical for the Globe: An Interview with Thomas Lovejoy</w:t>
      </w:r>
      <w:r>
        <w:t xml:space="preserve">” The World Bank, 5/22/19. </w:t>
      </w:r>
      <w:hyperlink r:id="rId16" w:history="1">
        <w:r w:rsidRPr="00FF06A0">
          <w:rPr>
            <w:rStyle w:val="Hyperlink"/>
          </w:rPr>
          <w:t>https://www.worldbank.org/en/news/feature/2019/05/22/why-the-amazons-biodiversity-is-critical-for-the-globe</w:t>
        </w:r>
      </w:hyperlink>
      <w:r>
        <w:t>] RR</w:t>
      </w:r>
    </w:p>
    <w:p w:rsidR="00D248DF" w:rsidRPr="00535505" w:rsidRDefault="00D248DF" w:rsidP="00D248DF">
      <w:pPr>
        <w:rPr>
          <w:rStyle w:val="Emphasis"/>
        </w:rPr>
      </w:pPr>
      <w:r w:rsidRPr="00535505">
        <w:rPr>
          <w:rStyle w:val="StyleUnderline"/>
        </w:rPr>
        <w:t>Nature is declining at a rate unprecedented in human history</w:t>
      </w:r>
      <w:r>
        <w:t>, confirmed by the landmark new report from the Intergovernmental Science-Policy Platform on Biodiversity and Ecosystem Services (IPBES)—</w:t>
      </w:r>
      <w:r w:rsidRPr="00535505">
        <w:rPr>
          <w:rStyle w:val="StyleUnderline"/>
        </w:rPr>
        <w:t>the most comprehensive report of its kind</w:t>
      </w:r>
      <w:r>
        <w:t xml:space="preserve">. </w:t>
      </w:r>
      <w:r w:rsidRPr="00535505">
        <w:rPr>
          <w:rStyle w:val="Emphasis"/>
        </w:rPr>
        <w:t xml:space="preserve">The </w:t>
      </w:r>
      <w:r w:rsidRPr="00282507">
        <w:rPr>
          <w:rStyle w:val="Emphasis"/>
          <w:highlight w:val="green"/>
        </w:rPr>
        <w:t>massive rate of extinction</w:t>
      </w:r>
      <w:r w:rsidRPr="00535505">
        <w:rPr>
          <w:rStyle w:val="Emphasis"/>
        </w:rPr>
        <w:t xml:space="preserve"> </w:t>
      </w:r>
      <w:r w:rsidRPr="00282507">
        <w:rPr>
          <w:rStyle w:val="Emphasis"/>
          <w:highlight w:val="green"/>
        </w:rPr>
        <w:t>of</w:t>
      </w:r>
      <w:r w:rsidRPr="00535505">
        <w:rPr>
          <w:rStyle w:val="Emphasis"/>
        </w:rPr>
        <w:t xml:space="preserve"> plant and animal </w:t>
      </w:r>
      <w:r w:rsidRPr="00282507">
        <w:rPr>
          <w:rStyle w:val="Emphasis"/>
          <w:highlight w:val="green"/>
        </w:rPr>
        <w:t>species will</w:t>
      </w:r>
      <w:r w:rsidRPr="00535505">
        <w:rPr>
          <w:rStyle w:val="Emphasis"/>
        </w:rPr>
        <w:t xml:space="preserve"> likely </w:t>
      </w:r>
      <w:r w:rsidRPr="00282507">
        <w:rPr>
          <w:rStyle w:val="Emphasis"/>
          <w:highlight w:val="green"/>
        </w:rPr>
        <w:t>have grave impacts on people</w:t>
      </w:r>
      <w:r w:rsidRPr="00535505">
        <w:rPr>
          <w:rStyle w:val="Emphasis"/>
        </w:rPr>
        <w:t xml:space="preserve"> around the world.</w:t>
      </w:r>
    </w:p>
    <w:p w:rsidR="00D248DF" w:rsidRDefault="00D248DF" w:rsidP="00D248DF">
      <w:r>
        <w:t xml:space="preserve">IPBES Chair, Sir Robert Watson, said at the report launch: “It is not too late to make a difference, but </w:t>
      </w:r>
      <w:r w:rsidRPr="00535505">
        <w:rPr>
          <w:rStyle w:val="StyleUnderline"/>
        </w:rPr>
        <w:t>only if we start now at every level from local to global.”</w:t>
      </w:r>
      <w:r>
        <w:t xml:space="preserve"> That is what the World Bank-led, Global Environment Facility-funded Amazon Sustainable Landscapes (ASL) Program is working to do in </w:t>
      </w:r>
      <w:r w:rsidRPr="00282507">
        <w:rPr>
          <w:rStyle w:val="StyleUnderline"/>
          <w:highlight w:val="green"/>
        </w:rPr>
        <w:t>the Amazon</w:t>
      </w:r>
      <w:r>
        <w:t xml:space="preserve">, a region that </w:t>
      </w:r>
      <w:r w:rsidRPr="00282507">
        <w:rPr>
          <w:rStyle w:val="StyleUnderline"/>
          <w:highlight w:val="green"/>
        </w:rPr>
        <w:t>hosts 40% of the world’s</w:t>
      </w:r>
      <w:r w:rsidRPr="00535505">
        <w:rPr>
          <w:rStyle w:val="StyleUnderline"/>
        </w:rPr>
        <w:t xml:space="preserve"> remaining </w:t>
      </w:r>
      <w:r w:rsidRPr="00282507">
        <w:rPr>
          <w:rStyle w:val="StyleUnderline"/>
          <w:highlight w:val="green"/>
        </w:rPr>
        <w:t>rainforest, 25% of its</w:t>
      </w:r>
      <w:r w:rsidRPr="00535505">
        <w:rPr>
          <w:rStyle w:val="StyleUnderline"/>
        </w:rPr>
        <w:t xml:space="preserve"> terrestrial </w:t>
      </w:r>
      <w:r w:rsidRPr="00282507">
        <w:rPr>
          <w:rStyle w:val="StyleUnderline"/>
          <w:highlight w:val="green"/>
        </w:rPr>
        <w:t>biod</w:t>
      </w:r>
      <w:r w:rsidRPr="00535505">
        <w:rPr>
          <w:rStyle w:val="StyleUnderline"/>
        </w:rPr>
        <w:t xml:space="preserve">iversity, </w:t>
      </w:r>
      <w:r w:rsidRPr="00D44A0B">
        <w:rPr>
          <w:rStyle w:val="StyleUnderline"/>
        </w:rPr>
        <w:t>and more fish species than in any other river system.</w:t>
      </w:r>
      <w:r>
        <w:t xml:space="preserve"> </w:t>
      </w:r>
      <w:r w:rsidRPr="00535505">
        <w:rPr>
          <w:rStyle w:val="StyleUnderline"/>
        </w:rPr>
        <w:t>Through its integrated regional approach</w:t>
      </w:r>
      <w:r>
        <w:t>, the ASL will improve management of 82 million hectares of forest across Brazil, Colombia and Peru.</w:t>
      </w:r>
    </w:p>
    <w:p w:rsidR="00D248DF" w:rsidRDefault="00D248DF" w:rsidP="00D248DF">
      <w:r>
        <w:t>Often called the ‘Godfather of Biodiversity’, prominent ecologist Thomas Lovejoy has been working in the Amazon for more than 50 years. He shares with us pressures currently facing the Amazon, why we must protect the Amazon, and some solutions —including why it needs to be managed as an integrated system with incremental decisions.</w:t>
      </w:r>
    </w:p>
    <w:p w:rsidR="00D248DF" w:rsidRPr="00535505" w:rsidRDefault="00D248DF" w:rsidP="00D248DF">
      <w:pPr>
        <w:rPr>
          <w:rStyle w:val="StyleUnderline"/>
        </w:rPr>
      </w:pPr>
      <w:r w:rsidRPr="00282507">
        <w:rPr>
          <w:rStyle w:val="StyleUnderline"/>
        </w:rPr>
        <w:t>The Amazon is</w:t>
      </w:r>
      <w:r w:rsidRPr="00535505">
        <w:rPr>
          <w:rStyle w:val="StyleUnderline"/>
        </w:rPr>
        <w:t xml:space="preserve"> one of the few remaining wilderness areas and is home to possibly one-fourth of the world's terrestrial species. Why is this biodiversity so important?</w:t>
      </w:r>
    </w:p>
    <w:p w:rsidR="00D248DF" w:rsidRPr="00535505" w:rsidRDefault="00D248DF" w:rsidP="00D248DF">
      <w:pPr>
        <w:rPr>
          <w:rStyle w:val="StyleUnderline"/>
        </w:rPr>
      </w:pPr>
      <w:r w:rsidRPr="00535505">
        <w:rPr>
          <w:rStyle w:val="StyleUnderline"/>
        </w:rPr>
        <w:t>The Amazon’s forest and rivers host an extraordinary variety of species, some endemic, others endangered, and many of which are still unknown.</w:t>
      </w:r>
    </w:p>
    <w:p w:rsidR="00D248DF" w:rsidRPr="00535505" w:rsidRDefault="00D248DF" w:rsidP="00D248DF">
      <w:pPr>
        <w:rPr>
          <w:rStyle w:val="StyleUnderline"/>
        </w:rPr>
      </w:pPr>
      <w:r>
        <w:t xml:space="preserve">This </w:t>
      </w:r>
      <w:r w:rsidRPr="00F46784">
        <w:rPr>
          <w:rStyle w:val="StyleUnderline"/>
        </w:rPr>
        <w:t>biodiversity is important globally</w:t>
      </w:r>
      <w:r w:rsidRPr="00535505">
        <w:rPr>
          <w:rStyle w:val="StyleUnderline"/>
        </w:rPr>
        <w:t>.</w:t>
      </w:r>
      <w:r>
        <w:t xml:space="preserve"> </w:t>
      </w:r>
      <w:r w:rsidRPr="00282507">
        <w:rPr>
          <w:rStyle w:val="StyleUnderline"/>
          <w:highlight w:val="green"/>
        </w:rPr>
        <w:t>Every species</w:t>
      </w:r>
      <w:r w:rsidRPr="00535505">
        <w:rPr>
          <w:rStyle w:val="StyleUnderline"/>
        </w:rPr>
        <w:t xml:space="preserve"> in this incredibly biodiverse system </w:t>
      </w:r>
      <w:r w:rsidRPr="00AE4A84">
        <w:rPr>
          <w:rStyle w:val="StyleUnderline"/>
        </w:rPr>
        <w:t>represents solutions to a set of</w:t>
      </w:r>
      <w:r w:rsidRPr="00535505">
        <w:rPr>
          <w:rStyle w:val="StyleUnderline"/>
        </w:rPr>
        <w:t xml:space="preserve"> biological </w:t>
      </w:r>
      <w:r w:rsidRPr="00AE4A84">
        <w:rPr>
          <w:rStyle w:val="StyleUnderline"/>
        </w:rPr>
        <w:t xml:space="preserve">challenges </w:t>
      </w:r>
      <w:r w:rsidRPr="00AE4A84">
        <w:t xml:space="preserve">-- </w:t>
      </w:r>
      <w:r w:rsidRPr="00AE4A84">
        <w:rPr>
          <w:rStyle w:val="StyleUnderline"/>
        </w:rPr>
        <w:t>any one of</w:t>
      </w:r>
      <w:r w:rsidRPr="00535505">
        <w:rPr>
          <w:rStyle w:val="StyleUnderline"/>
        </w:rPr>
        <w:t xml:space="preserve"> which has transformative potential and could </w:t>
      </w:r>
      <w:r w:rsidRPr="00282507">
        <w:rPr>
          <w:rStyle w:val="StyleUnderline"/>
          <w:highlight w:val="green"/>
        </w:rPr>
        <w:t>generate global human benefits</w:t>
      </w:r>
      <w:r>
        <w:t xml:space="preserve">. For example, the discovery of ACE (Angiotensin Converting Enzyme) inhibitors, inspired by studies of </w:t>
      </w:r>
      <w:r w:rsidRPr="00535505">
        <w:rPr>
          <w:rStyle w:val="StyleUnderline"/>
        </w:rPr>
        <w:t xml:space="preserve">Fer de Lance venom (a </w:t>
      </w:r>
      <w:r>
        <w:t xml:space="preserve">tropical </w:t>
      </w:r>
      <w:r w:rsidRPr="00535505">
        <w:rPr>
          <w:rStyle w:val="StyleUnderline"/>
        </w:rPr>
        <w:t>viper found in the Amazon</w:t>
      </w:r>
      <w:r>
        <w:t xml:space="preserve">), </w:t>
      </w:r>
      <w:r w:rsidRPr="00535505">
        <w:rPr>
          <w:rStyle w:val="StyleUnderline"/>
        </w:rPr>
        <w:t xml:space="preserve">help hundreds of millions of people control hypertension around the world. </w:t>
      </w:r>
      <w:r>
        <w:t xml:space="preserve">This </w:t>
      </w:r>
      <w:r w:rsidRPr="00D44A0B">
        <w:rPr>
          <w:rStyle w:val="StyleUnderline"/>
        </w:rPr>
        <w:t>rich wealth of species brims with promise</w:t>
      </w:r>
      <w:r w:rsidRPr="00535505">
        <w:rPr>
          <w:rStyle w:val="StyleUnderline"/>
        </w:rPr>
        <w:t xml:space="preserve">, awaiting discovery. Leaf cutting ants, are an example. </w:t>
      </w:r>
      <w:r>
        <w:t xml:space="preserve">These </w:t>
      </w:r>
      <w:r w:rsidRPr="00535505">
        <w:rPr>
          <w:rStyle w:val="StyleUnderline"/>
        </w:rPr>
        <w:t xml:space="preserve">ants collect leaves as mulch for their fungus farms, deliberately avoiding those with natural fungicides. Studying the </w:t>
      </w:r>
      <w:proofErr w:type="gramStart"/>
      <w:r w:rsidRPr="00535505">
        <w:rPr>
          <w:rStyle w:val="StyleUnderline"/>
        </w:rPr>
        <w:t>species</w:t>
      </w:r>
      <w:proofErr w:type="gramEnd"/>
      <w:r w:rsidRPr="00535505">
        <w:rPr>
          <w:rStyle w:val="StyleUnderline"/>
        </w:rPr>
        <w:t xml:space="preserve"> they avoid might be a shortcut to identifying new natural fungicides.</w:t>
      </w:r>
      <w:r>
        <w:t xml:space="preserve"> Knowledge of </w:t>
      </w:r>
      <w:r w:rsidRPr="00535505">
        <w:rPr>
          <w:rStyle w:val="StyleUnderline"/>
        </w:rPr>
        <w:t>indigenous populations have a large role to play in uncovering this potential.</w:t>
      </w:r>
      <w:r>
        <w:t xml:space="preserve"> </w:t>
      </w:r>
      <w:r w:rsidRPr="00282507">
        <w:rPr>
          <w:rStyle w:val="StyleUnderline"/>
          <w:highlight w:val="green"/>
        </w:rPr>
        <w:t xml:space="preserve">Biodiversity is </w:t>
      </w:r>
      <w:r w:rsidRPr="00AE4A84">
        <w:rPr>
          <w:rStyle w:val="StyleUnderline"/>
        </w:rPr>
        <w:t>also</w:t>
      </w:r>
      <w:r w:rsidRPr="00282507">
        <w:rPr>
          <w:rStyle w:val="StyleUnderline"/>
          <w:highlight w:val="green"/>
        </w:rPr>
        <w:t xml:space="preserve"> important </w:t>
      </w:r>
      <w:r w:rsidRPr="00AE4A84">
        <w:rPr>
          <w:rStyle w:val="StyleUnderline"/>
        </w:rPr>
        <w:t>locally</w:t>
      </w:r>
      <w:r w:rsidRPr="00535505">
        <w:rPr>
          <w:rStyle w:val="StyleUnderline"/>
        </w:rPr>
        <w:t xml:space="preserve">, constituting a natural capital underpinning many human activities, </w:t>
      </w:r>
      <w:r w:rsidRPr="00282507">
        <w:rPr>
          <w:rStyle w:val="Emphasis"/>
          <w:highlight w:val="green"/>
        </w:rPr>
        <w:t xml:space="preserve">in </w:t>
      </w:r>
      <w:r w:rsidRPr="00D44A0B">
        <w:rPr>
          <w:rStyle w:val="Emphasis"/>
        </w:rPr>
        <w:t>particular</w:t>
      </w:r>
      <w:r w:rsidRPr="00535505">
        <w:rPr>
          <w:rStyle w:val="Emphasis"/>
        </w:rPr>
        <w:t xml:space="preserve"> </w:t>
      </w:r>
      <w:r w:rsidRPr="00282507">
        <w:rPr>
          <w:rStyle w:val="Emphasis"/>
          <w:highlight w:val="green"/>
        </w:rPr>
        <w:t>livelihoods of the world’s poor</w:t>
      </w:r>
      <w:r w:rsidRPr="00535505">
        <w:rPr>
          <w:rStyle w:val="StyleUnderline"/>
        </w:rPr>
        <w:t>. For example, the giant catfish is an important local staple.</w:t>
      </w:r>
    </w:p>
    <w:p w:rsidR="00D248DF" w:rsidRDefault="00D248DF" w:rsidP="00D248DF">
      <w:r w:rsidRPr="00282507">
        <w:rPr>
          <w:rStyle w:val="Emphasis"/>
          <w:highlight w:val="green"/>
        </w:rPr>
        <w:t xml:space="preserve">Amazon biodiversity </w:t>
      </w:r>
      <w:r w:rsidRPr="00282507">
        <w:rPr>
          <w:rStyle w:val="Emphasis"/>
        </w:rPr>
        <w:t xml:space="preserve">also </w:t>
      </w:r>
      <w:r w:rsidRPr="00AE4A84">
        <w:rPr>
          <w:rStyle w:val="Emphasis"/>
        </w:rPr>
        <w:t>plays a critical role</w:t>
      </w:r>
      <w:r w:rsidRPr="00535505">
        <w:rPr>
          <w:rStyle w:val="Emphasis"/>
        </w:rPr>
        <w:t xml:space="preserve"> as part of global systems</w:t>
      </w:r>
      <w:r w:rsidRPr="00282507">
        <w:rPr>
          <w:highlight w:val="green"/>
        </w:rPr>
        <w:t xml:space="preserve">, </w:t>
      </w:r>
      <w:r w:rsidRPr="00282507">
        <w:rPr>
          <w:rStyle w:val="StyleUnderline"/>
          <w:highlight w:val="green"/>
        </w:rPr>
        <w:t>influencing</w:t>
      </w:r>
      <w:r w:rsidRPr="00535505">
        <w:rPr>
          <w:rStyle w:val="StyleUnderline"/>
        </w:rPr>
        <w:t xml:space="preserve"> the global carbon cycle and thus </w:t>
      </w:r>
      <w:r w:rsidRPr="00282507">
        <w:rPr>
          <w:rStyle w:val="Emphasis"/>
          <w:highlight w:val="green"/>
        </w:rPr>
        <w:t>climate change</w:t>
      </w:r>
      <w:r>
        <w:t>, as well as hemispheric hydrological systems, serving as an important anchor for South American climate and rainfall.</w:t>
      </w:r>
    </w:p>
    <w:p w:rsidR="00D248DF" w:rsidRPr="00C95792" w:rsidRDefault="00D248DF" w:rsidP="00D248DF">
      <w:pPr>
        <w:rPr>
          <w:rStyle w:val="StyleUnderline"/>
        </w:rPr>
      </w:pPr>
      <w:r>
        <w:t xml:space="preserve">While most people are familiar with the fact that </w:t>
      </w:r>
      <w:r w:rsidRPr="00C95792">
        <w:rPr>
          <w:rStyle w:val="StyleUnderline"/>
        </w:rPr>
        <w:t xml:space="preserve">the </w:t>
      </w:r>
      <w:r w:rsidRPr="00282507">
        <w:rPr>
          <w:rStyle w:val="StyleUnderline"/>
          <w:highlight w:val="green"/>
        </w:rPr>
        <w:t>Amazon stores large amounts of carbon</w:t>
      </w:r>
      <w:r w:rsidRPr="00C95792">
        <w:rPr>
          <w:rStyle w:val="StyleUnderline"/>
        </w:rPr>
        <w:t xml:space="preserve"> and hence its importance for climate change, can you tell us more about hydrological cycles?</w:t>
      </w:r>
    </w:p>
    <w:p w:rsidR="00D248DF" w:rsidRDefault="00D248DF" w:rsidP="00D248DF">
      <w:r>
        <w:t xml:space="preserve">Few people are aware that </w:t>
      </w:r>
      <w:r w:rsidRPr="00F46784">
        <w:rPr>
          <w:rStyle w:val="StyleUnderline"/>
        </w:rPr>
        <w:t>the Amazon makes about half of its own rainfall</w:t>
      </w:r>
      <w:r w:rsidRPr="00F46784">
        <w:t>,</w:t>
      </w:r>
      <w:r>
        <w:t xml:space="preserve"> </w:t>
      </w:r>
      <w:r w:rsidRPr="00C95792">
        <w:rPr>
          <w:rStyle w:val="StyleUnderline"/>
        </w:rPr>
        <w:t>as well as delivering rainfall as far south as Argentina, supporting agricultural production</w:t>
      </w:r>
      <w:r>
        <w:t xml:space="preserve">. </w:t>
      </w:r>
      <w:r w:rsidRPr="00282507">
        <w:rPr>
          <w:rStyle w:val="StyleUnderline"/>
          <w:highlight w:val="green"/>
        </w:rPr>
        <w:t xml:space="preserve">Failing to maintain </w:t>
      </w:r>
      <w:r w:rsidRPr="00F46784">
        <w:rPr>
          <w:rStyle w:val="StyleUnderline"/>
        </w:rPr>
        <w:t>this</w:t>
      </w:r>
      <w:r w:rsidRPr="00C95792">
        <w:rPr>
          <w:rStyle w:val="StyleUnderline"/>
        </w:rPr>
        <w:t xml:space="preserve"> </w:t>
      </w:r>
      <w:r w:rsidRPr="00F46784">
        <w:rPr>
          <w:rStyle w:val="StyleUnderline"/>
          <w:highlight w:val="green"/>
        </w:rPr>
        <w:t>hydrological</w:t>
      </w:r>
      <w:r w:rsidRPr="00C95792">
        <w:rPr>
          <w:rStyle w:val="StyleUnderline"/>
        </w:rPr>
        <w:t xml:space="preserve"> </w:t>
      </w:r>
      <w:r w:rsidRPr="00282507">
        <w:rPr>
          <w:rStyle w:val="StyleUnderline"/>
          <w:highlight w:val="green"/>
        </w:rPr>
        <w:t>cycle</w:t>
      </w:r>
      <w:r w:rsidRPr="00C95792">
        <w:rPr>
          <w:rStyle w:val="StyleUnderline"/>
        </w:rPr>
        <w:t xml:space="preserve"> could </w:t>
      </w:r>
      <w:r w:rsidRPr="00282507">
        <w:rPr>
          <w:rStyle w:val="StyleUnderline"/>
        </w:rPr>
        <w:t>lead to</w:t>
      </w:r>
      <w:r w:rsidRPr="00C95792">
        <w:rPr>
          <w:rStyle w:val="StyleUnderline"/>
        </w:rPr>
        <w:t xml:space="preserve"> a tipping point </w:t>
      </w:r>
      <w:r w:rsidRPr="00282507">
        <w:rPr>
          <w:rStyle w:val="StyleUnderline"/>
        </w:rPr>
        <w:t>converting parts of the</w:t>
      </w:r>
      <w:r w:rsidRPr="00C95792">
        <w:rPr>
          <w:rStyle w:val="StyleUnderline"/>
        </w:rPr>
        <w:t xml:space="preserve"> tropical forest to dry savannah and maybe caatinga, a semi-arid scrubland formation, as well as </w:t>
      </w:r>
      <w:r w:rsidRPr="00282507">
        <w:rPr>
          <w:rStyle w:val="StyleUnderline"/>
          <w:highlight w:val="green"/>
        </w:rPr>
        <w:t>negatively affect</w:t>
      </w:r>
      <w:r w:rsidRPr="00C95792">
        <w:rPr>
          <w:rStyle w:val="StyleUnderline"/>
        </w:rPr>
        <w:t xml:space="preserve">ing rainfall and </w:t>
      </w:r>
      <w:r w:rsidRPr="00282507">
        <w:rPr>
          <w:rStyle w:val="StyleUnderline"/>
          <w:highlight w:val="green"/>
        </w:rPr>
        <w:t>agriculture</w:t>
      </w:r>
      <w:r w:rsidRPr="00C95792">
        <w:rPr>
          <w:rStyle w:val="StyleUnderline"/>
        </w:rPr>
        <w:t xml:space="preserve"> throughout South America.</w:t>
      </w:r>
      <w:r>
        <w:t xml:space="preserve"> Climate scientist Carlos </w:t>
      </w:r>
      <w:proofErr w:type="spellStart"/>
      <w:r>
        <w:t>Nobre</w:t>
      </w:r>
      <w:proofErr w:type="spellEnd"/>
      <w:r>
        <w:t xml:space="preserve"> and I believe </w:t>
      </w:r>
      <w:r w:rsidRPr="00282507">
        <w:rPr>
          <w:rStyle w:val="Emphasis"/>
          <w:highlight w:val="green"/>
        </w:rPr>
        <w:t xml:space="preserve">we are </w:t>
      </w:r>
      <w:r w:rsidRPr="00282507">
        <w:rPr>
          <w:rStyle w:val="Emphasis"/>
        </w:rPr>
        <w:t>actually</w:t>
      </w:r>
      <w:r w:rsidRPr="00C95792">
        <w:rPr>
          <w:rStyle w:val="Emphasis"/>
        </w:rPr>
        <w:t xml:space="preserve"> </w:t>
      </w:r>
      <w:r w:rsidRPr="00282507">
        <w:rPr>
          <w:rStyle w:val="Emphasis"/>
          <w:highlight w:val="green"/>
        </w:rPr>
        <w:t>close to this tipping point</w:t>
      </w:r>
      <w:r>
        <w:t>, with the 2005, 2010, and 2016 droughts being its first signs. There is good news, however, as recognizing this possibility and engaging in reforestation can build back a margin of safety.</w:t>
      </w:r>
    </w:p>
    <w:p w:rsidR="00D248DF" w:rsidRDefault="00D248DF" w:rsidP="00D248DF">
      <w:r>
        <w:t>What do you see as the main threats to the Amazon and solutions to address them?</w:t>
      </w:r>
    </w:p>
    <w:p w:rsidR="00D248DF" w:rsidRDefault="00D248DF" w:rsidP="00D248DF">
      <w:r>
        <w:t xml:space="preserve">Unfortunately, </w:t>
      </w:r>
      <w:r w:rsidRPr="00282507">
        <w:rPr>
          <w:rStyle w:val="Emphasis"/>
          <w:highlight w:val="green"/>
        </w:rPr>
        <w:t>the Amazon is increasingly under pressure</w:t>
      </w:r>
      <w:r>
        <w:t xml:space="preserve">. While the places most at risk are in the south and south-east (parts of Pará, Mato Grosso and </w:t>
      </w:r>
      <w:proofErr w:type="spellStart"/>
      <w:r>
        <w:t>Rondonia</w:t>
      </w:r>
      <w:proofErr w:type="spellEnd"/>
      <w:r>
        <w:t>), pressures are beginning to emerge elsewhere.</w:t>
      </w:r>
    </w:p>
    <w:p w:rsidR="00D248DF" w:rsidRPr="00535505" w:rsidRDefault="00D248DF" w:rsidP="00D248DF">
      <w:r w:rsidRPr="00D44A0B">
        <w:rPr>
          <w:rStyle w:val="StyleUnderline"/>
        </w:rPr>
        <w:t xml:space="preserve">One of </w:t>
      </w:r>
      <w:r w:rsidRPr="00282507">
        <w:rPr>
          <w:rStyle w:val="StyleUnderline"/>
          <w:highlight w:val="green"/>
        </w:rPr>
        <w:t xml:space="preserve">the biggest problems is </w:t>
      </w:r>
      <w:r w:rsidRPr="00282507">
        <w:rPr>
          <w:rStyle w:val="Emphasis"/>
          <w:highlight w:val="green"/>
        </w:rPr>
        <w:t>deforestation</w:t>
      </w:r>
      <w:r>
        <w:t xml:space="preserve"> </w:t>
      </w:r>
      <w:r w:rsidRPr="00C95792">
        <w:rPr>
          <w:rStyle w:val="StyleUnderline"/>
        </w:rPr>
        <w:t>for cattle ranching or other agriculture</w:t>
      </w:r>
      <w:r>
        <w:t>. Infrastructure development also poses a large threat, especially if some developments proceed as currently conceived. We need to think about alternatives and engage with state governments to create sustainable development models that conserve the forest.</w:t>
      </w:r>
    </w:p>
    <w:p w:rsidR="00D248DF" w:rsidRDefault="00D248DF" w:rsidP="00D248DF">
      <w:pPr>
        <w:pStyle w:val="Heading4"/>
      </w:pPr>
      <w:r>
        <w:t xml:space="preserve">Continued biodiversity loss causes extinction </w:t>
      </w:r>
    </w:p>
    <w:p w:rsidR="00D248DF" w:rsidRPr="0008675E" w:rsidRDefault="00D248DF" w:rsidP="00D248DF">
      <w:pPr>
        <w:rPr>
          <w:rStyle w:val="Style13ptBold"/>
        </w:rPr>
      </w:pPr>
      <w:r>
        <w:rPr>
          <w:rStyle w:val="Style13ptBold"/>
        </w:rPr>
        <w:t xml:space="preserve">Corbett 20 </w:t>
      </w:r>
      <w:r w:rsidRPr="0008675E">
        <w:t xml:space="preserve">[(Jessica,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w:t>
      </w:r>
      <w:proofErr w:type="spellStart"/>
      <w:r w:rsidRPr="0008675E">
        <w:t>EcoWatch</w:t>
      </w:r>
      <w:proofErr w:type="spellEnd"/>
      <w:r w:rsidRPr="0008675E">
        <w:t>, 2/19/2020] BC</w:t>
      </w:r>
      <w:r>
        <w:rPr>
          <w:rStyle w:val="Style13ptBold"/>
        </w:rPr>
        <w:t xml:space="preserve"> </w:t>
      </w:r>
    </w:p>
    <w:p w:rsidR="00D248DF" w:rsidRPr="0008675E" w:rsidRDefault="00D248DF" w:rsidP="00D248DF">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rsidR="00D248DF" w:rsidRPr="009F5BAF" w:rsidRDefault="00D248DF" w:rsidP="00D248DF">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 xml:space="preserve">exploitation </w:t>
      </w:r>
      <w:r w:rsidRPr="00F46784">
        <w:rPr>
          <w:rStyle w:val="StyleUnderline"/>
        </w:rPr>
        <w:t>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D44A0B">
        <w:rPr>
          <w:rStyle w:val="StyleUnderline"/>
        </w:rPr>
        <w:t xml:space="preserve">The loss and </w:t>
      </w:r>
      <w:r w:rsidRPr="00573EB4">
        <w:rPr>
          <w:rStyle w:val="StyleUnderline"/>
          <w:highlight w:val="green"/>
        </w:rPr>
        <w:t>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rsidR="00D248DF" w:rsidRPr="009F5BAF" w:rsidRDefault="00D248DF" w:rsidP="00D248DF">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 xml:space="preserve">biodiversity crisis. </w:t>
      </w:r>
      <w:r w:rsidRPr="00D44A0B">
        <w:rPr>
          <w:rStyle w:val="StyleUnderline"/>
        </w:rPr>
        <w:t>Ambitious targets for conservation</w:t>
      </w:r>
      <w:r w:rsidRPr="00D44A0B">
        <w:rPr>
          <w:sz w:val="12"/>
        </w:rPr>
        <w:t xml:space="preserve"> of land and ocean ecosystems </w:t>
      </w:r>
      <w:r w:rsidRPr="00D44A0B">
        <w:rPr>
          <w:rStyle w:val="StyleUnderline"/>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rsidR="00D248DF" w:rsidRPr="009F5BAF" w:rsidRDefault="00D248DF" w:rsidP="00D248DF">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rsidR="00D248DF" w:rsidRPr="0008675E" w:rsidRDefault="00D248DF" w:rsidP="00D248DF">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F46784">
        <w:rPr>
          <w:rStyle w:val="StyleUnderline"/>
        </w:rPr>
        <w:t>policymakers alike to raise the alarm about</w:t>
      </w:r>
      <w:r w:rsidRPr="0008675E">
        <w:rPr>
          <w:rStyle w:val="StyleUnderline"/>
        </w:rPr>
        <w:t xml:space="preserve"> the consequences of </w:t>
      </w:r>
      <w:r w:rsidRPr="00D44A0B">
        <w:rPr>
          <w:rStyle w:val="StyleUnderline"/>
        </w:rPr>
        <w:t>not acting ambitiously enough to address what experts have called the "</w:t>
      </w:r>
      <w:r w:rsidRPr="00D44A0B">
        <w:rPr>
          <w:rStyle w:val="Emphasis"/>
        </w:rPr>
        <w:t>sixth mass extinction</w:t>
      </w:r>
      <w:r w:rsidRPr="0008675E">
        <w:rPr>
          <w:rStyle w:val="StyleUnderline"/>
        </w:rPr>
        <w:t>."</w:t>
      </w:r>
      <w:r w:rsidRPr="009F5BAF">
        <w:rPr>
          <w:sz w:val="12"/>
        </w:rPr>
        <w:t xml:space="preserve"> U.N. biodiversity chief Elizabeth </w:t>
      </w:r>
      <w:proofErr w:type="spellStart"/>
      <w:r w:rsidRPr="009F5BAF">
        <w:rPr>
          <w:sz w:val="12"/>
        </w:rPr>
        <w:t>Maruma</w:t>
      </w:r>
      <w:proofErr w:type="spellEnd"/>
      <w:r w:rsidRPr="009F5BAF">
        <w:rPr>
          <w:sz w:val="12"/>
        </w:rPr>
        <w:t xml:space="preserve"> </w:t>
      </w:r>
      <w:proofErr w:type="spellStart"/>
      <w:r w:rsidRPr="009F5BAF">
        <w:rPr>
          <w:sz w:val="12"/>
        </w:rPr>
        <w:t>Mrema</w:t>
      </w:r>
      <w:proofErr w:type="spellEnd"/>
      <w:r w:rsidRPr="009F5BAF">
        <w:rPr>
          <w:sz w:val="12"/>
        </w:rPr>
        <w:t xml:space="preserve">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rsidR="00D248DF" w:rsidRPr="00E464F1" w:rsidRDefault="00D248DF" w:rsidP="00D248DF">
      <w:pPr>
        <w:rPr>
          <w:rStyle w:val="Style13ptBold"/>
          <w:b w:val="0"/>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rsidR="00D248DF" w:rsidRDefault="00D248DF" w:rsidP="00D248DF"/>
    <w:p w:rsidR="00D248DF" w:rsidRPr="00AC4611" w:rsidRDefault="00D248DF" w:rsidP="00D248DF">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rsidR="00D248DF" w:rsidRPr="00AC4611" w:rsidRDefault="00D248DF" w:rsidP="00D248DF">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rsidR="00D248DF" w:rsidRPr="00360D1B" w:rsidRDefault="00D248DF" w:rsidP="00D248DF">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with warming in excess of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rsidR="00D248DF" w:rsidRPr="00360D1B" w:rsidRDefault="00D248DF" w:rsidP="00D248DF">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rsidR="00D248DF" w:rsidRPr="00360D1B" w:rsidRDefault="00D248DF" w:rsidP="00D248DF">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rsidR="00D248DF" w:rsidRPr="00360D1B" w:rsidRDefault="00D248DF" w:rsidP="00D248DF">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Warming in excess of 3°C is likely to be a global catastrophe for three major reasons:</w:t>
      </w:r>
    </w:p>
    <w:p w:rsidR="00D248DF" w:rsidRPr="00D73DBA" w:rsidRDefault="00D248DF" w:rsidP="00D248DF">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rsidR="00D248DF" w:rsidRPr="00360D1B" w:rsidRDefault="00D248DF" w:rsidP="00D248DF">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i.e.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rsidR="00D248DF" w:rsidRPr="00D73DBA" w:rsidRDefault="00D248DF" w:rsidP="00D248DF">
      <w:pPr>
        <w:spacing w:line="276" w:lineRule="auto"/>
        <w:rPr>
          <w:b/>
          <w:bCs/>
          <w:szCs w:val="22"/>
        </w:rPr>
      </w:pPr>
      <w:r w:rsidRPr="00360D1B">
        <w:rPr>
          <w:sz w:val="14"/>
        </w:rPr>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rsidR="00D248DF" w:rsidRPr="00360D1B" w:rsidRDefault="00D248DF" w:rsidP="00D248DF">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rsidR="00D248DF" w:rsidRPr="00360D1B" w:rsidRDefault="00D248DF" w:rsidP="00D248DF">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rsidR="00D248DF" w:rsidRPr="00360D1B" w:rsidRDefault="00D248DF" w:rsidP="00D248DF">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rsidR="00D248DF" w:rsidRPr="00360D1B" w:rsidRDefault="00D248DF" w:rsidP="00D248DF">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rsidR="00D248DF" w:rsidRPr="00360D1B" w:rsidRDefault="00D248DF" w:rsidP="00D248DF">
      <w:pPr>
        <w:spacing w:line="276" w:lineRule="auto"/>
        <w:rPr>
          <w:sz w:val="14"/>
        </w:rPr>
      </w:pPr>
      <w:r w:rsidRPr="00360D1B">
        <w:rPr>
          <w:sz w:val="14"/>
        </w:rPr>
        <w:t>Where Do We Go from Here?</w:t>
      </w:r>
    </w:p>
    <w:p w:rsidR="00D248DF" w:rsidRPr="00360D1B" w:rsidRDefault="00D248DF" w:rsidP="00D248DF">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rsidR="00D248DF" w:rsidRPr="00360D1B" w:rsidRDefault="00D248DF" w:rsidP="00D248DF">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rsidR="00D248DF" w:rsidRPr="00D11930" w:rsidRDefault="00D248DF" w:rsidP="00D248DF">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rsidR="00D248DF" w:rsidRPr="00360D1B" w:rsidRDefault="00D248DF" w:rsidP="00D248DF">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rsidR="00D248DF" w:rsidRPr="00360D1B" w:rsidRDefault="00D248DF" w:rsidP="00D248DF">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rsidR="00D248DF" w:rsidRPr="00360D1B" w:rsidRDefault="00D248DF" w:rsidP="00D248DF">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rsidR="00D248DF" w:rsidRPr="00360D1B" w:rsidRDefault="00D248DF" w:rsidP="00D248DF">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rsidR="00D248DF" w:rsidRPr="00360D1B" w:rsidRDefault="00D248DF" w:rsidP="00D248DF">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rsidR="00D248DF" w:rsidRPr="00360D1B" w:rsidRDefault="00D248DF" w:rsidP="00D248DF">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rsidR="00D248DF" w:rsidRPr="00360D1B" w:rsidRDefault="00D248DF" w:rsidP="00D248DF">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rsidR="00D248DF" w:rsidRPr="00360D1B" w:rsidRDefault="00D248DF" w:rsidP="00D248DF">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rsidR="00D248DF" w:rsidRDefault="00D248DF" w:rsidP="00D248DF">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1E0601">
        <w:rPr>
          <w:b/>
          <w:bCs/>
          <w:szCs w:val="22"/>
          <w:highlight w:val="green"/>
          <w:u w:val="single"/>
        </w:rPr>
        <w:t>Declining Arctic sea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rsidR="00D248DF" w:rsidRPr="00D825C8" w:rsidRDefault="00D248DF" w:rsidP="00D248DF">
      <w:pPr>
        <w:pStyle w:val="Heading3"/>
      </w:pPr>
      <w:r w:rsidRPr="00D825C8">
        <w:t>Solvency</w:t>
      </w:r>
    </w:p>
    <w:p w:rsidR="00D248DF" w:rsidRDefault="00D248DF" w:rsidP="00D248DF">
      <w:pPr>
        <w:pStyle w:val="Heading4"/>
      </w:pPr>
      <w:r>
        <w:t xml:space="preserve">Plan: The Federative Republic of Brazil should recognize an unconditional right of workers to strike. </w:t>
      </w:r>
    </w:p>
    <w:p w:rsidR="00D248DF" w:rsidRDefault="00D248DF" w:rsidP="00D248DF">
      <w:pPr>
        <w:pStyle w:val="Heading4"/>
      </w:pPr>
      <w:r>
        <w:t xml:space="preserve">The plan revitalizes labor in Brazil and makes a </w:t>
      </w:r>
      <w:r w:rsidRPr="00761EA7">
        <w:rPr>
          <w:u w:val="single"/>
        </w:rPr>
        <w:t>general strike</w:t>
      </w:r>
      <w:r>
        <w:t xml:space="preserve"> possible </w:t>
      </w:r>
    </w:p>
    <w:p w:rsidR="00D248DF" w:rsidRPr="00BF5B67" w:rsidRDefault="00D248DF" w:rsidP="00D248DF">
      <w:proofErr w:type="spellStart"/>
      <w:r w:rsidRPr="000A47D9">
        <w:rPr>
          <w:rStyle w:val="Style13ptBold"/>
        </w:rPr>
        <w:t>Armengol</w:t>
      </w:r>
      <w:proofErr w:type="spellEnd"/>
      <w:r w:rsidRPr="000A47D9">
        <w:rPr>
          <w:rStyle w:val="Style13ptBold"/>
        </w:rPr>
        <w:t xml:space="preserve"> 15</w:t>
      </w:r>
      <w:r>
        <w:t xml:space="preserve"> [(Pedro, </w:t>
      </w:r>
      <w:r w:rsidRPr="000A47D9">
        <w:t xml:space="preserve">Deputy Secretary of </w:t>
      </w:r>
      <w:proofErr w:type="spellStart"/>
      <w:r w:rsidRPr="000A47D9">
        <w:t>Labour</w:t>
      </w:r>
      <w:proofErr w:type="spellEnd"/>
      <w:r w:rsidRPr="000A47D9">
        <w:t xml:space="preserve"> Relations with the CUT in Sao Paulo, Brazil.</w:t>
      </w:r>
      <w:r>
        <w:t>) “</w:t>
      </w:r>
      <w:r w:rsidRPr="000A47D9">
        <w:t>The right to strike in the public sector in Brazil</w:t>
      </w:r>
      <w:r>
        <w:t xml:space="preserve">,” World PSI, 2/14/15. </w:t>
      </w:r>
      <w:hyperlink r:id="rId17" w:history="1">
        <w:r w:rsidRPr="00FF06A0">
          <w:rPr>
            <w:rStyle w:val="Hyperlink"/>
          </w:rPr>
          <w:t>https://www.world-psi.org/en/right-strike-public-sector-brazil</w:t>
        </w:r>
      </w:hyperlink>
      <w:r>
        <w:t>] RR</w:t>
      </w:r>
    </w:p>
    <w:p w:rsidR="00D248DF" w:rsidRPr="000A47D9" w:rsidRDefault="00D248DF" w:rsidP="00D248DF">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w:t>
      </w:r>
      <w:proofErr w:type="spellStart"/>
      <w:r w:rsidRPr="000A47D9">
        <w:rPr>
          <w:rStyle w:val="StyleUnderline"/>
        </w:rPr>
        <w:t>organise</w:t>
      </w:r>
      <w:proofErr w:type="spellEnd"/>
      <w:r w:rsidRPr="000A47D9">
        <w:rPr>
          <w:rStyle w:val="StyleUnderline"/>
        </w:rPr>
        <w:t xml:space="preserv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rsidR="00D248DF" w:rsidRDefault="00D248DF" w:rsidP="00D248DF">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xml:space="preserve">, even though it is </w:t>
      </w:r>
      <w:proofErr w:type="spellStart"/>
      <w:r>
        <w:t>recognised</w:t>
      </w:r>
      <w:proofErr w:type="spellEnd"/>
      <w:r>
        <w:t xml:space="preserve"> as a collateral instrument and legitimate tool to regulate working conditions.</w:t>
      </w:r>
    </w:p>
    <w:p w:rsidR="00D248DF" w:rsidRPr="0061451B" w:rsidRDefault="00D248DF" w:rsidP="00D248DF">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w:t>
      </w:r>
      <w:proofErr w:type="spellStart"/>
      <w:r>
        <w:t>Labour</w:t>
      </w:r>
      <w:proofErr w:type="spellEnd"/>
      <w:r>
        <w:t xml:space="preserve"> </w:t>
      </w:r>
      <w:proofErr w:type="spellStart"/>
      <w:r>
        <w:t>Organisation</w:t>
      </w:r>
      <w:proofErr w:type="spellEnd"/>
      <w:r>
        <w:t xml:space="preserve">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A23B22">
        <w:rPr>
          <w:rStyle w:val="StyleUnderline"/>
        </w:rPr>
        <w:t>no specific regulation has been adopted</w:t>
      </w:r>
      <w:r w:rsidRPr="000F32FF">
        <w:rPr>
          <w:rStyle w:val="StyleUnderline"/>
          <w:highlight w:val="green"/>
        </w:rPr>
        <w:t>,</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rsidR="00D248DF" w:rsidRPr="000A47D9" w:rsidRDefault="00D248DF" w:rsidP="00D248DF">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w:t>
      </w:r>
      <w:proofErr w:type="spellStart"/>
      <w:r w:rsidRPr="000A47D9">
        <w:rPr>
          <w:rStyle w:val="StyleUnderline"/>
        </w:rPr>
        <w:t>favour</w:t>
      </w:r>
      <w:proofErr w:type="spellEnd"/>
      <w:r w:rsidRPr="000A47D9">
        <w:rPr>
          <w:rStyle w:val="StyleUnderline"/>
        </w:rPr>
        <w:t xml:space="preserve"> of public servants in Brazil have been </w:t>
      </w:r>
      <w:proofErr w:type="spellStart"/>
      <w:r w:rsidRPr="000A47D9">
        <w:rPr>
          <w:rStyle w:val="StyleUnderline"/>
        </w:rPr>
        <w:t>recognised</w:t>
      </w:r>
      <w:proofErr w:type="spellEnd"/>
      <w:r w:rsidRPr="000A47D9">
        <w:rPr>
          <w:rStyle w:val="StyleUnderline"/>
        </w:rPr>
        <w:t xml:space="preserve">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A23B22">
        <w:rPr>
          <w:rStyle w:val="StyleUnderline"/>
        </w:rPr>
        <w:t xml:space="preserve">the right to strike in </w:t>
      </w:r>
      <w:r w:rsidRPr="00131DE7">
        <w:rPr>
          <w:rStyle w:val="StyleUnderline"/>
          <w:highlight w:val="green"/>
        </w:rPr>
        <w:t>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rsidR="00D248DF" w:rsidRDefault="00D248DF" w:rsidP="00D248DF">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compelled to return to work on the basis of</w:t>
      </w:r>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rsidR="00D248DF" w:rsidRPr="000A47D9" w:rsidRDefault="00D248DF" w:rsidP="00D248DF">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judgements that not only expand the list of essential services, but also raise the minimum 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rsidR="00D248DF" w:rsidRPr="000A47D9" w:rsidRDefault="00D248DF" w:rsidP="00D248DF">
      <w:r>
        <w:t xml:space="preserve">Despite the institutional recognition of the right to strike, </w:t>
      </w:r>
      <w:r w:rsidRPr="000A47D9">
        <w:t xml:space="preserve">workers increasingly </w:t>
      </w:r>
      <w:proofErr w:type="spellStart"/>
      <w:r w:rsidRPr="000A47D9">
        <w:t>organise</w:t>
      </w:r>
      <w:proofErr w:type="spellEnd"/>
      <w:r w:rsidRPr="000A47D9">
        <w:t xml:space="preserve"> protests in the form of work stoppages whereas public administrations refuse to negotiate.</w:t>
      </w:r>
    </w:p>
    <w:p w:rsidR="00D248DF" w:rsidRDefault="00D248DF" w:rsidP="00D248DF">
      <w:r>
        <w:t xml:space="preserve">On 11 November 2014, </w:t>
      </w:r>
      <w:r w:rsidRPr="000A47D9">
        <w:rPr>
          <w:rStyle w:val="StyleUnderline"/>
        </w:rPr>
        <w:t>the Conservative party of the Brazilian parliament</w:t>
      </w:r>
      <w:r>
        <w:t xml:space="preserve">, without any prior dialogue or negotiation with public employees’ </w:t>
      </w:r>
      <w:proofErr w:type="spellStart"/>
      <w:r>
        <w:t>organisations</w:t>
      </w:r>
      <w:proofErr w:type="spellEnd"/>
      <w:r>
        <w:t xml:space="preserve">, </w:t>
      </w:r>
      <w:r w:rsidRPr="000A47D9">
        <w:rPr>
          <w:rStyle w:val="StyleUnderline"/>
        </w:rPr>
        <w:t>adopted a draft bill that deals with the ‘regulation of the right to strike of public servants’</w:t>
      </w:r>
      <w:r>
        <w:t xml:space="preserve"> in the Joint Committee for Federal Law Consolidation and</w:t>
      </w:r>
    </w:p>
    <w:p w:rsidR="00D248DF" w:rsidRDefault="00D248DF" w:rsidP="00D248DF">
      <w:r>
        <w:t>Regulation of the Constitution. We would like to highlight the following aspects on the aforementioned draft bill:</w:t>
      </w:r>
    </w:p>
    <w:p w:rsidR="00D248DF" w:rsidRPr="000A47D9" w:rsidRDefault="00D248DF" w:rsidP="00D248DF">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rsidR="00D248DF" w:rsidRPr="000A47D9" w:rsidRDefault="00D248DF" w:rsidP="00D248DF">
      <w:pPr>
        <w:rPr>
          <w:rStyle w:val="StyleUnderline"/>
        </w:rPr>
      </w:pPr>
      <w:r w:rsidRPr="000A47D9">
        <w:rPr>
          <w:rStyle w:val="StyleUnderline"/>
        </w:rPr>
        <w:t xml:space="preserve">The draft wants to define ‘ways to break strikes’ which entail a clear intervention in the form of </w:t>
      </w:r>
      <w:proofErr w:type="spellStart"/>
      <w:r w:rsidRPr="000A47D9">
        <w:rPr>
          <w:rStyle w:val="StyleUnderline"/>
        </w:rPr>
        <w:t>organisation</w:t>
      </w:r>
      <w:proofErr w:type="spellEnd"/>
      <w:r w:rsidRPr="000A47D9">
        <w:rPr>
          <w:rStyle w:val="StyleUnderline"/>
        </w:rPr>
        <w:t xml:space="preserve"> and </w:t>
      </w:r>
      <w:proofErr w:type="spellStart"/>
      <w:r w:rsidRPr="000A47D9">
        <w:rPr>
          <w:rStyle w:val="StyleUnderline"/>
        </w:rPr>
        <w:t>mobilisation</w:t>
      </w:r>
      <w:proofErr w:type="spellEnd"/>
      <w:r w:rsidRPr="000A47D9">
        <w:rPr>
          <w:rStyle w:val="StyleUnderline"/>
        </w:rPr>
        <w:t xml:space="preserve"> dynamics impacting on the principle of freedom and </w:t>
      </w:r>
      <w:proofErr w:type="spellStart"/>
      <w:r w:rsidRPr="000A47D9">
        <w:rPr>
          <w:rStyle w:val="StyleUnderline"/>
        </w:rPr>
        <w:t>organisational</w:t>
      </w:r>
      <w:proofErr w:type="spellEnd"/>
      <w:r w:rsidRPr="000A47D9">
        <w:rPr>
          <w:rStyle w:val="StyleUnderline"/>
        </w:rPr>
        <w:t xml:space="preserve"> autonomy, constitutionally guaranteed.</w:t>
      </w:r>
      <w:r>
        <w:t xml:space="preserve"> The strike is not an ‘end’ for the union, but </w:t>
      </w:r>
      <w:r w:rsidRPr="000A47D9">
        <w:rPr>
          <w:rStyle w:val="StyleUnderline"/>
        </w:rPr>
        <w:t>a means and instrument of struggle.</w:t>
      </w:r>
    </w:p>
    <w:p w:rsidR="00D248DF" w:rsidRDefault="00D248DF" w:rsidP="00D248DF">
      <w:r>
        <w:t>The draft foresees that workers must inform the government at least 10 days before the beginning of the strike. Unions consider that 72 hours is a reasonable time;</w:t>
      </w:r>
    </w:p>
    <w:p w:rsidR="00D248DF" w:rsidRDefault="00D248DF" w:rsidP="00D248DF">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proofErr w:type="spellStart"/>
      <w:r w:rsidRPr="00131DE7">
        <w:rPr>
          <w:rStyle w:val="StyleUnderline"/>
          <w:highlight w:val="green"/>
        </w:rPr>
        <w:t>penalise</w:t>
      </w:r>
      <w:proofErr w:type="spellEnd"/>
      <w:r w:rsidRPr="00131DE7">
        <w:rPr>
          <w:rStyle w:val="StyleUnderline"/>
          <w:highlight w:val="green"/>
        </w:rPr>
        <w:t xml:space="preserv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so as to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 xml:space="preserve">break the strength of joint </w:t>
      </w:r>
      <w:proofErr w:type="gramStart"/>
      <w:r w:rsidRPr="00131DE7">
        <w:rPr>
          <w:rStyle w:val="Emphasis"/>
          <w:highlight w:val="green"/>
        </w:rPr>
        <w:t>positions</w:t>
      </w:r>
      <w:r w:rsidRPr="000A47D9">
        <w:rPr>
          <w:rStyle w:val="Emphasis"/>
        </w:rPr>
        <w:t>,</w:t>
      </w:r>
      <w:r w:rsidRPr="000A47D9">
        <w:rPr>
          <w:rStyle w:val="StyleUnderline"/>
        </w:rPr>
        <w:t xml:space="preserve"> and</w:t>
      </w:r>
      <w:proofErr w:type="gramEnd"/>
      <w:r w:rsidRPr="000A47D9">
        <w:rPr>
          <w:rStyle w:val="StyleUnderline"/>
        </w:rPr>
        <w:t xml:space="preserve"> opens space for summary dismissals</w:t>
      </w:r>
      <w:r>
        <w:t>.</w:t>
      </w:r>
    </w:p>
    <w:p w:rsidR="00D248DF" w:rsidRPr="000A47D9" w:rsidRDefault="00D248DF" w:rsidP="00D248DF">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w:t>
      </w:r>
      <w:proofErr w:type="gramStart"/>
      <w:r>
        <w:t>coverage .</w:t>
      </w:r>
      <w:proofErr w:type="gramEnd"/>
      <w:r>
        <w:t xml:space="preserve"> This would </w:t>
      </w:r>
      <w:proofErr w:type="gramStart"/>
      <w:r>
        <w:t>means</w:t>
      </w:r>
      <w:proofErr w:type="gramEnd"/>
      <w:r>
        <w:t xml:space="preserve"> </w:t>
      </w:r>
      <w:r w:rsidRPr="000A47D9">
        <w:rPr>
          <w:rStyle w:val="StyleUnderline"/>
        </w:rPr>
        <w:t xml:space="preserve">the consolidation of the total restriction policy to exercise the right to strike of public employees in Brazil, which for now is </w:t>
      </w:r>
      <w:proofErr w:type="spellStart"/>
      <w:r w:rsidRPr="000A47D9">
        <w:rPr>
          <w:rStyle w:val="StyleUnderline"/>
        </w:rPr>
        <w:t>recognised</w:t>
      </w:r>
      <w:proofErr w:type="spellEnd"/>
      <w:r w:rsidRPr="000A47D9">
        <w:rPr>
          <w:rStyle w:val="StyleUnderline"/>
        </w:rPr>
        <w:t xml:space="preserve"> in the constitution.</w:t>
      </w:r>
    </w:p>
    <w:p w:rsidR="00D248DF" w:rsidRDefault="00D248DF" w:rsidP="00D248DF">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rsidR="00D248DF" w:rsidRDefault="00D248DF" w:rsidP="00D248DF">
      <w:pPr>
        <w:rPr>
          <w:rStyle w:val="Emphasis"/>
        </w:rPr>
      </w:pPr>
      <w:r>
        <w:t xml:space="preserve">The draft includes the provision to ‘prohibit conducting strikes sixty days before the elections of the president, governors, senators, state and federal Deputies, Mayors and </w:t>
      </w:r>
      <w:proofErr w:type="spellStart"/>
      <w:r>
        <w:t>Councillors</w:t>
      </w:r>
      <w:proofErr w:type="spellEnd"/>
      <w:r>
        <w:t xml:space="preserve">’. In a country where we have two elections every two years, </w:t>
      </w:r>
      <w:r w:rsidRPr="000F32FF">
        <w:rPr>
          <w:rStyle w:val="Emphasis"/>
        </w:rPr>
        <w:t>this is another intervention in the freedom and autonomy o</w:t>
      </w:r>
      <w:r w:rsidRPr="000F32FF">
        <w:rPr>
          <w:rStyle w:val="StyleUnderline"/>
        </w:rPr>
        <w:t xml:space="preserve">f </w:t>
      </w:r>
      <w:proofErr w:type="spellStart"/>
      <w:r w:rsidRPr="000F32FF">
        <w:rPr>
          <w:rStyle w:val="StyleUnderline"/>
        </w:rPr>
        <w:t>organisation</w:t>
      </w:r>
      <w:proofErr w:type="spellEnd"/>
      <w:r w:rsidRPr="000F32FF">
        <w:rPr>
          <w:rStyle w:val="StyleUnderline"/>
        </w:rPr>
        <w:t xml:space="preserve">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proofErr w:type="gramStart"/>
      <w:r w:rsidRPr="00131DE7">
        <w:rPr>
          <w:rStyle w:val="Emphasis"/>
          <w:highlight w:val="green"/>
        </w:rPr>
        <w:t>law-makers</w:t>
      </w:r>
      <w:proofErr w:type="gramEnd"/>
      <w:r w:rsidRPr="00131DE7">
        <w:rPr>
          <w:rStyle w:val="Emphasis"/>
          <w:highlight w:val="green"/>
        </w:rPr>
        <w:t xml:space="preserve"> to</w:t>
      </w:r>
      <w:r w:rsidRPr="000A47D9">
        <w:rPr>
          <w:rStyle w:val="Emphasis"/>
        </w:rPr>
        <w:t xml:space="preserve"> </w:t>
      </w:r>
      <w:r w:rsidRPr="00131DE7">
        <w:rPr>
          <w:rStyle w:val="Emphasis"/>
          <w:highlight w:val="green"/>
        </w:rPr>
        <w:t>improve the current system</w:t>
      </w:r>
      <w:r w:rsidRPr="000A47D9">
        <w:rPr>
          <w:rStyle w:val="Emphasis"/>
        </w:rPr>
        <w:t xml:space="preserve"> and to </w:t>
      </w:r>
      <w:proofErr w:type="spellStart"/>
      <w:r w:rsidRPr="000A47D9">
        <w:rPr>
          <w:rStyle w:val="Emphasis"/>
        </w:rPr>
        <w:t>favour</w:t>
      </w:r>
      <w:proofErr w:type="spellEnd"/>
      <w:r w:rsidRPr="000A47D9">
        <w:rPr>
          <w:rStyle w:val="Emphasis"/>
        </w:rPr>
        <w:t xml:space="preserve"> the resolution of conflicts.</w:t>
      </w:r>
      <w:r>
        <w:t xml:space="preserve"> </w:t>
      </w:r>
      <w:r w:rsidRPr="000A47D9">
        <w:rPr>
          <w:rStyle w:val="StyleUnderline"/>
        </w:rPr>
        <w:t xml:space="preserve">At the moment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clashing with the constitutional 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making a contribution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has to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rsidR="00D248DF" w:rsidRPr="00A355C6" w:rsidRDefault="00D248DF" w:rsidP="00D248DF">
      <w:pPr>
        <w:pStyle w:val="Heading3"/>
        <w:rPr>
          <w:rFonts w:cs="Calibri"/>
          <w:color w:val="000000" w:themeColor="text1"/>
        </w:rPr>
      </w:pPr>
      <w:r w:rsidRPr="00A355C6">
        <w:rPr>
          <w:rFonts w:cs="Calibri"/>
          <w:color w:val="000000" w:themeColor="text1"/>
        </w:rPr>
        <w:t>Framing</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D248DF" w:rsidRPr="00A355C6" w:rsidRDefault="00D248DF" w:rsidP="00D248D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D248DF" w:rsidRPr="00A355C6" w:rsidRDefault="00D248DF" w:rsidP="00D248D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D248DF" w:rsidRPr="00A355C6" w:rsidRDefault="00D248DF" w:rsidP="00D248D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D248DF" w:rsidRPr="00A355C6" w:rsidRDefault="00D248DF" w:rsidP="00D248D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D248DF" w:rsidRPr="00A355C6" w:rsidRDefault="00D248DF" w:rsidP="00D248D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8A184A" w:rsidRDefault="00D248DF" w:rsidP="00D248DF">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sidR="00551890">
        <w:rPr>
          <w:rFonts w:eastAsia="Yu Gothic Light"/>
          <w:b/>
          <w:bCs/>
          <w:color w:val="000000" w:themeColor="text1"/>
          <w:szCs w:val="26"/>
        </w:rPr>
        <w:t xml:space="preserve"> </w:t>
      </w:r>
    </w:p>
    <w:p w:rsidR="00D248DF" w:rsidRPr="00A355C6" w:rsidRDefault="00D248DF" w:rsidP="00D248DF">
      <w:pPr>
        <w:keepNext/>
        <w:keepLines/>
        <w:spacing w:before="40"/>
        <w:outlineLvl w:val="3"/>
        <w:rPr>
          <w:rFonts w:eastAsia="Yu Gothic Light"/>
          <w:b/>
          <w:bCs/>
          <w:color w:val="000000" w:themeColor="text1"/>
          <w:sz w:val="24"/>
        </w:rPr>
      </w:pPr>
      <w:bookmarkStart w:id="0" w:name="_GoBack"/>
      <w:bookmarkEnd w:id="0"/>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00551890">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8A184A" w:rsidRDefault="00D248DF" w:rsidP="00D248DF">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sidR="00551890">
        <w:rPr>
          <w:rFonts w:eastAsiaTheme="majorEastAsia"/>
          <w:b/>
          <w:bCs/>
          <w:color w:val="000000" w:themeColor="text1"/>
          <w:sz w:val="26"/>
          <w:szCs w:val="26"/>
        </w:rPr>
        <w:t xml:space="preserve">  </w:t>
      </w:r>
    </w:p>
    <w:p w:rsidR="00D248DF" w:rsidRPr="00A355C6" w:rsidRDefault="00D248DF" w:rsidP="00D248DF">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sidR="00551890">
        <w:rPr>
          <w:color w:val="000000" w:themeColor="text1"/>
        </w:rPr>
        <w:t xml:space="preserve"> </w:t>
      </w:r>
      <w:r w:rsidRPr="00A355C6">
        <w:rPr>
          <w:color w:val="000000" w:themeColor="text1"/>
        </w:rPr>
        <w:t xml:space="preserve"> Forthcoming book (Global Policy). MP. http://www.existenti...org/concept.pdf</w:t>
      </w:r>
      <w:r w:rsidR="00551890">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sidR="00551890">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sidR="00551890">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00551890">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sidR="00551890">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sidR="00551890">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sidR="00551890">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sidR="00551890">
        <w:rPr>
          <w:color w:val="000000" w:themeColor="text1"/>
        </w:rPr>
        <w:t xml:space="preserve"> </w:t>
      </w:r>
      <w:r w:rsidRPr="00A355C6">
        <w:rPr>
          <w:color w:val="000000" w:themeColor="text1"/>
        </w:rPr>
        <w:t xml:space="preserve">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w:t>
      </w:r>
      <w:r w:rsidR="00551890">
        <w:rPr>
          <w:color w:val="000000" w:themeColor="text1"/>
        </w:rPr>
        <w:t xml:space="preserve"> </w:t>
      </w:r>
      <w:r w:rsidRPr="00A355C6">
        <w:rPr>
          <w:color w:val="000000" w:themeColor="text1"/>
        </w:rPr>
        <w:t xml:space="preserve"> 52</w:t>
      </w:r>
      <w:r w:rsidR="00551890">
        <w:rPr>
          <w:color w:val="000000" w:themeColor="text1"/>
        </w:rPr>
        <w:t xml:space="preserve"> </w:t>
      </w:r>
      <w:r w:rsidRPr="00A355C6">
        <w:rPr>
          <w:color w:val="000000" w:themeColor="text1"/>
        </w:rPr>
        <w:t xml:space="preserve"> lives of ordinary length) makes the same point even</w:t>
      </w:r>
      <w:r w:rsidR="00551890">
        <w:rPr>
          <w:color w:val="000000" w:themeColor="text1"/>
        </w:rPr>
        <w:t xml:space="preserve">  </w:t>
      </w:r>
      <w:r w:rsidRPr="00A355C6">
        <w:rPr>
          <w:color w:val="000000" w:themeColor="text1"/>
        </w:rPr>
        <w:t xml:space="preserve"> more starkly.</w:t>
      </w:r>
      <w:r w:rsidR="00551890">
        <w:rPr>
          <w:color w:val="000000" w:themeColor="text1"/>
        </w:rPr>
        <w:t xml:space="preserve"> </w:t>
      </w:r>
      <w:r w:rsidRPr="00A355C6">
        <w:rPr>
          <w:color w:val="000000" w:themeColor="text1"/>
        </w:rPr>
        <w:t xml:space="preserve"> Even if we give this allegedly lower bound on the cumulative output potential of a</w:t>
      </w:r>
      <w:r w:rsidR="00551890">
        <w:rPr>
          <w:color w:val="000000" w:themeColor="text1"/>
        </w:rPr>
        <w:t xml:space="preserve">  </w:t>
      </w:r>
      <w:r w:rsidRPr="00A355C6">
        <w:rPr>
          <w:color w:val="000000" w:themeColor="text1"/>
        </w:rPr>
        <w:t xml:space="preserve"> technologically mature civilization a mere 1% chance of being correct, we find that the expected</w:t>
      </w:r>
      <w:r w:rsidR="00551890">
        <w:rPr>
          <w:color w:val="000000" w:themeColor="text1"/>
        </w:rPr>
        <w:t xml:space="preserve">  </w:t>
      </w:r>
      <w:r w:rsidRPr="00A355C6">
        <w:rPr>
          <w:color w:val="000000" w:themeColor="text1"/>
        </w:rPr>
        <w:t xml:space="preserve"> value of reducing existential risk by a mere one billionth of one billionth of one percentage point is worth</w:t>
      </w:r>
      <w:r w:rsidR="00551890">
        <w:rPr>
          <w:color w:val="000000" w:themeColor="text1"/>
        </w:rPr>
        <w:t xml:space="preserve">  </w:t>
      </w:r>
      <w:r w:rsidRPr="00A355C6">
        <w:rPr>
          <w:color w:val="000000" w:themeColor="text1"/>
        </w:rPr>
        <w:t xml:space="preserve"> a hundred billion times as much as a billion human lives.</w:t>
      </w:r>
      <w:r w:rsidR="00551890">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sidR="00551890">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sidR="00551890">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00551890">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sidR="00551890">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w:t>
      </w:r>
      <w:r w:rsidR="00551890">
        <w:rPr>
          <w:color w:val="000000" w:themeColor="text1"/>
        </w:rPr>
        <w:t xml:space="preserve">  </w:t>
      </w:r>
      <w:r w:rsidRPr="00A355C6">
        <w:rPr>
          <w:color w:val="000000" w:themeColor="text1"/>
        </w:rPr>
        <w:t xml:space="preserve"> certainly larger than the positive value of the direct benefit of such an action.</w:t>
      </w:r>
      <w:r w:rsidR="00551890">
        <w:rPr>
          <w:color w:val="000000" w:themeColor="text1"/>
          <w:sz w:val="26"/>
          <w:szCs w:val="26"/>
          <w:u w:color="1E1E1E"/>
        </w:rPr>
        <w:t xml:space="preserve"> </w:t>
      </w:r>
      <w:r w:rsidRPr="00A355C6">
        <w:rPr>
          <w:color w:val="000000" w:themeColor="text1"/>
          <w:sz w:val="26"/>
          <w:szCs w:val="26"/>
          <w:u w:color="1E1E1E"/>
        </w:rPr>
        <w:t xml:space="preserve"> </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3"/>
  </w:num>
  <w:num w:numId="15">
    <w:abstractNumId w:val="19"/>
  </w:num>
  <w:num w:numId="16">
    <w:abstractNumId w:val="12"/>
  </w:num>
  <w:num w:numId="17">
    <w:abstractNumId w:val="16"/>
  </w:num>
  <w:num w:numId="18">
    <w:abstractNumId w:val="17"/>
  </w:num>
  <w:num w:numId="19">
    <w:abstractNumId w:val="21"/>
  </w:num>
  <w:num w:numId="20">
    <w:abstractNumId w:val="18"/>
  </w:num>
  <w:num w:numId="21">
    <w:abstractNumId w:val="15"/>
  </w:num>
  <w:num w:numId="22">
    <w:abstractNumId w:val="25"/>
  </w:num>
  <w:num w:numId="23">
    <w:abstractNumId w:val="26"/>
  </w:num>
  <w:num w:numId="24">
    <w:abstractNumId w:val="24"/>
  </w:num>
  <w:num w:numId="25">
    <w:abstractNumId w:val="22"/>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4A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89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AA1"/>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84A"/>
    <w:rsid w:val="008A1A9C"/>
    <w:rsid w:val="008A4633"/>
    <w:rsid w:val="008B032E"/>
    <w:rsid w:val="008C0FA2"/>
    <w:rsid w:val="008C2342"/>
    <w:rsid w:val="008C77B6"/>
    <w:rsid w:val="008D1B91"/>
    <w:rsid w:val="008D724A"/>
    <w:rsid w:val="008E7A3E"/>
    <w:rsid w:val="008F41FD"/>
    <w:rsid w:val="008F4479"/>
    <w:rsid w:val="008F4BA0"/>
    <w:rsid w:val="00901726"/>
    <w:rsid w:val="009061A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3B2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A8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B55F3"/>
    <w:rsid w:val="00CC7A4E"/>
    <w:rsid w:val="00CD1359"/>
    <w:rsid w:val="00CD4C83"/>
    <w:rsid w:val="00D01EDC"/>
    <w:rsid w:val="00D078AA"/>
    <w:rsid w:val="00D10058"/>
    <w:rsid w:val="00D11978"/>
    <w:rsid w:val="00D15E30"/>
    <w:rsid w:val="00D16129"/>
    <w:rsid w:val="00D248D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96D"/>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784"/>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81C183"/>
  <w14:defaultImageDpi w14:val="300"/>
  <w15:docId w15:val="{0A18DB71-A9F1-6741-BC5D-411BE76D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8A184A"/>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8A18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A18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A18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A184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E4A8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A18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184A"/>
  </w:style>
  <w:style w:type="character" w:customStyle="1" w:styleId="Heading1Char">
    <w:name w:val="Heading 1 Char"/>
    <w:aliases w:val="Pocket Char"/>
    <w:basedOn w:val="DefaultParagraphFont"/>
    <w:link w:val="Heading1"/>
    <w:uiPriority w:val="9"/>
    <w:rsid w:val="008A184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A184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A184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A18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A184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8A184A"/>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8A184A"/>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8A184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A184A"/>
    <w:rPr>
      <w:color w:val="auto"/>
      <w:u w:val="none"/>
    </w:rPr>
  </w:style>
  <w:style w:type="paragraph" w:styleId="DocumentMap">
    <w:name w:val="Document Map"/>
    <w:basedOn w:val="Normal"/>
    <w:link w:val="DocumentMapChar"/>
    <w:uiPriority w:val="99"/>
    <w:semiHidden/>
    <w:unhideWhenUsed/>
    <w:rsid w:val="008A18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184A"/>
    <w:rPr>
      <w:rFonts w:ascii="Lucida Grande" w:hAnsi="Lucida Grande" w:cs="Lucida Grande"/>
    </w:rPr>
  </w:style>
  <w:style w:type="character" w:customStyle="1" w:styleId="Heading5Char">
    <w:name w:val="Heading 5 Char"/>
    <w:basedOn w:val="DefaultParagraphFont"/>
    <w:link w:val="Heading5"/>
    <w:uiPriority w:val="9"/>
    <w:semiHidden/>
    <w:rsid w:val="00AE4A84"/>
    <w:rPr>
      <w:rFonts w:asciiTheme="majorHAnsi" w:eastAsiaTheme="majorEastAsia" w:hAnsiTheme="majorHAnsi" w:cstheme="majorBidi"/>
      <w:color w:val="365F91" w:themeColor="accent1" w:themeShade="BF"/>
      <w:sz w:val="16"/>
    </w:rPr>
  </w:style>
  <w:style w:type="character" w:styleId="UnresolvedMention">
    <w:name w:val="Unresolved Mention"/>
    <w:basedOn w:val="DefaultParagraphFont"/>
    <w:uiPriority w:val="99"/>
    <w:semiHidden/>
    <w:unhideWhenUsed/>
    <w:rsid w:val="00AE4A84"/>
    <w:rPr>
      <w:color w:val="605E5C"/>
      <w:shd w:val="clear" w:color="auto" w:fill="E1DFDD"/>
    </w:rPr>
  </w:style>
  <w:style w:type="paragraph" w:customStyle="1" w:styleId="textbold">
    <w:name w:val="text bold"/>
    <w:basedOn w:val="Normal"/>
    <w:link w:val="Emphasis"/>
    <w:uiPriority w:val="20"/>
    <w:qFormat/>
    <w:rsid w:val="00AE4A84"/>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AE4A84"/>
    <w:rPr>
      <w:b/>
      <w:bCs/>
    </w:rPr>
  </w:style>
  <w:style w:type="paragraph" w:customStyle="1" w:styleId="Analytic">
    <w:name w:val="Analytic"/>
    <w:basedOn w:val="Normal"/>
    <w:autoRedefine/>
    <w:qFormat/>
    <w:rsid w:val="00AE4A84"/>
    <w:rPr>
      <w:b/>
      <w:bCs/>
      <w:color w:val="404040" w:themeColor="text1" w:themeTint="BF"/>
      <w:sz w:val="26"/>
      <w:szCs w:val="26"/>
    </w:rPr>
  </w:style>
  <w:style w:type="paragraph" w:customStyle="1" w:styleId="Emphasis1">
    <w:name w:val="Emphasis1"/>
    <w:basedOn w:val="Normal"/>
    <w:autoRedefine/>
    <w:uiPriority w:val="20"/>
    <w:qFormat/>
    <w:rsid w:val="00AE4A8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AE4A84"/>
  </w:style>
  <w:style w:type="paragraph" w:styleId="ListParagraph">
    <w:name w:val="List Paragraph"/>
    <w:aliases w:val="6 font"/>
    <w:basedOn w:val="Normal"/>
    <w:uiPriority w:val="34"/>
    <w:qFormat/>
    <w:rsid w:val="00AE4A84"/>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E4A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E4A84"/>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E4A84"/>
    <w:rPr>
      <w:b/>
      <w:bCs/>
      <w:strike w:val="0"/>
      <w:dstrike w:val="0"/>
      <w:sz w:val="24"/>
      <w:u w:val="none"/>
      <w:effect w:val="none"/>
    </w:rPr>
  </w:style>
  <w:style w:type="character" w:customStyle="1" w:styleId="m489902567989944824gmail-style13ptbold">
    <w:name w:val="m_489902567989944824gmail-style13ptbold"/>
    <w:basedOn w:val="DefaultParagraphFont"/>
    <w:rsid w:val="00AE4A84"/>
  </w:style>
  <w:style w:type="character" w:customStyle="1" w:styleId="m489902567989944824gmail-styleunderline">
    <w:name w:val="m_489902567989944824gmail-styleunderline"/>
    <w:basedOn w:val="DefaultParagraphFont"/>
    <w:rsid w:val="00AE4A84"/>
  </w:style>
  <w:style w:type="character" w:customStyle="1" w:styleId="TitleChar">
    <w:name w:val="Title Char"/>
    <w:aliases w:val="Cites and Cards Char,UNDERLINE Char,Bold Underlined Char,Block Heading Char,title Char,Read This Char"/>
    <w:link w:val="Title"/>
    <w:uiPriority w:val="1"/>
    <w:qFormat/>
    <w:rsid w:val="00AE4A84"/>
    <w:rPr>
      <w:bCs/>
      <w:sz w:val="20"/>
      <w:u w:val="single"/>
    </w:rPr>
  </w:style>
  <w:style w:type="paragraph" w:styleId="Title">
    <w:name w:val="Title"/>
    <w:aliases w:val="Cites and Cards,UNDERLINE,Bold Underlined,Block Heading,title,Read This"/>
    <w:basedOn w:val="Normal"/>
    <w:next w:val="Normal"/>
    <w:link w:val="TitleChar"/>
    <w:uiPriority w:val="1"/>
    <w:qFormat/>
    <w:rsid w:val="00AE4A84"/>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AE4A84"/>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E4A8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AE4A84"/>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international/499817-brazils-dark-cloud-over-the-global-econom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xdev.org/topic/labour-markets-migration/how-rising-minimum-wage-reduced-earnings-inequality-brazil" TargetMode="External"/><Relationship Id="rId17" Type="http://schemas.openxmlformats.org/officeDocument/2006/relationships/hyperlink" Target="https://www.world-psi.org/en/right-strike-public-sector-brazil" TargetMode="External"/><Relationship Id="rId2" Type="http://schemas.openxmlformats.org/officeDocument/2006/relationships/customXml" Target="../customXml/item2.xml"/><Relationship Id="rId16" Type="http://schemas.openxmlformats.org/officeDocument/2006/relationships/hyperlink" Target="https://www.worldbank.org/en/news/feature/2019/05/22/why-the-amazons-biodiversity-is-critical-for-the-glo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pdf/23060121.pdf?refreqid=excelsior%3Ac90e15c12fee1b9a485edf8dfd02f696" TargetMode="External"/><Relationship Id="rId5" Type="http://schemas.openxmlformats.org/officeDocument/2006/relationships/numbering" Target="numbering.xml"/><Relationship Id="rId15" Type="http://schemas.openxmlformats.org/officeDocument/2006/relationships/hyperlink" Target="https://www.rollingstone.com/politics/politics-features/jair-bolsonaro-rainforest-destruction-1180129/" TargetMode="External"/><Relationship Id="rId10" Type="http://schemas.openxmlformats.org/officeDocument/2006/relationships/hyperlink" Target="https://www.americasquarterly.org/article/inequality-is-brazils-achilles-hee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sws.org/en/articles/2021/11/13/braz-n13.html" TargetMode="External"/><Relationship Id="rId14" Type="http://schemas.openxmlformats.org/officeDocument/2006/relationships/hyperlink" Target="https://inthesetimes.com/article/jair-bolsonaro-war-on-brazils-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0C6DEF-A833-6C4C-B7CD-702A883B5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64</TotalTime>
  <Pages>1</Pages>
  <Words>17464</Words>
  <Characters>99548</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7</cp:revision>
  <dcterms:created xsi:type="dcterms:W3CDTF">2021-11-20T05:56:00Z</dcterms:created>
  <dcterms:modified xsi:type="dcterms:W3CDTF">2021-11-21T16:21:00Z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