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14958232" w14:textId="77777777" w:rsidR="00C06367" w:rsidRPr="00B4163D" w:rsidRDefault="00C06367" w:rsidP="00C06367">
      <w:pPr>
        <w:pStyle w:val="Heading2"/>
      </w:pPr>
      <w:r>
        <w:t>AC</w:t>
      </w:r>
    </w:p>
    <w:p w14:paraId="46B06C77" w14:textId="77777777" w:rsidR="00C06367" w:rsidRDefault="00C06367" w:rsidP="00C06367">
      <w:pPr>
        <w:pStyle w:val="Heading3"/>
      </w:pPr>
      <w:r>
        <w:t>1AC – Plan</w:t>
      </w:r>
    </w:p>
    <w:p w14:paraId="793DE2D3" w14:textId="14FB7D2F" w:rsidR="00C06367" w:rsidRPr="00B4163D" w:rsidRDefault="00C06367" w:rsidP="00C06367">
      <w:pPr>
        <w:pStyle w:val="Heading4"/>
      </w:pPr>
      <w:r>
        <w:t xml:space="preserve">Plan: </w:t>
      </w:r>
      <w:r w:rsidR="00B9006A" w:rsidRPr="00B9006A">
        <w:t>Plan: The People’s Republic of China should ban the appropriation of outer space by private entities.</w:t>
      </w:r>
      <w:bookmarkStart w:id="0" w:name="_GoBack"/>
      <w:bookmarkEnd w:id="0"/>
      <w:r>
        <w:t xml:space="preserve"> </w:t>
      </w:r>
    </w:p>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77777777"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the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LinkSpace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r w:rsidRPr="00A77938">
        <w:rPr>
          <w:rStyle w:val="StyleUnderline"/>
        </w:rPr>
        <w:t>Spacety</w:t>
      </w:r>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D502F5" w14:textId="77777777" w:rsidR="00C06367" w:rsidRPr="00680538" w:rsidRDefault="00C06367" w:rsidP="00C06367">
      <w:pPr>
        <w:rPr>
          <w:b/>
          <w:u w:val="single"/>
        </w:rPr>
      </w:pPr>
      <w:r w:rsidRPr="00C06367">
        <w:rPr>
          <w:rStyle w:val="StyleUnderline"/>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3FDF17E4" w14:textId="77777777" w:rsidR="00C06367" w:rsidRPr="006436FC" w:rsidRDefault="00C06367" w:rsidP="00C0636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C40E9F">
        <w:rPr>
          <w:rStyle w:val="StyleUnderline"/>
          <w:highlight w:val="green"/>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C40E9F">
        <w:rPr>
          <w:rStyle w:val="StyleUnderline"/>
          <w:highlight w:val="green"/>
        </w:rPr>
        <w:t>not</w:t>
      </w:r>
      <w:r w:rsidRPr="00EE6EBB">
        <w:rPr>
          <w:rStyle w:val="StyleUnderline"/>
        </w:rPr>
        <w:t xml:space="preserve"> </w:t>
      </w:r>
      <w:r w:rsidRPr="00C40E9F">
        <w:rPr>
          <w:rStyle w:val="Emphasis"/>
          <w:highlight w:val="green"/>
        </w:rPr>
        <w:t>responsive to meeting market needs</w:t>
      </w:r>
      <w: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are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C40E9F">
        <w:rPr>
          <w:rStyle w:val="Emphasis"/>
          <w:highlight w:val="green"/>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6781FFED" w14:textId="77777777" w:rsidR="00C06367" w:rsidRDefault="00C06367" w:rsidP="00C06367">
      <w:pPr>
        <w:rPr>
          <w:rStyle w:val="StyleUnderline"/>
        </w:rPr>
      </w:pPr>
      <w:r>
        <w:t xml:space="preserve">The problem is, </w:t>
      </w:r>
      <w:r w:rsidRPr="00EE6EBB">
        <w:rPr>
          <w:rStyle w:val="StyleUnderline"/>
        </w:rPr>
        <w:t>China has to make up decades’ worth of ground lost to the West.</w:t>
      </w: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7777777" w:rsidR="00C06367" w:rsidRPr="008000DC" w:rsidRDefault="00C06367" w:rsidP="00C0636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C06367">
        <w:rPr>
          <w:rStyle w:val="StyleUnderline"/>
        </w:rPr>
        <w:t>this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C06367">
        <w:rPr>
          <w:rStyle w:val="StyleUnderline"/>
        </w:rPr>
        <w:t xml:space="preserve">and </w:t>
      </w:r>
      <w:r w:rsidRPr="0034418B">
        <w:rPr>
          <w:rStyle w:val="StyleUnderline"/>
          <w:highlight w:val="green"/>
        </w:rPr>
        <w:t xml:space="preserve">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36AA6300" w14:textId="77777777"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77777777"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7ED9D185" w14:textId="77777777" w:rsidR="00C06367" w:rsidRDefault="00C06367" w:rsidP="00C0636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547CF16" w14:textId="77777777" w:rsidR="00C06367" w:rsidRPr="00B80A34" w:rsidRDefault="00C06367" w:rsidP="00C06367">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2EE02488" w14:textId="77777777" w:rsidR="00C06367" w:rsidRPr="00B80A34" w:rsidRDefault="00C06367" w:rsidP="00C06367">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7E64F51" w14:textId="77777777" w:rsidR="00C06367" w:rsidRPr="00B80A34" w:rsidRDefault="00C06367" w:rsidP="00C06367">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97DD56F" w14:textId="77777777" w:rsidR="00C06367" w:rsidRPr="00B80A34" w:rsidRDefault="00C06367" w:rsidP="00C06367">
      <w:pPr>
        <w:rPr>
          <w:rStyle w:val="Emphasis"/>
        </w:rPr>
      </w:pPr>
      <w:r w:rsidRPr="00C06367">
        <w:rPr>
          <w:rStyle w:val="Emphasis"/>
        </w:rPr>
        <w:t xml:space="preserve">The destruction of </w:t>
      </w:r>
      <w:r w:rsidRPr="00E14504">
        <w:rPr>
          <w:rStyle w:val="Emphasis"/>
          <w:highlight w:val="green"/>
        </w:rPr>
        <w:t>satellites</w:t>
      </w:r>
    </w:p>
    <w:p w14:paraId="3B71B23B" w14:textId="77777777" w:rsidR="00C06367" w:rsidRPr="00B80A34" w:rsidRDefault="00C06367" w:rsidP="00C06367">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13CF5009" w14:textId="77777777" w:rsidR="00C06367" w:rsidRPr="00B80A34" w:rsidRDefault="00C06367" w:rsidP="00C0636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C06367">
        <w:rPr>
          <w:rStyle w:val="Emphasis"/>
        </w:rPr>
        <w:t>satellites</w:t>
      </w:r>
      <w:r w:rsidRPr="00E14504">
        <w:rPr>
          <w:rStyle w:val="Emphasis"/>
          <w:highlight w:val="green"/>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33E3181" w14:textId="77777777" w:rsidR="00C06367" w:rsidRPr="00B80A34" w:rsidRDefault="00C06367" w:rsidP="00C06367">
      <w:pPr>
        <w:rPr>
          <w:rStyle w:val="Emphasis"/>
        </w:rPr>
      </w:pPr>
      <w:r w:rsidRPr="00C06367">
        <w:rPr>
          <w:rStyle w:val="Emphasis"/>
        </w:rPr>
        <w:t>Diminished future use of near space</w:t>
      </w:r>
    </w:p>
    <w:p w14:paraId="53FDD93C" w14:textId="77777777" w:rsidR="00C06367" w:rsidRPr="00B80A34" w:rsidRDefault="00C06367" w:rsidP="00C06367">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C06367">
        <w:rPr>
          <w:rStyle w:val="StyleUnderline"/>
        </w:rPr>
        <w:t xml:space="preserve">would also </w:t>
      </w:r>
      <w:r w:rsidRPr="00C06367">
        <w:rPr>
          <w:rStyle w:val="StyleUnderline"/>
          <w:highlight w:val="green"/>
        </w:rPr>
        <w:t>become</w:t>
      </w:r>
      <w:r w:rsidRPr="00C06367">
        <w:rPr>
          <w:rStyle w:val="StyleUnderline"/>
        </w:rPr>
        <w:t xml:space="preserve"> much </w:t>
      </w:r>
      <w:r w:rsidRPr="00E14504">
        <w:rPr>
          <w:rStyle w:val="StyleUnderline"/>
          <w:highlight w:val="green"/>
        </w:rPr>
        <w:t xml:space="preserve">more difficult to launch satellites </w:t>
      </w:r>
      <w:r w:rsidRPr="00C06367">
        <w:rPr>
          <w:rStyle w:val="StyleUnderline"/>
        </w:rPr>
        <w:t xml:space="preserve">or rockets, </w:t>
      </w:r>
      <w:r w:rsidRPr="00E14504">
        <w:rPr>
          <w:rStyle w:val="StyleUnderline"/>
          <w:highlight w:val="green"/>
        </w:rPr>
        <w:t xml:space="preserve">hindering </w:t>
      </w:r>
      <w:r w:rsidRPr="00C06367">
        <w:rPr>
          <w:rStyle w:val="StyleUnderline"/>
        </w:rPr>
        <w:t>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C06367">
        <w:rPr>
          <w:rStyle w:val="StyleUnderline"/>
        </w:rPr>
        <w:t>exploration, and commercial operations.</w:t>
      </w:r>
    </w:p>
    <w:p w14:paraId="4C83B58D" w14:textId="77777777" w:rsidR="00C06367" w:rsidRPr="00B80A34" w:rsidRDefault="00C06367" w:rsidP="00C06367">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73D8CB7E" w14:textId="77777777" w:rsidR="00C06367" w:rsidRPr="00B80A34" w:rsidRDefault="00C06367" w:rsidP="00C0636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5F03A8D7" w14:textId="77777777" w:rsidR="00C06367" w:rsidRPr="00B80A34" w:rsidRDefault="00C06367" w:rsidP="00C06367">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a clear 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r w:rsidRPr="00E14504">
        <w:rPr>
          <w:rStyle w:val="Emphasis"/>
          <w:highlight w:val="green"/>
        </w:rPr>
        <w:t>power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A713AEA" w14:textId="77777777" w:rsidR="00C06367" w:rsidRPr="00B80A34" w:rsidRDefault="00C06367" w:rsidP="00C06367">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equally-advanced weaponry.</w:t>
      </w: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77777777" w:rsidR="00C06367" w:rsidRDefault="00C06367" w:rsidP="00C0636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440E8B6B" w14:textId="77777777" w:rsidR="00C06367" w:rsidRDefault="00C06367" w:rsidP="00C0636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test in January 2007, at an altitude of 850 kilometres,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India had no plans to go down this path until China’s first ASAT test, which became a gamechanging moment for India</w:t>
      </w:r>
      <w: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77777777"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7202E8E5" w14:textId="77777777" w:rsidR="00C06367" w:rsidRDefault="00C06367" w:rsidP="00C06367">
      <w:pPr>
        <w:pStyle w:val="Heading4"/>
      </w:pPr>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p>
    <w:p w14:paraId="4180F945" w14:textId="77777777" w:rsidR="00C06367" w:rsidRPr="00CD6535" w:rsidRDefault="00C06367" w:rsidP="00C0636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77777777" w:rsidR="00C06367" w:rsidRPr="0034418B"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0B413FA4" w14:textId="77777777" w:rsidR="00C06367" w:rsidRDefault="00C06367" w:rsidP="00C06367">
      <w:pPr>
        <w:pStyle w:val="Heading4"/>
      </w:pPr>
      <w:r>
        <w:t xml:space="preserve">Space dominance is key to US hegemony </w:t>
      </w:r>
    </w:p>
    <w:p w14:paraId="61332A94" w14:textId="77777777" w:rsidR="00C06367" w:rsidRPr="00336433" w:rsidRDefault="00C06367" w:rsidP="00C06367">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02F54BDB" w14:textId="77777777" w:rsidR="00C06367" w:rsidRPr="00A50AAF" w:rsidRDefault="00C06367" w:rsidP="00C06367">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76BCD1A" w14:textId="77777777" w:rsidR="00C06367" w:rsidRPr="00A50AAF" w:rsidRDefault="00C06367" w:rsidP="00C0636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1DA82F4C" w14:textId="77777777" w:rsidR="00C06367" w:rsidRPr="00336433" w:rsidRDefault="00C06367" w:rsidP="00C0636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82B40B6" w14:textId="77777777" w:rsidR="00C06367" w:rsidRDefault="00C06367" w:rsidP="00C06367">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0E5E789C" w14:textId="77777777" w:rsidR="00C06367" w:rsidRPr="001A42E6" w:rsidRDefault="00C06367" w:rsidP="00C0636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945C120" w14:textId="77777777" w:rsidR="00C06367" w:rsidRPr="001A42E6" w:rsidRDefault="00C06367" w:rsidP="00C0636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0EDB4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8FE9619"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9D1011E" w14:textId="77777777" w:rsidR="00C06367" w:rsidRPr="001A42E6" w:rsidRDefault="00C06367" w:rsidP="00C0636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224B30A" w14:textId="77777777" w:rsidR="00C06367" w:rsidRPr="001A42E6" w:rsidRDefault="00C06367" w:rsidP="00C0636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4F569FE" w14:textId="77777777" w:rsidR="00C06367" w:rsidRPr="001A42E6" w:rsidRDefault="00C06367" w:rsidP="00C0636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EFE3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F1E8B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17A437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5A7C38D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9CE0C0" w14:textId="77777777" w:rsidR="00C06367" w:rsidRPr="001A42E6" w:rsidRDefault="00C06367" w:rsidP="00C0636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1F670762" w14:textId="77777777" w:rsidR="00C06367" w:rsidRPr="001A42E6" w:rsidRDefault="00C06367" w:rsidP="00C0636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4E930814"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9A9BA0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53C6A2" w14:textId="77777777" w:rsidR="00C06367" w:rsidRPr="001A42E6" w:rsidRDefault="00C06367" w:rsidP="00C0636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BF838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0C96A625"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A709DEE"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D6767B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019591"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ED3B239"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68E05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4725253"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0CD1E42"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0E973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02CC7054" w14:textId="77777777" w:rsidR="00C06367" w:rsidRPr="001A42E6" w:rsidRDefault="00C06367" w:rsidP="00C0636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FDFB56"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5A0149E" w14:textId="77777777" w:rsidR="00C06367" w:rsidRPr="001A42E6" w:rsidRDefault="00C06367" w:rsidP="00C0636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943E46A" w14:textId="77777777" w:rsidR="00C06367" w:rsidRDefault="00C06367" w:rsidP="00C0636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C9E8961" w14:textId="77777777" w:rsidR="00C06367" w:rsidRDefault="00C06367" w:rsidP="00C06367">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79092407" w14:textId="77777777" w:rsidR="00C06367" w:rsidRPr="006C4C38" w:rsidRDefault="00C06367" w:rsidP="00C06367">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EB81FEB" w14:textId="77777777" w:rsidR="00C06367" w:rsidRPr="00E60D8F" w:rsidRDefault="00C06367" w:rsidP="00C06367">
      <w:pPr>
        <w:rPr>
          <w:rStyle w:val="Emphasis"/>
        </w:rPr>
      </w:pPr>
      <w:r w:rsidRPr="00E60D8F">
        <w:t xml:space="preserve">This was a bizarre salvo in </w:t>
      </w:r>
      <w:r w:rsidRPr="00A808A7">
        <w:rPr>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8AD727C" w14:textId="77777777" w:rsidR="00C06367" w:rsidRDefault="00C06367" w:rsidP="00C06367">
      <w:r w:rsidRPr="00A808A7">
        <w:rPr>
          <w:rStyle w:val="StyleUnderline"/>
          <w:highlight w:val="green"/>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A808A7">
        <w:rPr>
          <w:rStyle w:val="Emphasis"/>
          <w:highlight w:val="green"/>
        </w:rPr>
        <w:t>battle with the U.</w:t>
      </w:r>
      <w:r w:rsidRPr="00E60D8F">
        <w:rPr>
          <w:rStyle w:val="Emphasis"/>
        </w:rPr>
        <w:t>S.</w:t>
      </w:r>
      <w:r w:rsidRPr="00E60D8F">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10DB91E" w14:textId="77777777" w:rsidR="00C06367" w:rsidRDefault="00C06367" w:rsidP="00C06367">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268384F9" w14:textId="77777777" w:rsidR="00C06367" w:rsidRPr="00E60D8F" w:rsidRDefault="00C06367" w:rsidP="00C0636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910C77" w14:textId="77777777" w:rsidR="00C06367" w:rsidRDefault="00C06367" w:rsidP="00C06367">
      <w:r>
        <w:t xml:space="preserve">“While </w:t>
      </w:r>
      <w:r w:rsidRPr="00E60D8F">
        <w:rPr>
          <w:rStyle w:val="StyleUnderline"/>
        </w:rPr>
        <w:t>the [Chinese Communist Party] has long sought to be a global influencer, their efforts today are aggressive and sophisticated</w:t>
      </w:r>
      <w: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3D97FA10" w14:textId="77777777" w:rsidR="00C06367" w:rsidRDefault="00C06367" w:rsidP="00C06367">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A610092" w14:textId="77777777" w:rsidR="00C06367" w:rsidRPr="006C4C38" w:rsidRDefault="00C06367" w:rsidP="00C06367">
      <w:pPr>
        <w:rPr>
          <w:rStyle w:val="StyleUnderline"/>
        </w:rPr>
      </w:pPr>
      <w: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465FA2D3" w14:textId="77777777" w:rsidR="00C06367" w:rsidRDefault="00C06367" w:rsidP="00C06367">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DF664EC" w14:textId="77777777" w:rsidR="00C06367" w:rsidRDefault="00C06367" w:rsidP="00C06367">
      <w: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08A9DA1" w14:textId="77777777" w:rsidR="00C06367" w:rsidRPr="006C4C38" w:rsidRDefault="00C06367" w:rsidP="00C06367">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0CE18E7" w14:textId="77777777" w:rsidR="00C06367" w:rsidRPr="0034418B" w:rsidRDefault="00C06367" w:rsidP="00C06367">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EFCB067" w14:textId="77777777" w:rsidR="006209AA" w:rsidRPr="00A355C6" w:rsidRDefault="006209AA" w:rsidP="006209AA">
      <w:pPr>
        <w:pStyle w:val="Heading3"/>
        <w:rPr>
          <w:rFonts w:cs="Calibri"/>
          <w:color w:val="000000" w:themeColor="text1"/>
        </w:rPr>
      </w:pPr>
      <w:r w:rsidRPr="00A355C6">
        <w:rPr>
          <w:rFonts w:cs="Calibri"/>
          <w:color w:val="000000" w:themeColor="text1"/>
        </w:rPr>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D25ED0"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8C3572"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EB0EC2" w14:textId="77777777" w:rsidR="006209AA" w:rsidRPr="00A355C6" w:rsidRDefault="006209AA" w:rsidP="006209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Pr>
          <w:color w:val="000000" w:themeColor="text1"/>
        </w:rPr>
        <w:t xml:space="preserve"> </w:t>
      </w:r>
      <w:r w:rsidRPr="00A355C6">
        <w:rPr>
          <w:color w:val="000000" w:themeColor="text1"/>
        </w:rPr>
        <w:t xml:space="preserve"> 54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Pr>
          <w:color w:val="000000" w:themeColor="text1"/>
        </w:rPr>
        <w:t xml:space="preserve"> </w:t>
      </w:r>
      <w:r w:rsidRPr="00A355C6">
        <w:rPr>
          <w:color w:val="000000" w:themeColor="text1"/>
        </w:rPr>
        <w:t xml:space="preserve"> billion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6A"/>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91"/>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9006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B900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00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900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900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0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06A"/>
  </w:style>
  <w:style w:type="character" w:customStyle="1" w:styleId="Heading1Char">
    <w:name w:val="Heading 1 Char"/>
    <w:aliases w:val="Pocket Char"/>
    <w:basedOn w:val="DefaultParagraphFont"/>
    <w:link w:val="Heading1"/>
    <w:uiPriority w:val="9"/>
    <w:rsid w:val="00B900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006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900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900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9006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9006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B9006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B9006A"/>
    <w:rPr>
      <w:color w:val="auto"/>
      <w:u w:val="none"/>
    </w:rPr>
  </w:style>
  <w:style w:type="character" w:styleId="Hyperlink">
    <w:name w:val="Hyperlink"/>
    <w:basedOn w:val="DefaultParagraphFont"/>
    <w:uiPriority w:val="99"/>
    <w:unhideWhenUsed/>
    <w:rsid w:val="00B9006A"/>
    <w:rPr>
      <w:color w:val="auto"/>
      <w:u w:val="none"/>
    </w:rPr>
  </w:style>
  <w:style w:type="paragraph" w:styleId="DocumentMap">
    <w:name w:val="Document Map"/>
    <w:basedOn w:val="Normal"/>
    <w:link w:val="DocumentMapChar"/>
    <w:uiPriority w:val="99"/>
    <w:semiHidden/>
    <w:unhideWhenUsed/>
    <w:rsid w:val="00B900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006A"/>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8540AA-0E3C-4B4A-B69F-1B6D519E6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12875</Words>
  <Characters>73392</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2021-12-17T23:03:00Z</dcterms:created>
  <dcterms:modified xsi:type="dcterms:W3CDTF">2021-12-18T22:19:00Z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