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2CA3C" w14:textId="2C7BB549" w:rsidR="0047603A" w:rsidRDefault="002727DA" w:rsidP="002727DA">
      <w:pPr>
        <w:pStyle w:val="Heading2"/>
      </w:pPr>
      <w:r>
        <w:t>1</w:t>
      </w:r>
      <w:r w:rsidR="006F724C">
        <w:t>NC</w:t>
      </w:r>
      <w:r>
        <w:t xml:space="preserve">- </w:t>
      </w:r>
      <w:r w:rsidR="006F724C">
        <w:t>O</w:t>
      </w:r>
      <w:r>
        <w:t>ff</w:t>
      </w:r>
    </w:p>
    <w:p w14:paraId="14F4DEC6" w14:textId="2928019E" w:rsidR="0047603A" w:rsidRDefault="0047603A" w:rsidP="0047603A">
      <w:pPr>
        <w:pStyle w:val="Heading4"/>
      </w:pPr>
      <w:r>
        <w:t>Global economy is set to recover but there is still uncertainty— recession, incomplete recovery</w:t>
      </w:r>
    </w:p>
    <w:p w14:paraId="11130782" w14:textId="77777777" w:rsidR="0047603A" w:rsidRPr="0041554F" w:rsidRDefault="0047603A" w:rsidP="0047603A">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9" w:history="1">
        <w:r w:rsidRPr="00FF06A0">
          <w:rPr>
            <w:rStyle w:val="Hyperlink"/>
          </w:rPr>
          <w:t>https://www.oecd.org/newsroom/global-economic-recovery-continues-but-remains-uneven-says-oecd.htm</w:t>
        </w:r>
      </w:hyperlink>
      <w:r>
        <w:t>] RR</w:t>
      </w:r>
    </w:p>
    <w:p w14:paraId="2213B4D6" w14:textId="77777777" w:rsidR="0047603A" w:rsidRPr="0041554F" w:rsidRDefault="0047603A" w:rsidP="0047603A">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ago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690D2877" w14:textId="77777777" w:rsidR="0047603A" w:rsidRPr="0041554F" w:rsidRDefault="0047603A" w:rsidP="0047603A">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38D65C4F" w14:textId="77777777" w:rsidR="0047603A" w:rsidRDefault="0047603A" w:rsidP="0047603A">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12A01EF0" w14:textId="77777777" w:rsidR="0047603A" w:rsidRDefault="0047603A" w:rsidP="0047603A">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23CFA7AB" w14:textId="77777777" w:rsidR="0047603A" w:rsidRDefault="0047603A" w:rsidP="0047603A">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706013B9" w14:textId="77777777" w:rsidR="0047603A" w:rsidRDefault="0047603A" w:rsidP="0047603A">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as  food</w:t>
      </w:r>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30E1A0C9" w14:textId="77777777" w:rsidR="0047603A" w:rsidRDefault="0047603A" w:rsidP="0047603A">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5AE20D2B" w14:textId="77777777" w:rsidR="0047603A" w:rsidRDefault="0047603A" w:rsidP="0047603A">
      <w:r>
        <w:t>The report warns that to keep the recovery on track stronger international efforts are needed to provide low-income countries with the resources to vaccinate their populations, both for their own and global benefits.</w:t>
      </w:r>
    </w:p>
    <w:p w14:paraId="2D2015C5" w14:textId="77777777" w:rsidR="0047603A" w:rsidRDefault="0047603A" w:rsidP="0047603A">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42EFF6AA" w14:textId="77777777" w:rsidR="0047603A" w:rsidRPr="0041554F" w:rsidRDefault="0047603A" w:rsidP="0047603A">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0AD6B845" w14:textId="77777777" w:rsidR="0047603A" w:rsidRDefault="0047603A" w:rsidP="0047603A">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6A67E0BE" w14:textId="77777777" w:rsidR="0047603A" w:rsidRDefault="0047603A" w:rsidP="0047603A">
      <w:pPr>
        <w:pStyle w:val="Heading4"/>
      </w:pPr>
      <w:r>
        <w:t>Strikes cause economic decline—</w:t>
      </w:r>
    </w:p>
    <w:p w14:paraId="2E25C346" w14:textId="77777777" w:rsidR="0047603A" w:rsidRPr="00FC7ED6" w:rsidRDefault="0047603A" w:rsidP="0047603A">
      <w:r w:rsidRPr="00FC7ED6">
        <w:rPr>
          <w:rStyle w:val="Style13ptBold"/>
        </w:rPr>
        <w:t>Condon 18</w:t>
      </w:r>
      <w:r>
        <w:t xml:space="preserve"> [(Jacki, Reporter for Creamer Media’s Engineering News) “</w:t>
      </w:r>
      <w:r w:rsidRPr="00FC7ED6">
        <w:t>Strikes And Their Economic Consequences</w:t>
      </w:r>
      <w:r>
        <w:t xml:space="preserve">,” Creamer Media’s Engineering News, 10/1/18. </w:t>
      </w:r>
      <w:hyperlink r:id="rId10" w:history="1">
        <w:r w:rsidRPr="00FF06A0">
          <w:rPr>
            <w:rStyle w:val="Hyperlink"/>
          </w:rPr>
          <w:t>https://www.engineeringnews.co.za/article/strikes-and-their-economic-consequences-2018-10-01/rep_id:4136</w:t>
        </w:r>
      </w:hyperlink>
      <w:r>
        <w:t>] RR</w:t>
      </w:r>
    </w:p>
    <w:p w14:paraId="79C11DA2" w14:textId="77777777" w:rsidR="0047603A" w:rsidRDefault="0047603A" w:rsidP="0047603A">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009ABB74" w14:textId="77777777" w:rsidR="0047603A" w:rsidRDefault="0047603A" w:rsidP="0047603A">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4B15FE52" w14:textId="77777777" w:rsidR="0047603A" w:rsidRDefault="0047603A" w:rsidP="0047603A">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25CA7DF0" w14:textId="77777777" w:rsidR="0047603A" w:rsidRPr="00FC7ED6" w:rsidRDefault="0047603A" w:rsidP="0047603A">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644E1F93" w14:textId="77777777" w:rsidR="0047603A" w:rsidRDefault="0047603A" w:rsidP="0047603A">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dismissed they will lose their livelihoods altogether</w:t>
      </w:r>
      <w:r>
        <w:t>.”</w:t>
      </w:r>
    </w:p>
    <w:p w14:paraId="241E3DDE" w14:textId="77777777" w:rsidR="0047603A" w:rsidRDefault="0047603A" w:rsidP="0047603A">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373843F7" w14:textId="77777777" w:rsidR="0047603A" w:rsidRPr="00FC7ED6" w:rsidRDefault="0047603A" w:rsidP="0047603A">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04943E2A" w14:textId="77777777" w:rsidR="0047603A" w:rsidRDefault="0047603A" w:rsidP="0047603A">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46218628" w14:textId="77777777" w:rsidR="0047603A" w:rsidRPr="00FC7ED6" w:rsidRDefault="0047603A" w:rsidP="0047603A">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0F248F84" w14:textId="77777777" w:rsidR="0047603A" w:rsidRPr="0041554F" w:rsidRDefault="0047603A" w:rsidP="0047603A">
      <w:pPr>
        <w:rPr>
          <w:rStyle w:val="StyleUnderline"/>
        </w:rPr>
      </w:pPr>
    </w:p>
    <w:p w14:paraId="08A26C69" w14:textId="77777777" w:rsidR="0047603A" w:rsidRPr="00300607" w:rsidRDefault="0047603A" w:rsidP="0047603A">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5A25A720" w14:textId="77777777" w:rsidR="0047603A" w:rsidRPr="00300607" w:rsidRDefault="0047603A" w:rsidP="0047603A">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71894C31" w14:textId="77777777" w:rsidR="0047603A" w:rsidRPr="00300607" w:rsidRDefault="0047603A" w:rsidP="0047603A">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sides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3B3CDE46" w14:textId="281877DE" w:rsidR="0047603A" w:rsidRDefault="0047603A" w:rsidP="0047603A">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or third party countries might engage in conflict with each other, with a view to obliging Washington or Beijing to intervene.</w:t>
      </w:r>
    </w:p>
    <w:p w14:paraId="1526D051" w14:textId="77777777" w:rsidR="0047603A" w:rsidRPr="00300607" w:rsidRDefault="0047603A" w:rsidP="0047603A">
      <w:pPr>
        <w:pStyle w:val="Heading4"/>
        <w:rPr>
          <w:rFonts w:cs="Calibri"/>
          <w:u w:val="single"/>
        </w:rPr>
      </w:pPr>
      <w:r w:rsidRPr="00300607">
        <w:rPr>
          <w:rFonts w:cs="Calibri"/>
        </w:rPr>
        <w:t xml:space="preserve">Nuclear war causes </w:t>
      </w:r>
      <w:r w:rsidRPr="00300607">
        <w:rPr>
          <w:rFonts w:cs="Calibri"/>
          <w:u w:val="single"/>
        </w:rPr>
        <w:t>extinction</w:t>
      </w:r>
      <w:r w:rsidRPr="00300607">
        <w:rPr>
          <w:rFonts w:cs="Calibri"/>
        </w:rPr>
        <w:t xml:space="preserve"> – </w:t>
      </w:r>
      <w:r w:rsidRPr="00300607">
        <w:rPr>
          <w:rFonts w:cs="Calibri"/>
          <w:u w:val="single"/>
        </w:rPr>
        <w:t>famine</w:t>
      </w:r>
      <w:r w:rsidRPr="00300607">
        <w:rPr>
          <w:rFonts w:cs="Calibri"/>
        </w:rPr>
        <w:t xml:space="preserve"> and </w:t>
      </w:r>
      <w:r w:rsidRPr="00300607">
        <w:rPr>
          <w:rFonts w:cs="Calibri"/>
          <w:u w:val="single"/>
        </w:rPr>
        <w:t xml:space="preserve">climate change </w:t>
      </w:r>
    </w:p>
    <w:p w14:paraId="0D126A34" w14:textId="77777777" w:rsidR="0047603A" w:rsidRPr="00300607" w:rsidRDefault="0047603A" w:rsidP="0047603A">
      <w:pPr>
        <w:shd w:val="clear" w:color="auto" w:fill="FFFFFF"/>
        <w:spacing w:after="150"/>
        <w:rPr>
          <w:szCs w:val="22"/>
        </w:rPr>
      </w:pPr>
      <w:r w:rsidRPr="00300607">
        <w:rPr>
          <w:rStyle w:val="Style13ptBold"/>
        </w:rPr>
        <w:t xml:space="preserve">Starr 15 </w:t>
      </w:r>
      <w:r w:rsidRPr="00300607">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300607">
        <w:rPr>
          <w:szCs w:val="22"/>
        </w:rPr>
        <w:br/>
        <w:t xml:space="preserve">While it is impossible to precisely predict all the human impacts that would result from a nuclear winter, it is relatively simple to predict those which would be most profound. That is, a </w:t>
      </w:r>
      <w:r w:rsidRPr="00300607">
        <w:rPr>
          <w:rStyle w:val="StyleUnderline"/>
          <w:szCs w:val="22"/>
          <w:highlight w:val="green"/>
        </w:rPr>
        <w:t xml:space="preserve">nuclear winter would cause </w:t>
      </w:r>
      <w:r w:rsidRPr="00300607">
        <w:rPr>
          <w:rStyle w:val="Emphasis"/>
        </w:rPr>
        <w:t xml:space="preserve">most </w:t>
      </w:r>
      <w:r w:rsidRPr="00300607">
        <w:rPr>
          <w:rStyle w:val="Emphasis"/>
          <w:highlight w:val="green"/>
        </w:rPr>
        <w:t>humans</w:t>
      </w:r>
      <w:r w:rsidRPr="00300607">
        <w:rPr>
          <w:rStyle w:val="StyleUnderline"/>
          <w:szCs w:val="22"/>
        </w:rPr>
        <w:t xml:space="preserve"> and large animals </w:t>
      </w:r>
      <w:r w:rsidRPr="00300607">
        <w:rPr>
          <w:rStyle w:val="Emphasis"/>
          <w:highlight w:val="green"/>
        </w:rPr>
        <w:t>to die</w:t>
      </w:r>
      <w:r w:rsidRPr="00300607">
        <w:rPr>
          <w:rStyle w:val="StyleUnderline"/>
          <w:szCs w:val="22"/>
        </w:rPr>
        <w:t xml:space="preserve"> from nuclear famine </w:t>
      </w:r>
      <w:r w:rsidRPr="00300607">
        <w:rPr>
          <w:rStyle w:val="StyleUnderline"/>
          <w:szCs w:val="22"/>
          <w:highlight w:val="green"/>
        </w:rPr>
        <w:t xml:space="preserve">in a </w:t>
      </w:r>
      <w:r w:rsidRPr="00300607">
        <w:rPr>
          <w:rStyle w:val="Emphasis"/>
          <w:szCs w:val="22"/>
          <w:highlight w:val="green"/>
        </w:rPr>
        <w:t>mass extinction</w:t>
      </w:r>
      <w:r w:rsidRPr="00300607">
        <w:rPr>
          <w:rStyle w:val="StyleUnderline"/>
        </w:rPr>
        <w:t xml:space="preserve"> event</w:t>
      </w:r>
      <w:r w:rsidRPr="00300607">
        <w:t xml:space="preserve"> </w:t>
      </w:r>
      <w:r w:rsidRPr="00300607">
        <w:rPr>
          <w:szCs w:val="22"/>
        </w:rPr>
        <w:t>similar to the one that wiped out the dinosaurs.</w:t>
      </w:r>
    </w:p>
    <w:p w14:paraId="1680F7E7" w14:textId="77777777" w:rsidR="0047603A" w:rsidRPr="00300607" w:rsidRDefault="0047603A" w:rsidP="0047603A">
      <w:pPr>
        <w:shd w:val="clear" w:color="auto" w:fill="FFFFFF"/>
        <w:spacing w:after="150"/>
        <w:rPr>
          <w:szCs w:val="22"/>
        </w:rPr>
      </w:pPr>
      <w:r w:rsidRPr="00300607">
        <w:rPr>
          <w:rStyle w:val="StyleUnderline"/>
          <w:szCs w:val="22"/>
        </w:rPr>
        <w:t>Following the detonation</w:t>
      </w:r>
      <w:r w:rsidRPr="00300607">
        <w:rPr>
          <w:szCs w:val="22"/>
        </w:rPr>
        <w:t xml:space="preserve"> (in conflict) </w:t>
      </w:r>
      <w:r w:rsidRPr="00300607">
        <w:rPr>
          <w:rStyle w:val="StyleUnderline"/>
          <w:szCs w:val="22"/>
        </w:rPr>
        <w:t>of</w:t>
      </w:r>
      <w:r w:rsidRPr="00300607">
        <w:rPr>
          <w:szCs w:val="22"/>
        </w:rPr>
        <w:t xml:space="preserve"> US and/or Russian launch-ready strategic </w:t>
      </w:r>
      <w:r w:rsidRPr="00300607">
        <w:rPr>
          <w:rStyle w:val="StyleUnderline"/>
          <w:szCs w:val="22"/>
        </w:rPr>
        <w:t xml:space="preserve">nuclear weapons, </w:t>
      </w:r>
      <w:r w:rsidRPr="00300607">
        <w:rPr>
          <w:rStyle w:val="StyleUnderline"/>
          <w:szCs w:val="22"/>
          <w:highlight w:val="green"/>
        </w:rPr>
        <w:t>nuclear firestorms would burn</w:t>
      </w:r>
      <w:r w:rsidRPr="00300607">
        <w:rPr>
          <w:rStyle w:val="StyleUnderline"/>
          <w:szCs w:val="22"/>
        </w:rPr>
        <w:t xml:space="preserve"> simultaneously over a total land surface area of many thousands or </w:t>
      </w:r>
      <w:r w:rsidRPr="00300607">
        <w:rPr>
          <w:rStyle w:val="StyleUnderline"/>
          <w:szCs w:val="22"/>
          <w:highlight w:val="green"/>
        </w:rPr>
        <w:t>tens of thousands of</w:t>
      </w:r>
      <w:r w:rsidRPr="00300607">
        <w:rPr>
          <w:rStyle w:val="StyleUnderline"/>
          <w:szCs w:val="22"/>
        </w:rPr>
        <w:t xml:space="preserve"> square </w:t>
      </w:r>
      <w:r w:rsidRPr="00300607">
        <w:rPr>
          <w:rStyle w:val="StyleUnderline"/>
          <w:szCs w:val="22"/>
          <w:highlight w:val="green"/>
        </w:rPr>
        <w:t>miles. These</w:t>
      </w:r>
      <w:r w:rsidRPr="00300607">
        <w:rPr>
          <w:rStyle w:val="StyleUnderline"/>
          <w:szCs w:val="22"/>
        </w:rPr>
        <w:t xml:space="preserve"> mass </w:t>
      </w:r>
      <w:r w:rsidRPr="00300607">
        <w:rPr>
          <w:rStyle w:val="StyleUnderline"/>
          <w:szCs w:val="22"/>
          <w:highlight w:val="green"/>
        </w:rPr>
        <w:t>fires</w:t>
      </w:r>
      <w:r w:rsidRPr="00300607">
        <w:rPr>
          <w:rStyle w:val="StyleUnderline"/>
          <w:szCs w:val="22"/>
        </w:rPr>
        <w:t xml:space="preserve">, many of which </w:t>
      </w:r>
      <w:r w:rsidRPr="00300607">
        <w:rPr>
          <w:rStyle w:val="StyleUnderline"/>
          <w:szCs w:val="22"/>
          <w:highlight w:val="green"/>
        </w:rPr>
        <w:t>would rage over</w:t>
      </w:r>
      <w:r w:rsidRPr="00300607">
        <w:rPr>
          <w:rStyle w:val="StyleUnderline"/>
          <w:szCs w:val="22"/>
        </w:rPr>
        <w:t xml:space="preserve"> large </w:t>
      </w:r>
      <w:r w:rsidRPr="00300607">
        <w:rPr>
          <w:rStyle w:val="Emphasis"/>
          <w:highlight w:val="green"/>
        </w:rPr>
        <w:t>cities and industrial areas</w:t>
      </w:r>
      <w:r w:rsidRPr="00300607">
        <w:rPr>
          <w:rStyle w:val="StyleUnderline"/>
          <w:szCs w:val="22"/>
        </w:rPr>
        <w:t xml:space="preserve">, would release many tens of </w:t>
      </w:r>
      <w:r w:rsidRPr="00300607">
        <w:rPr>
          <w:rStyle w:val="StyleUnderline"/>
          <w:szCs w:val="22"/>
          <w:highlight w:val="green"/>
        </w:rPr>
        <w:t>millions of tons of</w:t>
      </w:r>
      <w:r w:rsidRPr="00300607">
        <w:rPr>
          <w:rStyle w:val="StyleUnderline"/>
          <w:szCs w:val="22"/>
        </w:rPr>
        <w:t xml:space="preserve"> black </w:t>
      </w:r>
      <w:r w:rsidRPr="00300607">
        <w:rPr>
          <w:rStyle w:val="StyleUnderline"/>
          <w:szCs w:val="22"/>
          <w:highlight w:val="green"/>
        </w:rPr>
        <w:t>carbon</w:t>
      </w:r>
      <w:r w:rsidRPr="00300607">
        <w:rPr>
          <w:rStyle w:val="StyleUnderline"/>
          <w:szCs w:val="22"/>
        </w:rPr>
        <w:t xml:space="preserve"> soot and smoke</w:t>
      </w:r>
      <w:r w:rsidRPr="00300607">
        <w:rPr>
          <w:szCs w:val="22"/>
        </w:rPr>
        <w:t xml:space="preserve"> (up to 180 million tons, according to peer-reviewed studies), </w:t>
      </w:r>
      <w:r w:rsidRPr="00300607">
        <w:rPr>
          <w:rStyle w:val="StyleUnderline"/>
          <w:szCs w:val="22"/>
        </w:rPr>
        <w:t xml:space="preserve">which </w:t>
      </w:r>
      <w:r w:rsidRPr="00300607">
        <w:rPr>
          <w:rStyle w:val="StyleUnderline"/>
          <w:szCs w:val="22"/>
          <w:highlight w:val="green"/>
        </w:rPr>
        <w:t>would rise</w:t>
      </w:r>
      <w:r w:rsidRPr="00300607">
        <w:rPr>
          <w:rStyle w:val="StyleUnderline"/>
          <w:szCs w:val="22"/>
        </w:rPr>
        <w:t xml:space="preserve"> rapidly </w:t>
      </w:r>
      <w:r w:rsidRPr="00300607">
        <w:rPr>
          <w:rStyle w:val="Emphasis"/>
          <w:szCs w:val="22"/>
        </w:rPr>
        <w:t>above cloud level</w:t>
      </w:r>
      <w:r w:rsidRPr="00300607">
        <w:rPr>
          <w:rStyle w:val="StyleUnderline"/>
          <w:szCs w:val="22"/>
        </w:rPr>
        <w:t xml:space="preserve"> and </w:t>
      </w:r>
      <w:r w:rsidRPr="00300607">
        <w:rPr>
          <w:rStyle w:val="StyleUnderline"/>
          <w:szCs w:val="22"/>
          <w:highlight w:val="green"/>
        </w:rPr>
        <w:t xml:space="preserve">into the </w:t>
      </w:r>
      <w:r w:rsidRPr="00300607">
        <w:rPr>
          <w:rStyle w:val="Emphasis"/>
          <w:highlight w:val="green"/>
        </w:rPr>
        <w:t>stratosphere.</w:t>
      </w:r>
      <w:r w:rsidRPr="00300607">
        <w:rPr>
          <w:szCs w:val="22"/>
        </w:rPr>
        <w:t xml:space="preserve"> [For an explanation of the calculation of smoke emissions, see Atmospheric effects &amp; societal consequences of regional scale nuclear conflicts.]</w:t>
      </w:r>
    </w:p>
    <w:p w14:paraId="6CB3166F" w14:textId="77777777" w:rsidR="0047603A" w:rsidRPr="00300607" w:rsidRDefault="0047603A" w:rsidP="0047603A">
      <w:pPr>
        <w:shd w:val="clear" w:color="auto" w:fill="FFFFFF"/>
        <w:spacing w:after="150"/>
        <w:rPr>
          <w:rStyle w:val="StyleUnderline"/>
          <w:szCs w:val="22"/>
        </w:rPr>
      </w:pPr>
      <w:r w:rsidRPr="00300607">
        <w:rPr>
          <w:szCs w:val="22"/>
        </w:rPr>
        <w:t xml:space="preserve">The scientists who completed </w:t>
      </w:r>
      <w:r w:rsidRPr="00300607">
        <w:rPr>
          <w:rStyle w:val="StyleUnderline"/>
          <w:szCs w:val="22"/>
          <w:highlight w:val="green"/>
        </w:rPr>
        <w:t xml:space="preserve">the </w:t>
      </w:r>
      <w:r w:rsidRPr="00300607">
        <w:rPr>
          <w:rStyle w:val="Emphasis"/>
          <w:highlight w:val="green"/>
        </w:rPr>
        <w:t>most recent</w:t>
      </w:r>
      <w:r w:rsidRPr="00300607">
        <w:rPr>
          <w:rStyle w:val="Emphasis"/>
        </w:rPr>
        <w:t xml:space="preserve"> peer-reviewed </w:t>
      </w:r>
      <w:r w:rsidRPr="00300607">
        <w:rPr>
          <w:rStyle w:val="Emphasis"/>
          <w:highlight w:val="green"/>
        </w:rPr>
        <w:t>studies</w:t>
      </w:r>
      <w:r w:rsidRPr="00300607">
        <w:rPr>
          <w:rStyle w:val="StyleUnderline"/>
          <w:szCs w:val="22"/>
        </w:rPr>
        <w:t xml:space="preserve"> on nuclear winter </w:t>
      </w:r>
      <w:r w:rsidRPr="00300607">
        <w:rPr>
          <w:rStyle w:val="StyleUnderline"/>
          <w:szCs w:val="22"/>
          <w:highlight w:val="green"/>
        </w:rPr>
        <w:t>discovered that</w:t>
      </w:r>
      <w:r w:rsidRPr="00300607">
        <w:rPr>
          <w:rStyle w:val="StyleUnderline"/>
          <w:szCs w:val="22"/>
        </w:rPr>
        <w:t xml:space="preserve"> the </w:t>
      </w:r>
      <w:r w:rsidRPr="00300607">
        <w:rPr>
          <w:rStyle w:val="StyleUnderline"/>
          <w:szCs w:val="22"/>
          <w:highlight w:val="green"/>
        </w:rPr>
        <w:t>sunlight would</w:t>
      </w:r>
      <w:r w:rsidRPr="00300607">
        <w:rPr>
          <w:rStyle w:val="StyleUnderline"/>
          <w:szCs w:val="22"/>
        </w:rPr>
        <w:t xml:space="preserve"> heat the smoke, </w:t>
      </w:r>
      <w:r w:rsidRPr="00300607">
        <w:rPr>
          <w:rStyle w:val="StyleUnderline"/>
          <w:szCs w:val="22"/>
          <w:highlight w:val="green"/>
        </w:rPr>
        <w:t xml:space="preserve">producing a </w:t>
      </w:r>
      <w:r w:rsidRPr="00300607">
        <w:rPr>
          <w:rStyle w:val="StyleUnderline"/>
          <w:szCs w:val="22"/>
        </w:rPr>
        <w:t>self-</w:t>
      </w:r>
      <w:r w:rsidRPr="00300607">
        <w:rPr>
          <w:rStyle w:val="StyleUnderline"/>
          <w:szCs w:val="22"/>
          <w:highlight w:val="green"/>
        </w:rPr>
        <w:t>lofting effect that would</w:t>
      </w:r>
      <w:r w:rsidRPr="00300607">
        <w:rPr>
          <w:rStyle w:val="StyleUnderline"/>
          <w:szCs w:val="22"/>
        </w:rPr>
        <w:t xml:space="preserve"> not only </w:t>
      </w:r>
      <w:r w:rsidRPr="00300607">
        <w:rPr>
          <w:rStyle w:val="StyleUnderline"/>
          <w:szCs w:val="22"/>
          <w:highlight w:val="green"/>
        </w:rPr>
        <w:t>aid the rise of the smoke</w:t>
      </w:r>
      <w:r w:rsidRPr="00300607">
        <w:rPr>
          <w:rStyle w:val="StyleUnderline"/>
          <w:szCs w:val="22"/>
        </w:rPr>
        <w:t xml:space="preserve"> into the stratosphere </w:t>
      </w:r>
      <w:r w:rsidRPr="00300607">
        <w:rPr>
          <w:rStyle w:val="StyleUnderline"/>
          <w:szCs w:val="22"/>
          <w:highlight w:val="green"/>
        </w:rPr>
        <w:t xml:space="preserve">(above cloud level, where it </w:t>
      </w:r>
      <w:r w:rsidRPr="00300607">
        <w:rPr>
          <w:rStyle w:val="Emphasis"/>
          <w:szCs w:val="22"/>
          <w:highlight w:val="green"/>
        </w:rPr>
        <w:t>could not be rained out</w:t>
      </w:r>
      <w:r w:rsidRPr="00300607">
        <w:rPr>
          <w:rStyle w:val="StyleUnderline"/>
          <w:szCs w:val="22"/>
        </w:rPr>
        <w:t xml:space="preserve">), but act to keep the smoke in the stratosphere for 10 years or more. </w:t>
      </w:r>
      <w:r w:rsidRPr="00300607">
        <w:rPr>
          <w:rStyle w:val="StyleUnderline"/>
          <w:szCs w:val="22"/>
          <w:highlight w:val="green"/>
        </w:rPr>
        <w:t>The longevity of the smoke layer would</w:t>
      </w:r>
      <w:r w:rsidRPr="00300607">
        <w:rPr>
          <w:rStyle w:val="StyleUnderline"/>
          <w:szCs w:val="22"/>
        </w:rPr>
        <w:t xml:space="preserve"> act to greatly </w:t>
      </w:r>
      <w:r w:rsidRPr="00300607">
        <w:rPr>
          <w:rStyle w:val="StyleUnderline"/>
          <w:szCs w:val="22"/>
          <w:highlight w:val="green"/>
        </w:rPr>
        <w:t>increase the severity of its effects upon the biosphere.</w:t>
      </w:r>
    </w:p>
    <w:p w14:paraId="2D707F09" w14:textId="77777777" w:rsidR="0047603A" w:rsidRPr="00300607" w:rsidRDefault="0047603A" w:rsidP="0047603A">
      <w:pPr>
        <w:shd w:val="clear" w:color="auto" w:fill="FFFFFF"/>
        <w:spacing w:after="150"/>
        <w:rPr>
          <w:szCs w:val="22"/>
        </w:rPr>
      </w:pPr>
      <w:r w:rsidRPr="00300607">
        <w:rPr>
          <w:rStyle w:val="StyleUnderline"/>
          <w:szCs w:val="22"/>
        </w:rPr>
        <w:t>Once in the stratosphere, the smoke</w:t>
      </w:r>
      <w:r w:rsidRPr="00300607">
        <w:rPr>
          <w:szCs w:val="22"/>
        </w:rPr>
        <w:t xml:space="preserve"> (predicted to be produced by a range of strategic nuclear wars) </w:t>
      </w:r>
      <w:r w:rsidRPr="00300607">
        <w:rPr>
          <w:rStyle w:val="StyleUnderline"/>
          <w:szCs w:val="22"/>
        </w:rPr>
        <w:t xml:space="preserve">would rapidly engulf the Earth and form a dense stratospheric smoke layer. </w:t>
      </w:r>
      <w:r w:rsidRPr="00300607">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300607">
        <w:rPr>
          <w:rStyle w:val="StyleUnderline"/>
          <w:szCs w:val="22"/>
          <w:highlight w:val="green"/>
        </w:rPr>
        <w:t>Such an enormous loss of</w:t>
      </w:r>
      <w:r w:rsidRPr="00300607">
        <w:rPr>
          <w:rStyle w:val="StyleUnderline"/>
          <w:szCs w:val="22"/>
        </w:rPr>
        <w:t xml:space="preserve"> warming </w:t>
      </w:r>
      <w:r w:rsidRPr="00300607">
        <w:rPr>
          <w:rStyle w:val="StyleUnderline"/>
          <w:szCs w:val="22"/>
          <w:highlight w:val="green"/>
        </w:rPr>
        <w:t xml:space="preserve">sunlight would produce </w:t>
      </w:r>
      <w:r w:rsidRPr="00300607">
        <w:rPr>
          <w:rStyle w:val="Emphasis"/>
          <w:highlight w:val="green"/>
        </w:rPr>
        <w:t>Ice Age</w:t>
      </w:r>
      <w:r w:rsidRPr="00300607">
        <w:rPr>
          <w:rStyle w:val="Emphasis"/>
        </w:rPr>
        <w:t xml:space="preserve"> weather </w:t>
      </w:r>
      <w:r w:rsidRPr="00300607">
        <w:rPr>
          <w:rStyle w:val="Emphasis"/>
          <w:highlight w:val="green"/>
        </w:rPr>
        <w:t>conditions</w:t>
      </w:r>
      <w:r w:rsidRPr="00300607">
        <w:rPr>
          <w:rStyle w:val="StyleUnderline"/>
          <w:szCs w:val="22"/>
        </w:rPr>
        <w:t xml:space="preserve"> on Earth in a matter of weeks. For a period of 1-3 years following the war, </w:t>
      </w:r>
      <w:r w:rsidRPr="00300607">
        <w:rPr>
          <w:rStyle w:val="StyleUnderline"/>
          <w:szCs w:val="22"/>
          <w:highlight w:val="green"/>
        </w:rPr>
        <w:t xml:space="preserve">temperatures would fall </w:t>
      </w:r>
      <w:r w:rsidRPr="00300607">
        <w:rPr>
          <w:rStyle w:val="Emphasis"/>
          <w:highlight w:val="green"/>
        </w:rPr>
        <w:t>below freezing</w:t>
      </w:r>
      <w:r w:rsidRPr="00300607">
        <w:rPr>
          <w:rStyle w:val="StyleUnderline"/>
          <w:szCs w:val="22"/>
        </w:rPr>
        <w:t> every day </w:t>
      </w:r>
      <w:r w:rsidRPr="00300607">
        <w:rPr>
          <w:rStyle w:val="StyleUnderline"/>
          <w:szCs w:val="22"/>
          <w:highlight w:val="green"/>
        </w:rPr>
        <w:t>in</w:t>
      </w:r>
      <w:r w:rsidRPr="00300607">
        <w:rPr>
          <w:rStyle w:val="StyleUnderline"/>
          <w:szCs w:val="22"/>
        </w:rPr>
        <w:t xml:space="preserve"> the </w:t>
      </w:r>
      <w:r w:rsidRPr="00300607">
        <w:rPr>
          <w:rStyle w:val="Emphasis"/>
          <w:highlight w:val="green"/>
        </w:rPr>
        <w:t>central agricultural zones</w:t>
      </w:r>
      <w:r w:rsidRPr="00300607">
        <w:rPr>
          <w:rStyle w:val="StyleUnderline"/>
          <w:szCs w:val="22"/>
        </w:rPr>
        <w:t xml:space="preserve"> of North America and Eurasia.</w:t>
      </w:r>
      <w:r w:rsidRPr="00300607">
        <w:rPr>
          <w:szCs w:val="22"/>
        </w:rPr>
        <w:t xml:space="preserve"> [For an explanation of nuclear winter, see Nuclear winter revisited with a modern climate model and current nuclear arsenals: Still catastrophic consequences.]</w:t>
      </w:r>
    </w:p>
    <w:p w14:paraId="4FC64686" w14:textId="77777777" w:rsidR="0047603A" w:rsidRPr="00300607" w:rsidRDefault="0047603A" w:rsidP="0047603A">
      <w:pPr>
        <w:shd w:val="clear" w:color="auto" w:fill="FFFFFF"/>
        <w:spacing w:after="150"/>
        <w:rPr>
          <w:szCs w:val="22"/>
        </w:rPr>
      </w:pPr>
      <w:r w:rsidRPr="00300607">
        <w:rPr>
          <w:rStyle w:val="StyleUnderline"/>
          <w:szCs w:val="22"/>
        </w:rPr>
        <w:t xml:space="preserve">Nuclear winter would cause average global surface temperatures to become colder than they were at the height of the last Ice Age. Such extreme cold would </w:t>
      </w:r>
      <w:r w:rsidRPr="00300607">
        <w:rPr>
          <w:rStyle w:val="Emphasis"/>
          <w:highlight w:val="green"/>
        </w:rPr>
        <w:t>eliminate growing seasons</w:t>
      </w:r>
      <w:r w:rsidRPr="00300607">
        <w:rPr>
          <w:rStyle w:val="StyleUnderline"/>
          <w:szCs w:val="22"/>
        </w:rPr>
        <w:t xml:space="preserve"> for many years, probably </w:t>
      </w:r>
      <w:r w:rsidRPr="00300607">
        <w:rPr>
          <w:rStyle w:val="StyleUnderline"/>
          <w:szCs w:val="22"/>
          <w:highlight w:val="green"/>
        </w:rPr>
        <w:t xml:space="preserve">for </w:t>
      </w:r>
      <w:r w:rsidRPr="00300607">
        <w:rPr>
          <w:rStyle w:val="Emphasis"/>
          <w:highlight w:val="green"/>
        </w:rPr>
        <w:t>a decade</w:t>
      </w:r>
      <w:r w:rsidRPr="00300607">
        <w:rPr>
          <w:rStyle w:val="StyleUnderline"/>
          <w:szCs w:val="22"/>
        </w:rPr>
        <w:t xml:space="preserve"> or longer.</w:t>
      </w:r>
      <w:r w:rsidRPr="00300607">
        <w:rPr>
          <w:szCs w:val="22"/>
        </w:rPr>
        <w:t xml:space="preserve"> Can you imagine a winter that lasts for ten years?</w:t>
      </w:r>
    </w:p>
    <w:p w14:paraId="048C5CBF" w14:textId="77777777" w:rsidR="0047603A" w:rsidRPr="00300607" w:rsidRDefault="0047603A" w:rsidP="0047603A">
      <w:pPr>
        <w:shd w:val="clear" w:color="auto" w:fill="FFFFFF"/>
        <w:spacing w:after="150"/>
        <w:rPr>
          <w:szCs w:val="22"/>
        </w:rPr>
      </w:pPr>
      <w:r w:rsidRPr="00300607">
        <w:rPr>
          <w:szCs w:val="22"/>
        </w:rPr>
        <w:t>The results of such a scenario are obvious. Temperatures would be much too cold to grow food, and they would remain this way long enough to cause most humans and animals to starve to death.</w:t>
      </w:r>
    </w:p>
    <w:p w14:paraId="17CECB9A" w14:textId="77777777" w:rsidR="0047603A" w:rsidRPr="00300607" w:rsidRDefault="0047603A" w:rsidP="0047603A">
      <w:pPr>
        <w:shd w:val="clear" w:color="auto" w:fill="FFFFFF"/>
        <w:spacing w:after="150"/>
        <w:rPr>
          <w:szCs w:val="22"/>
        </w:rPr>
      </w:pPr>
      <w:r w:rsidRPr="00300607">
        <w:rPr>
          <w:rStyle w:val="StyleUnderline"/>
          <w:szCs w:val="22"/>
        </w:rPr>
        <w:t xml:space="preserve">Global nuclear </w:t>
      </w:r>
      <w:r w:rsidRPr="00300607">
        <w:rPr>
          <w:rStyle w:val="StyleUnderline"/>
          <w:szCs w:val="22"/>
          <w:highlight w:val="green"/>
        </w:rPr>
        <w:t xml:space="preserve">famine would ensue in a setting in which the </w:t>
      </w:r>
      <w:r w:rsidRPr="00300607">
        <w:rPr>
          <w:rStyle w:val="Emphasis"/>
          <w:highlight w:val="green"/>
        </w:rPr>
        <w:t>infrastructure</w:t>
      </w:r>
      <w:r w:rsidRPr="00300607">
        <w:rPr>
          <w:rStyle w:val="StyleUnderline"/>
          <w:szCs w:val="22"/>
          <w:highlight w:val="green"/>
        </w:rPr>
        <w:t xml:space="preserve"> of</w:t>
      </w:r>
      <w:r w:rsidRPr="00300607">
        <w:rPr>
          <w:rStyle w:val="StyleUnderline"/>
          <w:szCs w:val="22"/>
        </w:rPr>
        <w:t xml:space="preserve"> the combatant </w:t>
      </w:r>
      <w:r w:rsidRPr="00300607">
        <w:rPr>
          <w:rStyle w:val="StyleUnderline"/>
          <w:szCs w:val="22"/>
          <w:highlight w:val="green"/>
        </w:rPr>
        <w:t>nations has been</w:t>
      </w:r>
      <w:r w:rsidRPr="00300607">
        <w:rPr>
          <w:rStyle w:val="StyleUnderline"/>
          <w:szCs w:val="22"/>
        </w:rPr>
        <w:t xml:space="preserve"> totally </w:t>
      </w:r>
      <w:r w:rsidRPr="00300607">
        <w:rPr>
          <w:rStyle w:val="Emphasis"/>
          <w:highlight w:val="green"/>
        </w:rPr>
        <w:t>destroyed</w:t>
      </w:r>
      <w:r w:rsidRPr="00300607">
        <w:rPr>
          <w:rStyle w:val="StyleUnderline"/>
          <w:szCs w:val="22"/>
          <w:highlight w:val="green"/>
        </w:rPr>
        <w:t xml:space="preserve">, resulting in massive amounts of </w:t>
      </w:r>
      <w:r w:rsidRPr="00300607">
        <w:rPr>
          <w:rStyle w:val="Emphasis"/>
          <w:highlight w:val="green"/>
        </w:rPr>
        <w:t>chemical and radioactive toxins</w:t>
      </w:r>
      <w:r w:rsidRPr="00300607">
        <w:rPr>
          <w:rStyle w:val="StyleUnderline"/>
          <w:szCs w:val="22"/>
          <w:highlight w:val="green"/>
        </w:rPr>
        <w:t xml:space="preserve"> being released into the biosphere.</w:t>
      </w:r>
      <w:r w:rsidRPr="00300607">
        <w:rPr>
          <w:rStyle w:val="StyleUnderline"/>
          <w:szCs w:val="22"/>
        </w:rPr>
        <w:t xml:space="preserve"> We don’t need a sophisticated study to tell us </w:t>
      </w:r>
      <w:r w:rsidRPr="00300607">
        <w:rPr>
          <w:rStyle w:val="StyleUnderline"/>
          <w:szCs w:val="22"/>
          <w:highlight w:val="green"/>
        </w:rPr>
        <w:t>that</w:t>
      </w:r>
      <w:r w:rsidRPr="00300607">
        <w:rPr>
          <w:rStyle w:val="StyleUnderline"/>
          <w:szCs w:val="22"/>
        </w:rPr>
        <w:t xml:space="preserve"> no food and Ice Age temperatures for a decade </w:t>
      </w:r>
      <w:r w:rsidRPr="00300607">
        <w:rPr>
          <w:rStyle w:val="Emphasis"/>
          <w:highlight w:val="green"/>
        </w:rPr>
        <w:t>would kill most people</w:t>
      </w:r>
      <w:r w:rsidRPr="00300607">
        <w:rPr>
          <w:rStyle w:val="Emphasis"/>
        </w:rPr>
        <w:t xml:space="preserve"> and animals </w:t>
      </w:r>
      <w:r w:rsidRPr="00300607">
        <w:rPr>
          <w:rStyle w:val="Emphasis"/>
          <w:highlight w:val="green"/>
        </w:rPr>
        <w:t>on the planet.</w:t>
      </w:r>
      <w:r w:rsidRPr="00300607">
        <w:rPr>
          <w:szCs w:val="22"/>
        </w:rPr>
        <w:t>  Would the few remaining survivors be able to survive in a radioactive, toxic environment?</w:t>
      </w:r>
    </w:p>
    <w:p w14:paraId="0FDD7A7B" w14:textId="77777777" w:rsidR="006F724C" w:rsidRDefault="006F724C" w:rsidP="006F724C">
      <w:pPr>
        <w:pStyle w:val="Heading2"/>
      </w:pPr>
      <w:r>
        <w:t>1NC - Off</w:t>
      </w:r>
    </w:p>
    <w:p w14:paraId="3EB07BBA" w14:textId="77777777" w:rsidR="006F724C" w:rsidRDefault="006F724C" w:rsidP="006F724C">
      <w:pPr>
        <w:pStyle w:val="Heading4"/>
      </w:pPr>
      <w:r>
        <w:t>Interpretation: the affirmative may not spec a government</w:t>
      </w:r>
    </w:p>
    <w:p w14:paraId="13876D82" w14:textId="77777777" w:rsidR="006F724C" w:rsidRPr="002E6688" w:rsidRDefault="006F724C" w:rsidP="006F724C">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14:paraId="4D80CD06" w14:textId="77777777" w:rsidR="006F724C" w:rsidRPr="00AF3F95" w:rsidRDefault="006F724C" w:rsidP="006F724C">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14:paraId="61462CE1" w14:textId="77777777" w:rsidR="006F724C" w:rsidRDefault="006F724C" w:rsidP="006F724C">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an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14:paraId="5C349B70" w14:textId="77777777" w:rsidR="006F724C" w:rsidRPr="00A4431E" w:rsidRDefault="006F724C" w:rsidP="006F724C">
      <w:pPr>
        <w:rPr>
          <w:b/>
          <w:iCs/>
          <w:highlight w:val="green"/>
          <w:u w:val="single"/>
          <w:bdr w:val="single" w:sz="18" w:space="0" w:color="auto"/>
        </w:rPr>
      </w:pPr>
    </w:p>
    <w:p w14:paraId="693C0083" w14:textId="77777777" w:rsidR="006F724C" w:rsidRPr="004327DA" w:rsidRDefault="006F724C" w:rsidP="006F724C">
      <w:pPr>
        <w:pStyle w:val="Heading4"/>
      </w:pPr>
      <w:r>
        <w:t xml:space="preserve">2] Government is an indefinite singular– the </w:t>
      </w:r>
      <w:proofErr w:type="spellStart"/>
      <w:r>
        <w:t>aff</w:t>
      </w:r>
      <w:proofErr w:type="spellEnd"/>
      <w:r>
        <w:t xml:space="preserve"> may not defend a specific set of governments</w:t>
      </w:r>
    </w:p>
    <w:p w14:paraId="3DEC7FDA" w14:textId="77777777" w:rsidR="006F724C" w:rsidRPr="00BC532C" w:rsidRDefault="006F724C" w:rsidP="006F724C">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14:paraId="34F19501" w14:textId="77777777" w:rsidR="006F724C" w:rsidRPr="002A43A8" w:rsidRDefault="006F724C" w:rsidP="006F724C">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32EE13CB" w14:textId="77777777" w:rsidR="006F724C" w:rsidRPr="002A43A8" w:rsidRDefault="006F724C" w:rsidP="006F724C">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14:paraId="727A10B6" w14:textId="77777777" w:rsidR="006F724C" w:rsidRPr="002A43A8" w:rsidRDefault="006F724C" w:rsidP="006F724C">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14:paraId="4FDFF846" w14:textId="77777777" w:rsidR="006F724C" w:rsidRPr="002A43A8" w:rsidRDefault="006F724C" w:rsidP="006F724C">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5E446D78" w14:textId="77777777" w:rsidR="006F724C" w:rsidRPr="002A43A8" w:rsidRDefault="006F724C" w:rsidP="006F724C">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02287ED9" w14:textId="77777777" w:rsidR="006F724C" w:rsidRPr="002A43A8" w:rsidRDefault="006F724C" w:rsidP="006F724C">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2A43A8">
        <w:t>infelicitious</w:t>
      </w:r>
      <w:proofErr w:type="spellEnd"/>
      <w:r w:rsidRPr="002A43A8">
        <w:t xml:space="preserve">) than of the underlying explanations. </w:t>
      </w:r>
    </w:p>
    <w:p w14:paraId="6696EDAC" w14:textId="77777777" w:rsidR="006F724C" w:rsidRPr="002A43A8" w:rsidRDefault="006F724C" w:rsidP="006F724C">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4728CB15" w14:textId="77777777" w:rsidR="006F724C" w:rsidRDefault="006F724C" w:rsidP="006F724C">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14:paraId="0303CF2E" w14:textId="77777777" w:rsidR="006F724C" w:rsidRPr="009811A7" w:rsidRDefault="006F724C" w:rsidP="006F724C">
      <w:pPr>
        <w:rPr>
          <w:sz w:val="12"/>
        </w:rPr>
      </w:pPr>
    </w:p>
    <w:p w14:paraId="442FD66D" w14:textId="77777777" w:rsidR="006F724C" w:rsidRPr="009811A7" w:rsidRDefault="006F724C" w:rsidP="006F724C">
      <w:pPr>
        <w:pStyle w:val="Heading4"/>
        <w:rPr>
          <w:rFonts w:cs="Calibri"/>
        </w:rPr>
      </w:pPr>
      <w:r w:rsidRPr="009811A7">
        <w:rPr>
          <w:rFonts w:cs="Calibri"/>
        </w:rPr>
        <w:t xml:space="preserve">It applies to </w:t>
      </w:r>
      <w:r>
        <w:rPr>
          <w:rFonts w:cs="Calibri"/>
        </w:rPr>
        <w:t>government</w:t>
      </w:r>
      <w:r w:rsidRPr="009811A7">
        <w:rPr>
          <w:rFonts w:cs="Calibri"/>
        </w:rPr>
        <w:t>:</w:t>
      </w:r>
    </w:p>
    <w:p w14:paraId="7A41EEB6" w14:textId="77777777" w:rsidR="006F724C" w:rsidRPr="009811A7" w:rsidRDefault="006F724C" w:rsidP="006F724C">
      <w:pPr>
        <w:pStyle w:val="Heading4"/>
        <w:numPr>
          <w:ilvl w:val="0"/>
          <w:numId w:val="14"/>
        </w:numPr>
        <w:tabs>
          <w:tab w:val="num" w:pos="360"/>
        </w:tabs>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14:paraId="4E6FA82A" w14:textId="77777777" w:rsidR="006F724C" w:rsidRDefault="006F724C" w:rsidP="006F724C">
      <w:pPr>
        <w:pStyle w:val="Heading4"/>
        <w:numPr>
          <w:ilvl w:val="0"/>
          <w:numId w:val="14"/>
        </w:numPr>
        <w:tabs>
          <w:tab w:val="num" w:pos="360"/>
        </w:tabs>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14:paraId="2C932A67" w14:textId="77777777" w:rsidR="006F724C" w:rsidRPr="008B6AA0" w:rsidRDefault="006F724C" w:rsidP="006F724C"/>
    <w:p w14:paraId="24CE6E69" w14:textId="77777777" w:rsidR="006F724C" w:rsidRDefault="006F724C" w:rsidP="006F724C">
      <w:pPr>
        <w:pStyle w:val="Heading4"/>
      </w:pPr>
      <w:r>
        <w:t>Violation – they only defend x</w:t>
      </w:r>
    </w:p>
    <w:p w14:paraId="1E6E8671" w14:textId="77777777" w:rsidR="006F724C" w:rsidRPr="006F7C44" w:rsidRDefault="006F724C" w:rsidP="006F724C"/>
    <w:p w14:paraId="11285DCB" w14:textId="77777777" w:rsidR="006F724C" w:rsidRPr="009811A7" w:rsidRDefault="006F724C" w:rsidP="006F724C">
      <w:pPr>
        <w:pStyle w:val="Heading4"/>
        <w:rPr>
          <w:rFonts w:cs="Calibri"/>
        </w:rPr>
      </w:pPr>
      <w:r w:rsidRPr="009811A7">
        <w:rPr>
          <w:rFonts w:cs="Calibri"/>
        </w:rPr>
        <w:t>Vote neg:</w:t>
      </w:r>
    </w:p>
    <w:p w14:paraId="54A2E5D3" w14:textId="77777777" w:rsidR="006F724C" w:rsidRPr="009811A7" w:rsidRDefault="006F724C" w:rsidP="006F724C">
      <w:pPr>
        <w:pStyle w:val="Heading4"/>
        <w:numPr>
          <w:ilvl w:val="0"/>
          <w:numId w:val="13"/>
        </w:numPr>
        <w:rPr>
          <w:rFonts w:cs="Calibri"/>
        </w:rPr>
      </w:pPr>
      <w:r w:rsidRPr="009811A7">
        <w:rPr>
          <w:rFonts w:cs="Calibri"/>
        </w:rPr>
        <w:t>Semantics o</w:t>
      </w:r>
      <w:r w:rsidRPr="009811A7">
        <w:rPr>
          <w:rFonts w:eastAsia="MS Gothic" w:cs="Calibri"/>
        </w:rPr>
        <w:t>utweigh:</w:t>
      </w:r>
    </w:p>
    <w:p w14:paraId="0857A885" w14:textId="77777777" w:rsidR="006F724C" w:rsidRPr="009811A7" w:rsidRDefault="006F724C" w:rsidP="006F724C">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25E8BA21" w14:textId="77777777" w:rsidR="006F724C" w:rsidRPr="009811A7" w:rsidRDefault="006F724C" w:rsidP="006F724C">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6C394639" w14:textId="77777777" w:rsidR="006F724C" w:rsidRDefault="006F724C" w:rsidP="006F724C">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6C47E86C" w14:textId="77777777" w:rsidR="006F724C" w:rsidRPr="00D32756" w:rsidRDefault="006F724C" w:rsidP="006F724C">
      <w:pPr>
        <w:pStyle w:val="Heading4"/>
      </w:pPr>
      <w:r>
        <w:t>Standards:</w:t>
      </w:r>
    </w:p>
    <w:p w14:paraId="1DAC70D8" w14:textId="77777777" w:rsidR="006F724C" w:rsidRPr="0080173C" w:rsidRDefault="006F724C" w:rsidP="006F724C">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14:paraId="7B71E0D0" w14:textId="77777777" w:rsidR="006F724C" w:rsidRPr="00B102E6" w:rsidRDefault="006F724C" w:rsidP="006F724C">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11" w:history="1">
        <w:r w:rsidRPr="005F515A">
          <w:rPr>
            <w:rStyle w:val="Hyperlink"/>
          </w:rPr>
          <w:t>https://theconversation.com/how-many-states-and-provinces-are-in-the-world-157847</w:t>
        </w:r>
      </w:hyperlink>
      <w:r>
        <w:t xml:space="preserve">, </w:t>
      </w:r>
      <w:r w:rsidRPr="00367FBE">
        <w:t>April 12, 2021</w:t>
      </w:r>
      <w:r>
        <w:t>] SS</w:t>
      </w:r>
    </w:p>
    <w:p w14:paraId="5ACA7D4D" w14:textId="77777777" w:rsidR="006F724C" w:rsidRDefault="006F724C" w:rsidP="006F724C">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14:paraId="2535E8FD" w14:textId="77777777" w:rsidR="006F724C" w:rsidRPr="00D32756" w:rsidRDefault="006F724C" w:rsidP="006F724C">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14:paraId="2037E89C" w14:textId="77777777" w:rsidR="006F724C" w:rsidRDefault="006F724C" w:rsidP="006F724C">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14:paraId="1BE37314" w14:textId="77777777" w:rsidR="006F724C" w:rsidRDefault="006F724C" w:rsidP="006F724C"/>
    <w:p w14:paraId="7FC287E6" w14:textId="77777777" w:rsidR="006F724C" w:rsidRPr="00D00BDF" w:rsidRDefault="006F724C" w:rsidP="006F724C">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14:paraId="64E48740" w14:textId="77777777" w:rsidR="006F724C" w:rsidRDefault="006F724C" w:rsidP="006F724C">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2E259677" w14:textId="77777777" w:rsidR="006F724C" w:rsidRPr="00A56BB8" w:rsidRDefault="006F724C" w:rsidP="006F724C"/>
    <w:p w14:paraId="730A2280" w14:textId="77777777" w:rsidR="006F724C" w:rsidRPr="009811A7" w:rsidRDefault="006F724C" w:rsidP="006F724C">
      <w:pPr>
        <w:pStyle w:val="Heading4"/>
        <w:rPr>
          <w:rFonts w:cs="Calibri"/>
        </w:rPr>
      </w:pPr>
      <w:r w:rsidRPr="009811A7">
        <w:rPr>
          <w:rFonts w:cs="Calibri"/>
        </w:rPr>
        <w:t>Paradigm issues:</w:t>
      </w:r>
    </w:p>
    <w:p w14:paraId="66DA8F72" w14:textId="77777777" w:rsidR="006F724C" w:rsidRPr="009811A7" w:rsidRDefault="006F724C" w:rsidP="006F724C">
      <w:pPr>
        <w:pStyle w:val="Heading4"/>
        <w:numPr>
          <w:ilvl w:val="0"/>
          <w:numId w:val="12"/>
        </w:numPr>
        <w:rPr>
          <w:rFonts w:cs="Calibri"/>
        </w:rPr>
      </w:pPr>
      <w:r w:rsidRPr="009811A7">
        <w:rPr>
          <w:rFonts w:cs="Calibri"/>
        </w:rPr>
        <w:t xml:space="preserve">Drop the debater – their abusive advocacy skewed the debate from the start </w:t>
      </w:r>
    </w:p>
    <w:p w14:paraId="69BDE77F" w14:textId="77777777" w:rsidR="006F724C" w:rsidRPr="009811A7" w:rsidRDefault="006F724C" w:rsidP="006F724C">
      <w:pPr>
        <w:pStyle w:val="Heading4"/>
        <w:numPr>
          <w:ilvl w:val="0"/>
          <w:numId w:val="12"/>
        </w:numPr>
        <w:rPr>
          <w:rFonts w:cs="Calibri"/>
        </w:rPr>
      </w:pPr>
      <w:r w:rsidRPr="009811A7">
        <w:rPr>
          <w:rFonts w:cs="Calibri"/>
        </w:rPr>
        <w:t>Comes before 1AR theory – NC abuse is responsive to them not being topical</w:t>
      </w:r>
    </w:p>
    <w:p w14:paraId="3566E03C" w14:textId="77777777" w:rsidR="006F724C" w:rsidRPr="009811A7" w:rsidRDefault="006F724C" w:rsidP="006F724C">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46B52341" w14:textId="77777777" w:rsidR="006F724C" w:rsidRPr="009811A7" w:rsidRDefault="006F724C" w:rsidP="006F724C">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2E165D11" w14:textId="77777777" w:rsidR="006F724C" w:rsidRPr="009811A7" w:rsidRDefault="006F724C" w:rsidP="006F724C">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2AFD1098" w14:textId="77777777" w:rsidR="006F724C" w:rsidRPr="009811A7" w:rsidRDefault="006F724C" w:rsidP="006F724C">
      <w:pPr>
        <w:pStyle w:val="Heading4"/>
        <w:numPr>
          <w:ilvl w:val="0"/>
          <w:numId w:val="12"/>
        </w:numPr>
        <w:rPr>
          <w:rFonts w:cs="Calibri"/>
        </w:rPr>
      </w:pPr>
      <w:r w:rsidRPr="009811A7">
        <w:rPr>
          <w:rFonts w:cs="Calibri"/>
        </w:rPr>
        <w:t>Education is a voter – why schools fund debate</w:t>
      </w:r>
    </w:p>
    <w:p w14:paraId="497272A2" w14:textId="77777777" w:rsidR="006F724C" w:rsidRPr="00221625" w:rsidRDefault="006F724C" w:rsidP="006F724C">
      <w:pPr>
        <w:pStyle w:val="Heading2"/>
      </w:pPr>
      <w:r w:rsidRPr="00221625">
        <w:t xml:space="preserve">1NC – </w:t>
      </w:r>
      <w:r>
        <w:t>Off</w:t>
      </w:r>
    </w:p>
    <w:p w14:paraId="46A47B68" w14:textId="77777777" w:rsidR="006F724C" w:rsidRDefault="006F724C" w:rsidP="006F724C">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w:t>
      </w:r>
      <w:r w:rsidRPr="00221625">
        <w:rPr>
          <w:rFonts w:asciiTheme="majorHAnsi" w:hAnsiTheme="majorHAnsi" w:cstheme="majorHAnsi"/>
        </w:rPr>
        <w:br/>
      </w:r>
    </w:p>
    <w:p w14:paraId="2F1F145B" w14:textId="77777777" w:rsidR="006F724C" w:rsidRPr="0009531B" w:rsidRDefault="006F724C" w:rsidP="006F724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565CBD26" w14:textId="77777777" w:rsidR="006F724C" w:rsidRPr="0009531B" w:rsidRDefault="006F724C" w:rsidP="006F724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ED14FB1" w14:textId="77777777" w:rsidR="006F724C" w:rsidRPr="00B554F6" w:rsidRDefault="006F724C" w:rsidP="006F724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EEB20EC" w14:textId="77777777" w:rsidR="006F724C" w:rsidRPr="001F3E76" w:rsidRDefault="006F724C" w:rsidP="006F724C"/>
    <w:p w14:paraId="1D5B05F5" w14:textId="77777777" w:rsidR="006F724C" w:rsidRPr="00221625" w:rsidRDefault="006F724C" w:rsidP="006F724C">
      <w:pPr>
        <w:pStyle w:val="Heading4"/>
        <w:rPr>
          <w:rFonts w:asciiTheme="majorHAnsi" w:hAnsiTheme="majorHAnsi" w:cstheme="majorHAnsi"/>
        </w:rPr>
      </w:pPr>
      <w:r w:rsidRPr="00221625">
        <w:rPr>
          <w:rFonts w:asciiTheme="majorHAnsi" w:hAnsiTheme="majorHAnsi" w:cstheme="majorHAnsi"/>
        </w:rPr>
        <w:t xml:space="preserve">Ought means should </w:t>
      </w:r>
    </w:p>
    <w:p w14:paraId="4800442C" w14:textId="77777777" w:rsidR="006F724C" w:rsidRPr="00221625" w:rsidRDefault="006F724C" w:rsidP="006F724C">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2"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4D44205A" w14:textId="77777777" w:rsidR="006F724C" w:rsidRPr="00221625" w:rsidRDefault="006F724C" w:rsidP="006F724C">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499A0AC4" w14:textId="77777777" w:rsidR="006F724C" w:rsidRPr="00221625" w:rsidRDefault="006F724C" w:rsidP="006F724C">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359BD486" w14:textId="77777777" w:rsidR="006F724C" w:rsidRPr="007F34BA" w:rsidRDefault="006F724C" w:rsidP="006F724C">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3"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4"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5"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6"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7"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8"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9"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3634F1EC" w14:textId="77777777" w:rsidR="006F724C" w:rsidRPr="00BB2028" w:rsidRDefault="006F724C" w:rsidP="006F724C">
      <w:pPr>
        <w:pStyle w:val="Heading4"/>
        <w:rPr>
          <w:rStyle w:val="StyleUnderline"/>
          <w:b w:val="0"/>
          <w:bCs w:val="0"/>
          <w:sz w:val="32"/>
          <w:szCs w:val="36"/>
          <w:u w:val="none"/>
        </w:rPr>
      </w:pPr>
      <w:r w:rsidRPr="00BB2028">
        <w:rPr>
          <w:rStyle w:val="StyleUnderline"/>
          <w:bCs w:val="0"/>
          <w:sz w:val="32"/>
          <w:szCs w:val="36"/>
          <w:u w:val="none"/>
        </w:rPr>
        <w:t>Government is</w:t>
      </w:r>
      <w:r>
        <w:rPr>
          <w:rStyle w:val="StyleUnderline"/>
          <w:bCs w:val="0"/>
          <w:sz w:val="32"/>
          <w:szCs w:val="36"/>
          <w:u w:val="none"/>
        </w:rPr>
        <w:t>:</w:t>
      </w:r>
    </w:p>
    <w:p w14:paraId="2831AB06" w14:textId="77777777" w:rsidR="006F724C" w:rsidRPr="00BB2028" w:rsidRDefault="006F724C" w:rsidP="006F724C">
      <w:r w:rsidRPr="00BB2028">
        <w:rPr>
          <w:rFonts w:eastAsiaTheme="majorEastAsia" w:cstheme="majorBidi"/>
          <w:b/>
          <w:bCs/>
          <w:sz w:val="26"/>
          <w:szCs w:val="26"/>
        </w:rPr>
        <w:t xml:space="preserve">Merriam </w:t>
      </w:r>
      <w:r w:rsidRPr="00BB2028">
        <w:rPr>
          <w:rStyle w:val="Style13ptBold"/>
        </w:rPr>
        <w:t xml:space="preserve">Webster </w:t>
      </w:r>
      <w:proofErr w:type="spellStart"/>
      <w:r w:rsidRPr="00BB2028">
        <w:rPr>
          <w:rStyle w:val="Style13ptBold"/>
        </w:rPr>
        <w:t>nd</w:t>
      </w:r>
      <w:proofErr w:type="spellEnd"/>
      <w:r>
        <w:t xml:space="preserve"> </w:t>
      </w:r>
      <w:r w:rsidRPr="00BB2028">
        <w:t xml:space="preserve">[(Merriam Webster- </w:t>
      </w:r>
      <w:r>
        <w:t>p</w:t>
      </w:r>
      <w:r w:rsidRPr="00BB2028">
        <w:t>ublishes reference books and is especially known for its dictionaries. It is the oldest dictionary publisher in the United States) “government” Merriam Webster</w:t>
      </w:r>
      <w:r>
        <w:t xml:space="preserve">, </w:t>
      </w:r>
      <w:proofErr w:type="spellStart"/>
      <w:r>
        <w:t>nd</w:t>
      </w:r>
      <w:proofErr w:type="spellEnd"/>
      <w:r w:rsidRPr="00BB2028">
        <w:t>]</w:t>
      </w:r>
      <w:r>
        <w:t xml:space="preserve"> </w:t>
      </w:r>
    </w:p>
    <w:p w14:paraId="147AD92D" w14:textId="77777777" w:rsidR="006F724C" w:rsidRPr="00BB2028" w:rsidRDefault="006F724C" w:rsidP="006F724C">
      <w:pPr>
        <w:rPr>
          <w:rStyle w:val="Style13ptBold"/>
        </w:rPr>
      </w:pPr>
      <w:r w:rsidRPr="00BB2028">
        <w:t>Essential Meaning of government</w:t>
      </w:r>
    </w:p>
    <w:p w14:paraId="47EA5E93" w14:textId="77777777" w:rsidR="006F724C" w:rsidRPr="00BB2028" w:rsidRDefault="006F724C" w:rsidP="006F724C">
      <w:r w:rsidRPr="00BB2028">
        <w:t xml:space="preserve">1: </w:t>
      </w:r>
      <w:r w:rsidRPr="007F34BA">
        <w:rPr>
          <w:rStyle w:val="Emphasis"/>
          <w:highlight w:val="green"/>
        </w:rPr>
        <w:t>the group of people who control and make decisions for a country</w:t>
      </w:r>
      <w:r w:rsidRPr="007F34BA">
        <w:rPr>
          <w:rStyle w:val="Emphasis"/>
        </w:rPr>
        <w:t>, state,</w:t>
      </w:r>
      <w:r w:rsidRPr="007F34BA">
        <w:rPr>
          <w:rStyle w:val="StyleUnderline"/>
        </w:rPr>
        <w:t xml:space="preserve"> </w:t>
      </w:r>
      <w:r w:rsidRPr="00BB2028">
        <w:t>etc.</w:t>
      </w:r>
    </w:p>
    <w:p w14:paraId="053B1555" w14:textId="77777777" w:rsidR="006F724C" w:rsidRPr="00BB2028" w:rsidRDefault="006F724C" w:rsidP="006F724C">
      <w:r w:rsidRPr="00BB2028">
        <w:t>The government has been slow to react to the crisis.</w:t>
      </w:r>
    </w:p>
    <w:p w14:paraId="46AE0EE2" w14:textId="77777777" w:rsidR="006F724C" w:rsidRPr="00BB2028" w:rsidRDefault="006F724C" w:rsidP="006F724C">
      <w:r w:rsidRPr="00BB2028">
        <w:t>She works for the federal government.</w:t>
      </w:r>
    </w:p>
    <w:p w14:paraId="1E7DC600" w14:textId="77777777" w:rsidR="006F724C" w:rsidRPr="00BB2028" w:rsidRDefault="006F724C" w:rsidP="006F724C">
      <w:r w:rsidRPr="00BB2028">
        <w:t>See More Examples</w:t>
      </w:r>
    </w:p>
    <w:p w14:paraId="5A21B5EE" w14:textId="77777777" w:rsidR="006F724C" w:rsidRPr="00477561" w:rsidRDefault="006F724C" w:rsidP="006F724C">
      <w:pPr>
        <w:pStyle w:val="Heading4"/>
      </w:pPr>
      <w:r>
        <w:t>Governments enact and enforce laws</w:t>
      </w:r>
    </w:p>
    <w:p w14:paraId="5A4D53AF" w14:textId="77777777" w:rsidR="006F724C" w:rsidRPr="00477561" w:rsidRDefault="006F724C" w:rsidP="006F724C">
      <w:r>
        <w:rPr>
          <w:rStyle w:val="Style13ptBold"/>
        </w:rPr>
        <w:t>Your Dictionary ND</w:t>
      </w:r>
      <w:r>
        <w:t xml:space="preserve">[(Your Dictionary, </w:t>
      </w:r>
      <w:r w:rsidRPr="00477561">
        <w:t>Definitions, grammar tips, word game help and more from 16 authoritative sources</w:t>
      </w:r>
      <w:r>
        <w:t xml:space="preserve">) “ </w:t>
      </w:r>
      <w:r w:rsidRPr="007F34BA">
        <w:rPr>
          <w:rStyle w:val="StyleUnderline"/>
          <w:highlight w:val="green"/>
        </w:rPr>
        <w:t>Government</w:t>
      </w:r>
      <w:r>
        <w:t xml:space="preserve">” </w:t>
      </w:r>
      <w:r w:rsidRPr="00477561">
        <w:t>https://www.yourdictionary.com/government</w:t>
      </w:r>
      <w:r>
        <w:t>] SS</w:t>
      </w:r>
    </w:p>
    <w:p w14:paraId="639053D0" w14:textId="77777777" w:rsidR="006F724C" w:rsidRPr="007F34BA" w:rsidRDefault="006F724C" w:rsidP="006F724C">
      <w:pPr>
        <w:rPr>
          <w:b/>
          <w:u w:val="singl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people or organization.</w:t>
      </w:r>
    </w:p>
    <w:p w14:paraId="32EC3A57" w14:textId="77777777" w:rsidR="006F724C" w:rsidRDefault="006F724C" w:rsidP="006F724C">
      <w:pPr>
        <w:pStyle w:val="Heading4"/>
      </w:pPr>
      <w:r>
        <w:t xml:space="preserve">Recognize means to </w:t>
      </w:r>
      <w:r w:rsidRPr="00E6033D">
        <w:t>acknowledge</w:t>
      </w:r>
      <w:r>
        <w:t xml:space="preserve"> legally</w:t>
      </w:r>
    </w:p>
    <w:p w14:paraId="2B86E509" w14:textId="77777777" w:rsidR="006F724C" w:rsidRDefault="006F724C" w:rsidP="006F724C">
      <w:r w:rsidRPr="00E50EA6">
        <w:rPr>
          <w:rStyle w:val="Style13ptBold"/>
        </w:rPr>
        <w:t>Dictionary.com ND</w:t>
      </w:r>
      <w:r>
        <w:t xml:space="preserve"> [(Dictionary.com,</w:t>
      </w:r>
      <w:r w:rsidRPr="00CF65BF">
        <w:t xml:space="preserve"> Dictionary.com is an online dictionary whose domain was first registered on May 14, 1995. The content for Dictionary.com is based on the latest version of Random House Unabridged Dictionary, with editors for the site providing new and updated definitions.</w:t>
      </w:r>
      <w:r>
        <w:t>),”</w:t>
      </w:r>
      <w:r w:rsidRPr="00E6033D">
        <w:rPr>
          <w:rStyle w:val="StyleUnderline"/>
        </w:rPr>
        <w:t>Recognize</w:t>
      </w:r>
      <w:r>
        <w:t xml:space="preserve">”, </w:t>
      </w:r>
      <w:hyperlink r:id="rId20" w:history="1">
        <w:r w:rsidRPr="00F73699">
          <w:rPr>
            <w:rStyle w:val="Hyperlink"/>
          </w:rPr>
          <w:t>https://www.dictionary.com/browse/recognize</w:t>
        </w:r>
      </w:hyperlink>
      <w:r>
        <w:t>] SS</w:t>
      </w:r>
    </w:p>
    <w:p w14:paraId="710D6468" w14:textId="77777777" w:rsidR="006F724C" w:rsidRPr="00E6033D" w:rsidRDefault="006F724C" w:rsidP="006F724C">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14:paraId="29D1D754" w14:textId="77777777" w:rsidR="006F724C" w:rsidRDefault="006F724C" w:rsidP="006F724C">
      <w:r>
        <w:t>The United States promptly recognized Israel.</w:t>
      </w:r>
    </w:p>
    <w:p w14:paraId="723E7A91" w14:textId="77777777" w:rsidR="006F724C" w:rsidRPr="00E6033D" w:rsidRDefault="006F724C" w:rsidP="006F724C">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14:paraId="61F110B3" w14:textId="77777777" w:rsidR="006F724C" w:rsidRDefault="006F724C" w:rsidP="006F724C">
      <w:r>
        <w:t>to recognize a successful revolutionary regime as the de facto government of the country.</w:t>
      </w:r>
    </w:p>
    <w:p w14:paraId="781A7EF6" w14:textId="77777777" w:rsidR="006F724C" w:rsidRDefault="006F724C" w:rsidP="006F724C"/>
    <w:p w14:paraId="2B859EB3" w14:textId="77777777" w:rsidR="006F724C" w:rsidRDefault="006F724C" w:rsidP="006F724C">
      <w:pPr>
        <w:pStyle w:val="Heading4"/>
      </w:pPr>
      <w:r>
        <w:t>Unconditional rights means to surrender limitations on what people are allowed</w:t>
      </w:r>
    </w:p>
    <w:p w14:paraId="40261244" w14:textId="77777777" w:rsidR="006F724C" w:rsidRPr="00CF65BF" w:rsidRDefault="006F724C" w:rsidP="006F724C">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r>
        <w:t>)</w:t>
      </w:r>
      <w:r w:rsidRPr="00CF65BF">
        <w:t>https://mobile-dictionary.reverso.net/en/english-definition/Unconditional+rights</w:t>
      </w:r>
      <w:r>
        <w:t>] SS</w:t>
      </w:r>
    </w:p>
    <w:p w14:paraId="0F97A15C" w14:textId="77777777" w:rsidR="006F724C" w:rsidRPr="00CF65BF" w:rsidRDefault="006F724C" w:rsidP="006F724C">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21" w:history="1">
        <w:r w:rsidRPr="00CF65BF">
          <w:rPr>
            <w:rStyle w:val="Hyperlink"/>
          </w:rPr>
          <w:t>English dictionary</w:t>
        </w:r>
      </w:hyperlink>
    </w:p>
    <w:p w14:paraId="4715F40E" w14:textId="77777777" w:rsidR="006F724C" w:rsidRPr="00CF65BF" w:rsidRDefault="006F724C" w:rsidP="006F724C">
      <w:r w:rsidRPr="00CF65BF">
        <w:t>unconditional</w:t>
      </w:r>
      <w:r>
        <w:rPr>
          <w:rStyle w:val="nbsp1"/>
          <w:rFonts w:ascii="Arial" w:hAnsi="Arial" w:cs="Arial"/>
          <w:color w:val="0970AC"/>
          <w:sz w:val="27"/>
          <w:szCs w:val="27"/>
        </w:rPr>
        <w:t>  </w:t>
      </w:r>
      <w:r>
        <w:rPr>
          <w:color w:val="000000"/>
          <w:sz w:val="18"/>
          <w:szCs w:val="18"/>
        </w:rPr>
        <w:br/>
      </w:r>
      <w:r w:rsidRPr="00CF65BF">
        <w:t>    adj  </w:t>
      </w:r>
    </w:p>
    <w:p w14:paraId="30408851" w14:textId="77777777" w:rsidR="006F724C" w:rsidRPr="00CF65BF" w:rsidRDefault="006F724C" w:rsidP="006F724C">
      <w:r w:rsidRPr="00CF65BF">
        <w:t>1  </w:t>
      </w:r>
      <w:r w:rsidRPr="00CF65BF">
        <w:rPr>
          <w:rStyle w:val="StyleUnderline"/>
          <w:highlight w:val="green"/>
        </w:rPr>
        <w:t>without</w:t>
      </w:r>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14:paraId="36BA4CFD" w14:textId="77777777" w:rsidR="006F724C" w:rsidRDefault="006F724C" w:rsidP="006F724C">
      <w:pPr>
        <w:rPr>
          <w:rFonts w:ascii="Apple Color Emoji" w:hAnsi="Apple Color Emoji" w:cs="Apple Color Emoji"/>
        </w:rPr>
      </w:pPr>
      <w:r w:rsidRPr="00CF65BF">
        <w:t>2    (</w:t>
      </w:r>
      <w:proofErr w:type="spellStart"/>
      <w:r w:rsidRPr="00CF65BF">
        <w:t>Maths</w:t>
      </w:r>
      <w:proofErr w:type="spellEnd"/>
      <w:r w:rsidRPr="00CF65BF">
        <w:t>)  (of an equality) true for all values of the variable  </w:t>
      </w:r>
      <w:r w:rsidRPr="00CF65BF">
        <w:br/>
        <w:t>(x+1)&lt;</w:t>
      </w:r>
      <w:proofErr w:type="spellStart"/>
      <w:r w:rsidRPr="00CF65BF">
        <w:t>rab</w:t>
      </w:r>
      <w:proofErr w:type="spellEnd"/>
      <w:r w:rsidRPr="00CF65BF">
        <w:t>&gt;x is an unconditional equality    </w:t>
      </w:r>
    </w:p>
    <w:p w14:paraId="24285D47" w14:textId="77777777" w:rsidR="006F724C" w:rsidRPr="00CF65BF" w:rsidRDefault="006F724C" w:rsidP="006F724C">
      <w:r>
        <w:t>-</w:t>
      </w:r>
      <w:r w:rsidRPr="00CF65BF">
        <w:t>   unconditionally    adv  </w:t>
      </w:r>
      <w:r w:rsidRPr="00CF65BF">
        <w:br/>
      </w:r>
      <w:r>
        <w:rPr>
          <w:rFonts w:ascii="Cambria" w:hAnsi="Cambria" w:cs="Apple Color Emoji"/>
        </w:rPr>
        <w:t>-</w:t>
      </w:r>
      <w:r w:rsidRPr="00CF65BF">
        <w:t>  </w:t>
      </w:r>
      <w:proofErr w:type="spellStart"/>
      <w:r w:rsidRPr="00CF65BF">
        <w:t>unconditionalness</w:t>
      </w:r>
      <w:proofErr w:type="spellEnd"/>
      <w:r w:rsidRPr="00CF65BF">
        <w:t xml:space="preserve">, </w:t>
      </w:r>
      <w:r w:rsidRPr="00CF65BF">
        <w:rPr>
          <w:rStyle w:val="StyleUnderline"/>
        </w:rPr>
        <w:t>unconditionality</w:t>
      </w:r>
      <w:r w:rsidRPr="00CF65BF">
        <w:t>    n  </w:t>
      </w:r>
    </w:p>
    <w:p w14:paraId="3B8F3EB1" w14:textId="77777777" w:rsidR="006F724C" w:rsidRPr="00CF65BF" w:rsidRDefault="00DD3368" w:rsidP="006F724C">
      <w:hyperlink r:id="rId22" w:history="1">
        <w:r w:rsidR="006F724C" w:rsidRPr="00CF65BF">
          <w:rPr>
            <w:rStyle w:val="Hyperlink"/>
          </w:rPr>
          <w:t>rights activist</w:t>
        </w:r>
      </w:hyperlink>
      <w:r w:rsidR="006F724C" w:rsidRPr="00CF65BF">
        <w:t>  n. an activist fighting for civil rights</w:t>
      </w:r>
    </w:p>
    <w:p w14:paraId="0164D43C" w14:textId="77777777" w:rsidR="006F724C" w:rsidRDefault="00DD3368" w:rsidP="006F724C">
      <w:pPr>
        <w:rPr>
          <w:rStyle w:val="StyleUnderline"/>
        </w:rPr>
      </w:pPr>
      <w:hyperlink r:id="rId23" w:history="1">
        <w:r w:rsidR="006F724C" w:rsidRPr="00CF65BF">
          <w:rPr>
            <w:rStyle w:val="StyleUnderline"/>
          </w:rPr>
          <w:t>rights</w:t>
        </w:r>
      </w:hyperlink>
      <w:r w:rsidR="006F724C" w:rsidRPr="00CF65BF">
        <w:rPr>
          <w:rStyle w:val="StyleUnderline"/>
        </w:rPr>
        <w:t xml:space="preserve">  n. rules </w:t>
      </w:r>
      <w:r w:rsidR="006F724C" w:rsidRPr="00CF65BF">
        <w:rPr>
          <w:rStyle w:val="StyleUnderline"/>
          <w:highlight w:val="green"/>
        </w:rPr>
        <w:t>concerning</w:t>
      </w:r>
      <w:r w:rsidR="006F724C" w:rsidRPr="00CF65BF">
        <w:rPr>
          <w:rStyle w:val="StyleUnderline"/>
        </w:rPr>
        <w:t xml:space="preserve"> </w:t>
      </w:r>
      <w:r w:rsidR="006F724C" w:rsidRPr="00CF65BF">
        <w:rPr>
          <w:rStyle w:val="StyleUnderline"/>
          <w:highlight w:val="green"/>
        </w:rPr>
        <w:t>what</w:t>
      </w:r>
      <w:r w:rsidR="006F724C" w:rsidRPr="00CF65BF">
        <w:rPr>
          <w:rStyle w:val="StyleUnderline"/>
        </w:rPr>
        <w:t xml:space="preserve"> </w:t>
      </w:r>
      <w:r w:rsidR="006F724C" w:rsidRPr="00CF65BF">
        <w:rPr>
          <w:rStyle w:val="StyleUnderline"/>
          <w:highlight w:val="green"/>
        </w:rPr>
        <w:t>people</w:t>
      </w:r>
      <w:r w:rsidR="006F724C" w:rsidRPr="00CF65BF">
        <w:rPr>
          <w:rStyle w:val="StyleUnderline"/>
        </w:rPr>
        <w:t xml:space="preserve"> </w:t>
      </w:r>
      <w:r w:rsidR="006F724C" w:rsidRPr="00CF65BF">
        <w:rPr>
          <w:rStyle w:val="StyleUnderline"/>
          <w:highlight w:val="green"/>
        </w:rPr>
        <w:t>are</w:t>
      </w:r>
      <w:r w:rsidR="006F724C" w:rsidRPr="00CF65BF">
        <w:rPr>
          <w:rStyle w:val="StyleUnderline"/>
        </w:rPr>
        <w:t xml:space="preserve"> owed to or </w:t>
      </w:r>
      <w:r w:rsidR="006F724C" w:rsidRPr="00CF65BF">
        <w:rPr>
          <w:rStyle w:val="StyleUnderline"/>
          <w:highlight w:val="green"/>
        </w:rPr>
        <w:t>allowed</w:t>
      </w:r>
      <w:r w:rsidR="006F724C" w:rsidRPr="00CF65BF">
        <w:rPr>
          <w:rStyle w:val="StyleUnderline"/>
        </w:rPr>
        <w:t xml:space="preserve"> of, </w:t>
      </w:r>
      <w:r w:rsidR="006F724C" w:rsidRPr="004D3721">
        <w:rPr>
          <w:rStyle w:val="StyleUnderline"/>
          <w:highlight w:val="green"/>
        </w:rPr>
        <w:t>according to ethical principles of freedom</w:t>
      </w:r>
      <w:r w:rsidR="006F724C" w:rsidRPr="00CF65BF">
        <w:rPr>
          <w:rStyle w:val="StyleUnderline"/>
        </w:rPr>
        <w:t xml:space="preserve"> and applied in society</w:t>
      </w:r>
    </w:p>
    <w:p w14:paraId="142EC3A9" w14:textId="77777777" w:rsidR="006F724C" w:rsidRDefault="006F724C" w:rsidP="006F724C">
      <w:pPr>
        <w:rPr>
          <w:rStyle w:val="StyleUnderline"/>
        </w:rPr>
      </w:pPr>
    </w:p>
    <w:p w14:paraId="6114F745" w14:textId="77777777" w:rsidR="006F724C" w:rsidRDefault="006F724C" w:rsidP="006F724C">
      <w:pPr>
        <w:pStyle w:val="Heading4"/>
        <w:rPr>
          <w:rStyle w:val="StyleUnderline"/>
          <w:b w:val="0"/>
          <w:bCs w:val="0"/>
          <w:sz w:val="26"/>
          <w:u w:val="none"/>
        </w:rPr>
      </w:pPr>
      <w:r w:rsidRPr="007F34BA">
        <w:rPr>
          <w:rStyle w:val="StyleUnderline"/>
          <w:bCs w:val="0"/>
          <w:sz w:val="26"/>
          <w:u w:val="none"/>
        </w:rPr>
        <w:t xml:space="preserve">Violation: they don’t defend </w:t>
      </w:r>
      <w:r w:rsidRPr="00632C19">
        <w:rPr>
          <w:rStyle w:val="StyleUnderline"/>
          <w:bCs w:val="0"/>
          <w:sz w:val="26"/>
        </w:rPr>
        <w:t>a policy action</w:t>
      </w:r>
      <w:r w:rsidRPr="007F34BA">
        <w:rPr>
          <w:rStyle w:val="StyleUnderline"/>
          <w:bCs w:val="0"/>
          <w:sz w:val="26"/>
          <w:u w:val="none"/>
        </w:rPr>
        <w:t xml:space="preserve"> that surrenders limitations on strikes. They also defend “Tactical Leaders” which is </w:t>
      </w:r>
      <w:r w:rsidRPr="007F34BA">
        <w:rPr>
          <w:rStyle w:val="StyleUnderline"/>
          <w:bCs w:val="0"/>
          <w:sz w:val="26"/>
        </w:rPr>
        <w:t>not a term of art</w:t>
      </w:r>
      <w:r w:rsidRPr="007F34BA">
        <w:rPr>
          <w:rStyle w:val="StyleUnderline"/>
          <w:bCs w:val="0"/>
          <w:sz w:val="26"/>
          <w:u w:val="none"/>
        </w:rPr>
        <w:t xml:space="preserve"> o</w:t>
      </w:r>
      <w:r>
        <w:rPr>
          <w:rStyle w:val="StyleUnderline"/>
          <w:bCs w:val="0"/>
          <w:sz w:val="26"/>
          <w:u w:val="none"/>
        </w:rPr>
        <w:t>r</w:t>
      </w:r>
      <w:r w:rsidRPr="007F34BA">
        <w:rPr>
          <w:rStyle w:val="StyleUnderline"/>
          <w:bCs w:val="0"/>
          <w:sz w:val="26"/>
          <w:u w:val="none"/>
        </w:rPr>
        <w:t xml:space="preserve"> an example of a just government </w:t>
      </w:r>
    </w:p>
    <w:p w14:paraId="7C5F0557" w14:textId="77777777" w:rsidR="006F724C" w:rsidRDefault="006F724C" w:rsidP="006F724C"/>
    <w:p w14:paraId="645CD915" w14:textId="77777777" w:rsidR="006F724C" w:rsidRDefault="006F724C" w:rsidP="006F724C">
      <w:pPr>
        <w:pStyle w:val="Heading4"/>
      </w:pPr>
      <w:r>
        <w:t xml:space="preserve">First is semantics – the </w:t>
      </w:r>
      <w:proofErr w:type="spellStart"/>
      <w:r>
        <w:t>aff</w:t>
      </w:r>
      <w:proofErr w:type="spellEnd"/>
      <w:r>
        <w:t xml:space="preserve"> arbitrarily jettisons words in the resolution, killing predictability. Nothing stops </w:t>
      </w:r>
      <w:proofErr w:type="spellStart"/>
      <w:r>
        <w:t>affs</w:t>
      </w:r>
      <w:proofErr w:type="spellEnd"/>
      <w:r>
        <w:t xml:space="preserve"> from picking and choosing words in the resolution they don’t want to defend, which kills clash</w:t>
      </w:r>
    </w:p>
    <w:p w14:paraId="5900EBD8" w14:textId="77777777" w:rsidR="006F724C" w:rsidRDefault="006F724C" w:rsidP="00A524FF"/>
    <w:p w14:paraId="1364A8EB" w14:textId="77777777" w:rsidR="006F724C" w:rsidRDefault="006F724C" w:rsidP="006F724C">
      <w:pPr>
        <w:pStyle w:val="Heading4"/>
      </w:pPr>
      <w:r>
        <w:t xml:space="preserve">They explode limits to allow </w:t>
      </w:r>
      <w:r w:rsidRPr="00632C19">
        <w:rPr>
          <w:u w:val="single"/>
        </w:rPr>
        <w:t>any actor</w:t>
      </w:r>
      <w:r>
        <w:t xml:space="preserve"> doing the plan – </w:t>
      </w:r>
      <w:proofErr w:type="spellStart"/>
      <w:r>
        <w:t>fiating</w:t>
      </w:r>
      <w:proofErr w:type="spellEnd"/>
      <w:r>
        <w:t xml:space="preserve"> any individual doing the plan becomes topical under their interpretation, which makes cutting stable neg links impossible </w:t>
      </w:r>
    </w:p>
    <w:p w14:paraId="17B104FB" w14:textId="77777777" w:rsidR="006F724C" w:rsidRDefault="006F724C" w:rsidP="006F724C"/>
    <w:p w14:paraId="7D18E134" w14:textId="6A50F691" w:rsidR="006F724C" w:rsidRDefault="006F724C" w:rsidP="006F724C">
      <w:pPr>
        <w:pStyle w:val="Heading4"/>
      </w:pPr>
      <w:r>
        <w:t xml:space="preserve">The core controversy of the topic is whether countries should recognize the right to strike – topic literature centers around governmental action, not individual. Their </w:t>
      </w:r>
      <w:proofErr w:type="spellStart"/>
      <w:r>
        <w:t>interp</w:t>
      </w:r>
      <w:proofErr w:type="spellEnd"/>
      <w:r>
        <w:t xml:space="preserve"> skirts core neg generics like the econ DA and occupation PICs because of vagueness</w:t>
      </w:r>
    </w:p>
    <w:p w14:paraId="3F10162E" w14:textId="6E0760A2" w:rsidR="00346E22" w:rsidRDefault="00346E22" w:rsidP="00346E22"/>
    <w:p w14:paraId="2C130BFF" w14:textId="31748190" w:rsidR="00212635" w:rsidRDefault="00212635" w:rsidP="00212635">
      <w:pPr>
        <w:pStyle w:val="Heading4"/>
      </w:pPr>
      <w:r>
        <w:t xml:space="preserve">Fairness is an impact and an internal link to education - Debate is a game and we </w:t>
      </w:r>
      <w:proofErr w:type="spellStart"/>
      <w:r>
        <w:t>cant</w:t>
      </w:r>
      <w:proofErr w:type="spellEnd"/>
      <w:r>
        <w:t xml:space="preserve"> gain any education if everyone doesn’t have an equal chance to engage. Every argument in debate is employed for a strategic purpose and their decision to forgo </w:t>
      </w:r>
      <w:r w:rsidRPr="00221625">
        <w:rPr>
          <w:rFonts w:asciiTheme="majorHAnsi" w:hAnsiTheme="majorHAnsi" w:cstheme="majorHAnsi"/>
        </w:rPr>
        <w:t xml:space="preserve">the topic as a rule was motivated by a </w:t>
      </w:r>
      <w:r w:rsidRPr="00221625">
        <w:rPr>
          <w:rFonts w:asciiTheme="majorHAnsi" w:hAnsiTheme="majorHAnsi" w:cstheme="majorHAnsi"/>
          <w:u w:val="single"/>
        </w:rPr>
        <w:t>competitive desire to win</w:t>
      </w:r>
      <w:r>
        <w:rPr>
          <w:rFonts w:asciiTheme="majorHAnsi" w:hAnsiTheme="majorHAnsi" w:cstheme="majorHAnsi"/>
          <w:u w:val="single"/>
        </w:rPr>
        <w:t>.</w:t>
      </w:r>
    </w:p>
    <w:p w14:paraId="2ECE4E79" w14:textId="77777777" w:rsidR="00346E22" w:rsidRPr="00346E22" w:rsidRDefault="00346E22" w:rsidP="00346E22"/>
    <w:p w14:paraId="3E8487CB" w14:textId="77777777" w:rsidR="006F724C" w:rsidRPr="00F601E6" w:rsidRDefault="006F724C" w:rsidP="006F724C"/>
    <w:p w14:paraId="4DBB3AEB" w14:textId="77777777" w:rsidR="0047603A" w:rsidRPr="00300607" w:rsidRDefault="0047603A" w:rsidP="0047603A"/>
    <w:p w14:paraId="1766727E" w14:textId="3BA538B2" w:rsidR="0047603A" w:rsidRDefault="002727DA" w:rsidP="0047603A">
      <w:pPr>
        <w:pStyle w:val="Heading3"/>
      </w:pPr>
      <w:r>
        <w:t>Case</w:t>
      </w:r>
    </w:p>
    <w:p w14:paraId="4C7CDC1B" w14:textId="37872907" w:rsidR="00346E22" w:rsidRDefault="00346E22" w:rsidP="00346E22">
      <w:pPr>
        <w:pStyle w:val="Heading4"/>
      </w:pPr>
      <w:r>
        <w:t xml:space="preserve">Vote negative on presumption: “tactical leaders” is not a term of art and is </w:t>
      </w:r>
      <w:r w:rsidRPr="00346E22">
        <w:rPr>
          <w:u w:val="single"/>
        </w:rPr>
        <w:t xml:space="preserve">not a body that can legislate </w:t>
      </w:r>
      <w:r w:rsidRPr="00346E22">
        <w:t>policy actions</w:t>
      </w:r>
    </w:p>
    <w:p w14:paraId="68DED7A6" w14:textId="4803DAFD" w:rsidR="00FF23AC" w:rsidRPr="00FF23AC" w:rsidRDefault="00FF23AC" w:rsidP="00FF23AC">
      <w:pPr>
        <w:pStyle w:val="Heading4"/>
      </w:pPr>
      <w:r>
        <w:t xml:space="preserve">The </w:t>
      </w:r>
      <w:proofErr w:type="spellStart"/>
      <w:r>
        <w:t>aff</w:t>
      </w:r>
      <w:proofErr w:type="spellEnd"/>
      <w:r>
        <w:t xml:space="preserve"> should not be able to garner offense off of anything but the plan text and the role of the ballot is to vote for the person who did the better debating – anything else is arbitrary, unpredictable, and self-serving</w:t>
      </w:r>
    </w:p>
    <w:p w14:paraId="50430192" w14:textId="77777777" w:rsidR="0047603A" w:rsidRDefault="0047603A" w:rsidP="0047603A">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35A027EA" w14:textId="77777777" w:rsidR="0047603A" w:rsidRDefault="0047603A" w:rsidP="0047603A">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24" w:history="1">
        <w:r w:rsidRPr="00532880">
          <w:rPr>
            <w:rStyle w:val="Hyperlink"/>
            <w:szCs w:val="16"/>
          </w:rPr>
          <w:t>http://reason.com/archives/2016/12/16/is-economic-growth-environmentally-sust1)</w:t>
        </w:r>
      </w:hyperlink>
    </w:p>
    <w:p w14:paraId="5C2808BC" w14:textId="77777777" w:rsidR="0047603A" w:rsidRPr="009627A7" w:rsidRDefault="0047603A" w:rsidP="0047603A">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06E3EE24" w14:textId="77777777" w:rsidR="0047603A" w:rsidRDefault="0047603A" w:rsidP="0047603A">
      <w:pPr>
        <w:pStyle w:val="Heading4"/>
      </w:pPr>
      <w:r>
        <w:t xml:space="preserve">Our </w:t>
      </w:r>
      <w:proofErr w:type="spellStart"/>
      <w:r>
        <w:t>ev</w:t>
      </w:r>
      <w:proofErr w:type="spellEnd"/>
      <w:r>
        <w:t xml:space="preserve"> is just better – prefer data over buzzwords. </w:t>
      </w:r>
    </w:p>
    <w:p w14:paraId="71338662" w14:textId="77777777" w:rsidR="0047603A" w:rsidRDefault="0047603A" w:rsidP="0047603A">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25" w:history="1">
        <w:r w:rsidRPr="00EA1D61">
          <w:rPr>
            <w:szCs w:val="16"/>
          </w:rPr>
          <w:t>https://www.rees-journal.org/articles/rees/pdf/2017/01/rees170008s.pdf)</w:t>
        </w:r>
      </w:hyperlink>
    </w:p>
    <w:p w14:paraId="60B75D5A" w14:textId="77777777" w:rsidR="0047603A" w:rsidRDefault="0047603A" w:rsidP="0047603A">
      <w:pPr>
        <w:rPr>
          <w:szCs w:val="22"/>
        </w:rPr>
      </w:pPr>
      <w:r w:rsidRPr="008C3843">
        <w:rPr>
          <w:szCs w:val="22"/>
        </w:rPr>
        <w:t>Abstract. The</w:t>
      </w:r>
      <w:r w:rsidRPr="008C3843">
        <w:rPr>
          <w:szCs w:val="22"/>
          <w:u w:val="single"/>
        </w:rPr>
        <w:t xml:space="preserve"> </w:t>
      </w:r>
      <w:r w:rsidRPr="00897110">
        <w:rPr>
          <w:b/>
          <w:szCs w:val="22"/>
          <w:highlight w:val="green"/>
          <w:u w:val="single"/>
        </w:rPr>
        <w:t>decoupling of</w:t>
      </w:r>
      <w:r w:rsidRPr="00187B73">
        <w:rPr>
          <w:b/>
          <w:szCs w:val="22"/>
          <w:u w:val="single"/>
        </w:rPr>
        <w:t xml:space="preserve"> fossil </w:t>
      </w:r>
      <w:r w:rsidRPr="00897110">
        <w:rPr>
          <w:b/>
          <w:szCs w:val="22"/>
          <w:highlight w:val="green"/>
          <w:u w:val="single"/>
        </w:rPr>
        <w:t>fuels</w:t>
      </w:r>
      <w:r w:rsidRPr="00897110">
        <w:rPr>
          <w:szCs w:val="22"/>
          <w:highlight w:val="green"/>
          <w:u w:val="single"/>
        </w:rPr>
        <w:t xml:space="preserve"> from growth</w:t>
      </w:r>
      <w:r w:rsidRPr="008C3843">
        <w:rPr>
          <w:szCs w:val="22"/>
          <w:u w:val="single"/>
        </w:rPr>
        <w:t xml:space="preserve"> in economic activity </w:t>
      </w:r>
      <w:r w:rsidRPr="00897110">
        <w:rPr>
          <w:szCs w:val="22"/>
          <w:highlight w:val="green"/>
          <w:u w:val="single"/>
        </w:rPr>
        <w:t>has been</w:t>
      </w:r>
      <w:r w:rsidRPr="008C3843">
        <w:rPr>
          <w:szCs w:val="22"/>
          <w:u w:val="single"/>
        </w:rPr>
        <w:t xml:space="preserve"> </w:t>
      </w:r>
      <w:r w:rsidRPr="00187B73">
        <w:rPr>
          <w:b/>
          <w:szCs w:val="22"/>
          <w:u w:val="single"/>
        </w:rPr>
        <w:t xml:space="preserve">proceeding </w:t>
      </w:r>
      <w:r w:rsidRPr="00897110">
        <w:rPr>
          <w:b/>
          <w:szCs w:val="22"/>
          <w:highlight w:val="green"/>
          <w:u w:val="single"/>
        </w:rPr>
        <w:t>rapid</w:t>
      </w:r>
      <w:r w:rsidRPr="00187B73">
        <w:rPr>
          <w:b/>
          <w:szCs w:val="22"/>
          <w:u w:val="single"/>
        </w:rPr>
        <w:t>ly</w:t>
      </w:r>
      <w:r w:rsidRPr="008C3843">
        <w:rPr>
          <w:szCs w:val="22"/>
        </w:rPr>
        <w:t xml:space="preserve"> for most of the 21st century and is analyzed globally </w:t>
      </w:r>
      <w:r w:rsidRPr="008C3843">
        <w:rPr>
          <w:szCs w:val="22"/>
          <w:u w:val="single"/>
        </w:rPr>
        <w:t>in terms of</w:t>
      </w:r>
      <w:r w:rsidRPr="008C3843">
        <w:rPr>
          <w:szCs w:val="22"/>
        </w:rPr>
        <w:t xml:space="preserve"> structures and </w:t>
      </w:r>
      <w:r w:rsidRPr="008C3843">
        <w:rPr>
          <w:szCs w:val="22"/>
          <w:u w:val="single"/>
        </w:rPr>
        <w:t>technologies for energy efficiency and</w:t>
      </w:r>
      <w:r w:rsidRPr="008C3843">
        <w:rPr>
          <w:szCs w:val="22"/>
        </w:rPr>
        <w:t xml:space="preserve"> for </w:t>
      </w:r>
      <w:r w:rsidRPr="008C3843">
        <w:rPr>
          <w:szCs w:val="22"/>
          <w:u w:val="single"/>
        </w:rPr>
        <w:t>switching to renewable energy</w:t>
      </w:r>
      <w:r w:rsidRPr="008C3843">
        <w:rPr>
          <w:szCs w:val="22"/>
        </w:rPr>
        <w:t xml:space="preserve"> in the world’s cities. </w:t>
      </w:r>
      <w:r w:rsidRPr="0075562C">
        <w:rPr>
          <w:szCs w:val="22"/>
          <w:u w:val="single"/>
        </w:rPr>
        <w:t xml:space="preserve">This is leading to the </w:t>
      </w:r>
      <w:r w:rsidRPr="00897110">
        <w:rPr>
          <w:b/>
          <w:szCs w:val="22"/>
          <w:highlight w:val="green"/>
          <w:u w:val="single"/>
        </w:rPr>
        <w:t>decline of coal</w:t>
      </w:r>
      <w:r w:rsidRPr="00897110">
        <w:rPr>
          <w:szCs w:val="22"/>
          <w:highlight w:val="green"/>
          <w:u w:val="single"/>
        </w:rPr>
        <w:t xml:space="preserve"> and oil</w:t>
      </w:r>
      <w:r w:rsidRPr="008C3843">
        <w:rPr>
          <w:szCs w:val="22"/>
        </w:rPr>
        <w:t xml:space="preserve">. The evidence suggests that the changes are </w:t>
      </w:r>
      <w:r w:rsidRPr="00897110">
        <w:rPr>
          <w:b/>
          <w:szCs w:val="22"/>
          <w:highlight w:val="green"/>
          <w:u w:val="single"/>
        </w:rPr>
        <w:t>based on demand</w:t>
      </w:r>
      <w:r w:rsidRPr="00897110">
        <w:rPr>
          <w:szCs w:val="22"/>
          <w:highlight w:val="green"/>
          <w:u w:val="single"/>
        </w:rPr>
        <w:t xml:space="preserve"> for</w:t>
      </w:r>
      <w:r w:rsidRPr="008C3843">
        <w:rPr>
          <w:szCs w:val="22"/>
        </w:rPr>
        <w:t xml:space="preserve"> the structures and</w:t>
      </w:r>
      <w:r w:rsidRPr="008C3843">
        <w:rPr>
          <w:szCs w:val="22"/>
          <w:u w:val="single"/>
        </w:rPr>
        <w:t xml:space="preserve"> technologies that are emerging, facilitating a </w:t>
      </w:r>
      <w:r w:rsidRPr="00187B73">
        <w:rPr>
          <w:b/>
          <w:szCs w:val="22"/>
          <w:u w:val="single"/>
        </w:rPr>
        <w:t>disruptive process</w:t>
      </w:r>
      <w:r w:rsidRPr="008C3843">
        <w:rPr>
          <w:szCs w:val="22"/>
        </w:rPr>
        <w:t xml:space="preserve">. The rise of </w:t>
      </w:r>
      <w:r w:rsidRPr="00897110">
        <w:rPr>
          <w:szCs w:val="22"/>
          <w:highlight w:val="green"/>
          <w:u w:val="single"/>
        </w:rPr>
        <w:t>renewable cities</w:t>
      </w:r>
      <w:r w:rsidRPr="008C3843">
        <w:rPr>
          <w:szCs w:val="22"/>
          <w:u w:val="single"/>
        </w:rPr>
        <w:t xml:space="preserve"> can</w:t>
      </w:r>
      <w:r w:rsidRPr="008C3843">
        <w:rPr>
          <w:szCs w:val="22"/>
        </w:rPr>
        <w:t xml:space="preserve"> therefore </w:t>
      </w:r>
      <w:r w:rsidRPr="008C3843">
        <w:rPr>
          <w:szCs w:val="22"/>
          <w:u w:val="single"/>
        </w:rPr>
        <w:t xml:space="preserve">be expected to accelerate. </w:t>
      </w:r>
      <w:r w:rsidRPr="008C3843">
        <w:rPr>
          <w:szCs w:val="22"/>
        </w:rPr>
        <w:t>1 Introduction The rise of renewable cities began in the 1990s but has accelerated in the 21st century [1,2]. As shown below</w:t>
      </w:r>
      <w:r w:rsidRPr="00187B73">
        <w:rPr>
          <w:szCs w:val="16"/>
        </w:rPr>
        <w:t xml:space="preserve">, </w:t>
      </w:r>
      <w:r w:rsidRPr="008C3843">
        <w:rPr>
          <w:szCs w:val="22"/>
          <w:u w:val="single"/>
        </w:rPr>
        <w:t xml:space="preserve">both coal and oil have </w:t>
      </w:r>
      <w:r w:rsidRPr="00897110">
        <w:rPr>
          <w:szCs w:val="22"/>
          <w:u w:val="single"/>
        </w:rPr>
        <w:t>begun to fal</w:t>
      </w:r>
      <w:r w:rsidRPr="008C3843">
        <w:rPr>
          <w:szCs w:val="22"/>
        </w:rPr>
        <w:t xml:space="preserve">l in the nations of the world </w:t>
      </w:r>
      <w:r w:rsidRPr="008C3843">
        <w:rPr>
          <w:szCs w:val="22"/>
          <w:u w:val="single"/>
        </w:rPr>
        <w:t>driven</w:t>
      </w:r>
      <w:r w:rsidRPr="008C3843">
        <w:rPr>
          <w:szCs w:val="22"/>
        </w:rPr>
        <w:t xml:space="preserve"> mostly </w:t>
      </w:r>
      <w:r w:rsidRPr="008C3843">
        <w:rPr>
          <w:szCs w:val="22"/>
          <w:u w:val="single"/>
        </w:rPr>
        <w:t xml:space="preserve">by their cities as this is </w:t>
      </w:r>
      <w:r w:rsidRPr="00897110">
        <w:rPr>
          <w:szCs w:val="22"/>
          <w:highlight w:val="green"/>
          <w:u w:val="single"/>
        </w:rPr>
        <w:t xml:space="preserve">where </w:t>
      </w:r>
      <w:r w:rsidRPr="00897110">
        <w:rPr>
          <w:b/>
          <w:szCs w:val="22"/>
          <w:highlight w:val="green"/>
          <w:u w:val="single"/>
        </w:rPr>
        <w:t>growth</w:t>
      </w:r>
      <w:r w:rsidRPr="00187B73">
        <w:rPr>
          <w:b/>
          <w:szCs w:val="22"/>
          <w:u w:val="single"/>
        </w:rPr>
        <w:t xml:space="preserve"> and change</w:t>
      </w:r>
      <w:r w:rsidRPr="008C3843">
        <w:rPr>
          <w:szCs w:val="22"/>
          <w:u w:val="single"/>
        </w:rPr>
        <w:t xml:space="preserve"> </w:t>
      </w:r>
      <w:r w:rsidRPr="00897110">
        <w:rPr>
          <w:szCs w:val="22"/>
          <w:highlight w:val="green"/>
          <w:u w:val="single"/>
        </w:rPr>
        <w:t>is happenin</w:t>
      </w:r>
      <w:r w:rsidRPr="008C3843">
        <w:rPr>
          <w:szCs w:val="22"/>
          <w:u w:val="single"/>
        </w:rPr>
        <w:t>g</w:t>
      </w:r>
      <w:r w:rsidRPr="008C3843">
        <w:rPr>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C3843">
        <w:rPr>
          <w:szCs w:val="22"/>
          <w:u w:val="single"/>
        </w:rPr>
        <w:t>confirmed</w:t>
      </w:r>
      <w:r w:rsidRPr="008C3843">
        <w:rPr>
          <w:szCs w:val="22"/>
        </w:rPr>
        <w:t xml:space="preserve"> that economic </w:t>
      </w:r>
      <w:r w:rsidRPr="00897110">
        <w:rPr>
          <w:szCs w:val="22"/>
          <w:highlight w:val="green"/>
          <w:u w:val="single"/>
        </w:rPr>
        <w:t xml:space="preserve">growth has been </w:t>
      </w:r>
      <w:r w:rsidRPr="00897110">
        <w:rPr>
          <w:b/>
          <w:szCs w:val="22"/>
          <w:highlight w:val="green"/>
          <w:u w:val="single"/>
        </w:rPr>
        <w:t>decoupling</w:t>
      </w:r>
      <w:r w:rsidRPr="00187B73">
        <w:rPr>
          <w:b/>
          <w:szCs w:val="22"/>
          <w:u w:val="single"/>
        </w:rPr>
        <w:t xml:space="preserve"> from</w:t>
      </w:r>
      <w:r w:rsidRPr="008C3843">
        <w:rPr>
          <w:szCs w:val="22"/>
        </w:rPr>
        <w:t xml:space="preserve"> greenhouse </w:t>
      </w:r>
      <w:r w:rsidRPr="00187B73">
        <w:rPr>
          <w:b/>
          <w:szCs w:val="22"/>
          <w:u w:val="single"/>
        </w:rPr>
        <w:t>emissions</w:t>
      </w:r>
      <w:r w:rsidRPr="008C3843">
        <w:rPr>
          <w:szCs w:val="22"/>
          <w:u w:val="single"/>
        </w:rPr>
        <w:t xml:space="preserve"> and fossil fuels since</w:t>
      </w:r>
      <w:r w:rsidRPr="008C3843">
        <w:rPr>
          <w:szCs w:val="22"/>
        </w:rPr>
        <w:t xml:space="preserve"> the start of </w:t>
      </w:r>
      <w:r w:rsidRPr="008C3843">
        <w:rPr>
          <w:szCs w:val="22"/>
          <w:u w:val="single"/>
        </w:rPr>
        <w:t>the 21st century</w:t>
      </w:r>
      <w:r w:rsidRPr="008C3843">
        <w:rPr>
          <w:szCs w:val="22"/>
        </w:rPr>
        <w:t xml:space="preserve"> and that </w:t>
      </w:r>
      <w:r w:rsidRPr="008C3843">
        <w:rPr>
          <w:szCs w:val="22"/>
          <w:u w:val="single"/>
        </w:rPr>
        <w:t>this was</w:t>
      </w:r>
      <w:r w:rsidRPr="008C3843">
        <w:rPr>
          <w:szCs w:val="22"/>
        </w:rPr>
        <w:t xml:space="preserve"> now </w:t>
      </w:r>
      <w:r w:rsidRPr="00897110">
        <w:rPr>
          <w:szCs w:val="22"/>
          <w:highlight w:val="green"/>
          <w:u w:val="single"/>
        </w:rPr>
        <w:t xml:space="preserve">leading to the first </w:t>
      </w:r>
      <w:r w:rsidRPr="00897110">
        <w:rPr>
          <w:b/>
          <w:szCs w:val="22"/>
          <w:highlight w:val="green"/>
          <w:u w:val="single"/>
        </w:rPr>
        <w:t>drop in</w:t>
      </w:r>
      <w:r w:rsidRPr="00187B73">
        <w:rPr>
          <w:b/>
          <w:szCs w:val="22"/>
          <w:u w:val="single"/>
        </w:rPr>
        <w:t xml:space="preserve"> fossil fuel </w:t>
      </w:r>
      <w:r w:rsidRPr="00897110">
        <w:rPr>
          <w:b/>
          <w:szCs w:val="22"/>
          <w:highlight w:val="green"/>
          <w:u w:val="single"/>
        </w:rPr>
        <w:t>consumption</w:t>
      </w:r>
      <w:r w:rsidRPr="008C3843">
        <w:rPr>
          <w:szCs w:val="22"/>
          <w:u w:val="single"/>
        </w:rPr>
        <w:t xml:space="preserve"> and </w:t>
      </w:r>
      <w:r w:rsidRPr="008C3843">
        <w:rPr>
          <w:szCs w:val="22"/>
        </w:rPr>
        <w:t xml:space="preserve">subsequent </w:t>
      </w:r>
      <w:r w:rsidRPr="008C3843">
        <w:rPr>
          <w:szCs w:val="22"/>
          <w:u w:val="singl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C3843">
        <w:rPr>
          <w:szCs w:val="22"/>
          <w:u w:val="single"/>
        </w:rPr>
        <w:t>Denmark decoupled relatively from the 1990s but absolutely over the last 17 years and is typical of many European nations</w:t>
      </w:r>
      <w:r w:rsidRPr="008C3843">
        <w:rPr>
          <w:szCs w:val="22"/>
        </w:rPr>
        <w:t xml:space="preserve"> and cities. </w:t>
      </w:r>
      <w:r w:rsidRPr="00897110">
        <w:rPr>
          <w:szCs w:val="22"/>
          <w:highlight w:val="green"/>
          <w:u w:val="single"/>
        </w:rPr>
        <w:t>The US</w:t>
      </w:r>
      <w:r w:rsidRPr="008C3843">
        <w:rPr>
          <w:szCs w:val="22"/>
          <w:u w:val="single"/>
        </w:rPr>
        <w:t xml:space="preserve"> and Australia have been slower but have</w:t>
      </w:r>
      <w:r w:rsidRPr="008C3843">
        <w:rPr>
          <w:szCs w:val="22"/>
        </w:rPr>
        <w:t xml:space="preserve"> now </w:t>
      </w:r>
      <w:r w:rsidRPr="00897110">
        <w:rPr>
          <w:szCs w:val="22"/>
          <w:highlight w:val="green"/>
          <w:u w:val="single"/>
        </w:rPr>
        <w:t>decoupled</w:t>
      </w:r>
      <w:r w:rsidRPr="008C3843">
        <w:rPr>
          <w:szCs w:val="22"/>
          <w:u w:val="single"/>
        </w:rPr>
        <w:t xml:space="preserve"> relatively from the 2000s and </w:t>
      </w:r>
      <w:r w:rsidRPr="00897110">
        <w:rPr>
          <w:szCs w:val="22"/>
          <w:highlight w:val="green"/>
          <w:u w:val="single"/>
        </w:rPr>
        <w:t>absolutely over</w:t>
      </w:r>
      <w:r w:rsidRPr="008C3843">
        <w:rPr>
          <w:szCs w:val="22"/>
        </w:rPr>
        <w:t xml:space="preserve"> the past </w:t>
      </w:r>
      <w:r w:rsidRPr="00897110">
        <w:rPr>
          <w:szCs w:val="22"/>
          <w:highlight w:val="green"/>
          <w:u w:val="single"/>
        </w:rPr>
        <w:t>5–9 years. China decoupled</w:t>
      </w:r>
      <w:r w:rsidRPr="008C3843">
        <w:rPr>
          <w:szCs w:val="22"/>
        </w:rPr>
        <w:t xml:space="preserve"> relatively from 2005 and </w:t>
      </w:r>
      <w:r w:rsidRPr="008C3843">
        <w:rPr>
          <w:szCs w:val="22"/>
          <w:u w:val="single"/>
        </w:rPr>
        <w:t xml:space="preserve">absolutely over the past few years with coal </w:t>
      </w:r>
      <w:r w:rsidRPr="00897110">
        <w:rPr>
          <w:szCs w:val="22"/>
          <w:highlight w:val="green"/>
          <w:u w:val="single"/>
        </w:rPr>
        <w:t xml:space="preserve">whilst </w:t>
      </w:r>
      <w:r w:rsidRPr="00897110">
        <w:rPr>
          <w:b/>
          <w:szCs w:val="22"/>
          <w:highlight w:val="green"/>
          <w:u w:val="single"/>
        </w:rPr>
        <w:t>oil has plateaued</w:t>
      </w:r>
      <w:r w:rsidRPr="008C3843">
        <w:rPr>
          <w:szCs w:val="22"/>
          <w:u w:val="singl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C3843">
        <w:rPr>
          <w:szCs w:val="22"/>
          <w:u w:val="single"/>
        </w:rPr>
        <w:t xml:space="preserve">trends suggest a global process </w:t>
      </w:r>
      <w:r w:rsidRPr="008C3843">
        <w:rPr>
          <w:szCs w:val="22"/>
        </w:rPr>
        <w:t xml:space="preserve">the rise of the renewable city as outlined by </w:t>
      </w:r>
      <w:proofErr w:type="spellStart"/>
      <w:r w:rsidRPr="008C3843">
        <w:rPr>
          <w:szCs w:val="22"/>
        </w:rPr>
        <w:t>Droege</w:t>
      </w:r>
      <w:proofErr w:type="spellEnd"/>
      <w:r w:rsidRPr="008C3843">
        <w:rPr>
          <w:szCs w:val="22"/>
        </w:rPr>
        <w:t xml:space="preserve"> [1,2]; this appears to be occurring </w:t>
      </w:r>
      <w:r w:rsidRPr="008C3843">
        <w:rPr>
          <w:szCs w:val="22"/>
          <w:u w:val="single"/>
        </w:rPr>
        <w:t>much faster than expected and invites</w:t>
      </w:r>
      <w:r w:rsidRPr="008C3843">
        <w:rPr>
          <w:szCs w:val="22"/>
        </w:rPr>
        <w:t xml:space="preserve"> the question as to </w:t>
      </w:r>
      <w:r w:rsidRPr="008C3843">
        <w:rPr>
          <w:szCs w:val="22"/>
          <w:u w:val="single"/>
        </w:rPr>
        <w:t>whether it will accelerate</w:t>
      </w:r>
      <w:r w:rsidRPr="008C3843">
        <w:rPr>
          <w:szCs w:val="22"/>
        </w:rPr>
        <w:t xml:space="preserve"> [3]. 3 Mechanisms for the rise of the renewable city The mechanisms behind the </w:t>
      </w:r>
      <w:r w:rsidRPr="00897110">
        <w:rPr>
          <w:szCs w:val="22"/>
          <w:highlight w:val="green"/>
          <w:u w:val="single"/>
        </w:rPr>
        <w:t>decoupling</w:t>
      </w:r>
      <w:r w:rsidRPr="00897110">
        <w:rPr>
          <w:szCs w:val="22"/>
          <w:u w:val="single"/>
        </w:rPr>
        <w:t xml:space="preserve"> of</w:t>
      </w:r>
      <w:r w:rsidRPr="008C3843">
        <w:rPr>
          <w:szCs w:val="22"/>
        </w:rPr>
        <w:t xml:space="preserve"> wealth and </w:t>
      </w:r>
      <w:r w:rsidRPr="008C3843">
        <w:rPr>
          <w:szCs w:val="22"/>
          <w:u w:val="single"/>
        </w:rPr>
        <w:t>fossil fuels</w:t>
      </w:r>
      <w:r w:rsidRPr="008C3843">
        <w:rPr>
          <w:szCs w:val="22"/>
        </w:rPr>
        <w:t xml:space="preserve"> and the resulting rise of renewable cities </w:t>
      </w:r>
      <w:r w:rsidRPr="00897110">
        <w:rPr>
          <w:szCs w:val="22"/>
          <w:highlight w:val="green"/>
          <w:u w:val="single"/>
        </w:rPr>
        <w:t>are</w:t>
      </w:r>
      <w:r w:rsidRPr="008C3843">
        <w:rPr>
          <w:szCs w:val="22"/>
        </w:rPr>
        <w:t xml:space="preserve"> likely to be </w:t>
      </w:r>
      <w:r w:rsidRPr="00897110">
        <w:rPr>
          <w:szCs w:val="22"/>
          <w:highlight w:val="green"/>
          <w:u w:val="single"/>
        </w:rPr>
        <w:t xml:space="preserve">based around </w:t>
      </w:r>
      <w:r w:rsidRPr="00897110">
        <w:rPr>
          <w:b/>
          <w:szCs w:val="22"/>
          <w:highlight w:val="green"/>
          <w:u w:val="single"/>
        </w:rPr>
        <w:t>structural energy</w:t>
      </w:r>
      <w:r w:rsidRPr="008C3843">
        <w:rPr>
          <w:szCs w:val="22"/>
        </w:rPr>
        <w:t xml:space="preserve"> efficiencies and </w:t>
      </w:r>
      <w:r w:rsidRPr="00897110">
        <w:rPr>
          <w:b/>
          <w:szCs w:val="22"/>
          <w:highlight w:val="green"/>
          <w:u w:val="single"/>
        </w:rPr>
        <w:t>growth</w:t>
      </w:r>
      <w:r w:rsidRPr="008C3843">
        <w:rPr>
          <w:szCs w:val="22"/>
        </w:rPr>
        <w:t xml:space="preserve"> in renewables. Whether they are disruptive, demand driven changes, will be examined with coal and oil. 3.1 The fall of coal 3.1.1 Structural built environment energy efficiencies </w:t>
      </w:r>
      <w:r w:rsidRPr="008C3843">
        <w:rPr>
          <w:szCs w:val="22"/>
          <w:u w:val="single"/>
        </w:rPr>
        <w:t>In the period from 2000 to 2013</w:t>
      </w:r>
      <w:r w:rsidRPr="008C3843">
        <w:rPr>
          <w:szCs w:val="22"/>
        </w:rPr>
        <w:t xml:space="preserve"> the Organization for Economic Cooperation and Development </w:t>
      </w:r>
      <w:r w:rsidRPr="008C3843">
        <w:rPr>
          <w:szCs w:val="22"/>
          <w:u w:val="single"/>
        </w:rPr>
        <w:t>improved energy efficiency by</w:t>
      </w:r>
      <w:r w:rsidRPr="008C3843">
        <w:rPr>
          <w:szCs w:val="22"/>
        </w:rPr>
        <w:t xml:space="preserve"> a steady </w:t>
      </w:r>
      <w:r w:rsidRPr="008C3843">
        <w:rPr>
          <w:szCs w:val="22"/>
          <w:u w:val="single"/>
        </w:rPr>
        <w:t>0.6% per yea</w:t>
      </w:r>
      <w:r w:rsidRPr="008C3843">
        <w:rPr>
          <w:szCs w:val="22"/>
        </w:rPr>
        <w:t xml:space="preserve">r but </w:t>
      </w:r>
      <w:r w:rsidRPr="008C3843">
        <w:rPr>
          <w:szCs w:val="22"/>
          <w:u w:val="single"/>
        </w:rPr>
        <w:t>in 2013/14 it improved 1.5% and in 2014/15</w:t>
      </w:r>
      <w:r w:rsidRPr="008C3843">
        <w:rPr>
          <w:szCs w:val="22"/>
        </w:rPr>
        <w:t xml:space="preserve"> it improved </w:t>
      </w:r>
      <w:r w:rsidRPr="008C3843">
        <w:rPr>
          <w:szCs w:val="22"/>
          <w:u w:val="single"/>
        </w:rPr>
        <w:t>1.8%</w:t>
      </w:r>
      <w:r w:rsidRPr="008C3843">
        <w:rPr>
          <w:szCs w:val="22"/>
        </w:rPr>
        <w:t xml:space="preserve"> [12]. </w:t>
      </w:r>
      <w:r w:rsidRPr="008C3843">
        <w:rPr>
          <w:szCs w:val="22"/>
          <w:u w:val="single"/>
        </w:rPr>
        <w:t>This rapid growth seems to be</w:t>
      </w:r>
      <w:r w:rsidRPr="008C3843">
        <w:rPr>
          <w:szCs w:val="22"/>
        </w:rPr>
        <w:t xml:space="preserve"> more </w:t>
      </w:r>
      <w:r w:rsidRPr="00187B73">
        <w:rPr>
          <w:b/>
          <w:szCs w:val="22"/>
          <w:u w:val="single"/>
        </w:rPr>
        <w:t>structural</w:t>
      </w:r>
      <w:r w:rsidRPr="008C3843">
        <w:rPr>
          <w:szCs w:val="22"/>
          <w:u w:val="single"/>
        </w:rPr>
        <w:t xml:space="preserve"> in its base as appliances and buildings are</w:t>
      </w:r>
      <w:r w:rsidRPr="008C3843">
        <w:rPr>
          <w:szCs w:val="22"/>
        </w:rPr>
        <w:t xml:space="preserve"> becoming </w:t>
      </w:r>
      <w:r w:rsidRPr="00187B73">
        <w:rPr>
          <w:b/>
          <w:szCs w:val="22"/>
          <w:u w:val="singl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szCs w:val="22"/>
          <w:u w:val="single"/>
        </w:rPr>
        <w:t xml:space="preserve">from 2015 to 2040 </w:t>
      </w:r>
      <w:r w:rsidRPr="00ED5897">
        <w:rPr>
          <w:szCs w:val="22"/>
          <w:highlight w:val="green"/>
          <w:u w:val="single"/>
        </w:rPr>
        <w:t xml:space="preserve">renewables will become the </w:t>
      </w:r>
      <w:r w:rsidRPr="00ED5897">
        <w:rPr>
          <w:b/>
          <w:szCs w:val="22"/>
          <w:highlight w:val="green"/>
          <w:u w:val="single"/>
        </w:rPr>
        <w:t>dominant power source</w:t>
      </w:r>
      <w:r w:rsidRPr="008C3843">
        <w:rPr>
          <w:szCs w:val="22"/>
        </w:rPr>
        <w:t xml:space="preserve"> in the world; </w:t>
      </w:r>
      <w:r w:rsidRPr="008C3843">
        <w:rPr>
          <w:szCs w:val="22"/>
          <w:u w:val="single"/>
        </w:rPr>
        <w:t xml:space="preserve">wind and solar will account for </w:t>
      </w:r>
      <w:r w:rsidRPr="00187B73">
        <w:rPr>
          <w:b/>
          <w:szCs w:val="22"/>
          <w:u w:val="single"/>
        </w:rPr>
        <w:t>64% of</w:t>
      </w:r>
      <w:r w:rsidRPr="008C3843">
        <w:rPr>
          <w:szCs w:val="22"/>
        </w:rPr>
        <w:t xml:space="preserve"> the </w:t>
      </w:r>
      <w:r w:rsidRPr="00187B73">
        <w:rPr>
          <w:b/>
          <w:szCs w:val="22"/>
          <w:u w:val="single"/>
        </w:rPr>
        <w:t>new</w:t>
      </w:r>
      <w:r w:rsidRPr="008C3843">
        <w:rPr>
          <w:szCs w:val="22"/>
        </w:rPr>
        <w:t xml:space="preserve"> generating </w:t>
      </w:r>
      <w:r w:rsidRPr="00187B73">
        <w:rPr>
          <w:b/>
          <w:szCs w:val="22"/>
          <w:u w:val="single"/>
        </w:rPr>
        <w:t>capacity</w:t>
      </w:r>
      <w:r w:rsidRPr="008C3843">
        <w:rPr>
          <w:szCs w:val="22"/>
          <w:u w:val="single"/>
        </w:rPr>
        <w:t xml:space="preserve">, and globally </w:t>
      </w:r>
      <w:r w:rsidRPr="00ED5897">
        <w:rPr>
          <w:szCs w:val="22"/>
          <w:highlight w:val="green"/>
          <w:u w:val="single"/>
        </w:rPr>
        <w:t xml:space="preserve">there will be 60% </w:t>
      </w:r>
      <w:proofErr w:type="spellStart"/>
      <w:r w:rsidRPr="00ED5897">
        <w:rPr>
          <w:szCs w:val="22"/>
          <w:highlight w:val="green"/>
          <w:u w:val="single"/>
        </w:rPr>
        <w:t>zerocarbon</w:t>
      </w:r>
      <w:proofErr w:type="spellEnd"/>
      <w:r w:rsidRPr="00ED5897">
        <w:rPr>
          <w:szCs w:val="22"/>
          <w:highlight w:val="green"/>
          <w:u w:val="single"/>
        </w:rPr>
        <w:t xml:space="preserve"> power</w:t>
      </w:r>
      <w:r w:rsidRPr="008C3843">
        <w:rPr>
          <w:szCs w:val="22"/>
          <w:u w:val="single"/>
        </w:rPr>
        <w:t>, replacing coal and gas, which will decline</w:t>
      </w:r>
      <w:r w:rsidRPr="008C3843">
        <w:rPr>
          <w:szCs w:val="22"/>
        </w:rPr>
        <w:t xml:space="preserve"> from 57% </w:t>
      </w:r>
      <w:r w:rsidRPr="008C3843">
        <w:rPr>
          <w:szCs w:val="22"/>
          <w:u w:val="single"/>
        </w:rPr>
        <w:t>to 31%</w:t>
      </w:r>
      <w:r w:rsidRPr="008C3843">
        <w:rPr>
          <w:szCs w:val="22"/>
        </w:rPr>
        <w:t xml:space="preserve"> [15]. The </w:t>
      </w:r>
      <w:r w:rsidRPr="008C3843">
        <w:rPr>
          <w:szCs w:val="22"/>
          <w:u w:val="single"/>
        </w:rPr>
        <w:t>predictions are made based on trends and</w:t>
      </w:r>
      <w:r w:rsidRPr="008C3843">
        <w:rPr>
          <w:szCs w:val="22"/>
        </w:rPr>
        <w:t xml:space="preserve"> on </w:t>
      </w:r>
      <w:r w:rsidRPr="008C3843">
        <w:rPr>
          <w:szCs w:val="22"/>
          <w:u w:val="single"/>
        </w:rPr>
        <w:t xml:space="preserve">declining costs for renewables relative to fossil fuels. The </w:t>
      </w:r>
      <w:r w:rsidRPr="00187B73">
        <w:rPr>
          <w:b/>
          <w:szCs w:val="22"/>
          <w:u w:val="single"/>
        </w:rPr>
        <w:t xml:space="preserve">biggest </w:t>
      </w:r>
      <w:r w:rsidRPr="00ED5897">
        <w:rPr>
          <w:b/>
          <w:szCs w:val="22"/>
          <w:highlight w:val="green"/>
          <w:u w:val="single"/>
        </w:rPr>
        <w:t>growth</w:t>
      </w:r>
      <w:r w:rsidRPr="008C3843">
        <w:rPr>
          <w:szCs w:val="22"/>
          <w:u w:val="single"/>
        </w:rPr>
        <w:t xml:space="preserve"> is predicted to be</w:t>
      </w:r>
      <w:r w:rsidRPr="008C3843">
        <w:rPr>
          <w:szCs w:val="22"/>
        </w:rPr>
        <w:t xml:space="preserve"> roof top </w:t>
      </w:r>
      <w:r w:rsidRPr="008C3843">
        <w:rPr>
          <w:szCs w:val="22"/>
          <w:u w:val="single"/>
        </w:rPr>
        <w:t>solar which will drop in cost by 60%</w:t>
      </w:r>
      <w:r w:rsidRPr="008C3843">
        <w:rPr>
          <w:szCs w:val="22"/>
        </w:rPr>
        <w:t xml:space="preserve">. However, </w:t>
      </w:r>
      <w:r w:rsidRPr="008C3843">
        <w:rPr>
          <w:szCs w:val="22"/>
          <w:u w:val="single"/>
        </w:rPr>
        <w:t xml:space="preserve">it </w:t>
      </w:r>
      <w:r w:rsidRPr="00ED5897">
        <w:rPr>
          <w:szCs w:val="22"/>
          <w:highlight w:val="green"/>
          <w:u w:val="single"/>
        </w:rPr>
        <w:t xml:space="preserve">may be driven at an </w:t>
      </w:r>
      <w:r w:rsidRPr="00ED5897">
        <w:rPr>
          <w:b/>
          <w:szCs w:val="22"/>
          <w:highlight w:val="green"/>
          <w:u w:val="single"/>
        </w:rPr>
        <w:t>even faster rate</w:t>
      </w:r>
      <w:r w:rsidRPr="008C3843">
        <w:rPr>
          <w:szCs w:val="22"/>
          <w:u w:val="single"/>
        </w:rPr>
        <w:t xml:space="preserve"> if it has demand</w:t>
      </w:r>
      <w:r w:rsidRPr="008C3843">
        <w:rPr>
          <w:szCs w:val="22"/>
        </w:rPr>
        <w:t xml:space="preserve"> driven </w:t>
      </w:r>
      <w:r w:rsidRPr="008C3843">
        <w:rPr>
          <w:szCs w:val="22"/>
          <w:u w:val="single"/>
        </w:rPr>
        <w:t>characteristics.</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szCs w:val="22"/>
          <w:highlight w:val="green"/>
          <w:u w:val="single"/>
        </w:rPr>
        <w:t>There is evidence</w:t>
      </w:r>
      <w:r w:rsidRPr="008C3843">
        <w:rPr>
          <w:szCs w:val="22"/>
          <w:u w:val="single"/>
        </w:rPr>
        <w:t xml:space="preserve"> from Australia </w:t>
      </w:r>
      <w:r w:rsidRPr="00ED5897">
        <w:rPr>
          <w:szCs w:val="22"/>
          <w:highlight w:val="green"/>
          <w:u w:val="single"/>
        </w:rPr>
        <w:t>of</w:t>
      </w:r>
      <w:r w:rsidRPr="008C3843">
        <w:rPr>
          <w:szCs w:val="22"/>
          <w:u w:val="single"/>
        </w:rPr>
        <w:t xml:space="preserve"> a </w:t>
      </w:r>
      <w:r w:rsidRPr="00ED5897">
        <w:rPr>
          <w:b/>
          <w:szCs w:val="22"/>
          <w:highlight w:val="green"/>
          <w:u w:val="single"/>
        </w:rPr>
        <w:t>remarkably rapid adoption</w:t>
      </w:r>
      <w:r w:rsidRPr="008C3843">
        <w:rPr>
          <w:szCs w:val="22"/>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szCs w:val="22"/>
          <w:u w:val="single"/>
        </w:rPr>
        <w:t>Battery storage is</w:t>
      </w:r>
      <w:r w:rsidRPr="008C3843">
        <w:rPr>
          <w:szCs w:val="22"/>
        </w:rPr>
        <w:t xml:space="preserve"> now </w:t>
      </w:r>
      <w:r w:rsidRPr="008C3843">
        <w:rPr>
          <w:szCs w:val="22"/>
          <w:u w:val="single"/>
        </w:rPr>
        <w:t>following the same trends</w:t>
      </w:r>
      <w:r w:rsidRPr="008C3843">
        <w:rPr>
          <w:szCs w:val="22"/>
        </w:rPr>
        <w:t xml:space="preserve"> [19] and analysis in Perth shows </w:t>
      </w:r>
      <w:r w:rsidRPr="008C3843">
        <w:rPr>
          <w:szCs w:val="22"/>
          <w:u w:val="single"/>
        </w:rPr>
        <w:t xml:space="preserve">solar-storage systems enable over </w:t>
      </w:r>
      <w:r w:rsidRPr="00A63779">
        <w:rPr>
          <w:b/>
          <w:szCs w:val="22"/>
          <w:u w:val="single"/>
        </w:rPr>
        <w:t xml:space="preserve">90% </w:t>
      </w:r>
      <w:proofErr w:type="spellStart"/>
      <w:r w:rsidRPr="00A63779">
        <w:rPr>
          <w:b/>
          <w:szCs w:val="22"/>
          <w:u w:val="single"/>
        </w:rPr>
        <w:t>gridfree</w:t>
      </w:r>
      <w:proofErr w:type="spellEnd"/>
      <w:r w:rsidRPr="008C3843">
        <w:rPr>
          <w:szCs w:val="22"/>
          <w:u w:val="single"/>
        </w:rPr>
        <w:t xml:space="preserve"> electricity as well as</w:t>
      </w:r>
      <w:r w:rsidRPr="008C3843">
        <w:rPr>
          <w:szCs w:val="22"/>
        </w:rPr>
        <w:t xml:space="preserve"> producing </w:t>
      </w:r>
      <w:r w:rsidRPr="008C3843">
        <w:rPr>
          <w:szCs w:val="22"/>
          <w:u w:val="singl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szCs w:val="22"/>
          <w:u w:val="singl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8C3843">
        <w:rPr>
          <w:szCs w:val="22"/>
          <w:u w:val="single"/>
        </w:rPr>
        <w:t>the attractions of</w:t>
      </w:r>
      <w:r w:rsidRPr="008C3843">
        <w:rPr>
          <w:szCs w:val="22"/>
        </w:rPr>
        <w:t xml:space="preserve"> roof-top </w:t>
      </w:r>
      <w:r w:rsidRPr="00ED5897">
        <w:rPr>
          <w:szCs w:val="22"/>
          <w:highlight w:val="green"/>
          <w:u w:val="single"/>
        </w:rPr>
        <w:t>solar and batteries</w:t>
      </w:r>
      <w:r w:rsidRPr="008C3843">
        <w:rPr>
          <w:szCs w:val="22"/>
          <w:u w:val="single"/>
        </w:rPr>
        <w:t xml:space="preserve"> are</w:t>
      </w:r>
      <w:r w:rsidRPr="008C3843">
        <w:rPr>
          <w:szCs w:val="22"/>
        </w:rPr>
        <w:t xml:space="preserve"> more than likely </w:t>
      </w:r>
      <w:r w:rsidRPr="008C3843">
        <w:rPr>
          <w:szCs w:val="22"/>
          <w:u w:val="single"/>
        </w:rPr>
        <w:t xml:space="preserve">going to </w:t>
      </w:r>
      <w:r w:rsidRPr="00ED5897">
        <w:rPr>
          <w:szCs w:val="22"/>
          <w:highlight w:val="green"/>
          <w:u w:val="single"/>
        </w:rPr>
        <w:t xml:space="preserve">outcompete gas when the </w:t>
      </w:r>
      <w:r w:rsidRPr="00ED5897">
        <w:rPr>
          <w:b/>
          <w:szCs w:val="22"/>
          <w:highlight w:val="green"/>
          <w:u w:val="single"/>
        </w:rPr>
        <w:t>market enables it</w:t>
      </w:r>
      <w:r w:rsidRPr="00A63779">
        <w:rPr>
          <w:b/>
          <w:szCs w:val="22"/>
          <w:u w:val="singl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szCs w:val="22"/>
          <w:u w:val="single"/>
        </w:rPr>
        <w:t xml:space="preserve">Electric vehicles are growing globally at </w:t>
      </w:r>
      <w:r w:rsidRPr="00A63779">
        <w:rPr>
          <w:b/>
          <w:szCs w:val="22"/>
          <w:u w:val="single"/>
        </w:rPr>
        <w:t>over 40% per year</w:t>
      </w:r>
      <w:r w:rsidRPr="008C3843">
        <w:rPr>
          <w:szCs w:val="22"/>
          <w:u w:val="single"/>
        </w:rPr>
        <w:t xml:space="preserve"> and</w:t>
      </w:r>
      <w:r w:rsidRPr="008C3843">
        <w:rPr>
          <w:szCs w:val="22"/>
        </w:rPr>
        <w:t xml:space="preserve"> are expected to </w:t>
      </w:r>
      <w:r w:rsidRPr="008C3843">
        <w:rPr>
          <w:szCs w:val="22"/>
          <w:u w:val="single"/>
        </w:rPr>
        <w:t>reach at least 25% of the</w:t>
      </w:r>
      <w:r w:rsidRPr="008C3843">
        <w:rPr>
          <w:szCs w:val="22"/>
        </w:rPr>
        <w:t xml:space="preserve"> vehicle</w:t>
      </w:r>
      <w:r w:rsidRPr="008C3843">
        <w:rPr>
          <w:szCs w:val="22"/>
          <w:u w:val="single"/>
        </w:rPr>
        <w:t xml:space="preserve"> fleet by 2040</w:t>
      </w:r>
      <w:r w:rsidRPr="008C3843">
        <w:rPr>
          <w:szCs w:val="22"/>
        </w:rPr>
        <w:t xml:space="preserve"> [29]. Most of this growth is in China which is likely to mean cheaper exports. The </w:t>
      </w:r>
      <w:r w:rsidRPr="008C3843">
        <w:rPr>
          <w:szCs w:val="22"/>
          <w:u w:val="single"/>
        </w:rPr>
        <w:t>demand</w:t>
      </w:r>
      <w:r w:rsidRPr="008C3843">
        <w:rPr>
          <w:szCs w:val="22"/>
        </w:rPr>
        <w:t xml:space="preserve"> for electric vehicles </w:t>
      </w:r>
      <w:r w:rsidRPr="008C3843">
        <w:rPr>
          <w:szCs w:val="22"/>
          <w:u w:val="single"/>
        </w:rPr>
        <w:t>is high</w:t>
      </w:r>
      <w:r w:rsidRPr="008C3843">
        <w:rPr>
          <w:szCs w:val="22"/>
        </w:rPr>
        <w:t xml:space="preserve"> whether they are personal cars, buses, trains or electric bikes and certainly with cars </w:t>
      </w:r>
      <w:r w:rsidRPr="008C3843">
        <w:rPr>
          <w:szCs w:val="22"/>
          <w:u w:val="single"/>
        </w:rPr>
        <w:t>this is</w:t>
      </w:r>
      <w:r w:rsidRPr="008C3843">
        <w:rPr>
          <w:szCs w:val="22"/>
        </w:rPr>
        <w:t xml:space="preserve"> happening </w:t>
      </w:r>
      <w:r w:rsidRPr="008C3843">
        <w:rPr>
          <w:szCs w:val="22"/>
          <w:u w:val="single"/>
        </w:rPr>
        <w:t xml:space="preserve">well before the </w:t>
      </w:r>
      <w:r w:rsidRPr="00A63779">
        <w:rPr>
          <w:b/>
          <w:szCs w:val="22"/>
          <w:u w:val="single"/>
        </w:rPr>
        <w:t>supply cost</w:t>
      </w:r>
      <w:r w:rsidRPr="008C3843">
        <w:rPr>
          <w:szCs w:val="22"/>
          <w:u w:val="single"/>
        </w:rPr>
        <w:t xml:space="preserve"> is competitive</w:t>
      </w:r>
      <w:r w:rsidRPr="008C3843">
        <w:rPr>
          <w:szCs w:val="22"/>
        </w:rPr>
        <w:t xml:space="preserve"> though the daily costs of operation are significantly lower and this is a strong demand factor for most consumers; some are therefore predicting even higher adoption rates [30]. </w:t>
      </w:r>
      <w:r w:rsidRPr="008C3843">
        <w:rPr>
          <w:szCs w:val="22"/>
          <w:u w:val="single"/>
        </w:rPr>
        <w:t>There is another demand</w:t>
      </w:r>
      <w:r w:rsidRPr="008C3843">
        <w:rPr>
          <w:szCs w:val="22"/>
        </w:rPr>
        <w:t xml:space="preserve">-based </w:t>
      </w:r>
      <w:r w:rsidRPr="008C3843">
        <w:rPr>
          <w:szCs w:val="22"/>
          <w:u w:val="single"/>
        </w:rPr>
        <w:t>trend that will impact</w:t>
      </w:r>
      <w:r w:rsidRPr="008C3843">
        <w:rPr>
          <w:szCs w:val="22"/>
        </w:rPr>
        <w:t xml:space="preserve"> on the shift to </w:t>
      </w:r>
      <w:r w:rsidRPr="00A63779">
        <w:rPr>
          <w:b/>
          <w:szCs w:val="22"/>
          <w:u w:val="single"/>
        </w:rPr>
        <w:t>electric mobility</w:t>
      </w:r>
      <w:r w:rsidRPr="00A63779">
        <w:rPr>
          <w:szCs w:val="22"/>
          <w:u w:val="single"/>
        </w:rPr>
        <w:t>.</w:t>
      </w:r>
      <w:r w:rsidRPr="008C3843">
        <w:rPr>
          <w:szCs w:val="22"/>
          <w:u w:val="single"/>
        </w:rPr>
        <w:t xml:space="preserve"> </w:t>
      </w:r>
      <w:r w:rsidRPr="00ED5897">
        <w:rPr>
          <w:szCs w:val="22"/>
          <w:highlight w:val="green"/>
          <w:u w:val="single"/>
        </w:rPr>
        <w:t>The trend</w:t>
      </w:r>
      <w:r w:rsidRPr="008C3843">
        <w:rPr>
          <w:szCs w:val="22"/>
          <w:u w:val="single"/>
        </w:rPr>
        <w:t xml:space="preserve"> in electricity </w:t>
      </w:r>
      <w:r w:rsidRPr="00ED5897">
        <w:rPr>
          <w:szCs w:val="22"/>
          <w:highlight w:val="green"/>
          <w:u w:val="single"/>
        </w:rPr>
        <w:t>to become</w:t>
      </w:r>
      <w:r w:rsidRPr="008C3843">
        <w:rPr>
          <w:szCs w:val="22"/>
          <w:u w:val="single"/>
        </w:rPr>
        <w:t xml:space="preserve"> more </w:t>
      </w:r>
      <w:r w:rsidRPr="00ED5897">
        <w:rPr>
          <w:b/>
          <w:szCs w:val="22"/>
          <w:highlight w:val="green"/>
          <w:u w:val="single"/>
        </w:rPr>
        <w:t>based on renewables</w:t>
      </w:r>
      <w:r w:rsidRPr="008C3843">
        <w:rPr>
          <w:szCs w:val="22"/>
          <w:u w:val="single"/>
        </w:rPr>
        <w:t xml:space="preserve"> means that growth in solar-powered EVs </w:t>
      </w:r>
      <w:r w:rsidRPr="00ED5897">
        <w:rPr>
          <w:szCs w:val="22"/>
          <w:highlight w:val="green"/>
          <w:u w:val="single"/>
        </w:rPr>
        <w:t>are</w:t>
      </w:r>
      <w:r w:rsidRPr="008C3843">
        <w:rPr>
          <w:szCs w:val="22"/>
        </w:rPr>
        <w:t xml:space="preserve"> likely to be </w:t>
      </w:r>
      <w:r w:rsidRPr="00ED5897">
        <w:rPr>
          <w:szCs w:val="22"/>
          <w:highlight w:val="green"/>
          <w:u w:val="single"/>
        </w:rPr>
        <w:t>driven by demand</w:t>
      </w:r>
      <w:r w:rsidRPr="00ED5897">
        <w:rPr>
          <w:szCs w:val="16"/>
        </w:rPr>
        <w:t xml:space="preserve"> </w:t>
      </w:r>
      <w:r w:rsidRPr="008C3843">
        <w:rPr>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szCs w:val="22"/>
          <w:u w:val="single"/>
        </w:rPr>
        <w:t>The rise of the renewable city has been</w:t>
      </w:r>
      <w:r w:rsidRPr="008C3843">
        <w:rPr>
          <w:szCs w:val="22"/>
        </w:rPr>
        <w:t xml:space="preserve"> quite </w:t>
      </w:r>
      <w:r w:rsidRPr="008C3843">
        <w:rPr>
          <w:szCs w:val="22"/>
          <w:u w:val="single"/>
        </w:rPr>
        <w:t>dramatic and</w:t>
      </w:r>
      <w:r w:rsidRPr="008C3843">
        <w:rPr>
          <w:szCs w:val="22"/>
        </w:rPr>
        <w:t xml:space="preserve"> this paper suggests that it </w:t>
      </w:r>
      <w:r w:rsidRPr="008C3843">
        <w:rPr>
          <w:szCs w:val="22"/>
          <w:u w:val="single"/>
        </w:rPr>
        <w:t>will continue</w:t>
      </w:r>
      <w:r w:rsidRPr="008C3843">
        <w:rPr>
          <w:szCs w:val="22"/>
        </w:rPr>
        <w:t xml:space="preserve"> to rise </w:t>
      </w:r>
      <w:r w:rsidRPr="008C3843">
        <w:rPr>
          <w:szCs w:val="22"/>
          <w:u w:val="single"/>
        </w:rPr>
        <w:t xml:space="preserve">due to demand which </w:t>
      </w:r>
      <w:r w:rsidRPr="00A63779">
        <w:rPr>
          <w:b/>
          <w:szCs w:val="22"/>
          <w:u w:val="single"/>
        </w:rPr>
        <w:t>facilitates disruptive innovation</w:t>
      </w:r>
      <w:r w:rsidRPr="008C3843">
        <w:rPr>
          <w:szCs w:val="22"/>
          <w:u w:val="single"/>
        </w:rPr>
        <w:t xml:space="preserve"> in replacing</w:t>
      </w:r>
      <w:r w:rsidRPr="008C3843">
        <w:rPr>
          <w:szCs w:val="22"/>
        </w:rPr>
        <w:t xml:space="preserve"> both </w:t>
      </w:r>
      <w:r w:rsidRPr="008C3843">
        <w:rPr>
          <w:szCs w:val="22"/>
          <w:u w:val="single"/>
        </w:rPr>
        <w:t>coal and oil</w:t>
      </w:r>
      <w:r w:rsidRPr="008C3843">
        <w:rPr>
          <w:szCs w:val="22"/>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szCs w:val="22"/>
          <w:u w:val="single"/>
        </w:rPr>
        <w:t xml:space="preserve"> two other demand factors that</w:t>
      </w:r>
      <w:r w:rsidRPr="008C3843">
        <w:rPr>
          <w:szCs w:val="22"/>
        </w:rPr>
        <w:t xml:space="preserve"> are likely to continue to </w:t>
      </w:r>
      <w:r w:rsidRPr="008C3843">
        <w:rPr>
          <w:szCs w:val="22"/>
          <w:u w:val="single"/>
        </w:rPr>
        <w:t xml:space="preserve">drive the need for a </w:t>
      </w:r>
      <w:r w:rsidRPr="00A63779">
        <w:rPr>
          <w:b/>
          <w:szCs w:val="22"/>
          <w:u w:val="single"/>
        </w:rPr>
        <w:t>renewable city</w:t>
      </w:r>
      <w:r w:rsidRPr="008C3843">
        <w:rPr>
          <w:szCs w:val="22"/>
          <w:u w:val="single"/>
        </w:rPr>
        <w:t xml:space="preserve"> the knowledge</w:t>
      </w:r>
      <w:r w:rsidRPr="008C3843">
        <w:rPr>
          <w:szCs w:val="22"/>
        </w:rPr>
        <w:t xml:space="preserve"> economy </w:t>
      </w:r>
      <w:r w:rsidRPr="008C3843">
        <w:rPr>
          <w:szCs w:val="22"/>
          <w:u w:val="single"/>
        </w:rPr>
        <w:t>and</w:t>
      </w:r>
      <w:r w:rsidRPr="008C3843">
        <w:rPr>
          <w:szCs w:val="22"/>
        </w:rPr>
        <w:t xml:space="preserve"> the </w:t>
      </w:r>
      <w:r w:rsidRPr="008C3843">
        <w:rPr>
          <w:szCs w:val="22"/>
          <w:u w:val="single"/>
        </w:rPr>
        <w:t xml:space="preserve">digital economy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szCs w:val="22"/>
          <w:u w:val="single"/>
        </w:rPr>
        <w:t xml:space="preserve">The </w:t>
      </w:r>
      <w:r w:rsidRPr="00ED5897">
        <w:rPr>
          <w:szCs w:val="22"/>
          <w:highlight w:val="green"/>
          <w:u w:val="single"/>
        </w:rPr>
        <w:t>data is</w:t>
      </w:r>
      <w:r w:rsidRPr="008C3843">
        <w:rPr>
          <w:szCs w:val="22"/>
        </w:rPr>
        <w:t xml:space="preserve"> also </w:t>
      </w:r>
      <w:r w:rsidRPr="00ED5897">
        <w:rPr>
          <w:szCs w:val="22"/>
          <w:highlight w:val="green"/>
          <w:u w:val="single"/>
        </w:rPr>
        <w:t>strong</w:t>
      </w:r>
      <w:r w:rsidRPr="008C3843">
        <w:rPr>
          <w:szCs w:val="22"/>
          <w:u w:val="single"/>
        </w:rPr>
        <w:t xml:space="preserve"> that there is demand for </w:t>
      </w:r>
      <w:r w:rsidRPr="00A63779">
        <w:rPr>
          <w:b/>
          <w:szCs w:val="22"/>
          <w:u w:val="single"/>
        </w:rPr>
        <w:t>low carbon buildings</w:t>
      </w:r>
      <w:r w:rsidRPr="008C3843">
        <w:rPr>
          <w:szCs w:val="22"/>
          <w:u w:val="single"/>
        </w:rPr>
        <w:t xml:space="preserve"> in</w:t>
      </w:r>
      <w:r w:rsidRPr="008C3843">
        <w:rPr>
          <w:szCs w:val="22"/>
        </w:rPr>
        <w:t xml:space="preserve"> these new regenerating urban </w:t>
      </w:r>
      <w:r w:rsidRPr="008C3843">
        <w:rPr>
          <w:szCs w:val="22"/>
          <w:u w:val="single"/>
        </w:rPr>
        <w:t>centers</w:t>
      </w:r>
      <w:r w:rsidRPr="008C3843">
        <w:rPr>
          <w:szCs w:val="22"/>
        </w:rPr>
        <w:t xml:space="preserve"> [34]. Indeed, cities are competing for residents and workers through the provision of new sustainability oriented precincts and neighborhoods; the data shows that </w:t>
      </w:r>
      <w:r w:rsidRPr="008C3843">
        <w:rPr>
          <w:szCs w:val="22"/>
          <w:u w:val="single"/>
        </w:rPr>
        <w:t>sustainability features</w:t>
      </w:r>
      <w:r w:rsidRPr="008C3843">
        <w:rPr>
          <w:szCs w:val="22"/>
        </w:rPr>
        <w:t xml:space="preserve"> in buildings </w:t>
      </w:r>
      <w:r w:rsidRPr="008C3843">
        <w:rPr>
          <w:szCs w:val="22"/>
          <w:u w:val="single"/>
        </w:rPr>
        <w:t xml:space="preserve">are a close third behind </w:t>
      </w:r>
      <w:r w:rsidRPr="00A63779">
        <w:rPr>
          <w:b/>
          <w:szCs w:val="22"/>
          <w:u w:val="single"/>
        </w:rPr>
        <w:t>affordability and location</w:t>
      </w:r>
      <w:r w:rsidRPr="008C3843">
        <w:rPr>
          <w:szCs w:val="22"/>
        </w:rPr>
        <w:t xml:space="preserve"> [3,32,35]. As</w:t>
      </w:r>
      <w:r w:rsidRPr="008C3843">
        <w:rPr>
          <w:szCs w:val="22"/>
          <w:u w:val="single"/>
        </w:rPr>
        <w:t xml:space="preserve"> with many economic changes, there is another cultural dimension</w:t>
      </w:r>
      <w:r w:rsidRPr="008C3843">
        <w:rPr>
          <w:szCs w:val="22"/>
        </w:rPr>
        <w:t xml:space="preserve"> to this change </w:t>
      </w:r>
      <w:r w:rsidRPr="008C3843">
        <w:rPr>
          <w:szCs w:val="22"/>
          <w:u w:val="single"/>
        </w:rPr>
        <w:t>that</w:t>
      </w:r>
      <w:r w:rsidRPr="008C3843">
        <w:rPr>
          <w:szCs w:val="22"/>
        </w:rPr>
        <w:t xml:space="preserve"> perhaps </w:t>
      </w:r>
      <w:r w:rsidRPr="008C3843">
        <w:rPr>
          <w:szCs w:val="22"/>
          <w:u w:val="single"/>
        </w:rPr>
        <w:t>explains the rapidity of the changes observed</w:t>
      </w:r>
      <w:r w:rsidRPr="008C3843">
        <w:rPr>
          <w:szCs w:val="22"/>
        </w:rPr>
        <w:t xml:space="preserve"> above </w:t>
      </w:r>
      <w:r w:rsidRPr="008C3843">
        <w:rPr>
          <w:szCs w:val="22"/>
          <w:u w:val="single"/>
        </w:rPr>
        <w:t>as well as the demographic complexion of the change. Young people</w:t>
      </w:r>
      <w:r w:rsidRPr="008C3843">
        <w:rPr>
          <w:szCs w:val="22"/>
        </w:rPr>
        <w:t xml:space="preserve"> (especially those involved in knowledge economy jobs) </w:t>
      </w:r>
      <w:r w:rsidRPr="008C3843">
        <w:rPr>
          <w:szCs w:val="22"/>
          <w:u w:val="singl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szCs w:val="22"/>
          <w:u w:val="single"/>
        </w:rPr>
        <w:t>evidence</w:t>
      </w:r>
      <w:r w:rsidRPr="008C3843">
        <w:rPr>
          <w:szCs w:val="22"/>
        </w:rPr>
        <w:t xml:space="preserve"> gathered in this paper </w:t>
      </w:r>
      <w:r w:rsidRPr="008C3843">
        <w:rPr>
          <w:szCs w:val="22"/>
          <w:u w:val="single"/>
        </w:rPr>
        <w:t xml:space="preserve">has shown that </w:t>
      </w:r>
      <w:r w:rsidRPr="00ED5897">
        <w:rPr>
          <w:szCs w:val="22"/>
          <w:highlight w:val="green"/>
          <w:u w:val="single"/>
        </w:rPr>
        <w:t xml:space="preserve">there is a </w:t>
      </w:r>
      <w:r w:rsidRPr="00ED5897">
        <w:rPr>
          <w:b/>
          <w:szCs w:val="22"/>
          <w:highlight w:val="green"/>
          <w:u w:val="single"/>
        </w:rPr>
        <w:t>new trend</w:t>
      </w:r>
      <w:r w:rsidRPr="008C3843">
        <w:rPr>
          <w:szCs w:val="22"/>
          <w:u w:val="single"/>
        </w:rPr>
        <w:t>: the rise of the renewable</w:t>
      </w:r>
      <w:r w:rsidRPr="008C3843">
        <w:rPr>
          <w:szCs w:val="22"/>
        </w:rPr>
        <w:t xml:space="preserve"> city </w:t>
      </w:r>
      <w:r w:rsidRPr="008C3843">
        <w:rPr>
          <w:szCs w:val="22"/>
          <w:u w:val="single"/>
        </w:rPr>
        <w:t>which has emerged</w:t>
      </w:r>
      <w:r w:rsidRPr="008C3843">
        <w:rPr>
          <w:szCs w:val="22"/>
        </w:rPr>
        <w:t xml:space="preserve"> this century </w:t>
      </w:r>
      <w:r w:rsidRPr="008C3843">
        <w:rPr>
          <w:szCs w:val="22"/>
          <w:u w:val="single"/>
        </w:rPr>
        <w:t xml:space="preserve">from the </w:t>
      </w:r>
      <w:r w:rsidRPr="00A63779">
        <w:rPr>
          <w:b/>
          <w:szCs w:val="22"/>
          <w:u w:val="single"/>
        </w:rPr>
        <w:t>decoupling of fossil fuels</w:t>
      </w:r>
      <w:r w:rsidRPr="008C3843">
        <w:rPr>
          <w:szCs w:val="22"/>
          <w:u w:val="single"/>
        </w:rPr>
        <w:t xml:space="preserve"> and economic </w:t>
      </w:r>
      <w:r w:rsidRPr="00A63779">
        <w:rPr>
          <w:b/>
          <w:szCs w:val="22"/>
          <w:u w:val="single"/>
        </w:rPr>
        <w:t>growth</w:t>
      </w:r>
      <w:r w:rsidRPr="008C3843">
        <w:rPr>
          <w:szCs w:val="22"/>
          <w:u w:val="single"/>
        </w:rPr>
        <w:t>. The fall of coal and</w:t>
      </w:r>
      <w:r w:rsidRPr="008C3843">
        <w:rPr>
          <w:szCs w:val="22"/>
        </w:rPr>
        <w:t xml:space="preserve"> the fall of </w:t>
      </w:r>
      <w:r w:rsidRPr="008C3843">
        <w:rPr>
          <w:szCs w:val="22"/>
          <w:u w:val="single"/>
        </w:rPr>
        <w:t xml:space="preserve">oil are both </w:t>
      </w:r>
      <w:r w:rsidRPr="00ED5897">
        <w:rPr>
          <w:szCs w:val="22"/>
          <w:highlight w:val="green"/>
          <w:u w:val="single"/>
        </w:rPr>
        <w:t>caused by structural</w:t>
      </w:r>
      <w:r w:rsidRPr="008C3843">
        <w:rPr>
          <w:szCs w:val="22"/>
          <w:u w:val="single"/>
        </w:rPr>
        <w:t xml:space="preserve"> </w:t>
      </w:r>
      <w:r w:rsidRPr="00A63779">
        <w:rPr>
          <w:b/>
          <w:szCs w:val="22"/>
          <w:u w:val="single"/>
        </w:rPr>
        <w:t xml:space="preserve">energy </w:t>
      </w:r>
      <w:r w:rsidRPr="00ED5897">
        <w:rPr>
          <w:b/>
          <w:szCs w:val="22"/>
          <w:u w:val="single"/>
        </w:rPr>
        <w:t>efficiency</w:t>
      </w:r>
      <w:r w:rsidRPr="00A63779">
        <w:rPr>
          <w:b/>
          <w:szCs w:val="22"/>
          <w:u w:val="single"/>
        </w:rPr>
        <w:t xml:space="preserve"> </w:t>
      </w:r>
      <w:r w:rsidRPr="00ED5897">
        <w:rPr>
          <w:b/>
          <w:szCs w:val="22"/>
          <w:highlight w:val="green"/>
          <w:u w:val="single"/>
        </w:rPr>
        <w:t>gains</w:t>
      </w:r>
      <w:r w:rsidRPr="008C3843">
        <w:rPr>
          <w:szCs w:val="22"/>
        </w:rPr>
        <w:t xml:space="preserve"> (smart technology and smart buildings for coal; smart, dense transit-oriented cities that reduce car dependence for oil) </w:t>
      </w:r>
      <w:r w:rsidRPr="008C3843">
        <w:rPr>
          <w:szCs w:val="22"/>
          <w:u w:val="single"/>
        </w:rPr>
        <w:t>and</w:t>
      </w:r>
      <w:r w:rsidRPr="008C3843">
        <w:rPr>
          <w:szCs w:val="22"/>
        </w:rPr>
        <w:t xml:space="preserve"> by switching to </w:t>
      </w:r>
      <w:r w:rsidRPr="008C3843">
        <w:rPr>
          <w:szCs w:val="22"/>
          <w:u w:val="singl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131CAE25" w14:textId="77777777" w:rsidR="0047603A" w:rsidRPr="005E37D7" w:rsidRDefault="0047603A" w:rsidP="0047603A">
      <w:pPr>
        <w:pStyle w:val="Heading4"/>
      </w:pPr>
      <w:r>
        <w:t xml:space="preserve">It’s sustainable. </w:t>
      </w:r>
    </w:p>
    <w:p w14:paraId="4E51894C" w14:textId="77777777" w:rsidR="0047603A" w:rsidRPr="00180645" w:rsidRDefault="0047603A" w:rsidP="0047603A">
      <w:pPr>
        <w:rPr>
          <w:rStyle w:val="Style13ptBold"/>
        </w:rPr>
      </w:pPr>
      <w:proofErr w:type="spellStart"/>
      <w:r>
        <w:rPr>
          <w:rStyle w:val="Style13ptBold"/>
        </w:rPr>
        <w:t>Radelet</w:t>
      </w:r>
      <w:proofErr w:type="spellEnd"/>
      <w:r>
        <w:rPr>
          <w:rStyle w:val="Style13ptBold"/>
        </w:rPr>
        <w:t xml:space="preserve"> ’16 </w:t>
      </w:r>
      <w:r w:rsidRPr="00180645">
        <w:rPr>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w:t>
      </w:r>
    </w:p>
    <w:p w14:paraId="290D09DE" w14:textId="77777777" w:rsidR="0047603A" w:rsidRPr="00C46EA5" w:rsidRDefault="0047603A" w:rsidP="0047603A">
      <w:r w:rsidRPr="00B63C02">
        <w:t xml:space="preserve">Since the early 1990s, </w:t>
      </w:r>
      <w:r w:rsidRPr="00180645">
        <w:rPr>
          <w:u w:val="single"/>
        </w:rPr>
        <w:t xml:space="preserve">daily life in poor countries has been changing profoundly for the better: </w:t>
      </w:r>
      <w:r w:rsidRPr="00F918EC">
        <w:rPr>
          <w:b/>
          <w:highlight w:val="green"/>
          <w:u w:val="single"/>
        </w:rPr>
        <w:t>one billion people</w:t>
      </w:r>
      <w:r w:rsidRPr="00B63C02">
        <w:t xml:space="preserve"> have </w:t>
      </w:r>
      <w:r w:rsidRPr="00F918EC">
        <w:rPr>
          <w:highlight w:val="green"/>
          <w:u w:val="single"/>
        </w:rPr>
        <w:t>escaped</w:t>
      </w:r>
      <w:r w:rsidRPr="00180645">
        <w:rPr>
          <w:u w:val="single"/>
        </w:rPr>
        <w:t xml:space="preserve"> extreme </w:t>
      </w:r>
      <w:r w:rsidRPr="00F918EC">
        <w:rPr>
          <w:highlight w:val="green"/>
          <w:u w:val="single"/>
        </w:rPr>
        <w:t>poverty</w:t>
      </w:r>
      <w:r w:rsidRPr="00B63C02">
        <w:t xml:space="preserve">, average </w:t>
      </w:r>
      <w:r w:rsidRPr="00F918EC">
        <w:rPr>
          <w:b/>
          <w:highlight w:val="green"/>
          <w:u w:val="single"/>
        </w:rPr>
        <w:t>incomes</w:t>
      </w:r>
      <w:r w:rsidRPr="00B63C02">
        <w:rPr>
          <w:b/>
          <w:u w:val="single"/>
        </w:rPr>
        <w:t xml:space="preserve"> have </w:t>
      </w:r>
      <w:r w:rsidRPr="00F918EC">
        <w:rPr>
          <w:b/>
          <w:highlight w:val="green"/>
          <w:u w:val="single"/>
        </w:rPr>
        <w:t>doubled</w:t>
      </w:r>
      <w:r w:rsidRPr="00B63C02">
        <w:t xml:space="preserve">, infant </w:t>
      </w:r>
      <w:r w:rsidRPr="00F918EC">
        <w:rPr>
          <w:highlight w:val="green"/>
          <w:u w:val="single"/>
        </w:rPr>
        <w:t>death</w:t>
      </w:r>
      <w:r w:rsidRPr="00180645">
        <w:rPr>
          <w:u w:val="single"/>
        </w:rPr>
        <w:t xml:space="preserve"> </w:t>
      </w:r>
      <w:r w:rsidRPr="00B63C02">
        <w:rPr>
          <w:b/>
          <w:u w:val="single"/>
        </w:rPr>
        <w:t xml:space="preserve">rates have </w:t>
      </w:r>
      <w:r w:rsidRPr="00F918EC">
        <w:rPr>
          <w:b/>
          <w:highlight w:val="green"/>
          <w:u w:val="single"/>
        </w:rPr>
        <w:t>plummeted</w:t>
      </w:r>
      <w:r w:rsidRPr="00F918EC">
        <w:rPr>
          <w:u w:val="single"/>
        </w:rPr>
        <w:t>, millions</w:t>
      </w:r>
      <w:r w:rsidRPr="00180645">
        <w:rPr>
          <w:u w:val="single"/>
        </w:rPr>
        <w:t xml:space="preserve"> more girls</w:t>
      </w:r>
      <w:r w:rsidRPr="00B63C02">
        <w:t xml:space="preserve"> have </w:t>
      </w:r>
      <w:r w:rsidRPr="00180645">
        <w:rPr>
          <w:u w:val="single"/>
        </w:rPr>
        <w:t xml:space="preserve">enrolled in school, </w:t>
      </w:r>
      <w:r w:rsidRPr="00F918EC">
        <w:rPr>
          <w:b/>
          <w:highlight w:val="green"/>
          <w:u w:val="single"/>
        </w:rPr>
        <w:t>chronic hunger</w:t>
      </w:r>
      <w:r w:rsidRPr="00F918EC">
        <w:rPr>
          <w:highlight w:val="green"/>
          <w:u w:val="single"/>
        </w:rPr>
        <w:t xml:space="preserve"> has been cut</w:t>
      </w:r>
      <w:r w:rsidRPr="00B63C02">
        <w:t xml:space="preserve"> almost </w:t>
      </w:r>
      <w:r w:rsidRPr="00F918EC">
        <w:rPr>
          <w:highlight w:val="green"/>
          <w:u w:val="single"/>
        </w:rPr>
        <w:t>in half,</w:t>
      </w:r>
      <w:r w:rsidRPr="00180645">
        <w:rPr>
          <w:u w:val="single"/>
        </w:rPr>
        <w:t xml:space="preserve"> deaths from</w:t>
      </w:r>
      <w:r w:rsidRPr="00B63C02">
        <w:t xml:space="preserve"> malaria and other </w:t>
      </w:r>
      <w:r w:rsidRPr="00F918EC">
        <w:rPr>
          <w:highlight w:val="green"/>
          <w:u w:val="single"/>
        </w:rPr>
        <w:t>diseases</w:t>
      </w:r>
      <w:r w:rsidRPr="00B63C02">
        <w:t xml:space="preserve"> have </w:t>
      </w:r>
      <w:r w:rsidRPr="00F918EC">
        <w:rPr>
          <w:highlight w:val="green"/>
          <w:u w:val="single"/>
        </w:rPr>
        <w:t>declined dramatically</w:t>
      </w:r>
      <w:r w:rsidRPr="00180645">
        <w:rPr>
          <w:u w:val="single"/>
        </w:rPr>
        <w:t xml:space="preserve">, </w:t>
      </w:r>
      <w:r w:rsidRPr="00B63C02">
        <w:rPr>
          <w:b/>
          <w:u w:val="single"/>
        </w:rPr>
        <w:t>democracy has spread</w:t>
      </w:r>
      <w:r w:rsidRPr="00B63C02">
        <w:t xml:space="preserve"> far and </w:t>
      </w:r>
      <w:r w:rsidRPr="00180645">
        <w:rPr>
          <w:u w:val="single"/>
        </w:rPr>
        <w:t>wide, and the incidence of war</w:t>
      </w:r>
      <w:r w:rsidRPr="00B63C02">
        <w:t>—even with Syria and other conflicts—</w:t>
      </w:r>
      <w:r w:rsidRPr="00180645">
        <w:rPr>
          <w:u w:val="single"/>
        </w:rPr>
        <w:t>has fallen by half. This unprecedented progress</w:t>
      </w:r>
      <w:r w:rsidRPr="00B63C02">
        <w:t xml:space="preserve"> goes way beyond China and India and </w:t>
      </w:r>
      <w:r w:rsidRPr="00180645">
        <w:rPr>
          <w:u w:val="single"/>
        </w:rPr>
        <w:t>has touched hundreds of millions</w:t>
      </w:r>
      <w:r w:rsidRPr="00B63C02">
        <w:t xml:space="preserve"> of people in dozens of developing countries across </w:t>
      </w:r>
      <w:r w:rsidRPr="00180645">
        <w:rPr>
          <w:u w:val="single"/>
        </w:rPr>
        <w:t>the globe, from Mongolia to Mozambique, Bangladesh to Brazil</w:t>
      </w:r>
      <w:r w:rsidRPr="00B63C02">
        <w:t xml:space="preserve">. Yet few people are aware of </w:t>
      </w:r>
      <w:r w:rsidRPr="00180645">
        <w:rPr>
          <w:u w:val="single"/>
        </w:rPr>
        <w:t xml:space="preserve">these </w:t>
      </w:r>
      <w:r w:rsidRPr="00F918EC">
        <w:rPr>
          <w:highlight w:val="green"/>
          <w:u w:val="single"/>
        </w:rPr>
        <w:t>achievements</w:t>
      </w:r>
      <w:r w:rsidRPr="00B63C02">
        <w:t xml:space="preserve">, even though, in aggregate, they </w:t>
      </w:r>
      <w:r w:rsidRPr="00180645">
        <w:rPr>
          <w:u w:val="single"/>
        </w:rPr>
        <w:t xml:space="preserve">rank </w:t>
      </w:r>
      <w:r w:rsidRPr="00F918EC">
        <w:rPr>
          <w:highlight w:val="green"/>
          <w:u w:val="single"/>
        </w:rPr>
        <w:t xml:space="preserve">among the </w:t>
      </w:r>
      <w:r w:rsidRPr="00F918EC">
        <w:rPr>
          <w:b/>
          <w:highlight w:val="green"/>
          <w:u w:val="single"/>
        </w:rPr>
        <w:t>most</w:t>
      </w:r>
      <w:r w:rsidRPr="00B63C02">
        <w:rPr>
          <w:b/>
          <w:u w:val="single"/>
        </w:rPr>
        <w:t xml:space="preserve"> important </w:t>
      </w:r>
      <w:r w:rsidRPr="00F918EC">
        <w:rPr>
          <w:b/>
          <w:highlight w:val="green"/>
          <w:u w:val="single"/>
        </w:rPr>
        <w:t>in human history</w:t>
      </w:r>
      <w:r w:rsidRPr="00B63C02">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180645">
        <w:rPr>
          <w:u w:val="single"/>
        </w:rPr>
        <w:t xml:space="preserve">the share of people </w:t>
      </w:r>
      <w:r w:rsidRPr="00B63C02">
        <w:t xml:space="preserve">living </w:t>
      </w:r>
      <w:r w:rsidRPr="00180645">
        <w:rPr>
          <w:u w:val="single"/>
        </w:rPr>
        <w:t xml:space="preserve">in extreme </w:t>
      </w:r>
      <w:r w:rsidRPr="00B63C02">
        <w:rPr>
          <w:b/>
          <w:u w:val="single"/>
        </w:rPr>
        <w:t>poverty had fallen by half</w:t>
      </w:r>
      <w:r w:rsidRPr="00B63C02">
        <w:t xml:space="preserve">. Perhaps that </w:t>
      </w:r>
      <w:r w:rsidRPr="00180645">
        <w:rPr>
          <w:u w:val="single"/>
        </w:rPr>
        <w:t>ignorance explains why Washington has done so little to take advantage of</w:t>
      </w:r>
      <w:r w:rsidRPr="00B63C02">
        <w:t xml:space="preserve"> these </w:t>
      </w:r>
      <w:r w:rsidRPr="00180645">
        <w:rPr>
          <w:u w:val="single"/>
        </w:rPr>
        <w:t>promising trends, giving only tepid support to</w:t>
      </w:r>
      <w:r w:rsidRPr="00B63C02">
        <w:t xml:space="preserve"> nascent </w:t>
      </w:r>
      <w:r w:rsidRPr="00180645">
        <w:rPr>
          <w:u w:val="single"/>
        </w:rPr>
        <w:t>democracies, making limited investments in</w:t>
      </w:r>
      <w:r w:rsidRPr="00B63C02">
        <w:t xml:space="preserve"> economic </w:t>
      </w:r>
      <w:r w:rsidRPr="00180645">
        <w:rPr>
          <w:u w:val="single"/>
        </w:rPr>
        <w:t>development and</w:t>
      </w:r>
      <w:r w:rsidRPr="00B63C02">
        <w:t xml:space="preserve"> in new health and agricultural technologies, and </w:t>
      </w:r>
      <w:r w:rsidRPr="00180645">
        <w:rPr>
          <w:u w:val="single"/>
        </w:rPr>
        <w:t>failing to take the lead in</w:t>
      </w:r>
      <w:r w:rsidRPr="00B63C02">
        <w:t xml:space="preserve"> building more </w:t>
      </w:r>
      <w:r w:rsidRPr="00B63C02">
        <w:rPr>
          <w:b/>
          <w:u w:val="single"/>
        </w:rPr>
        <w:t>effective international institutions</w:t>
      </w:r>
      <w:r w:rsidRPr="00B63C02">
        <w:t xml:space="preserve">. Whatever the reason, many </w:t>
      </w:r>
      <w:r w:rsidRPr="00180645">
        <w:rPr>
          <w:u w:val="single"/>
        </w:rPr>
        <w:t>developing countries are</w:t>
      </w:r>
      <w:r w:rsidRPr="00B63C02">
        <w:t xml:space="preserve"> now </w:t>
      </w:r>
      <w:r w:rsidRPr="00180645">
        <w:rPr>
          <w:u w:val="single"/>
        </w:rPr>
        <w:t>responding to what they perceive as</w:t>
      </w:r>
      <w:r w:rsidRPr="00B63C02">
        <w:t xml:space="preserve"> the United States’ </w:t>
      </w:r>
      <w:r w:rsidRPr="00180645">
        <w:rPr>
          <w:u w:val="single"/>
        </w:rPr>
        <w:t>indifference by looking elsewhere</w:t>
      </w:r>
      <w:r w:rsidRPr="00B63C02">
        <w:t xml:space="preserve">—especially toward China—for deeper engagement and advice on how to keep growing. At the same time, </w:t>
      </w:r>
      <w:r w:rsidRPr="00180645">
        <w:rPr>
          <w:u w:val="single"/>
        </w:rPr>
        <w:t>climate change</w:t>
      </w:r>
      <w:r w:rsidRPr="00B63C02">
        <w:t xml:space="preserve">, the </w:t>
      </w:r>
      <w:r w:rsidRPr="00180645">
        <w:rPr>
          <w:u w:val="single"/>
        </w:rPr>
        <w:t>slowdown in</w:t>
      </w:r>
      <w:r w:rsidRPr="00B63C02">
        <w:t xml:space="preserve"> global </w:t>
      </w:r>
      <w:r w:rsidRPr="00180645">
        <w:rPr>
          <w:u w:val="single"/>
        </w:rPr>
        <w:t>growth, and rising tensions in the Middle East</w:t>
      </w:r>
      <w:r w:rsidRPr="00B63C02">
        <w:t xml:space="preserve"> and beyond </w:t>
      </w:r>
      <w:r w:rsidRPr="00180645">
        <w:rPr>
          <w:u w:val="single"/>
        </w:rPr>
        <w:t xml:space="preserve">have begun to </w:t>
      </w:r>
      <w:r w:rsidRPr="00B63C02">
        <w:rPr>
          <w:b/>
          <w:u w:val="single"/>
        </w:rPr>
        <w:t>threaten further progress</w:t>
      </w:r>
      <w:r w:rsidRPr="00B63C02">
        <w:t xml:space="preserve">. As a result, </w:t>
      </w:r>
      <w:r w:rsidRPr="00831670">
        <w:rPr>
          <w:highlight w:val="green"/>
          <w:u w:val="single"/>
        </w:rPr>
        <w:t>the U</w:t>
      </w:r>
      <w:r w:rsidRPr="00B63C02">
        <w:t xml:space="preserve">nited </w:t>
      </w:r>
      <w:r w:rsidRPr="00831670">
        <w:rPr>
          <w:highlight w:val="green"/>
          <w:u w:val="single"/>
        </w:rPr>
        <w:t>S</w:t>
      </w:r>
      <w:r w:rsidRPr="00B63C02">
        <w:t xml:space="preserve">tates now </w:t>
      </w:r>
      <w:r w:rsidRPr="00831670">
        <w:rPr>
          <w:highlight w:val="green"/>
          <w:u w:val="single"/>
        </w:rPr>
        <w:t>risks missing</w:t>
      </w:r>
      <w:r w:rsidRPr="00180645">
        <w:rPr>
          <w:u w:val="single"/>
        </w:rPr>
        <w:t xml:space="preserve"> out on </w:t>
      </w:r>
      <w:r w:rsidRPr="00831670">
        <w:rPr>
          <w:highlight w:val="green"/>
          <w:u w:val="single"/>
        </w:rPr>
        <w:t xml:space="preserve">a </w:t>
      </w:r>
      <w:r w:rsidRPr="00831670">
        <w:rPr>
          <w:b/>
          <w:highlight w:val="green"/>
          <w:u w:val="single"/>
        </w:rPr>
        <w:t>historic chance</w:t>
      </w:r>
      <w:r w:rsidRPr="00831670">
        <w:rPr>
          <w:highlight w:val="green"/>
          <w:u w:val="single"/>
        </w:rPr>
        <w:t xml:space="preserve"> to strengthen</w:t>
      </w:r>
      <w:r w:rsidRPr="00B63C02">
        <w:t xml:space="preserve"> its </w:t>
      </w:r>
      <w:r w:rsidRPr="00180645">
        <w:rPr>
          <w:u w:val="single"/>
        </w:rPr>
        <w:t xml:space="preserve">global </w:t>
      </w:r>
      <w:r w:rsidRPr="00831670">
        <w:rPr>
          <w:highlight w:val="green"/>
          <w:u w:val="single"/>
        </w:rPr>
        <w:t>leadership</w:t>
      </w:r>
      <w:r w:rsidRPr="00180645">
        <w:rPr>
          <w:u w:val="single"/>
        </w:rPr>
        <w:t xml:space="preserve"> and</w:t>
      </w:r>
      <w:r w:rsidRPr="00B63C02">
        <w:t xml:space="preserve"> help </w:t>
      </w:r>
      <w:r w:rsidRPr="00180645">
        <w:rPr>
          <w:u w:val="single"/>
        </w:rPr>
        <w:t>create a safer</w:t>
      </w:r>
      <w:r w:rsidRPr="00B63C02">
        <w:t xml:space="preserve">, more </w:t>
      </w:r>
      <w:r w:rsidRPr="00180645">
        <w:rPr>
          <w:u w:val="single"/>
        </w:rPr>
        <w:t>prosperous</w:t>
      </w:r>
      <w:r w:rsidRPr="00B63C02">
        <w:t xml:space="preserve">, and more democratic </w:t>
      </w:r>
      <w:r w:rsidRPr="00180645">
        <w:rPr>
          <w:u w:val="single"/>
        </w:rPr>
        <w:t>world</w:t>
      </w:r>
      <w:r w:rsidRPr="00B63C02">
        <w:t xml:space="preserve">—just at the moment when it could help the most. ONE GIANT LEAP </w:t>
      </w:r>
      <w:r w:rsidRPr="00180645">
        <w:rPr>
          <w:u w:val="single"/>
        </w:rPr>
        <w:t>Global poverty is falling faster</w:t>
      </w:r>
      <w:r w:rsidRPr="00B63C02">
        <w:t xml:space="preserve"> today </w:t>
      </w:r>
      <w:r w:rsidRPr="00180645">
        <w:rPr>
          <w:u w:val="single"/>
        </w:rPr>
        <w:t>than at any time</w:t>
      </w:r>
      <w:r w:rsidRPr="00B63C02">
        <w:t xml:space="preserve"> in human history. </w:t>
      </w:r>
      <w:r w:rsidRPr="00180645">
        <w:rPr>
          <w:u w:val="single"/>
        </w:rPr>
        <w:t>In 1993</w:t>
      </w:r>
      <w:r w:rsidRPr="00B63C02">
        <w:t xml:space="preserve">, about </w:t>
      </w:r>
      <w:r w:rsidRPr="00180645">
        <w:rPr>
          <w:u w:val="single"/>
        </w:rPr>
        <w:t>two billion people were</w:t>
      </w:r>
      <w:r w:rsidRPr="00B63C02">
        <w:t xml:space="preserve"> trapped </w:t>
      </w:r>
      <w:r w:rsidRPr="00180645">
        <w:rPr>
          <w:u w:val="single"/>
        </w:rPr>
        <w:t>in extreme poverty</w:t>
      </w:r>
      <w:r w:rsidRPr="00B63C02">
        <w:t xml:space="preserve"> (defined by the World Bank as living on less than $1.90 per day); </w:t>
      </w:r>
      <w:r w:rsidRPr="00180645">
        <w:rPr>
          <w:u w:val="single"/>
        </w:rPr>
        <w:t>by 2012, that</w:t>
      </w:r>
      <w:r w:rsidRPr="00B63C02">
        <w:t xml:space="preserve"> number had </w:t>
      </w:r>
      <w:r w:rsidRPr="00180645">
        <w:rPr>
          <w:u w:val="single"/>
        </w:rPr>
        <w:t>dropped to less than one billion</w:t>
      </w:r>
      <w:r w:rsidRPr="00B63C02">
        <w:t xml:space="preserve">. The industrialization of China is a big part of the story, of course, but even excluding that country, the number of extreme poor has fallen by more than 400 million. Since the 1980s, </w:t>
      </w:r>
      <w:r w:rsidRPr="00B63C02">
        <w:rPr>
          <w:b/>
          <w:u w:val="single"/>
        </w:rPr>
        <w:t>more than 60 countries</w:t>
      </w:r>
      <w:r w:rsidRPr="00180645">
        <w:rPr>
          <w:u w:val="single"/>
        </w:rPr>
        <w:t xml:space="preserve"> have reduced</w:t>
      </w:r>
      <w:r w:rsidRPr="00B63C02">
        <w:t xml:space="preserve"> the number of their </w:t>
      </w:r>
      <w:r w:rsidRPr="00180645">
        <w:rPr>
          <w:u w:val="single"/>
        </w:rPr>
        <w:t>citizens who are impoverished, even as their</w:t>
      </w:r>
      <w:r w:rsidRPr="00B63C02">
        <w:t xml:space="preserve"> overall </w:t>
      </w:r>
      <w:r w:rsidRPr="00180645">
        <w:rPr>
          <w:u w:val="single"/>
        </w:rPr>
        <w:t>populations have grown</w:t>
      </w:r>
      <w:r w:rsidRPr="00B63C02">
        <w:t xml:space="preserve">. This </w:t>
      </w:r>
      <w:r w:rsidRPr="00831670">
        <w:rPr>
          <w:highlight w:val="green"/>
          <w:u w:val="single"/>
        </w:rPr>
        <w:t>decline in poverty has gone</w:t>
      </w:r>
      <w:r w:rsidRPr="00B63C02">
        <w:t xml:space="preserve"> hand in hand </w:t>
      </w:r>
      <w:r w:rsidRPr="00831670">
        <w:rPr>
          <w:highlight w:val="green"/>
          <w:u w:val="single"/>
        </w:rPr>
        <w:t>with</w:t>
      </w:r>
      <w:r w:rsidRPr="00180645">
        <w:rPr>
          <w:u w:val="single"/>
        </w:rPr>
        <w:t xml:space="preserve"> much </w:t>
      </w:r>
      <w:r w:rsidRPr="00831670">
        <w:rPr>
          <w:b/>
          <w:highlight w:val="green"/>
          <w:u w:val="single"/>
        </w:rPr>
        <w:t>faster</w:t>
      </w:r>
      <w:r w:rsidRPr="00B63C02">
        <w:rPr>
          <w:b/>
          <w:u w:val="single"/>
        </w:rPr>
        <w:t xml:space="preserve"> economic </w:t>
      </w:r>
      <w:r w:rsidRPr="00831670">
        <w:rPr>
          <w:b/>
          <w:highlight w:val="green"/>
          <w:u w:val="single"/>
        </w:rPr>
        <w:t>growth</w:t>
      </w:r>
      <w:r w:rsidRPr="00B63C02">
        <w:t xml:space="preserve">. Between 1977 and 1994, the growth in </w:t>
      </w:r>
      <w:r w:rsidRPr="00180645">
        <w:rPr>
          <w:u w:val="single"/>
        </w:rPr>
        <w:t>per capita GDP</w:t>
      </w:r>
      <w:r w:rsidRPr="00B63C02">
        <w:t xml:space="preserve"> across the developing countries averaged zero; since 1995, that figure has </w:t>
      </w:r>
      <w:r w:rsidRPr="00180645">
        <w:rPr>
          <w:u w:val="single"/>
        </w:rPr>
        <w:t>shot up to three percent</w:t>
      </w:r>
      <w:r w:rsidRPr="00B63C02">
        <w:t xml:space="preserve">. Again, the change is widespread: between 1977 and 1994, only 21 developing countries (out of 109 with populations greater than one million) exceeded two percent annual per capita growth, but between 1995 and 2013, 71 such countries did so. And </w:t>
      </w:r>
      <w:r w:rsidRPr="00180645">
        <w:rPr>
          <w:u w:val="single"/>
        </w:rPr>
        <w:t>going backward has become much less common</w:t>
      </w:r>
      <w:r w:rsidRPr="00B63C02">
        <w:t xml:space="preserve">: in the earlier period, more than 50 developing countries recorded negative growth, but in the later one, </w:t>
      </w:r>
      <w:r w:rsidRPr="00180645">
        <w:rPr>
          <w:u w:val="single"/>
        </w:rPr>
        <w:t>just ten did</w:t>
      </w:r>
      <w:r w:rsidRPr="00B63C02">
        <w:t xml:space="preserve">. The </w:t>
      </w:r>
      <w:r w:rsidRPr="00B63C02">
        <w:rPr>
          <w:b/>
          <w:u w:val="single"/>
        </w:rPr>
        <w:t>improvements in health</w:t>
      </w:r>
      <w:r w:rsidRPr="00180645">
        <w:rPr>
          <w:u w:val="single"/>
        </w:rPr>
        <w:t xml:space="preserve"> have been even bigger</w:t>
      </w:r>
      <w:r w:rsidRPr="00B63C02">
        <w:t xml:space="preserve">. In 1960, </w:t>
      </w:r>
      <w:r w:rsidRPr="00180645">
        <w:rPr>
          <w:u w:val="single"/>
        </w:rPr>
        <w:t>22 percent of children</w:t>
      </w:r>
      <w:r w:rsidRPr="00B63C02">
        <w:t xml:space="preserve"> in developing countries </w:t>
      </w:r>
      <w:r w:rsidRPr="00180645">
        <w:rPr>
          <w:u w:val="single"/>
        </w:rPr>
        <w:t>died before their fifth birthday, but by 2013, only five percent</w:t>
      </w:r>
      <w:r w:rsidRPr="00B63C02">
        <w:t xml:space="preserve"> did. Diarrhea killed five million children a year in 1990 but claimed fewer than one million in 2014. </w:t>
      </w:r>
      <w:r w:rsidRPr="00831670">
        <w:rPr>
          <w:b/>
          <w:highlight w:val="green"/>
          <w:u w:val="single"/>
        </w:rPr>
        <w:t>Half as many people</w:t>
      </w:r>
      <w:r w:rsidRPr="00B63C02">
        <w:t xml:space="preserve"> now </w:t>
      </w:r>
      <w:r w:rsidRPr="00831670">
        <w:rPr>
          <w:b/>
          <w:highlight w:val="green"/>
          <w:u w:val="single"/>
        </w:rPr>
        <w:t>die</w:t>
      </w:r>
      <w:r w:rsidRPr="00831670">
        <w:rPr>
          <w:highlight w:val="green"/>
          <w:u w:val="single"/>
        </w:rPr>
        <w:t xml:space="preserve"> from malaria</w:t>
      </w:r>
      <w:r w:rsidRPr="00B63C02">
        <w:t xml:space="preserve"> as did in 2000, and </w:t>
      </w:r>
      <w:r w:rsidRPr="00180645">
        <w:rPr>
          <w:u w:val="single"/>
        </w:rPr>
        <w:t>deaths from tuberculosis and AIDS</w:t>
      </w:r>
      <w:r w:rsidRPr="00B63C02">
        <w:t xml:space="preserve"> have both </w:t>
      </w:r>
      <w:r w:rsidRPr="00180645">
        <w:rPr>
          <w:u w:val="single"/>
        </w:rPr>
        <w:t>dropped by a third</w:t>
      </w:r>
      <w:r w:rsidRPr="00B63C02">
        <w:t xml:space="preserve">. The share of </w:t>
      </w:r>
      <w:r w:rsidRPr="00180645">
        <w:rPr>
          <w:u w:val="single"/>
        </w:rPr>
        <w:t>people living with chronic hunger has fallen by</w:t>
      </w:r>
      <w:r w:rsidRPr="00B63C02">
        <w:t xml:space="preserve"> almost </w:t>
      </w:r>
      <w:r w:rsidRPr="00180645">
        <w:rPr>
          <w:u w:val="single"/>
        </w:rPr>
        <w:t xml:space="preserve">half since the mid-1990s. </w:t>
      </w:r>
      <w:r w:rsidRPr="00831670">
        <w:rPr>
          <w:b/>
          <w:highlight w:val="green"/>
          <w:u w:val="single"/>
        </w:rPr>
        <w:t>Life expectancy</w:t>
      </w:r>
      <w:r w:rsidRPr="00180645">
        <w:rPr>
          <w:u w:val="single"/>
        </w:rPr>
        <w:t xml:space="preserve"> at birth</w:t>
      </w:r>
      <w:r w:rsidRPr="00B63C02">
        <w:t xml:space="preserve"> in developing countries </w:t>
      </w:r>
      <w:r w:rsidRPr="00180645">
        <w:rPr>
          <w:u w:val="single"/>
        </w:rPr>
        <w:t xml:space="preserve">has </w:t>
      </w:r>
      <w:r w:rsidRPr="00802032">
        <w:rPr>
          <w:b/>
          <w:highlight w:val="green"/>
          <w:u w:val="single"/>
        </w:rPr>
        <w:t>lengt</w:t>
      </w:r>
      <w:r w:rsidRPr="00831670">
        <w:rPr>
          <w:b/>
          <w:highlight w:val="green"/>
          <w:u w:val="single"/>
        </w:rPr>
        <w:t>hened by</w:t>
      </w:r>
      <w:r w:rsidRPr="00B63C02">
        <w:t xml:space="preserve"> nearly </w:t>
      </w:r>
      <w:r w:rsidRPr="00831670">
        <w:rPr>
          <w:b/>
          <w:highlight w:val="green"/>
          <w:u w:val="single"/>
        </w:rPr>
        <w:t>one-third</w:t>
      </w:r>
      <w:r w:rsidRPr="00B63C02">
        <w:t xml:space="preserve">, from 50 years in 1960 to 65 years today. These </w:t>
      </w:r>
      <w:r w:rsidRPr="00180645">
        <w:rPr>
          <w:u w:val="single"/>
        </w:rPr>
        <w:t>improvements in health</w:t>
      </w:r>
      <w:r w:rsidRPr="00B63C02">
        <w:t xml:space="preserve"> have </w:t>
      </w:r>
      <w:r w:rsidRPr="00180645">
        <w:rPr>
          <w:u w:val="single"/>
        </w:rPr>
        <w:t>left no country untouched</w:t>
      </w:r>
      <w:r w:rsidRPr="00B63C02">
        <w:t xml:space="preserve">, even the worst-governed ones. Consider this: </w:t>
      </w:r>
      <w:r w:rsidRPr="00180645">
        <w:rPr>
          <w:u w:val="single"/>
        </w:rPr>
        <w:t>the rate of child death</w:t>
      </w:r>
      <w:r w:rsidRPr="00B63C02">
        <w:t xml:space="preserve"> has </w:t>
      </w:r>
      <w:r w:rsidRPr="00180645">
        <w:rPr>
          <w:u w:val="single"/>
        </w:rPr>
        <w:t>declined in every single country</w:t>
      </w:r>
      <w:r w:rsidRPr="00B63C02">
        <w:t xml:space="preserve"> (at least those where data are available) since 1980. Meanwhile, </w:t>
      </w:r>
      <w:r w:rsidRPr="00180645">
        <w:rPr>
          <w:u w:val="single"/>
        </w:rPr>
        <w:t>far more children are enrolling in</w:t>
      </w:r>
      <w:r w:rsidRPr="00B63C02">
        <w:t xml:space="preserve"> and completing </w:t>
      </w:r>
      <w:r w:rsidRPr="00180645">
        <w:rPr>
          <w:u w:val="single"/>
        </w:rPr>
        <w:t>school</w:t>
      </w:r>
      <w:r w:rsidRPr="00B63C02">
        <w:t xml:space="preserve">. In the late 1980s, only 72 percent of all primary-school-age children attended school; now, </w:t>
      </w:r>
      <w:r w:rsidRPr="00180645">
        <w:rPr>
          <w:u w:val="single"/>
        </w:rPr>
        <w:t>the figure exceeds 87 percent. Girls</w:t>
      </w:r>
      <w:r w:rsidRPr="00B63C02">
        <w:t xml:space="preserve"> in developing countries have </w:t>
      </w:r>
      <w:r w:rsidRPr="00180645">
        <w:rPr>
          <w:u w:val="single"/>
        </w:rPr>
        <w:t>enjoyed the biggest gains</w:t>
      </w:r>
      <w:r w:rsidRPr="00B63C02">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180645">
        <w:rPr>
          <w:u w:val="single"/>
        </w:rPr>
        <w:t>in the 1980s, dictators began to fall</w:t>
      </w:r>
      <w:r w:rsidRPr="00B63C02">
        <w:t xml:space="preserve">, a process that accelerated after the Cold War. In 1983, only 17 of 109 developing countries qualified as </w:t>
      </w:r>
      <w:r w:rsidRPr="00831670">
        <w:rPr>
          <w:highlight w:val="green"/>
          <w:u w:val="single"/>
        </w:rPr>
        <w:t>democracies</w:t>
      </w:r>
      <w:r w:rsidRPr="00B63C02">
        <w:t xml:space="preserve">, based on data from Freedom House and the Center for Systemic Peace; by 2013, the number </w:t>
      </w:r>
      <w:r w:rsidRPr="00180645">
        <w:rPr>
          <w:u w:val="single"/>
        </w:rPr>
        <w:t xml:space="preserve">had </w:t>
      </w:r>
      <w:r w:rsidRPr="00B63C02">
        <w:rPr>
          <w:b/>
          <w:u w:val="single"/>
        </w:rPr>
        <w:t xml:space="preserve">more than </w:t>
      </w:r>
      <w:r w:rsidRPr="00831670">
        <w:rPr>
          <w:b/>
          <w:highlight w:val="green"/>
          <w:u w:val="single"/>
        </w:rPr>
        <w:t>tripled</w:t>
      </w:r>
      <w:r w:rsidRPr="00B63C02">
        <w:t xml:space="preserve">, to 56 (and that’s not counting the many more developing countries with populations of less than one million).  As those numbers suggest, </w:t>
      </w:r>
      <w:r w:rsidRPr="00180645">
        <w:rPr>
          <w:u w:val="single"/>
        </w:rPr>
        <w:t>power</w:t>
      </w:r>
      <w:r w:rsidRPr="00B63C02">
        <w:t xml:space="preserve"> today </w:t>
      </w:r>
      <w:r w:rsidRPr="00180645">
        <w:rPr>
          <w:u w:val="single"/>
        </w:rPr>
        <w:t>is far more likely to be transferred through</w:t>
      </w:r>
      <w:r w:rsidRPr="00B63C02">
        <w:t xml:space="preserve"> the </w:t>
      </w:r>
      <w:r w:rsidRPr="00180645">
        <w:rPr>
          <w:u w:val="single"/>
        </w:rPr>
        <w:t>ballot</w:t>
      </w:r>
      <w:r w:rsidRPr="00B63C02">
        <w:t xml:space="preserve"> box </w:t>
      </w:r>
      <w:r w:rsidRPr="00180645">
        <w:rPr>
          <w:u w:val="single"/>
        </w:rPr>
        <w:t>than</w:t>
      </w:r>
      <w:r w:rsidRPr="00B63C02">
        <w:t xml:space="preserve"> through </w:t>
      </w:r>
      <w:r w:rsidRPr="00180645">
        <w:rPr>
          <w:u w:val="single"/>
        </w:rPr>
        <w:t>violence</w:t>
      </w:r>
      <w:r w:rsidRPr="00B63C02">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B63C02">
        <w:rPr>
          <w:u w:val="single"/>
        </w:rPr>
        <w:t>individual freedoms</w:t>
      </w:r>
      <w:r w:rsidRPr="00B63C02">
        <w:t xml:space="preserve"> and rights </w:t>
      </w:r>
      <w:r w:rsidRPr="00180645">
        <w:rPr>
          <w:u w:val="single"/>
        </w:rPr>
        <w:t>are honored</w:t>
      </w:r>
      <w:r w:rsidRPr="00B63C02">
        <w:t xml:space="preserve"> to a much greater degree, </w:t>
      </w:r>
      <w:r w:rsidRPr="00180645">
        <w:rPr>
          <w:u w:val="single"/>
        </w:rPr>
        <w:t xml:space="preserve">human rights </w:t>
      </w:r>
      <w:r w:rsidRPr="00B63C02">
        <w:rPr>
          <w:b/>
          <w:u w:val="single"/>
        </w:rPr>
        <w:t>abuses are rarer</w:t>
      </w:r>
      <w:r w:rsidRPr="00B63C02">
        <w:t xml:space="preserve">, and legislative bodies have more power. </w:t>
      </w:r>
      <w:r w:rsidRPr="00180645">
        <w:rPr>
          <w:u w:val="single"/>
        </w:rPr>
        <w:t>Yes, many</w:t>
      </w:r>
      <w:r w:rsidRPr="00B63C02">
        <w:t xml:space="preserve"> of these new </w:t>
      </w:r>
      <w:r w:rsidRPr="00180645">
        <w:rPr>
          <w:u w:val="single"/>
        </w:rPr>
        <w:t>democracies have problems. And yes, the march</w:t>
      </w:r>
      <w:r w:rsidRPr="00B63C02">
        <w:t xml:space="preserve"> toward democracy </w:t>
      </w:r>
      <w:r w:rsidRPr="00180645">
        <w:rPr>
          <w:u w:val="single"/>
        </w:rPr>
        <w:t>has slowed</w:t>
      </w:r>
      <w:r w:rsidRPr="00B63C02">
        <w:t xml:space="preserve"> since 2005—and even reversed in some countries, such as Thailand and Venezuela. </w:t>
      </w:r>
      <w:r w:rsidRPr="00180645">
        <w:rPr>
          <w:u w:val="single"/>
        </w:rPr>
        <w:t>But in many more</w:t>
      </w:r>
      <w:r w:rsidRPr="00B63C02">
        <w:t>—from Brazil to Mongolia to Senegal—</w:t>
      </w:r>
      <w:r w:rsidRPr="00180645">
        <w:rPr>
          <w:u w:val="single"/>
        </w:rPr>
        <w:t xml:space="preserve">democracy has deepened. </w:t>
      </w:r>
      <w:r w:rsidRPr="00831670">
        <w:rPr>
          <w:highlight w:val="green"/>
          <w:u w:val="single"/>
        </w:rPr>
        <w:t>Never</w:t>
      </w:r>
      <w:r w:rsidRPr="00B63C02">
        <w:t xml:space="preserve"> before in history </w:t>
      </w:r>
      <w:r w:rsidRPr="00831670">
        <w:rPr>
          <w:highlight w:val="green"/>
          <w:u w:val="single"/>
        </w:rPr>
        <w:t xml:space="preserve">have so many </w:t>
      </w:r>
      <w:r w:rsidRPr="00831670">
        <w:rPr>
          <w:b/>
          <w:highlight w:val="green"/>
          <w:u w:val="single"/>
        </w:rPr>
        <w:t>developing countries been</w:t>
      </w:r>
      <w:r w:rsidRPr="00B63C02">
        <w:rPr>
          <w:b/>
          <w:u w:val="single"/>
        </w:rPr>
        <w:t xml:space="preserve"> so </w:t>
      </w:r>
      <w:r w:rsidRPr="00831670">
        <w:rPr>
          <w:b/>
          <w:highlight w:val="green"/>
          <w:u w:val="single"/>
        </w:rPr>
        <w:t>democratic</w:t>
      </w:r>
      <w:r w:rsidRPr="00180645">
        <w:rPr>
          <w:u w:val="single"/>
        </w:rPr>
        <w:t>.  As states</w:t>
      </w:r>
      <w:r w:rsidRPr="00B63C02">
        <w:t xml:space="preserve"> have </w:t>
      </w:r>
      <w:r w:rsidRPr="00180645">
        <w:rPr>
          <w:u w:val="single"/>
        </w:rPr>
        <w:t>become</w:t>
      </w:r>
      <w:r w:rsidRPr="00B63C02">
        <w:t xml:space="preserve"> wealthier and more </w:t>
      </w:r>
      <w:r w:rsidRPr="00180645">
        <w:rPr>
          <w:u w:val="single"/>
        </w:rPr>
        <w:t xml:space="preserve">democratic, </w:t>
      </w:r>
      <w:r w:rsidRPr="00B63C02">
        <w:rPr>
          <w:b/>
          <w:u w:val="single"/>
        </w:rPr>
        <w:t>conflict and violence</w:t>
      </w:r>
      <w:r w:rsidRPr="00B63C02">
        <w:t xml:space="preserve"> within them have </w:t>
      </w:r>
      <w:r w:rsidRPr="00180645">
        <w:rPr>
          <w:u w:val="single"/>
        </w:rPr>
        <w:t>declined</w:t>
      </w:r>
      <w:r w:rsidRPr="00B63C02">
        <w:t xml:space="preserve">. Those who think otherwise should remember that as recently as </w:t>
      </w:r>
      <w:r w:rsidRPr="00F0283E">
        <w:rPr>
          <w:u w:val="single"/>
        </w:rPr>
        <w:t>the 1980s and early 1990s</w:t>
      </w:r>
      <w:r w:rsidRPr="00B63C02">
        <w:t xml:space="preserve">, much of </w:t>
      </w:r>
      <w:r w:rsidRPr="00F0283E">
        <w:rPr>
          <w:u w:val="single"/>
        </w:rPr>
        <w:t>the world was aflame, from Central America to</w:t>
      </w:r>
      <w:r w:rsidRPr="00B63C02">
        <w:t xml:space="preserve"> Southeast Asia to </w:t>
      </w:r>
      <w:r w:rsidRPr="00F0283E">
        <w:rPr>
          <w:u w:val="single"/>
        </w:rPr>
        <w:t>West Africa. There were half as many civil wars in the last decade</w:t>
      </w:r>
      <w:r w:rsidRPr="00B63C02">
        <w:t xml:space="preserve"> as there were in the 1980s, and the </w:t>
      </w:r>
      <w:r w:rsidRPr="00F0283E">
        <w:rPr>
          <w:u w:val="single"/>
        </w:rPr>
        <w:t xml:space="preserve">number of </w:t>
      </w:r>
      <w:r w:rsidRPr="00831670">
        <w:rPr>
          <w:highlight w:val="green"/>
          <w:u w:val="single"/>
        </w:rPr>
        <w:t>people killed in</w:t>
      </w:r>
      <w:r w:rsidRPr="00B63C02">
        <w:t xml:space="preserve"> armed </w:t>
      </w:r>
      <w:r w:rsidRPr="00831670">
        <w:rPr>
          <w:highlight w:val="green"/>
          <w:u w:val="single"/>
        </w:rPr>
        <w:t xml:space="preserve">conflicts has </w:t>
      </w:r>
      <w:r w:rsidRPr="00831670">
        <w:rPr>
          <w:b/>
          <w:highlight w:val="green"/>
          <w:u w:val="single"/>
        </w:rPr>
        <w:t>fallen by three-quarters</w:t>
      </w:r>
      <w:r w:rsidRPr="00B63C02">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F0283E">
        <w:rPr>
          <w:u w:val="single"/>
        </w:rPr>
        <w:t>developing countries introduced</w:t>
      </w:r>
      <w:r w:rsidRPr="00B63C02">
        <w:t xml:space="preserve"> more </w:t>
      </w:r>
      <w:r w:rsidRPr="00F0283E">
        <w:rPr>
          <w:u w:val="single"/>
        </w:rPr>
        <w:t>market-based</w:t>
      </w:r>
      <w:r w:rsidRPr="00B63C02">
        <w:t xml:space="preserve"> economic </w:t>
      </w:r>
      <w:r w:rsidRPr="00F0283E">
        <w:rPr>
          <w:u w:val="single"/>
        </w:rPr>
        <w:t>systems and</w:t>
      </w:r>
      <w:r w:rsidRPr="00B63C02">
        <w:t xml:space="preserve"> more </w:t>
      </w:r>
      <w:r w:rsidRPr="00F0283E">
        <w:rPr>
          <w:u w:val="single"/>
        </w:rPr>
        <w:t>democracy</w:t>
      </w:r>
      <w:r w:rsidRPr="00B63C02">
        <w:t xml:space="preserve">. Second, </w:t>
      </w:r>
      <w:r w:rsidRPr="00F0283E">
        <w:rPr>
          <w:u w:val="single"/>
        </w:rPr>
        <w:t>globalization created vast</w:t>
      </w:r>
      <w:r w:rsidRPr="00B63C02">
        <w:t xml:space="preserve"> new opportunities for economic </w:t>
      </w:r>
      <w:r w:rsidRPr="00F0283E">
        <w:rPr>
          <w:u w:val="single"/>
        </w:rPr>
        <w:t>growth. Increased flows of</w:t>
      </w:r>
      <w:r w:rsidRPr="00B63C02">
        <w:t xml:space="preserve"> trade, </w:t>
      </w:r>
      <w:r w:rsidRPr="00F0283E">
        <w:rPr>
          <w:u w:val="single"/>
        </w:rPr>
        <w:t>investment</w:t>
      </w:r>
      <w:r w:rsidRPr="00B63C02">
        <w:t xml:space="preserve">, information, and technology created more jobs and </w:t>
      </w:r>
      <w:r w:rsidRPr="00F0283E">
        <w:rPr>
          <w:u w:val="single"/>
        </w:rPr>
        <w:t>improved living standards</w:t>
      </w:r>
      <w:r w:rsidRPr="00B63C02">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B63C02">
        <w:rPr>
          <w:b/>
          <w:u w:val="single"/>
        </w:rPr>
        <w:t>incredibly wide-ranging progress</w:t>
      </w:r>
      <w:r w:rsidRPr="00F0283E">
        <w:rPr>
          <w:u w:val="single"/>
        </w:rPr>
        <w:t xml:space="preserve"> should not obscure</w:t>
      </w:r>
      <w:r w:rsidRPr="00B63C02">
        <w:t xml:space="preserve"> the considerable </w:t>
      </w:r>
      <w:r w:rsidRPr="00F0283E">
        <w:rPr>
          <w:u w:val="single"/>
        </w:rPr>
        <w:t>work that remains</w:t>
      </w:r>
      <w:r w:rsidRPr="00B63C02">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F0283E">
        <w:rPr>
          <w:u w:val="single"/>
        </w:rPr>
        <w:t xml:space="preserve">an </w:t>
      </w:r>
      <w:r w:rsidRPr="00B63C02">
        <w:rPr>
          <w:b/>
          <w:u w:val="single"/>
        </w:rPr>
        <w:t>enormous transformation</w:t>
      </w:r>
      <w:r w:rsidRPr="00F0283E">
        <w:rPr>
          <w:u w:val="single"/>
        </w:rPr>
        <w:t xml:space="preserve"> is under way</w:t>
      </w:r>
      <w:r w:rsidRPr="00B63C02">
        <w:t xml:space="preserve">—one </w:t>
      </w:r>
      <w:r w:rsidRPr="00F0283E">
        <w:rPr>
          <w:u w:val="single"/>
        </w:rPr>
        <w:t>that has already</w:t>
      </w:r>
      <w:r w:rsidRPr="00B63C02">
        <w:t xml:space="preserve"> substantially </w:t>
      </w:r>
      <w:r w:rsidRPr="00F0283E">
        <w:rPr>
          <w:u w:val="single"/>
        </w:rPr>
        <w:t>improved</w:t>
      </w:r>
      <w:r w:rsidRPr="00B63C02">
        <w:t xml:space="preserve"> the lives of </w:t>
      </w:r>
      <w:r w:rsidRPr="00F0283E">
        <w:rPr>
          <w:u w:val="single"/>
        </w:rPr>
        <w:t>hundreds of millions of people</w:t>
      </w:r>
      <w:r w:rsidRPr="00B63C02">
        <w:t xml:space="preserve">. WIN-WIN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w:t>
      </w:r>
      <w:r w:rsidRPr="00B63C02">
        <w:t xml:space="preserve"> welcome and </w:t>
      </w:r>
      <w:r w:rsidRPr="00831670">
        <w:rPr>
          <w:highlight w:val="green"/>
          <w:u w:val="single"/>
        </w:rPr>
        <w:t>encourage</w:t>
      </w:r>
      <w:r w:rsidRPr="00F0283E">
        <w:rPr>
          <w:u w:val="single"/>
        </w:rPr>
        <w:t xml:space="preserve"> this </w:t>
      </w:r>
      <w:r w:rsidRPr="00831670">
        <w:rPr>
          <w:highlight w:val="green"/>
          <w:u w:val="single"/>
        </w:rPr>
        <w:t>progress</w:t>
      </w:r>
      <w:r w:rsidRPr="00B63C02">
        <w:t xml:space="preserve">. For starters, broad-based </w:t>
      </w:r>
      <w:r w:rsidRPr="00831670">
        <w:rPr>
          <w:highlight w:val="green"/>
          <w:u w:val="single"/>
        </w:rPr>
        <w:t>development</w:t>
      </w:r>
      <w:r w:rsidRPr="00F0283E">
        <w:rPr>
          <w:u w:val="single"/>
        </w:rPr>
        <w:t xml:space="preserve"> </w:t>
      </w:r>
      <w:r w:rsidRPr="00831670">
        <w:rPr>
          <w:b/>
          <w:highlight w:val="green"/>
          <w:u w:val="single"/>
        </w:rPr>
        <w:t>enhances</w:t>
      </w:r>
      <w:r w:rsidRPr="00B63C02">
        <w:rPr>
          <w:b/>
          <w:u w:val="single"/>
        </w:rPr>
        <w:t xml:space="preserve"> global </w:t>
      </w:r>
      <w:r w:rsidRPr="00831670">
        <w:rPr>
          <w:b/>
          <w:highlight w:val="green"/>
          <w:u w:val="single"/>
        </w:rPr>
        <w:t>security</w:t>
      </w:r>
      <w:r w:rsidRPr="00B63C02">
        <w:t xml:space="preserve">. It is not true that poverty necessarily breeds terrorism, as some argue—after all, most poor people are not terrorists, and many terrorists are not poor. But it is true that </w:t>
      </w:r>
      <w:r w:rsidRPr="00F0283E">
        <w:rPr>
          <w:u w:val="single"/>
        </w:rPr>
        <w:t>poor states tend to be</w:t>
      </w:r>
      <w:r w:rsidRPr="00B63C02">
        <w:t xml:space="preserve"> weak states </w:t>
      </w:r>
      <w:r w:rsidRPr="00F0283E">
        <w:rPr>
          <w:u w:val="single"/>
        </w:rPr>
        <w:t xml:space="preserve">unable to prevent </w:t>
      </w:r>
      <w:r w:rsidRPr="00B63C02">
        <w:rPr>
          <w:b/>
          <w:u w:val="single"/>
        </w:rPr>
        <w:t>terrorist and criminal networks</w:t>
      </w:r>
      <w:r w:rsidRPr="00B63C02">
        <w:t xml:space="preserve"> from operating on their soil. </w:t>
      </w:r>
      <w:r w:rsidRPr="00831670">
        <w:rPr>
          <w:highlight w:val="green"/>
          <w:u w:val="single"/>
        </w:rPr>
        <w:t>Sustained development strengthens</w:t>
      </w:r>
      <w:r w:rsidRPr="00B63C02">
        <w:t xml:space="preserve"> government </w:t>
      </w:r>
      <w:r w:rsidRPr="00831670">
        <w:rPr>
          <w:highlight w:val="green"/>
          <w:u w:val="single"/>
        </w:rPr>
        <w:t>institutions</w:t>
      </w:r>
      <w:r w:rsidRPr="00F0283E">
        <w:rPr>
          <w:u w:val="single"/>
        </w:rPr>
        <w:t xml:space="preserve"> and reduces</w:t>
      </w:r>
      <w:r w:rsidRPr="00B63C02">
        <w:t xml:space="preserve"> the need for outside </w:t>
      </w:r>
      <w:r w:rsidRPr="00F0283E">
        <w:rPr>
          <w:u w:val="single"/>
        </w:rPr>
        <w:t>intervention</w:t>
      </w:r>
      <w:r w:rsidRPr="00B63C02">
        <w:t xml:space="preserve">. As former U.S. Secretary of Defense Robert Gates put it, “Development is a lot cheaper than sending soldiers.” </w:t>
      </w:r>
      <w:r w:rsidRPr="00F0283E">
        <w:rPr>
          <w:u w:val="single"/>
        </w:rPr>
        <w:t>Development</w:t>
      </w:r>
      <w:r w:rsidRPr="00B63C02">
        <w:t xml:space="preserve"> also </w:t>
      </w:r>
      <w:r w:rsidRPr="00F0283E">
        <w:rPr>
          <w:u w:val="single"/>
        </w:rPr>
        <w:t>builds</w:t>
      </w:r>
      <w:r w:rsidRPr="00B63C02">
        <w:t xml:space="preserve"> states’ </w:t>
      </w:r>
      <w:r w:rsidRPr="00F0283E">
        <w:rPr>
          <w:u w:val="single"/>
        </w:rPr>
        <w:t>capacities to fight pandemic</w:t>
      </w:r>
      <w:r w:rsidRPr="00B63C02">
        <w:t xml:space="preserve"> disease. </w:t>
      </w:r>
      <w:r w:rsidRPr="00F0283E">
        <w:rPr>
          <w:u w:val="single"/>
        </w:rPr>
        <w:t>Guinea, Liberia, and Sierra Leone were overwhelmed by Ebola</w:t>
      </w:r>
      <w:r w:rsidRPr="00B63C02">
        <w:t xml:space="preserve"> in 2014 largely because they all had weak health systems. The same was true in many of the countries hit hardest by the HIV/AIDS epidemic decades ago. </w:t>
      </w:r>
      <w:r w:rsidRPr="00831670">
        <w:rPr>
          <w:highlight w:val="green"/>
          <w:u w:val="single"/>
        </w:rPr>
        <w:t>As poor countries grow wealthier</w:t>
      </w:r>
      <w:r w:rsidRPr="00B63C02">
        <w:t xml:space="preserve">, however, </w:t>
      </w:r>
      <w:r w:rsidRPr="00831670">
        <w:rPr>
          <w:highlight w:val="green"/>
          <w:u w:val="single"/>
        </w:rPr>
        <w:t>they</w:t>
      </w:r>
      <w:r w:rsidRPr="00F0283E">
        <w:rPr>
          <w:u w:val="single"/>
        </w:rPr>
        <w:t xml:space="preserve"> become better </w:t>
      </w:r>
      <w:r w:rsidRPr="000E79F7">
        <w:rPr>
          <w:u w:val="single"/>
        </w:rPr>
        <w:t xml:space="preserve">equipped to </w:t>
      </w:r>
      <w:r w:rsidRPr="00831670">
        <w:rPr>
          <w:b/>
          <w:highlight w:val="green"/>
          <w:u w:val="single"/>
        </w:rPr>
        <w:t>fight diseases</w:t>
      </w:r>
      <w:r w:rsidRPr="00B63C02">
        <w:t xml:space="preserve"> that can spread quickly beyond their borders. A more prosperous developing world also benefits the U.S. economy. The spread of economic </w:t>
      </w:r>
      <w:r w:rsidRPr="00831670">
        <w:rPr>
          <w:highlight w:val="green"/>
          <w:u w:val="single"/>
        </w:rPr>
        <w:t xml:space="preserve">growth creates </w:t>
      </w:r>
      <w:r w:rsidRPr="00831670">
        <w:rPr>
          <w:b/>
          <w:highlight w:val="green"/>
          <w:u w:val="single"/>
        </w:rPr>
        <w:t>new markets</w:t>
      </w:r>
      <w:r w:rsidRPr="00B63C02">
        <w:t xml:space="preserve"> for American businesses not just in China but also </w:t>
      </w:r>
      <w:r w:rsidRPr="000E79F7">
        <w:rPr>
          <w:u w:val="single"/>
        </w:rPr>
        <w:t>in Brazil, Indonesia, South Africa, and beyond</w:t>
      </w:r>
      <w:r w:rsidRPr="00B63C02">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0E79F7">
        <w:rPr>
          <w:u w:val="single"/>
        </w:rPr>
        <w:t>such states accounted for</w:t>
      </w:r>
      <w:r w:rsidRPr="00B63C02">
        <w:t xml:space="preserve"> one-third of the global economy; today, their share is </w:t>
      </w:r>
      <w:r w:rsidRPr="000E79F7">
        <w:rPr>
          <w:u w:val="single"/>
        </w:rPr>
        <w:t>half</w:t>
      </w:r>
      <w:r w:rsidRPr="00B63C02">
        <w:t xml:space="preserve">, and they purchase more than half </w:t>
      </w:r>
      <w:r w:rsidRPr="000E79F7">
        <w:rPr>
          <w:u w:val="single"/>
        </w:rPr>
        <w:t>of</w:t>
      </w:r>
      <w:r w:rsidRPr="00B63C02">
        <w:t xml:space="preserve"> U.S. </w:t>
      </w:r>
      <w:r w:rsidRPr="000E79F7">
        <w:rPr>
          <w:u w:val="single"/>
        </w:rPr>
        <w:t>exports</w:t>
      </w:r>
      <w:r w:rsidRPr="00B63C02">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0E79F7">
        <w:rPr>
          <w:u w:val="single"/>
        </w:rPr>
        <w:t xml:space="preserve">developing countries are increasingly coming up </w:t>
      </w:r>
      <w:r w:rsidRPr="00831670">
        <w:rPr>
          <w:highlight w:val="green"/>
          <w:u w:val="single"/>
        </w:rPr>
        <w:t>with</w:t>
      </w:r>
      <w:r w:rsidRPr="00B63C02">
        <w:t xml:space="preserve"> their own </w:t>
      </w:r>
      <w:r w:rsidRPr="00831670">
        <w:rPr>
          <w:b/>
          <w:highlight w:val="green"/>
          <w:u w:val="single"/>
        </w:rPr>
        <w:t>innovations</w:t>
      </w:r>
      <w:r w:rsidRPr="00831670">
        <w:rPr>
          <w:highlight w:val="green"/>
          <w:u w:val="single"/>
        </w:rPr>
        <w:t xml:space="preserve"> and </w:t>
      </w:r>
      <w:r w:rsidRPr="00831670">
        <w:rPr>
          <w:b/>
          <w:highlight w:val="green"/>
          <w:u w:val="single"/>
        </w:rPr>
        <w:t>technologies</w:t>
      </w:r>
      <w:r w:rsidRPr="000E79F7">
        <w:rPr>
          <w:u w:val="single"/>
        </w:rPr>
        <w:t>, in medicine, agriculture, energy</w:t>
      </w:r>
      <w:r w:rsidRPr="00B63C02">
        <w:t xml:space="preserve">, and more.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 respond</w:t>
      </w:r>
      <w:r w:rsidRPr="00B63C02">
        <w:t xml:space="preserve"> to this growing competition not with protectionism but </w:t>
      </w:r>
      <w:r w:rsidRPr="00831670">
        <w:rPr>
          <w:highlight w:val="green"/>
          <w:u w:val="single"/>
        </w:rPr>
        <w:t>by strengthening</w:t>
      </w:r>
      <w:r w:rsidRPr="000E79F7">
        <w:rPr>
          <w:u w:val="single"/>
        </w:rPr>
        <w:t xml:space="preserve"> its</w:t>
      </w:r>
      <w:r w:rsidRPr="00B63C02">
        <w:t xml:space="preserve"> own </w:t>
      </w:r>
      <w:r w:rsidRPr="000E79F7">
        <w:rPr>
          <w:u w:val="single"/>
        </w:rPr>
        <w:t>capacities: rebuilding</w:t>
      </w:r>
      <w:r w:rsidRPr="00B63C02">
        <w:t xml:space="preserve"> its </w:t>
      </w:r>
      <w:r w:rsidRPr="00831670">
        <w:rPr>
          <w:b/>
          <w:highlight w:val="green"/>
          <w:u w:val="single"/>
        </w:rPr>
        <w:t>infrastructure</w:t>
      </w:r>
      <w:r w:rsidRPr="00B63C02">
        <w:rPr>
          <w:b/>
          <w:u w:val="single"/>
        </w:rPr>
        <w:t>, improving</w:t>
      </w:r>
      <w:r w:rsidRPr="00B63C02">
        <w:t xml:space="preserve"> its </w:t>
      </w:r>
      <w:r w:rsidRPr="00831670">
        <w:rPr>
          <w:b/>
          <w:highlight w:val="green"/>
          <w:u w:val="single"/>
        </w:rPr>
        <w:t>educational</w:t>
      </w:r>
      <w:r w:rsidRPr="00B63C02">
        <w:t xml:space="preserve"> system, </w:t>
      </w:r>
      <w:r w:rsidRPr="00831670">
        <w:rPr>
          <w:highlight w:val="green"/>
          <w:u w:val="single"/>
        </w:rPr>
        <w:t>and investing</w:t>
      </w:r>
      <w:r w:rsidRPr="000E79F7">
        <w:rPr>
          <w:u w:val="single"/>
        </w:rPr>
        <w:t xml:space="preserve"> in</w:t>
      </w:r>
      <w:r w:rsidRPr="00B63C02">
        <w:t xml:space="preserve"> new </w:t>
      </w:r>
      <w:r w:rsidRPr="000E79F7">
        <w:rPr>
          <w:u w:val="single"/>
        </w:rPr>
        <w:t>technologies</w:t>
      </w:r>
      <w:r w:rsidRPr="00B63C02">
        <w:t xml:space="preserve">. Finally, </w:t>
      </w:r>
      <w:r w:rsidRPr="00D4530C">
        <w:rPr>
          <w:u w:val="single"/>
        </w:rPr>
        <w:t>development helps</w:t>
      </w:r>
      <w:r w:rsidRPr="00B63C02">
        <w:t xml:space="preserve"> spread and </w:t>
      </w:r>
      <w:r w:rsidRPr="00D4530C">
        <w:rPr>
          <w:u w:val="single"/>
        </w:rPr>
        <w:t>deepen</w:t>
      </w:r>
      <w:r w:rsidRPr="00B63C02">
        <w:t xml:space="preserve"> the values that Americans hold dear: openness, economic opportunity, democracy, and freedom. These values tend to go hand in hand with growing </w:t>
      </w:r>
      <w:r w:rsidRPr="00D4530C">
        <w:rPr>
          <w:u w:val="single"/>
        </w:rPr>
        <w:t>prosperity</w:t>
      </w:r>
      <w:r w:rsidRPr="00B63C02">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831670">
        <w:rPr>
          <w:highlight w:val="green"/>
          <w:u w:val="single"/>
        </w:rPr>
        <w:t>other countries</w:t>
      </w:r>
      <w:r w:rsidRPr="00D4530C">
        <w:rPr>
          <w:u w:val="single"/>
        </w:rPr>
        <w:t xml:space="preserve"> seek to </w:t>
      </w:r>
      <w:r w:rsidRPr="00831670">
        <w:rPr>
          <w:b/>
          <w:highlight w:val="green"/>
          <w:u w:val="single"/>
        </w:rPr>
        <w:t>emulate the model</w:t>
      </w:r>
      <w:r>
        <w:rPr>
          <w:u w:val="single"/>
        </w:rPr>
        <w:t xml:space="preserve">. </w:t>
      </w:r>
      <w:r w:rsidRPr="00D4530C">
        <w:rPr>
          <w:u w:val="single"/>
        </w:rPr>
        <w:t>The U</w:t>
      </w:r>
      <w:r w:rsidRPr="00B63C02">
        <w:t xml:space="preserve">nited </w:t>
      </w:r>
      <w:r w:rsidRPr="00D4530C">
        <w:rPr>
          <w:u w:val="single"/>
        </w:rPr>
        <w:t>S</w:t>
      </w:r>
      <w:r w:rsidRPr="00B63C02">
        <w:t xml:space="preserve">tates and Europe have a strong self-interest in encouraging this process, since it </w:t>
      </w:r>
      <w:r w:rsidRPr="00D4530C">
        <w:rPr>
          <w:u w:val="single"/>
        </w:rPr>
        <w:t>will enhance global stability</w:t>
      </w:r>
      <w:r w:rsidRPr="00B63C02">
        <w:t xml:space="preserve"> and add to the number of like-minded partners that can help address future challenges.  SUSTAINING THE SURGE What makes all </w:t>
      </w:r>
      <w:r w:rsidRPr="00D4530C">
        <w:rPr>
          <w:u w:val="single"/>
        </w:rPr>
        <w:t>this progress</w:t>
      </w:r>
      <w:r w:rsidRPr="00B63C02">
        <w:t xml:space="preserve"> especially impressive is that it </w:t>
      </w:r>
      <w:r w:rsidRPr="00D4530C">
        <w:rPr>
          <w:u w:val="single"/>
        </w:rPr>
        <w:t>has continued despite</w:t>
      </w:r>
      <w:r w:rsidRPr="00B63C02">
        <w:t xml:space="preserve"> a number of </w:t>
      </w:r>
      <w:r w:rsidRPr="00D4530C">
        <w:rPr>
          <w:u w:val="single"/>
        </w:rPr>
        <w:t>major shocks</w:t>
      </w:r>
      <w:r w:rsidRPr="00B63C02">
        <w:t xml:space="preserve"> that in an earlier age could well have stopped it: </w:t>
      </w:r>
      <w:r w:rsidRPr="00D4530C">
        <w:rPr>
          <w:u w:val="single"/>
        </w:rPr>
        <w:t>the outbreak of the HIV</w:t>
      </w:r>
      <w:r w:rsidRPr="00B63C02">
        <w:t xml:space="preserve">/AIDS pandemic in the 1980s, </w:t>
      </w:r>
      <w:r w:rsidRPr="00D4530C">
        <w:rPr>
          <w:u w:val="single"/>
        </w:rPr>
        <w:t>the Asian financial crisis</w:t>
      </w:r>
      <w:r w:rsidRPr="00B63C02">
        <w:t xml:space="preserve"> in 1997–98, the </w:t>
      </w:r>
      <w:r w:rsidRPr="00D4530C">
        <w:rPr>
          <w:u w:val="single"/>
        </w:rPr>
        <w:t>9/11</w:t>
      </w:r>
      <w:r w:rsidRPr="00B63C02">
        <w:t xml:space="preserve"> attacks, </w:t>
      </w:r>
      <w:r w:rsidRPr="00D4530C">
        <w:rPr>
          <w:u w:val="single"/>
        </w:rPr>
        <w:t>the global food crisis</w:t>
      </w:r>
      <w:r w:rsidRPr="00B63C02">
        <w:t xml:space="preserve"> of 2007–8, </w:t>
      </w:r>
      <w:r w:rsidRPr="00D4530C">
        <w:rPr>
          <w:u w:val="single"/>
        </w:rPr>
        <w:t>and</w:t>
      </w:r>
      <w:r w:rsidRPr="00B63C02">
        <w:t xml:space="preserve"> the global financial crisis of </w:t>
      </w:r>
      <w:r w:rsidRPr="00D4530C">
        <w:rPr>
          <w:u w:val="single"/>
        </w:rPr>
        <w:t>2008</w:t>
      </w:r>
      <w:r w:rsidRPr="00B63C02">
        <w:t xml:space="preserve">. In each case, pundits predicted that the disaster of the day would set back progress. Yet in each case, the </w:t>
      </w:r>
      <w:r w:rsidRPr="00D4530C">
        <w:rPr>
          <w:u w:val="single"/>
        </w:rPr>
        <w:t>gains</w:t>
      </w:r>
      <w:r w:rsidRPr="00B63C02">
        <w:t xml:space="preserve"> continued. There are good reasons to believe they </w:t>
      </w:r>
      <w:r w:rsidRPr="00D4530C">
        <w:rPr>
          <w:u w:val="single"/>
        </w:rPr>
        <w:t>can continue well into the future</w:t>
      </w:r>
      <w:r w:rsidRPr="00B63C02">
        <w:t xml:space="preserve">. The </w:t>
      </w:r>
      <w:r w:rsidRPr="00D4530C">
        <w:rPr>
          <w:u w:val="single"/>
        </w:rPr>
        <w:t>forces that sparked</w:t>
      </w:r>
      <w:r w:rsidRPr="00B63C02">
        <w:t xml:space="preserve"> these </w:t>
      </w:r>
      <w:r w:rsidRPr="00B63C02">
        <w:rPr>
          <w:b/>
          <w:u w:val="single"/>
        </w:rPr>
        <w:t>changes were fundamental</w:t>
      </w:r>
      <w:r w:rsidRPr="00D4530C">
        <w:rPr>
          <w:u w:val="single"/>
        </w:rPr>
        <w:t>, not transitory. Governments have</w:t>
      </w:r>
      <w:r w:rsidRPr="00B63C02">
        <w:t xml:space="preserve"> learned from their mistakes and </w:t>
      </w:r>
      <w:r w:rsidRPr="00D4530C">
        <w:rPr>
          <w:u w:val="single"/>
        </w:rPr>
        <w:t>gotten much better at managing inevitable downturns. Global integration has made critical technologies available</w:t>
      </w:r>
      <w:r w:rsidRPr="00B63C02">
        <w:t xml:space="preserve"> to more and more people. </w:t>
      </w:r>
      <w:r w:rsidRPr="00B63C02">
        <w:rPr>
          <w:b/>
          <w:u w:val="single"/>
        </w:rPr>
        <w:t xml:space="preserve">State </w:t>
      </w:r>
      <w:r w:rsidRPr="00831670">
        <w:rPr>
          <w:b/>
          <w:highlight w:val="green"/>
          <w:u w:val="single"/>
        </w:rPr>
        <w:t>institutions</w:t>
      </w:r>
      <w:r w:rsidRPr="00831670">
        <w:rPr>
          <w:highlight w:val="green"/>
          <w:u w:val="single"/>
        </w:rPr>
        <w:t xml:space="preserve"> have become</w:t>
      </w:r>
      <w:r w:rsidRPr="00B63C02">
        <w:t xml:space="preserve"> more </w:t>
      </w:r>
      <w:r w:rsidRPr="00831670">
        <w:rPr>
          <w:highlight w:val="green"/>
          <w:u w:val="single"/>
        </w:rPr>
        <w:t>effective</w:t>
      </w:r>
      <w:r w:rsidRPr="00B63C02">
        <w:t xml:space="preserve">, with improved (if imperfect) legal systems, clearer property rights, and greater respect for individual liberties. </w:t>
      </w:r>
      <w:r w:rsidRPr="00D4530C">
        <w:rPr>
          <w:u w:val="single"/>
        </w:rPr>
        <w:t>Democratic rules</w:t>
      </w:r>
      <w:r w:rsidRPr="00B63C02">
        <w:t xml:space="preserve"> and norms governing the transfer of political power, free speech, and accountability </w:t>
      </w:r>
      <w:r w:rsidRPr="00D4530C">
        <w:rPr>
          <w:u w:val="single"/>
        </w:rPr>
        <w:t xml:space="preserve">have become </w:t>
      </w:r>
      <w:r w:rsidRPr="00831670">
        <w:rPr>
          <w:highlight w:val="green"/>
          <w:u w:val="single"/>
        </w:rPr>
        <w:t>more deeply entrenched</w:t>
      </w:r>
      <w:r w:rsidRPr="00B63C02">
        <w:t xml:space="preserve">. Civil society groups are more active. These deep-seated changes have put enormous additional gains well within reach. </w:t>
      </w:r>
      <w:r w:rsidRPr="00831670">
        <w:rPr>
          <w:szCs w:val="22"/>
          <w:highlight w:val="green"/>
          <w:u w:val="single"/>
        </w:rPr>
        <w:t>If</w:t>
      </w:r>
      <w:r w:rsidRPr="00831670">
        <w:rPr>
          <w:szCs w:val="22"/>
          <w:u w:val="single"/>
        </w:rPr>
        <w:t xml:space="preserve"> </w:t>
      </w:r>
      <w:r w:rsidRPr="00831670">
        <w:rPr>
          <w:b/>
          <w:szCs w:val="22"/>
          <w:u w:val="single"/>
        </w:rPr>
        <w:t>economic</w:t>
      </w:r>
      <w:r w:rsidRPr="00B63C02">
        <w:rPr>
          <w:b/>
          <w:u w:val="single"/>
        </w:rPr>
        <w:t xml:space="preserve"> </w:t>
      </w:r>
      <w:r w:rsidRPr="00831670">
        <w:rPr>
          <w:b/>
          <w:highlight w:val="green"/>
          <w:u w:val="single"/>
        </w:rPr>
        <w:t>growth proceeds</w:t>
      </w:r>
      <w:r w:rsidRPr="00D4530C">
        <w:rPr>
          <w:u w:val="single"/>
        </w:rPr>
        <w:t xml:space="preserve"> along</w:t>
      </w:r>
      <w:r w:rsidRPr="00B63C02">
        <w:t xml:space="preserve"> the lines of most </w:t>
      </w:r>
      <w:r w:rsidRPr="00D4530C">
        <w:rPr>
          <w:u w:val="single"/>
        </w:rPr>
        <w:t>projections</w:t>
      </w:r>
      <w:r w:rsidRPr="00B63C02">
        <w:t xml:space="preserve"> over the next two decades, some </w:t>
      </w:r>
      <w:r w:rsidRPr="00831670">
        <w:rPr>
          <w:highlight w:val="green"/>
          <w:u w:val="single"/>
        </w:rPr>
        <w:t>700 million more</w:t>
      </w:r>
      <w:r w:rsidRPr="00D4530C">
        <w:rPr>
          <w:u w:val="single"/>
        </w:rPr>
        <w:t xml:space="preserve"> people </w:t>
      </w:r>
      <w:r w:rsidRPr="00831670">
        <w:rPr>
          <w:highlight w:val="green"/>
          <w:u w:val="single"/>
        </w:rPr>
        <w:t>will escape</w:t>
      </w:r>
      <w:r w:rsidRPr="00D4530C">
        <w:rPr>
          <w:u w:val="single"/>
        </w:rPr>
        <w:t xml:space="preserve"> extreme </w:t>
      </w:r>
      <w:r w:rsidRPr="00831670">
        <w:rPr>
          <w:highlight w:val="green"/>
          <w:u w:val="single"/>
        </w:rPr>
        <w:t>poverty</w:t>
      </w:r>
      <w:r w:rsidRPr="00D4530C">
        <w:rPr>
          <w:u w:val="single"/>
        </w:rPr>
        <w:t xml:space="preserve">. Per capita </w:t>
      </w:r>
      <w:r w:rsidRPr="00831670">
        <w:rPr>
          <w:highlight w:val="green"/>
          <w:u w:val="single"/>
        </w:rPr>
        <w:t>incomes</w:t>
      </w:r>
      <w:r w:rsidRPr="00B63C02">
        <w:t xml:space="preserve"> in poor countries </w:t>
      </w:r>
      <w:r w:rsidRPr="00831670">
        <w:rPr>
          <w:highlight w:val="green"/>
          <w:u w:val="single"/>
        </w:rPr>
        <w:t xml:space="preserve">will double again, </w:t>
      </w:r>
      <w:r w:rsidRPr="00831670">
        <w:rPr>
          <w:b/>
          <w:highlight w:val="green"/>
          <w:u w:val="single"/>
        </w:rPr>
        <w:t>millions of</w:t>
      </w:r>
      <w:r w:rsidRPr="00B63C02">
        <w:t xml:space="preserve"> childhood </w:t>
      </w:r>
      <w:r w:rsidRPr="00831670">
        <w:rPr>
          <w:b/>
          <w:highlight w:val="green"/>
          <w:u w:val="single"/>
        </w:rPr>
        <w:t>deaths</w:t>
      </w:r>
      <w:r w:rsidRPr="00831670">
        <w:rPr>
          <w:highlight w:val="green"/>
          <w:u w:val="single"/>
        </w:rPr>
        <w:t xml:space="preserve"> will be avoided</w:t>
      </w:r>
      <w:r w:rsidRPr="00D4530C">
        <w:rPr>
          <w:u w:val="single"/>
        </w:rPr>
        <w:t xml:space="preserve">, </w:t>
      </w:r>
      <w:r w:rsidRPr="00B63C02">
        <w:rPr>
          <w:b/>
          <w:u w:val="single"/>
        </w:rPr>
        <w:t>tens of millions</w:t>
      </w:r>
      <w:r w:rsidRPr="00B63C02">
        <w:t xml:space="preserve"> of children </w:t>
      </w:r>
      <w:r w:rsidRPr="00D4530C">
        <w:rPr>
          <w:u w:val="single"/>
        </w:rPr>
        <w:t>will get</w:t>
      </w:r>
      <w:r w:rsidRPr="00B63C02">
        <w:t xml:space="preserve"> the </w:t>
      </w:r>
      <w:r w:rsidRPr="00D4530C">
        <w:rPr>
          <w:u w:val="single"/>
        </w:rPr>
        <w:t>education</w:t>
      </w:r>
      <w:r w:rsidRPr="00B63C02">
        <w:t xml:space="preserve"> they deserve, </w:t>
      </w:r>
      <w:r w:rsidRPr="00D4530C">
        <w:rPr>
          <w:u w:val="single"/>
        </w:rPr>
        <w:t>hunger will decline</w:t>
      </w:r>
      <w:r w:rsidRPr="00B63C02">
        <w:t>, and basic rights and freedoms will spread further. At least, that’s what should happen—</w:t>
      </w:r>
      <w:r w:rsidRPr="008233BD">
        <w:rPr>
          <w:u w:val="single"/>
        </w:rPr>
        <w:t>but none of these</w:t>
      </w:r>
      <w:r w:rsidRPr="008233BD">
        <w:t xml:space="preserve"> future </w:t>
      </w:r>
      <w:r w:rsidRPr="008233BD">
        <w:rPr>
          <w:u w:val="single"/>
        </w:rPr>
        <w:t>gains is guaranteed. Growth has slowed</w:t>
      </w:r>
      <w:r w:rsidRPr="008233BD">
        <w:t xml:space="preserve"> markedly </w:t>
      </w:r>
      <w:r w:rsidRPr="008233BD">
        <w:rPr>
          <w:u w:val="single"/>
        </w:rPr>
        <w:t>since 2008</w:t>
      </w:r>
      <w:r w:rsidRPr="008233BD">
        <w:t xml:space="preserve"> in emerging economies such as Brazil and China and throughout the developing world. </w:t>
      </w:r>
      <w:r w:rsidRPr="008233BD">
        <w:rPr>
          <w:u w:val="single"/>
        </w:rPr>
        <w:t>Russia, Thailand, and Venezuela have turned less democratic</w:t>
      </w:r>
      <w:r w:rsidRPr="008233BD">
        <w:t xml:space="preserve">, and South Africa and Turkey seem to be headed in that direction as well. </w:t>
      </w:r>
      <w:r w:rsidRPr="008233BD">
        <w:rPr>
          <w:u w:val="single"/>
        </w:rPr>
        <w:t>The Middle East has seen</w:t>
      </w:r>
      <w:r w:rsidRPr="008233BD">
        <w:t xml:space="preserve"> the return of conflict and </w:t>
      </w:r>
      <w:r w:rsidRPr="008233BD">
        <w:rPr>
          <w:b/>
          <w:u w:val="single"/>
        </w:rPr>
        <w:t>authoritarian rule</w:t>
      </w:r>
      <w:r w:rsidRPr="008233BD">
        <w:rPr>
          <w:u w:val="single"/>
        </w:rPr>
        <w:t>. China’s aggressive actions</w:t>
      </w:r>
      <w:r w:rsidRPr="008233BD">
        <w:t xml:space="preserve"> in the South China Sea </w:t>
      </w:r>
      <w:r w:rsidRPr="008233BD">
        <w:rPr>
          <w:u w:val="single"/>
        </w:rPr>
        <w:t xml:space="preserve">could </w:t>
      </w:r>
      <w:r w:rsidRPr="008233BD">
        <w:rPr>
          <w:b/>
          <w:u w:val="single"/>
        </w:rPr>
        <w:t>spark a major conflict</w:t>
      </w:r>
      <w:r w:rsidRPr="008233BD">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8233BD">
        <w:rPr>
          <w:u w:val="single"/>
        </w:rPr>
        <w:t>the combination of</w:t>
      </w:r>
      <w:r w:rsidRPr="008233BD">
        <w:t xml:space="preserve"> more </w:t>
      </w:r>
      <w:r w:rsidRPr="008233BD">
        <w:rPr>
          <w:u w:val="single"/>
        </w:rPr>
        <w:t>people, higher incomes, and</w:t>
      </w:r>
      <w:r w:rsidRPr="008233BD">
        <w:t xml:space="preserve"> warmer </w:t>
      </w:r>
      <w:r w:rsidRPr="008233BD">
        <w:rPr>
          <w:u w:val="single"/>
        </w:rPr>
        <w:t>climates will place enormous strains on</w:t>
      </w:r>
      <w:r w:rsidRPr="008233BD">
        <w:t xml:space="preserve"> the </w:t>
      </w:r>
      <w:r w:rsidRPr="008233BD">
        <w:rPr>
          <w:u w:val="single"/>
        </w:rPr>
        <w:t>world’s supplies</w:t>
      </w:r>
      <w:r w:rsidRPr="008233BD">
        <w:t xml:space="preserve"> of fresh water, food, and energy. Although there are ample grounds for pessimism, the </w:t>
      </w:r>
      <w:r w:rsidRPr="008233BD">
        <w:rPr>
          <w:u w:val="single"/>
        </w:rPr>
        <w:t>doomsayers</w:t>
      </w:r>
      <w:r w:rsidRPr="008233BD">
        <w:t xml:space="preserve"> continue to </w:t>
      </w:r>
      <w:r w:rsidRPr="008233BD">
        <w:rPr>
          <w:b/>
          <w:u w:val="single"/>
        </w:rPr>
        <w:t>underestimate humanity’s growing ability</w:t>
      </w:r>
      <w:r w:rsidRPr="008233BD">
        <w:t xml:space="preserve"> to cooperate </w:t>
      </w:r>
      <w:r w:rsidRPr="008233BD">
        <w:rPr>
          <w:u w:val="single"/>
        </w:rPr>
        <w:t>in the face of new challenges</w:t>
      </w:r>
      <w:r w:rsidRPr="008233BD">
        <w:t xml:space="preserve">. In the eighteenth century, when Thomas </w:t>
      </w:r>
      <w:r w:rsidRPr="008233BD">
        <w:rPr>
          <w:u w:val="single"/>
        </w:rPr>
        <w:t>Malthus</w:t>
      </w:r>
      <w:r w:rsidRPr="008233BD">
        <w:t xml:space="preserve"> looked at population growth and foresaw catastrophic famine, he </w:t>
      </w:r>
      <w:r w:rsidRPr="008233BD">
        <w:rPr>
          <w:u w:val="single"/>
        </w:rPr>
        <w:t>failed to appreciate the advances in ag</w:t>
      </w:r>
      <w:r w:rsidRPr="008233BD">
        <w:t xml:space="preserve">riculture, </w:t>
      </w:r>
      <w:r w:rsidRPr="008233BD">
        <w:rPr>
          <w:u w:val="single"/>
        </w:rPr>
        <w:t>health, and governance</w:t>
      </w:r>
      <w:r w:rsidRPr="008233BD">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8233BD">
        <w:rPr>
          <w:u w:val="single"/>
        </w:rPr>
        <w:t>Continued progress isn’t</w:t>
      </w:r>
      <w:r w:rsidRPr="008233BD">
        <w:t xml:space="preserve"> automatic or </w:t>
      </w:r>
      <w:r w:rsidRPr="008233BD">
        <w:rPr>
          <w:u w:val="single"/>
        </w:rPr>
        <w:t>guaranteed. But</w:t>
      </w:r>
      <w:r w:rsidRPr="008233BD">
        <w:t xml:space="preserve"> with smart choices, </w:t>
      </w:r>
      <w:r w:rsidRPr="008233BD">
        <w:rPr>
          <w:u w:val="single"/>
        </w:rPr>
        <w:t>it is within reach</w:t>
      </w:r>
      <w:r w:rsidRPr="008233BD">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8233BD">
        <w:rPr>
          <w:u w:val="single"/>
        </w:rPr>
        <w:t>the future of development will</w:t>
      </w:r>
      <w:r w:rsidRPr="008233BD">
        <w:t xml:space="preserve"> also </w:t>
      </w:r>
      <w:r w:rsidRPr="008233BD">
        <w:rPr>
          <w:b/>
          <w:u w:val="single"/>
        </w:rPr>
        <w:t>depend on the</w:t>
      </w:r>
      <w:r w:rsidRPr="008233BD">
        <w:t xml:space="preserve"> actions of the </w:t>
      </w:r>
      <w:r w:rsidRPr="008233BD">
        <w:rPr>
          <w:b/>
          <w:u w:val="single"/>
        </w:rPr>
        <w:t>world’s leading countries</w:t>
      </w:r>
      <w:r w:rsidRPr="008233BD">
        <w:t xml:space="preserve">, since </w:t>
      </w:r>
      <w:r w:rsidRPr="008233BD">
        <w:rPr>
          <w:u w:val="single"/>
        </w:rPr>
        <w:t>poorer countries can prosper only in a strong</w:t>
      </w:r>
      <w:r w:rsidRPr="008233BD">
        <w:t xml:space="preserve"> global </w:t>
      </w:r>
      <w:r w:rsidRPr="008233BD">
        <w:rPr>
          <w:u w:val="single"/>
        </w:rPr>
        <w:t>system. The U</w:t>
      </w:r>
      <w:r w:rsidRPr="008233BD">
        <w:t xml:space="preserve">nited </w:t>
      </w:r>
      <w:r w:rsidRPr="008233BD">
        <w:rPr>
          <w:u w:val="single"/>
        </w:rPr>
        <w:t>S</w:t>
      </w:r>
      <w:r w:rsidRPr="008233BD">
        <w:t xml:space="preserve">tates </w:t>
      </w:r>
      <w:r w:rsidRPr="008233BD">
        <w:rPr>
          <w:u w:val="single"/>
        </w:rPr>
        <w:t>must</w:t>
      </w:r>
      <w:r w:rsidRPr="008233BD">
        <w:t xml:space="preserve"> do its part by </w:t>
      </w:r>
      <w:r w:rsidRPr="008233BD">
        <w:rPr>
          <w:u w:val="single"/>
        </w:rPr>
        <w:t>regain</w:t>
      </w:r>
      <w:r w:rsidRPr="008233BD">
        <w:t>ing i</w:t>
      </w:r>
      <w:r w:rsidRPr="008233BD">
        <w:rPr>
          <w:u w:val="single"/>
        </w:rPr>
        <w:t>ts economic leadership through</w:t>
      </w:r>
      <w:r w:rsidRPr="008233BD">
        <w:t xml:space="preserve"> major investments in </w:t>
      </w:r>
      <w:r w:rsidRPr="008233BD">
        <w:rPr>
          <w:u w:val="single"/>
        </w:rPr>
        <w:t>infrastructure, education, and technological advances</w:t>
      </w:r>
      <w:r w:rsidRPr="008233BD">
        <w:t xml:space="preserve"> in health, agriculture, and alternative fuels. It must act to fix its long-term budget problems by improving the solvency of Social Security, Medicare, and Medicaid and strengthen the financial system through better regulation. </w:t>
      </w:r>
      <w:r w:rsidRPr="008233BD">
        <w:rPr>
          <w:u w:val="single"/>
        </w:rPr>
        <w:t>The country must</w:t>
      </w:r>
      <w:r w:rsidRPr="008233BD">
        <w:t xml:space="preserve"> also do a much better job of </w:t>
      </w:r>
      <w:r w:rsidRPr="008233BD">
        <w:rPr>
          <w:u w:val="single"/>
        </w:rPr>
        <w:t>lead</w:t>
      </w:r>
      <w:r w:rsidRPr="008233BD">
        <w:t xml:space="preserve">ing </w:t>
      </w:r>
      <w:r w:rsidRPr="008233BD">
        <w:rPr>
          <w:u w:val="single"/>
        </w:rPr>
        <w:t xml:space="preserve">by </w:t>
      </w:r>
      <w:r w:rsidRPr="008233BD">
        <w:rPr>
          <w:b/>
          <w:u w:val="single"/>
        </w:rPr>
        <w:t>example on democracy</w:t>
      </w:r>
      <w:r w:rsidRPr="008233BD">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8233BD">
        <w:rPr>
          <w:u w:val="single"/>
        </w:rPr>
        <w:t>developing countries are</w:t>
      </w:r>
      <w:r w:rsidRPr="008233BD">
        <w:t xml:space="preserve"> now </w:t>
      </w:r>
      <w:r w:rsidRPr="008233BD">
        <w:rPr>
          <w:u w:val="single"/>
        </w:rPr>
        <w:t>engaged in a battle of ideas over which economic and political model</w:t>
      </w:r>
      <w:r w:rsidRPr="008233BD">
        <w:t xml:space="preserve"> they should follow. </w:t>
      </w:r>
      <w:r w:rsidRPr="008233BD">
        <w:rPr>
          <w:u w:val="single"/>
        </w:rPr>
        <w:t>On the one side stands the model that has prevailed</w:t>
      </w:r>
      <w:r w:rsidRPr="008233BD">
        <w:t xml:space="preserve"> in the West since World War II: </w:t>
      </w:r>
      <w:r w:rsidRPr="008233BD">
        <w:rPr>
          <w:u w:val="single"/>
        </w:rPr>
        <w:t xml:space="preserve">market capitalism coupled with </w:t>
      </w:r>
      <w:r w:rsidRPr="008233BD">
        <w:rPr>
          <w:b/>
          <w:u w:val="single"/>
        </w:rPr>
        <w:t>liberal democracy</w:t>
      </w:r>
      <w:r w:rsidRPr="008233BD">
        <w:rPr>
          <w:u w:val="single"/>
        </w:rPr>
        <w:t xml:space="preserve">. On the other is </w:t>
      </w:r>
      <w:r w:rsidRPr="008233BD">
        <w:t xml:space="preserve">the model practiced by China, Vietnam, Ethiopia, and, increasingly, Russia, among others: </w:t>
      </w:r>
      <w:r w:rsidRPr="008233BD">
        <w:rPr>
          <w:u w:val="single"/>
        </w:rPr>
        <w:t>state</w:t>
      </w:r>
      <w:r w:rsidRPr="008233BD">
        <w:t xml:space="preserve"> capitalism coupled with </w:t>
      </w:r>
      <w:r w:rsidRPr="008233BD">
        <w:rPr>
          <w:u w:val="single"/>
        </w:rPr>
        <w:t>authoritarian rule</w:t>
      </w:r>
      <w:r w:rsidRPr="008233BD">
        <w:t xml:space="preserve">. And there’s yet one more option, with a smaller but more dangerous following: religious fundamentalism, as promulgated by Iran and Saudi Arabia and groups such as the Islamic State (or ISIS) and Boko Haram in Nigeria. </w:t>
      </w:r>
      <w:r w:rsidRPr="008233BD">
        <w:rPr>
          <w:u w:val="single"/>
        </w:rPr>
        <w:t>As the Western countries struggle</w:t>
      </w:r>
      <w:r w:rsidRPr="008233BD">
        <w:t xml:space="preserve"> and China continues to rise, </w:t>
      </w:r>
      <w:r w:rsidRPr="008233BD">
        <w:rPr>
          <w:u w:val="single"/>
        </w:rPr>
        <w:t>authoritarian capitalism is becomin</w:t>
      </w:r>
      <w:r w:rsidRPr="008233BD">
        <w:t xml:space="preserve">g more </w:t>
      </w:r>
      <w:r w:rsidRPr="008233BD">
        <w:rPr>
          <w:u w:val="single"/>
        </w:rPr>
        <w:t>appealing</w:t>
      </w:r>
      <w:r w:rsidRPr="008233BD">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8233BD">
        <w:rPr>
          <w:u w:val="single"/>
        </w:rPr>
        <w:t>Make no mistake</w:t>
      </w:r>
      <w:r w:rsidRPr="008233BD">
        <w:t xml:space="preserve">: many </w:t>
      </w:r>
      <w:r w:rsidRPr="008233BD">
        <w:rPr>
          <w:u w:val="single"/>
        </w:rPr>
        <w:t>Africans still prefer</w:t>
      </w:r>
      <w:r w:rsidRPr="008233BD">
        <w:t xml:space="preserve"> to follow </w:t>
      </w:r>
      <w:r w:rsidRPr="008233BD">
        <w:rPr>
          <w:u w:val="single"/>
        </w:rPr>
        <w:t>the American model and view China with suspicion. But</w:t>
      </w:r>
      <w:r w:rsidRPr="008233BD">
        <w:t xml:space="preserve"> those </w:t>
      </w:r>
      <w:r w:rsidRPr="008233BD">
        <w:rPr>
          <w:u w:val="single"/>
        </w:rPr>
        <w:t>attitudes are beginning to shift</w:t>
      </w:r>
      <w:r w:rsidRPr="008233BD">
        <w:t xml:space="preserve">, and Beijing’s apparent ability to get things done will only enhance China’s appeal, especially if Washington seems to talk big but deliver little. THE NEXT SURGE FORWARD Aside from the broader task of getting their own houses in order, </w:t>
      </w:r>
      <w:r w:rsidRPr="008233BD">
        <w:rPr>
          <w:u w:val="single"/>
        </w:rPr>
        <w:t>the U</w:t>
      </w:r>
      <w:r w:rsidRPr="008233BD">
        <w:t xml:space="preserve">nited </w:t>
      </w:r>
      <w:r w:rsidRPr="008233BD">
        <w:rPr>
          <w:u w:val="single"/>
        </w:rPr>
        <w:t>S</w:t>
      </w:r>
      <w:r w:rsidRPr="008233BD">
        <w:t xml:space="preserve">tates and other Western powers </w:t>
      </w:r>
      <w:r w:rsidRPr="008233BD">
        <w:rPr>
          <w:u w:val="single"/>
        </w:rPr>
        <w:t>should</w:t>
      </w:r>
      <w:r w:rsidRPr="008233BD">
        <w:t xml:space="preserve"> also </w:t>
      </w:r>
      <w:r w:rsidRPr="008233BD">
        <w:rPr>
          <w:u w:val="single"/>
        </w:rPr>
        <w:t>assert leadership</w:t>
      </w:r>
      <w:r w:rsidRPr="008233BD">
        <w:t xml:space="preserve"> in several specific areas </w:t>
      </w:r>
      <w:r w:rsidRPr="008233BD">
        <w:rPr>
          <w:u w:val="single"/>
        </w:rPr>
        <w:t xml:space="preserve">to </w:t>
      </w:r>
      <w:r w:rsidRPr="008233BD">
        <w:rPr>
          <w:b/>
          <w:u w:val="single"/>
        </w:rPr>
        <w:t>keep the progress going</w:t>
      </w:r>
      <w:r w:rsidRPr="008233BD">
        <w:t>. The first is climate change, which presents one of the greatest threats to poverty reduction. Most of the world’s poor countries had little to do with creating the problem, yet they will bear the brunt of the</w:t>
      </w:r>
      <w:r w:rsidRPr="00B63C02">
        <w:t xml:space="preserv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2F31C3">
        <w:rPr>
          <w:u w:val="single"/>
        </w:rPr>
        <w:t xml:space="preserve">leading </w:t>
      </w:r>
      <w:r w:rsidRPr="00831670">
        <w:rPr>
          <w:highlight w:val="green"/>
          <w:u w:val="single"/>
        </w:rPr>
        <w:t>countries</w:t>
      </w:r>
      <w:r w:rsidRPr="00B63C02">
        <w:t>—especially the United States—</w:t>
      </w:r>
      <w:r w:rsidRPr="00831670">
        <w:rPr>
          <w:highlight w:val="green"/>
          <w:u w:val="single"/>
        </w:rPr>
        <w:t>should invest</w:t>
      </w:r>
      <w:r w:rsidRPr="002F31C3">
        <w:rPr>
          <w:u w:val="single"/>
        </w:rPr>
        <w:t xml:space="preserve"> more </w:t>
      </w:r>
      <w:r w:rsidRPr="00831670">
        <w:rPr>
          <w:highlight w:val="green"/>
          <w:u w:val="single"/>
        </w:rPr>
        <w:t xml:space="preserve">in </w:t>
      </w:r>
      <w:r w:rsidRPr="00831670">
        <w:rPr>
          <w:b/>
          <w:highlight w:val="green"/>
          <w:u w:val="single"/>
        </w:rPr>
        <w:t>technological innovation</w:t>
      </w:r>
      <w:r w:rsidRPr="00B63C02">
        <w:t xml:space="preserve">. Much of the credit for recent improvements in living standards goes to vaccines, medicines, high-yielding seed varieties, cell phones, and the Internet. These </w:t>
      </w:r>
      <w:r w:rsidRPr="002F31C3">
        <w:rPr>
          <w:u w:val="single"/>
        </w:rPr>
        <w:t>new technologies</w:t>
      </w:r>
      <w:r w:rsidRPr="00B63C02">
        <w:t xml:space="preserve"> (alongside old ones such as electricity and paved roads) </w:t>
      </w:r>
      <w:r w:rsidRPr="002F31C3">
        <w:rPr>
          <w:u w:val="single"/>
        </w:rPr>
        <w:t>have not yet reached everywhere, so</w:t>
      </w:r>
      <w:r w:rsidRPr="00B63C02">
        <w:t xml:space="preserve"> simply </w:t>
      </w:r>
      <w:r w:rsidRPr="002F31C3">
        <w:rPr>
          <w:u w:val="single"/>
        </w:rPr>
        <w:t>making them</w:t>
      </w:r>
      <w:r w:rsidRPr="00B63C02">
        <w:t xml:space="preserve"> more </w:t>
      </w:r>
      <w:r w:rsidRPr="002F31C3">
        <w:rPr>
          <w:u w:val="single"/>
        </w:rPr>
        <w:t>widely available would do wonders</w:t>
      </w:r>
      <w:r w:rsidRPr="00B63C02">
        <w:t xml:space="preserve">. But </w:t>
      </w:r>
      <w:r w:rsidRPr="00831670">
        <w:rPr>
          <w:highlight w:val="green"/>
          <w:u w:val="single"/>
        </w:rPr>
        <w:t>sustaining progress for</w:t>
      </w:r>
      <w:r w:rsidRPr="00B63C02">
        <w:t xml:space="preserve"> the next several </w:t>
      </w:r>
      <w:r w:rsidRPr="00831670">
        <w:rPr>
          <w:highlight w:val="green"/>
          <w:u w:val="single"/>
        </w:rPr>
        <w:t>decades</w:t>
      </w:r>
      <w:r w:rsidRPr="002F31C3">
        <w:rPr>
          <w:u w:val="single"/>
        </w:rPr>
        <w:t xml:space="preserve"> will</w:t>
      </w:r>
      <w:r w:rsidRPr="00B63C02">
        <w:t xml:space="preserve"> also </w:t>
      </w:r>
      <w:r w:rsidRPr="002F31C3">
        <w:rPr>
          <w:u w:val="single"/>
        </w:rPr>
        <w:t xml:space="preserve">require </w:t>
      </w:r>
      <w:r w:rsidRPr="00B63C02">
        <w:rPr>
          <w:b/>
          <w:u w:val="single"/>
        </w:rPr>
        <w:t>significant investments</w:t>
      </w:r>
      <w:r w:rsidRPr="00B63C02">
        <w:t xml:space="preserve"> in new vaccines, more powerful drugs, drought- and heat-resistant seeds, desalination techniques, and clean energy. </w:t>
      </w:r>
    </w:p>
    <w:p w14:paraId="59C78050" w14:textId="2A578E36" w:rsidR="00DB189C" w:rsidRDefault="00DB189C" w:rsidP="00DB189C">
      <w:pPr>
        <w:pStyle w:val="Heading4"/>
      </w:pPr>
      <w:r w:rsidRPr="00DB189C">
        <w:rPr>
          <w:u w:val="single"/>
        </w:rPr>
        <w:t>Reject impacts without internal links</w:t>
      </w:r>
      <w:r>
        <w:t>: this card mentions warming, disease and nuclear war as reasons why cap is exacerbated now, NOT as impacts that cap will cause – make them read actual evidence</w:t>
      </w:r>
    </w:p>
    <w:p w14:paraId="3CD17318" w14:textId="5E00A504" w:rsidR="00DB189C" w:rsidRDefault="00DB189C" w:rsidP="00DB189C">
      <w:pPr>
        <w:pStyle w:val="Heading4"/>
      </w:pPr>
      <w:r>
        <w:t>Capitalism solves environmental crisis - i</w:t>
      </w:r>
      <w:r w:rsidRPr="00647805">
        <w:t>ndustrial development</w:t>
      </w:r>
      <w:r>
        <w:t xml:space="preserve">, </w:t>
      </w:r>
      <w:r w:rsidRPr="00647805">
        <w:t>technological advances</w:t>
      </w:r>
      <w:r>
        <w:t>, and any alternative fails</w:t>
      </w:r>
    </w:p>
    <w:p w14:paraId="4A393DAE" w14:textId="77777777" w:rsidR="00DB189C" w:rsidRPr="00B46D49" w:rsidRDefault="00DB189C" w:rsidP="00DB189C">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11000D83" w14:textId="77777777" w:rsidR="00DB189C" w:rsidRDefault="00DB189C" w:rsidP="00DB189C">
      <w:r>
        <w:t>The Price Of Growth—Destruction Of The Environment?</w:t>
      </w:r>
    </w:p>
    <w:p w14:paraId="4A131123" w14:textId="77777777" w:rsidR="00DB189C" w:rsidRDefault="00DB189C" w:rsidP="00DB189C">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58854E8B" w14:textId="77777777" w:rsidR="00DB189C" w:rsidRDefault="00DB189C" w:rsidP="00DB189C">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D231ABE" w14:textId="77777777" w:rsidR="00DB189C" w:rsidRDefault="00DB189C" w:rsidP="00DB189C">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16C5A240" w14:textId="77777777" w:rsidR="00DB189C" w:rsidRPr="00647805" w:rsidRDefault="00DB189C" w:rsidP="00DB189C">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36EE1FB5" w14:textId="77777777" w:rsidR="00DB189C" w:rsidRDefault="00DB189C" w:rsidP="00DB189C">
      <w:r>
        <w:t>Is Government The Best Solution To Environmental Problems?</w:t>
      </w:r>
    </w:p>
    <w:p w14:paraId="68432DE8" w14:textId="77777777" w:rsidR="00DB189C" w:rsidRDefault="00DB189C" w:rsidP="00DB189C">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7444FE3C" w14:textId="77777777" w:rsidR="00DB189C" w:rsidRDefault="00DB189C" w:rsidP="00DB189C">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15DA45A7" w14:textId="77777777" w:rsidR="00DB189C" w:rsidRPr="00B46D49" w:rsidRDefault="00DB189C" w:rsidP="00DB189C">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71AEC2E6" w14:textId="77777777" w:rsidR="00DB189C" w:rsidRDefault="00DB189C" w:rsidP="00DB189C">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5877EA57" w14:textId="77777777" w:rsidR="00DB189C" w:rsidRDefault="00DB189C" w:rsidP="00DB189C">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0B65DDF5" w14:textId="77777777" w:rsidR="00DB189C" w:rsidRPr="008174C1" w:rsidRDefault="00DB189C" w:rsidP="00DB189C">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613724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60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635"/>
    <w:rsid w:val="00213B1E"/>
    <w:rsid w:val="00215284"/>
    <w:rsid w:val="002168F2"/>
    <w:rsid w:val="0022589F"/>
    <w:rsid w:val="002343FE"/>
    <w:rsid w:val="00235F7B"/>
    <w:rsid w:val="002502CF"/>
    <w:rsid w:val="00267EBB"/>
    <w:rsid w:val="0027023B"/>
    <w:rsid w:val="002727D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E2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03A"/>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2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24F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89C"/>
    <w:rsid w:val="00DB2337"/>
    <w:rsid w:val="00DB5F87"/>
    <w:rsid w:val="00DB699B"/>
    <w:rsid w:val="00DC0376"/>
    <w:rsid w:val="00DC099B"/>
    <w:rsid w:val="00DC2BE5"/>
    <w:rsid w:val="00DD336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CE1"/>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B6AE2"/>
  <w14:defaultImageDpi w14:val="300"/>
  <w15:docId w15:val="{9E9DF91A-6CAC-A640-9CF2-9A88AD6B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1C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1C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1C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31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F31C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1C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CE1"/>
  </w:style>
  <w:style w:type="character" w:customStyle="1" w:styleId="Heading1Char">
    <w:name w:val="Heading 1 Char"/>
    <w:aliases w:val="Pocket Char"/>
    <w:basedOn w:val="DefaultParagraphFont"/>
    <w:link w:val="Heading1"/>
    <w:uiPriority w:val="9"/>
    <w:rsid w:val="00F31C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1CE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31CE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F31C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31CE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31CE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31C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1CE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F31CE1"/>
    <w:rPr>
      <w:color w:val="auto"/>
      <w:u w:val="none"/>
    </w:rPr>
  </w:style>
  <w:style w:type="paragraph" w:styleId="DocumentMap">
    <w:name w:val="Document Map"/>
    <w:basedOn w:val="Normal"/>
    <w:link w:val="DocumentMapChar"/>
    <w:uiPriority w:val="99"/>
    <w:semiHidden/>
    <w:unhideWhenUsed/>
    <w:rsid w:val="00F31C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1CE1"/>
    <w:rPr>
      <w:rFonts w:ascii="Lucida Grande" w:hAnsi="Lucida Grande" w:cs="Lucida Grande"/>
    </w:rPr>
  </w:style>
  <w:style w:type="paragraph" w:customStyle="1" w:styleId="Emphasis1">
    <w:name w:val="Emphasis1"/>
    <w:basedOn w:val="Normal"/>
    <w:link w:val="Emphasis"/>
    <w:autoRedefine/>
    <w:uiPriority w:val="20"/>
    <w:qFormat/>
    <w:rsid w:val="004760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
    <w:basedOn w:val="Heading1"/>
    <w:link w:val="Hyperlink"/>
    <w:autoRedefine/>
    <w:uiPriority w:val="99"/>
    <w:qFormat/>
    <w:rsid w:val="004760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F724C"/>
    <w:pPr>
      <w:spacing w:after="0" w:line="240" w:lineRule="auto"/>
      <w:ind w:left="720"/>
      <w:jc w:val="both"/>
    </w:pPr>
    <w:rPr>
      <w:b/>
      <w:iCs/>
      <w:u w:val="single"/>
      <w:bdr w:val="single" w:sz="12"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6F724C"/>
    <w:rPr>
      <w:rFonts w:ascii="Arial" w:hAnsi="Arial" w:cs="Arial" w:hint="default"/>
      <w:b w:val="0"/>
      <w:bCs w:val="0"/>
      <w:sz w:val="20"/>
      <w:u w:val="single"/>
    </w:rPr>
  </w:style>
  <w:style w:type="character" w:customStyle="1" w:styleId="nbsp1">
    <w:name w:val="nbsp1"/>
    <w:basedOn w:val="DefaultParagraphFont"/>
    <w:rsid w:val="006F7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obile-dictionary.reverso.net/en/english-definition/" TargetMode="Externa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17" Type="http://schemas.openxmlformats.org/officeDocument/2006/relationships/hyperlink" Target="http://www.oscn.net/applications/oscn/deliverdocument.asp?box1=802&amp;box2=P.2D&amp;box3=813" TargetMode="External"/><Relationship Id="rId25" Type="http://schemas.openxmlformats.org/officeDocument/2006/relationships/hyperlink" Target="https://www.rees-journal.org/articles/rees/pdf/2017/01/rees170008s.pdf)"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dictionary.com/browse/recogniz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how-many-states-and-provinces-are-in-the-world-157847" TargetMode="External"/><Relationship Id="rId24" Type="http://schemas.openxmlformats.org/officeDocument/2006/relationships/hyperlink" Target="http://reason.com/archives/2016/12/16/is-economic-growth-environmentally-sust1)"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mobile-dictionary.reverso.net/en/english-definition/rights" TargetMode="External"/><Relationship Id="rId10" Type="http://schemas.openxmlformats.org/officeDocument/2006/relationships/hyperlink" Target="https://www.engineeringnews.co.za/article/strikes-and-their-economic-consequences-2018-10-01/rep_id:4136"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www.oecd.org/newsroom/global-economic-recovery-continues-but-remains-uneven-says-oecd.htm"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mobile-dictionary.reverso.net/en/english-definition/rights+activis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13441</Words>
  <Characters>76617</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2021-12-04T15:28:00Z</dcterms:created>
  <dcterms:modified xsi:type="dcterms:W3CDTF">2021-12-04T15:28:00Z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