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6FECF" w14:textId="77777777" w:rsidR="00DD0473" w:rsidRDefault="00DD0473" w:rsidP="00DD0473">
      <w:pPr>
        <w:pStyle w:val="Heading3"/>
      </w:pPr>
      <w:r>
        <w:t>1NC – T</w:t>
      </w:r>
    </w:p>
    <w:p w14:paraId="2EB9FDA1" w14:textId="77777777" w:rsidR="00DD0473" w:rsidRPr="00621534" w:rsidRDefault="00DD0473" w:rsidP="00DD0473">
      <w:pPr>
        <w:pStyle w:val="Heading4"/>
        <w:rPr>
          <w:rFonts w:cs="Calibri"/>
        </w:rPr>
      </w:pPr>
      <w:r w:rsidRPr="00621534">
        <w:rPr>
          <w:rFonts w:cs="Calibri"/>
        </w:rPr>
        <w:t xml:space="preserve">Interpretation: “Appropriation of outer space” by private entities refers to the exercise of exclusive control of space. </w:t>
      </w:r>
    </w:p>
    <w:p w14:paraId="3043C655" w14:textId="77777777" w:rsidR="00DD0473" w:rsidRPr="00621534" w:rsidRDefault="00DD0473" w:rsidP="00DD0473">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331C713D" w14:textId="77777777" w:rsidR="00DD0473" w:rsidRDefault="00DD0473" w:rsidP="00DD0473">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w:t>
      </w:r>
      <w:proofErr w:type="gramStart"/>
      <w:r w:rsidRPr="00621534">
        <w:t>*]The</w:t>
      </w:r>
      <w:proofErr w:type="gramEnd"/>
      <w:r w:rsidRPr="00621534">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530FA23" w14:textId="77777777" w:rsidR="00DD0473" w:rsidRPr="00621534" w:rsidRDefault="00DD0473" w:rsidP="00DD0473"/>
    <w:p w14:paraId="22F90DC6" w14:textId="77777777" w:rsidR="00DD0473" w:rsidRPr="00621534" w:rsidRDefault="00DD0473" w:rsidP="00DD0473">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47921E79" w14:textId="77777777" w:rsidR="00DD0473" w:rsidRPr="00621534" w:rsidRDefault="00DD0473" w:rsidP="00DD0473">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4BA7F4FA" w14:textId="77777777" w:rsidR="00DD0473" w:rsidRDefault="00DD0473" w:rsidP="00DD0473">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056DFFAD" w14:textId="77777777" w:rsidR="00DD0473" w:rsidRPr="00621534" w:rsidRDefault="00DD0473" w:rsidP="00DD0473">
      <w:pPr>
        <w:rPr>
          <w:sz w:val="12"/>
        </w:rPr>
      </w:pPr>
    </w:p>
    <w:p w14:paraId="67F6560E" w14:textId="77777777" w:rsidR="00DD0473" w:rsidRPr="00621534" w:rsidRDefault="00DD0473" w:rsidP="00DD0473">
      <w:pPr>
        <w:pStyle w:val="Heading4"/>
        <w:rPr>
          <w:rFonts w:cs="Calibri"/>
        </w:rPr>
      </w:pPr>
      <w:r w:rsidRPr="00621534">
        <w:rPr>
          <w:rFonts w:cs="Calibri"/>
        </w:rPr>
        <w:t xml:space="preserve">Violation: the </w:t>
      </w:r>
      <w:proofErr w:type="spellStart"/>
      <w:r w:rsidRPr="00621534">
        <w:rPr>
          <w:rFonts w:cs="Calibri"/>
        </w:rPr>
        <w:t>aff</w:t>
      </w:r>
      <w:proofErr w:type="spellEnd"/>
      <w:r w:rsidRPr="00621534">
        <w:rPr>
          <w:rFonts w:cs="Calibri"/>
        </w:rPr>
        <w:t xml:space="preserve">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7050387D" w14:textId="77777777" w:rsidR="00DD0473" w:rsidRDefault="00DD0473" w:rsidP="00DD0473">
      <w:pPr>
        <w:pStyle w:val="Heading4"/>
        <w:rPr>
          <w:rFonts w:cs="Calibri"/>
        </w:rPr>
      </w:pPr>
      <w:r w:rsidRPr="00621534">
        <w:rPr>
          <w:rFonts w:cs="Calibri"/>
        </w:rPr>
        <w:t>Standards</w:t>
      </w:r>
      <w:r>
        <w:rPr>
          <w:rFonts w:cs="Calibri"/>
        </w:rPr>
        <w:t>:</w:t>
      </w:r>
    </w:p>
    <w:p w14:paraId="509418B5" w14:textId="77777777" w:rsidR="00DD0473" w:rsidRDefault="00DD0473" w:rsidP="00DD0473">
      <w:pPr>
        <w:pStyle w:val="Heading4"/>
        <w:numPr>
          <w:ilvl w:val="0"/>
          <w:numId w:val="13"/>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5C84B6FD" w14:textId="77777777" w:rsidR="00DD0473" w:rsidRPr="00B022EC" w:rsidRDefault="00DD0473" w:rsidP="00DD0473">
      <w:pPr>
        <w:pStyle w:val="Heading4"/>
        <w:numPr>
          <w:ilvl w:val="0"/>
          <w:numId w:val="13"/>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6A6CDC94" w14:textId="77777777" w:rsidR="00DD0473" w:rsidRPr="00621534" w:rsidRDefault="00DD0473" w:rsidP="00DD0473"/>
    <w:p w14:paraId="6D56FD58" w14:textId="77777777" w:rsidR="00DD0473" w:rsidRPr="00621534" w:rsidRDefault="00DD0473" w:rsidP="00DD0473">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3D42022B" w14:textId="77777777" w:rsidR="00DD0473" w:rsidRPr="00621534" w:rsidRDefault="00DD0473" w:rsidP="00DD0473">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285A065C" w14:textId="77777777" w:rsidR="00DD0473" w:rsidRPr="00621534" w:rsidRDefault="00DD0473" w:rsidP="00DD0473">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20B2CFFD" w14:textId="77777777" w:rsidR="00DD0473" w:rsidRPr="00E7563E" w:rsidRDefault="00DD0473" w:rsidP="00DD0473">
      <w:pPr>
        <w:pStyle w:val="Heading4"/>
      </w:pPr>
      <w:r w:rsidRPr="00E7563E">
        <w:t xml:space="preserve">No RVIs – </w:t>
      </w:r>
      <w:r>
        <w:t xml:space="preserve">fairness and education are logical litmus </w:t>
      </w:r>
      <w:proofErr w:type="gramStart"/>
      <w:r>
        <w:t>tests</w:t>
      </w:r>
      <w:proofErr w:type="gramEnd"/>
      <w:r>
        <w:t xml:space="preserve"> and they</w:t>
      </w:r>
      <w:r w:rsidRPr="00E7563E">
        <w:t xml:space="preserve"> incentivize baiting theory and </w:t>
      </w:r>
      <w:r>
        <w:t xml:space="preserve">prepping it out which turns substance </w:t>
      </w:r>
      <w:proofErr w:type="spellStart"/>
      <w:r>
        <w:t>crowdout</w:t>
      </w:r>
      <w:proofErr w:type="spellEnd"/>
    </w:p>
    <w:p w14:paraId="06E1EB37" w14:textId="77777777" w:rsidR="00DD0473" w:rsidRDefault="00DD0473" w:rsidP="00DD0473"/>
    <w:p w14:paraId="24094957" w14:textId="77777777" w:rsidR="00DD0473" w:rsidRPr="00100A2B" w:rsidRDefault="00DD0473" w:rsidP="00DD0473">
      <w:pPr>
        <w:pStyle w:val="Heading3"/>
        <w:rPr>
          <w:rFonts w:cs="Calibri"/>
        </w:rPr>
      </w:pPr>
      <w:r w:rsidRPr="00100A2B">
        <w:rPr>
          <w:rFonts w:cs="Calibri"/>
        </w:rPr>
        <w:t xml:space="preserve">1NC – </w:t>
      </w:r>
      <w:r>
        <w:rPr>
          <w:rFonts w:cs="Calibri"/>
        </w:rPr>
        <w:t>CP</w:t>
      </w:r>
    </w:p>
    <w:p w14:paraId="134F5677" w14:textId="77777777" w:rsidR="00DD0473" w:rsidRPr="00100A2B" w:rsidRDefault="00DD0473" w:rsidP="00DD0473">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65B4CE1F" w14:textId="77777777" w:rsidR="00DD0473" w:rsidRPr="00100A2B" w:rsidRDefault="00DD0473" w:rsidP="00DD0473">
      <w:pPr>
        <w:pStyle w:val="Heading4"/>
      </w:pPr>
      <w:r w:rsidRPr="00100A2B">
        <w:t>The PIC is key to beat China and protect against Chinese REM gatekeeping</w:t>
      </w:r>
    </w:p>
    <w:p w14:paraId="6454729F" w14:textId="77777777" w:rsidR="00DD0473" w:rsidRPr="00100A2B" w:rsidRDefault="00DD0473" w:rsidP="00DD0473">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16BE252A" w14:textId="77777777" w:rsidR="00DD0473" w:rsidRPr="00100A2B" w:rsidRDefault="00DD0473" w:rsidP="00DD0473">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17A48936" w14:textId="77777777" w:rsidR="00DD0473" w:rsidRPr="00100A2B" w:rsidRDefault="00DD0473" w:rsidP="00DD0473">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1E30A500" w14:textId="77777777" w:rsidR="00DD0473" w:rsidRPr="00100A2B" w:rsidRDefault="00DD0473" w:rsidP="00DD0473">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4B36B64F" w14:textId="77777777" w:rsidR="00DD0473" w:rsidRPr="00100A2B" w:rsidRDefault="00DD0473" w:rsidP="00DD0473">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0CFCCF37" w14:textId="77777777" w:rsidR="00DD0473" w:rsidRPr="00100A2B" w:rsidRDefault="00DD0473" w:rsidP="00DD0473">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59A634A4" w14:textId="77777777" w:rsidR="00DD0473" w:rsidRPr="00100A2B" w:rsidRDefault="00DD0473" w:rsidP="00DD0473">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583E523D" w14:textId="77777777" w:rsidR="00DD0473" w:rsidRPr="00100A2B" w:rsidRDefault="00DD0473" w:rsidP="00DD0473">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69E5E61E" w14:textId="77777777" w:rsidR="00DD0473" w:rsidRPr="00100A2B" w:rsidRDefault="00DD0473" w:rsidP="00DD0473">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33BA05AF" w14:textId="77777777" w:rsidR="00DD0473" w:rsidRPr="00100A2B" w:rsidRDefault="00DD0473" w:rsidP="00DD0473">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0278DCED" w14:textId="77777777" w:rsidR="00DD0473" w:rsidRPr="00100A2B" w:rsidRDefault="00DD0473" w:rsidP="00DD0473">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1C0151C" w14:textId="77777777" w:rsidR="00DD0473" w:rsidRPr="00100A2B" w:rsidRDefault="00DD0473" w:rsidP="00DD0473">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70F6C909" w14:textId="77777777" w:rsidR="00DD0473" w:rsidRPr="00100A2B" w:rsidRDefault="00DD0473" w:rsidP="00DD0473">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468B4466" w14:textId="77777777" w:rsidR="00DD0473" w:rsidRPr="00100A2B" w:rsidRDefault="00DD0473" w:rsidP="00DD0473"/>
    <w:p w14:paraId="67CBC6B5" w14:textId="77777777" w:rsidR="00DD0473" w:rsidRPr="00100A2B" w:rsidRDefault="00DD0473" w:rsidP="00DD0473">
      <w:pPr>
        <w:pStyle w:val="Heading4"/>
        <w:rPr>
          <w:rFonts w:cs="Calibri"/>
        </w:rPr>
      </w:pPr>
      <w:r w:rsidRPr="00100A2B">
        <w:rPr>
          <w:rFonts w:cs="Calibri"/>
        </w:rPr>
        <w:t>REM access key to military primacy and tech advancement – alternatives fail</w:t>
      </w:r>
    </w:p>
    <w:p w14:paraId="0F92FCCD" w14:textId="77777777" w:rsidR="00DD0473" w:rsidRPr="00100A2B" w:rsidRDefault="00DD0473" w:rsidP="00DD0473">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14F8FF4B" w14:textId="77777777" w:rsidR="00DD0473" w:rsidRPr="00100A2B" w:rsidRDefault="00DD0473" w:rsidP="00DD0473">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2F66AA47" w14:textId="77777777" w:rsidR="00DD0473" w:rsidRPr="00100A2B" w:rsidRDefault="00DD0473" w:rsidP="00DD0473">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109F2AF4" w14:textId="77777777" w:rsidR="00DD0473" w:rsidRPr="00100A2B" w:rsidRDefault="00DD0473" w:rsidP="00DD0473">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453F9F38" w14:textId="77777777" w:rsidR="00DD0473" w:rsidRPr="00100A2B" w:rsidRDefault="00DD0473" w:rsidP="00DD0473">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34CBF33F" w14:textId="77777777" w:rsidR="00DD0473" w:rsidRPr="00100A2B" w:rsidRDefault="00DD0473" w:rsidP="00DD0473">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0F3F91CE" w14:textId="77777777" w:rsidR="00DD0473" w:rsidRPr="00100A2B" w:rsidRDefault="00DD0473" w:rsidP="00DD0473">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14C93E1E" w14:textId="77777777" w:rsidR="00DD0473" w:rsidRPr="00100A2B" w:rsidRDefault="00DD0473" w:rsidP="00DD0473">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0760B3CF" w14:textId="77777777" w:rsidR="00DD0473" w:rsidRPr="00100A2B" w:rsidRDefault="00DD0473" w:rsidP="00DD0473">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23DEB470" w14:textId="77777777" w:rsidR="00DD0473" w:rsidRPr="00100A2B" w:rsidRDefault="00DD0473" w:rsidP="00DD0473">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31BCF4EB" w14:textId="77777777" w:rsidR="00DD0473" w:rsidRPr="00100A2B" w:rsidRDefault="00DD0473" w:rsidP="00DD0473">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390CB91B" w14:textId="77777777" w:rsidR="00DD0473" w:rsidRPr="00100A2B" w:rsidRDefault="00DD0473" w:rsidP="00DD0473"/>
    <w:p w14:paraId="38262391" w14:textId="77777777" w:rsidR="00DD0473" w:rsidRPr="00100A2B" w:rsidRDefault="00DD0473" w:rsidP="00DD0473">
      <w:pPr>
        <w:pStyle w:val="Heading4"/>
      </w:pPr>
      <w:r w:rsidRPr="00100A2B">
        <w:t>Primacy and allied commitments solve arms races and great power war – unipolarity is sustainable, and prevents power vacuums and global escalation</w:t>
      </w:r>
    </w:p>
    <w:p w14:paraId="2A2F3497" w14:textId="77777777" w:rsidR="00DD0473" w:rsidRPr="00100A2B" w:rsidRDefault="00DD0473" w:rsidP="00DD0473">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70014032" w14:textId="77777777" w:rsidR="00DD0473" w:rsidRPr="00100A2B" w:rsidRDefault="00DD0473" w:rsidP="00DD0473">
      <w:r w:rsidRPr="008212F1">
        <w:rPr>
          <w:rStyle w:val="StyleUnderline"/>
          <w:highlight w:val="green"/>
        </w:rPr>
        <w:t>Since World War II, the U</w:t>
      </w:r>
      <w:r w:rsidRPr="00100A2B">
        <w:rPr>
          <w:rStyle w:val="StyleUnderline"/>
        </w:rPr>
        <w:t xml:space="preserve">nited </w:t>
      </w:r>
      <w:r w:rsidRPr="008212F1">
        <w:rPr>
          <w:rStyle w:val="StyleUnderline"/>
          <w:highlight w:val="green"/>
        </w:rPr>
        <w:t>S</w:t>
      </w:r>
      <w:r w:rsidRPr="000010B3">
        <w:rPr>
          <w:rStyle w:val="StyleUnderline"/>
        </w:rPr>
        <w:t>tates</w:t>
      </w:r>
      <w:r w:rsidRPr="00100A2B">
        <w:rPr>
          <w:rStyle w:val="StyleUnderline"/>
        </w:rPr>
        <w:t xml:space="preserve"> </w:t>
      </w:r>
      <w:r w:rsidRPr="008212F1">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8212F1">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7B08B8F8" w14:textId="77777777" w:rsidR="00DD0473" w:rsidRPr="00100A2B" w:rsidRDefault="00DD0473" w:rsidP="00DD0473">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8212F1">
        <w:rPr>
          <w:rStyle w:val="StyleUnderline"/>
          <w:highlight w:val="green"/>
        </w:rPr>
        <w:t>in key</w:t>
      </w:r>
      <w:r w:rsidRPr="00100A2B">
        <w:rPr>
          <w:rStyle w:val="StyleUnderline"/>
        </w:rPr>
        <w:t xml:space="preserve"> overseas </w:t>
      </w:r>
      <w:r w:rsidRPr="00100A2B">
        <w:rPr>
          <w:rStyle w:val="Emphasis"/>
        </w:rPr>
        <w:t xml:space="preserve">strategic </w:t>
      </w:r>
      <w:r w:rsidRPr="008212F1">
        <w:rPr>
          <w:rStyle w:val="Emphasis"/>
          <w:highlight w:val="green"/>
        </w:rPr>
        <w:t>regions</w:t>
      </w:r>
      <w:r w:rsidRPr="008212F1">
        <w:rPr>
          <w:highlight w:val="green"/>
        </w:rPr>
        <w:t>—</w:t>
      </w:r>
      <w:r w:rsidRPr="008212F1">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18ACF736" w14:textId="77777777" w:rsidR="00DD0473" w:rsidRPr="00100A2B" w:rsidRDefault="00DD0473" w:rsidP="00DD0473">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8212F1">
        <w:rPr>
          <w:rStyle w:val="StyleUnderline"/>
          <w:highlight w:val="green"/>
        </w:rPr>
        <w:t>policymakers committed to averting</w:t>
      </w:r>
      <w:r w:rsidRPr="00100A2B">
        <w:rPr>
          <w:rStyle w:val="StyleUnderline"/>
        </w:rPr>
        <w:t xml:space="preserve"> a return to the </w:t>
      </w:r>
      <w:r w:rsidRPr="008212F1">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8212F1">
        <w:rPr>
          <w:rStyle w:val="StyleUnderline"/>
          <w:highlight w:val="green"/>
        </w:rPr>
        <w:t xml:space="preserve">advancing </w:t>
      </w:r>
      <w:r w:rsidRPr="008212F1">
        <w:rPr>
          <w:rStyle w:val="Emphasis"/>
          <w:highlight w:val="green"/>
        </w:rPr>
        <w:t>liberal</w:t>
      </w:r>
      <w:r w:rsidRPr="00100A2B">
        <w:rPr>
          <w:rStyle w:val="Emphasis"/>
        </w:rPr>
        <w:t xml:space="preserve"> political </w:t>
      </w:r>
      <w:r w:rsidRPr="008212F1">
        <w:rPr>
          <w:rStyle w:val="Emphasis"/>
          <w:highlight w:val="green"/>
        </w:rPr>
        <w:t>values</w:t>
      </w:r>
      <w:r w:rsidRPr="008212F1">
        <w:rPr>
          <w:rStyle w:val="StyleUnderline"/>
          <w:highlight w:val="green"/>
        </w:rPr>
        <w:t xml:space="preserve"> and an open</w:t>
      </w:r>
      <w:r w:rsidRPr="00100A2B">
        <w:rPr>
          <w:rStyle w:val="StyleUnderline"/>
        </w:rPr>
        <w:t xml:space="preserve"> international </w:t>
      </w:r>
      <w:r w:rsidRPr="008212F1">
        <w:rPr>
          <w:rStyle w:val="Emphasis"/>
          <w:highlight w:val="green"/>
        </w:rPr>
        <w:t>economy</w:t>
      </w:r>
      <w:r w:rsidRPr="00100A2B">
        <w:rPr>
          <w:rStyle w:val="StyleUnderline"/>
        </w:rPr>
        <w:t xml:space="preserve">, and to </w:t>
      </w:r>
      <w:r w:rsidRPr="008212F1">
        <w:rPr>
          <w:rStyle w:val="Emphasis"/>
          <w:highlight w:val="green"/>
        </w:rPr>
        <w:t>suppressing</w:t>
      </w:r>
      <w:r w:rsidRPr="00100A2B">
        <w:rPr>
          <w:rStyle w:val="StyleUnderline"/>
        </w:rPr>
        <w:t xml:space="preserve"> international scourges such as </w:t>
      </w:r>
      <w:r w:rsidRPr="008212F1">
        <w:rPr>
          <w:rStyle w:val="Emphasis"/>
          <w:highlight w:val="green"/>
        </w:rPr>
        <w:t>rogue states</w:t>
      </w:r>
      <w:r w:rsidRPr="00100A2B">
        <w:rPr>
          <w:rStyle w:val="StyleUnderline"/>
        </w:rPr>
        <w:t xml:space="preserve">, </w:t>
      </w:r>
      <w:r w:rsidRPr="00100A2B">
        <w:rPr>
          <w:rStyle w:val="Emphasis"/>
        </w:rPr>
        <w:t xml:space="preserve">nuclear </w:t>
      </w:r>
      <w:r w:rsidRPr="008212F1">
        <w:rPr>
          <w:rStyle w:val="Emphasis"/>
          <w:highlight w:val="green"/>
        </w:rPr>
        <w:t>proliferation</w:t>
      </w:r>
      <w:r w:rsidRPr="008212F1">
        <w:rPr>
          <w:rStyle w:val="StyleUnderline"/>
          <w:highlight w:val="green"/>
        </w:rPr>
        <w:t xml:space="preserve">, and </w:t>
      </w:r>
      <w:r w:rsidRPr="000010B3">
        <w:rPr>
          <w:rStyle w:val="StyleUnderline"/>
        </w:rPr>
        <w:t xml:space="preserve">catastrophic </w:t>
      </w:r>
      <w:r w:rsidRPr="008212F1">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3E94827F" w14:textId="77777777" w:rsidR="00DD0473" w:rsidRPr="00100A2B" w:rsidRDefault="00DD0473" w:rsidP="00DD0473">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8212F1">
        <w:rPr>
          <w:rStyle w:val="Emphasis"/>
          <w:highlight w:val="green"/>
        </w:rPr>
        <w:t>military power</w:t>
      </w:r>
      <w:r w:rsidRPr="00100A2B">
        <w:t xml:space="preserve"> </w:t>
      </w:r>
      <w:r w:rsidRPr="00100A2B">
        <w:rPr>
          <w:rStyle w:val="StyleUnderline"/>
        </w:rPr>
        <w:t xml:space="preserve">necessary to </w:t>
      </w:r>
      <w:r w:rsidRPr="008212F1">
        <w:rPr>
          <w:rStyle w:val="Emphasis"/>
          <w:highlight w:val="green"/>
        </w:rPr>
        <w:t>underwrite</w:t>
      </w:r>
      <w:r w:rsidRPr="00100A2B">
        <w:rPr>
          <w:rStyle w:val="StyleUnderline"/>
        </w:rPr>
        <w:t xml:space="preserve"> worldwide </w:t>
      </w:r>
      <w:r w:rsidRPr="008212F1">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625F1E99" w14:textId="77777777" w:rsidR="00DD0473" w:rsidRPr="00100A2B" w:rsidRDefault="00DD0473" w:rsidP="00DD0473">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625B2F6" w14:textId="77777777" w:rsidR="00DD0473" w:rsidRPr="00100A2B" w:rsidRDefault="00DD0473" w:rsidP="00DD0473">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8212F1">
        <w:rPr>
          <w:rStyle w:val="Emphasis"/>
          <w:highlight w:val="green"/>
        </w:rPr>
        <w:t>Alliances</w:t>
      </w:r>
      <w:r w:rsidRPr="008212F1">
        <w:rPr>
          <w:highlight w:val="green"/>
        </w:rPr>
        <w:t xml:space="preserve"> </w:t>
      </w:r>
      <w:r w:rsidRPr="008212F1">
        <w:rPr>
          <w:rStyle w:val="StyleUnderline"/>
          <w:highlight w:val="green"/>
        </w:rPr>
        <w:t>would</w:t>
      </w:r>
      <w:r w:rsidRPr="008212F1">
        <w:rPr>
          <w:highlight w:val="green"/>
        </w:rPr>
        <w:t xml:space="preserve"> </w:t>
      </w:r>
      <w:r w:rsidRPr="008212F1">
        <w:rPr>
          <w:rStyle w:val="Emphasis"/>
          <w:highlight w:val="green"/>
        </w:rPr>
        <w:t>lose credibility</w:t>
      </w:r>
      <w:r w:rsidRPr="008212F1">
        <w:rPr>
          <w:highlight w:val="green"/>
        </w:rPr>
        <w:t xml:space="preserve">; </w:t>
      </w:r>
      <w:r w:rsidRPr="008212F1">
        <w:rPr>
          <w:rStyle w:val="StyleUnderline"/>
          <w:highlight w:val="green"/>
        </w:rPr>
        <w:t>the</w:t>
      </w:r>
      <w:r w:rsidRPr="008212F1">
        <w:rPr>
          <w:highlight w:val="green"/>
        </w:rPr>
        <w:t xml:space="preserve"> </w:t>
      </w:r>
      <w:r w:rsidRPr="008212F1">
        <w:rPr>
          <w:rStyle w:val="StyleUnderline"/>
          <w:highlight w:val="green"/>
        </w:rPr>
        <w:t xml:space="preserve">stability of key </w:t>
      </w:r>
      <w:r w:rsidRPr="008212F1">
        <w:rPr>
          <w:rStyle w:val="Emphasis"/>
          <w:highlight w:val="green"/>
        </w:rPr>
        <w:t>regions</w:t>
      </w:r>
      <w:r w:rsidRPr="008212F1">
        <w:rPr>
          <w:rStyle w:val="StyleUnderline"/>
          <w:highlight w:val="green"/>
        </w:rPr>
        <w:t xml:space="preserve"> would be </w:t>
      </w:r>
      <w:r w:rsidRPr="008212F1">
        <w:rPr>
          <w:rStyle w:val="Emphasis"/>
          <w:highlight w:val="green"/>
        </w:rPr>
        <w:t>eroded</w:t>
      </w:r>
      <w:r w:rsidRPr="008212F1">
        <w:rPr>
          <w:highlight w:val="green"/>
        </w:rPr>
        <w:t xml:space="preserve">; </w:t>
      </w:r>
      <w:r w:rsidRPr="008212F1">
        <w:rPr>
          <w:rStyle w:val="Emphasis"/>
          <w:highlight w:val="green"/>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1F4F9057" w14:textId="77777777" w:rsidR="00DD0473" w:rsidRPr="00100A2B" w:rsidRDefault="00DD0473" w:rsidP="00DD0473">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8212F1">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8212F1">
        <w:rPr>
          <w:rStyle w:val="Emphasis"/>
          <w:highlight w:val="green"/>
        </w:rPr>
        <w:t>low</w:t>
      </w:r>
      <w:r w:rsidRPr="00100A2B">
        <w:rPr>
          <w:rStyle w:val="Emphasis"/>
        </w:rPr>
        <w:t xml:space="preserve"> levels of great-power </w:t>
      </w:r>
      <w:r w:rsidRPr="008212F1">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8212F1">
        <w:rPr>
          <w:rStyle w:val="StyleUnderline"/>
          <w:highlight w:val="green"/>
        </w:rPr>
        <w:t>and</w:t>
      </w:r>
      <w:r w:rsidRPr="00100A2B">
        <w:rPr>
          <w:rStyle w:val="StyleUnderline"/>
        </w:rPr>
        <w:t xml:space="preserve"> the </w:t>
      </w:r>
      <w:r w:rsidRPr="00100A2B">
        <w:rPr>
          <w:rStyle w:val="Emphasis"/>
        </w:rPr>
        <w:t xml:space="preserve">comparative </w:t>
      </w:r>
      <w:r w:rsidRPr="008212F1">
        <w:rPr>
          <w:rStyle w:val="Emphasis"/>
          <w:highlight w:val="green"/>
        </w:rPr>
        <w:t>weak</w:t>
      </w:r>
      <w:r w:rsidRPr="00100A2B">
        <w:rPr>
          <w:rStyle w:val="Emphasis"/>
        </w:rPr>
        <w:t>ness</w:t>
      </w:r>
      <w:r w:rsidRPr="00100A2B">
        <w:rPr>
          <w:rStyle w:val="StyleUnderline"/>
        </w:rPr>
        <w:t xml:space="preserve"> of those “</w:t>
      </w:r>
      <w:r w:rsidRPr="008212F1">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4A610E94" w14:textId="77777777" w:rsidR="00DD0473" w:rsidRPr="00100A2B" w:rsidRDefault="00DD0473" w:rsidP="00DD0473">
      <w:pPr>
        <w:rPr>
          <w:rStyle w:val="Emphasis"/>
        </w:rPr>
      </w:pPr>
      <w:r w:rsidRPr="00100A2B">
        <w:t xml:space="preserve">First, </w:t>
      </w:r>
      <w:r w:rsidRPr="008212F1">
        <w:rPr>
          <w:rStyle w:val="Emphasis"/>
          <w:highlight w:val="green"/>
        </w:rPr>
        <w:t>great-power</w:t>
      </w:r>
      <w:r w:rsidRPr="00100A2B">
        <w:rPr>
          <w:rStyle w:val="Emphasis"/>
        </w:rPr>
        <w:t xml:space="preserve"> military </w:t>
      </w:r>
      <w:r w:rsidRPr="008212F1">
        <w:rPr>
          <w:rStyle w:val="Emphasis"/>
          <w:highlight w:val="green"/>
        </w:rPr>
        <w:t>competition is back</w:t>
      </w:r>
      <w:r w:rsidRPr="00100A2B">
        <w:t xml:space="preserve">. </w:t>
      </w:r>
      <w:r w:rsidRPr="00100A2B">
        <w:rPr>
          <w:rStyle w:val="StyleUnderline"/>
        </w:rPr>
        <w:t>The world’s two leading authoritarian powers</w:t>
      </w:r>
      <w:r w:rsidRPr="00100A2B">
        <w:t>—</w:t>
      </w:r>
      <w:r w:rsidRPr="008212F1">
        <w:rPr>
          <w:rStyle w:val="Emphasis"/>
          <w:highlight w:val="green"/>
        </w:rPr>
        <w:t>China</w:t>
      </w:r>
      <w:r w:rsidRPr="008212F1">
        <w:rPr>
          <w:highlight w:val="green"/>
        </w:rPr>
        <w:t xml:space="preserve"> </w:t>
      </w:r>
      <w:r w:rsidRPr="008212F1">
        <w:rPr>
          <w:rStyle w:val="StyleUnderline"/>
          <w:highlight w:val="green"/>
        </w:rPr>
        <w:t>and</w:t>
      </w:r>
      <w:r w:rsidRPr="008212F1">
        <w:rPr>
          <w:highlight w:val="green"/>
        </w:rPr>
        <w:t xml:space="preserve"> </w:t>
      </w:r>
      <w:r w:rsidRPr="008212F1">
        <w:rPr>
          <w:rStyle w:val="Emphasis"/>
          <w:highlight w:val="green"/>
        </w:rPr>
        <w:t>Russia</w:t>
      </w:r>
      <w:r w:rsidRPr="00100A2B">
        <w:t>—</w:t>
      </w:r>
      <w:r w:rsidRPr="000010B3">
        <w:rPr>
          <w:rStyle w:val="StyleUnderline"/>
        </w:rPr>
        <w:t xml:space="preserve">are </w:t>
      </w:r>
      <w:r w:rsidRPr="008212F1">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8212F1">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8212F1">
        <w:rPr>
          <w:rStyle w:val="Emphasis"/>
          <w:highlight w:val="green"/>
        </w:rPr>
        <w:t>modernization</w:t>
      </w:r>
      <w:r w:rsidRPr="00100A2B">
        <w:rPr>
          <w:rStyle w:val="StyleUnderline"/>
        </w:rPr>
        <w:t xml:space="preserve"> emphasizing </w:t>
      </w:r>
      <w:r w:rsidRPr="008212F1">
        <w:rPr>
          <w:rStyle w:val="Emphasis"/>
          <w:highlight w:val="green"/>
        </w:rPr>
        <w:t>nuclear weapons</w:t>
      </w:r>
      <w:r w:rsidRPr="00100A2B">
        <w:rPr>
          <w:rStyle w:val="StyleUnderline"/>
        </w:rPr>
        <w:t xml:space="preserve">, high-end </w:t>
      </w:r>
      <w:r w:rsidRPr="008212F1">
        <w:rPr>
          <w:rStyle w:val="StyleUnderline"/>
          <w:highlight w:val="green"/>
        </w:rPr>
        <w:t>conventional capabilities</w:t>
      </w:r>
      <w:r w:rsidRPr="000010B3">
        <w:rPr>
          <w:rStyle w:val="StyleUnderline"/>
        </w:rPr>
        <w:t>, and</w:t>
      </w:r>
      <w:r w:rsidRPr="00100A2B">
        <w:rPr>
          <w:rStyle w:val="StyleUnderline"/>
        </w:rPr>
        <w:t xml:space="preserve"> rapid-deployment and </w:t>
      </w:r>
      <w:r w:rsidRPr="008212F1">
        <w:rPr>
          <w:rStyle w:val="StyleUnderline"/>
          <w:highlight w:val="green"/>
        </w:rPr>
        <w:t>special</w:t>
      </w:r>
      <w:r w:rsidRPr="00100A2B">
        <w:rPr>
          <w:rStyle w:val="StyleUnderline"/>
        </w:rPr>
        <w:t xml:space="preserve"> </w:t>
      </w:r>
      <w:r w:rsidRPr="008212F1">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8212F1">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8212F1">
        <w:rPr>
          <w:rStyle w:val="StyleUnderline"/>
          <w:highlight w:val="green"/>
        </w:rPr>
        <w:t>A2/</w:t>
      </w:r>
      <w:r w:rsidRPr="008212F1">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8212F1">
        <w:rPr>
          <w:rStyle w:val="StyleUnderline"/>
          <w:highlight w:val="green"/>
        </w:rPr>
        <w:t xml:space="preserve">a </w:t>
      </w:r>
      <w:r w:rsidRPr="008212F1">
        <w:rPr>
          <w:rStyle w:val="Emphasis"/>
          <w:highlight w:val="green"/>
        </w:rPr>
        <w:t>far more competitive environment</w:t>
      </w:r>
      <w:r w:rsidRPr="00100A2B">
        <w:rPr>
          <w:rStyle w:val="Emphasis"/>
        </w:rPr>
        <w:t xml:space="preserve">. </w:t>
      </w:r>
    </w:p>
    <w:p w14:paraId="08792DB8" w14:textId="77777777" w:rsidR="00DD0473" w:rsidRDefault="00DD0473" w:rsidP="00DD0473"/>
    <w:p w14:paraId="2BDB992D" w14:textId="77777777" w:rsidR="00DD0473" w:rsidRPr="00314A8E" w:rsidRDefault="00DD0473" w:rsidP="00DD0473">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22902911" w14:textId="77777777" w:rsidR="00DD0473" w:rsidRPr="00314A8E" w:rsidRDefault="00DD0473" w:rsidP="00DD0473">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9" w:history="1">
        <w:r w:rsidRPr="00314A8E">
          <w:rPr>
            <w:rStyle w:val="Hyperlink"/>
          </w:rPr>
          <w:t>http://live.belfercenter.org/files/IS3904_pp007-048.pdf</w:t>
        </w:r>
      </w:hyperlink>
      <w:r w:rsidRPr="00314A8E">
        <w:t>)</w:t>
      </w:r>
    </w:p>
    <w:p w14:paraId="0F84433A" w14:textId="77777777" w:rsidR="00DD0473" w:rsidRPr="00314A8E" w:rsidRDefault="00DD0473" w:rsidP="00DD0473">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6013B793" w14:textId="77777777" w:rsidR="00DD0473" w:rsidRDefault="00DD0473" w:rsidP="00DD0473">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6F766262" w14:textId="77777777" w:rsidR="00DD0473" w:rsidRPr="00100A2B" w:rsidRDefault="00DD0473" w:rsidP="00DD0473"/>
    <w:p w14:paraId="2BA93D98" w14:textId="77777777" w:rsidR="00DD0473" w:rsidRPr="00100A2B" w:rsidRDefault="00DD0473" w:rsidP="00DD0473">
      <w:pPr>
        <w:pStyle w:val="Heading4"/>
        <w:rPr>
          <w:rFonts w:cs="Calibri"/>
        </w:rPr>
      </w:pPr>
      <w:r w:rsidRPr="00100A2B">
        <w:rPr>
          <w:rFonts w:cs="Calibri"/>
        </w:rPr>
        <w:t>Counterplan solves scenario 1 – climate solutions rely on REMs</w:t>
      </w:r>
    </w:p>
    <w:p w14:paraId="16ACAA97" w14:textId="77777777" w:rsidR="00DD0473" w:rsidRPr="00100A2B" w:rsidRDefault="00DD0473" w:rsidP="00DD0473">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7919296F" w14:textId="77777777" w:rsidR="00DD0473" w:rsidRPr="00100A2B" w:rsidRDefault="00DD0473" w:rsidP="00DD0473">
      <w:pPr>
        <w:pStyle w:val="ListParagraph"/>
        <w:numPr>
          <w:ilvl w:val="0"/>
          <w:numId w:val="12"/>
        </w:numPr>
      </w:pPr>
      <w:r w:rsidRPr="00100A2B">
        <w:t>Full report - https://documents1.worldbank.org/curated/en/207371500386458722/pdf/117581-WP-P159838-PUBLIC-ClimateSmartMiningJuly.pdf</w:t>
      </w:r>
    </w:p>
    <w:p w14:paraId="55578B92" w14:textId="77777777" w:rsidR="00DD0473" w:rsidRPr="00100A2B" w:rsidRDefault="00DD0473" w:rsidP="00DD0473">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8212F1">
        <w:rPr>
          <w:rStyle w:val="StyleUnderline"/>
          <w:highlight w:val="green"/>
        </w:rPr>
        <w:t>Paris</w:t>
      </w:r>
      <w:r w:rsidRPr="00100A2B">
        <w:rPr>
          <w:rStyle w:val="StyleUnderline"/>
        </w:rPr>
        <w:t xml:space="preserve"> Agreement on Climate Change </w:t>
      </w:r>
      <w:r w:rsidRPr="008212F1">
        <w:rPr>
          <w:rStyle w:val="StyleUnderline"/>
          <w:highlight w:val="green"/>
        </w:rPr>
        <w:t>indicates</w:t>
      </w:r>
      <w:r w:rsidRPr="006C6434">
        <w:rPr>
          <w:rStyle w:val="StyleUnderline"/>
        </w:rPr>
        <w:t xml:space="preserve"> a </w:t>
      </w:r>
      <w:r w:rsidRPr="008212F1">
        <w:rPr>
          <w:rStyle w:val="StyleUnderline"/>
          <w:highlight w:val="green"/>
        </w:rPr>
        <w:t>global resolve to</w:t>
      </w:r>
      <w:r w:rsidRPr="00100A2B">
        <w:rPr>
          <w:rStyle w:val="StyleUnderline"/>
        </w:rPr>
        <w:t xml:space="preserve"> embark on </w:t>
      </w:r>
      <w:r w:rsidRPr="008212F1">
        <w:rPr>
          <w:rStyle w:val="StyleUnderline"/>
          <w:highlight w:val="green"/>
        </w:rPr>
        <w:t>develop</w:t>
      </w:r>
      <w:r w:rsidRPr="00100A2B">
        <w:rPr>
          <w:rStyle w:val="StyleUnderline"/>
        </w:rPr>
        <w:t xml:space="preserve">ment </w:t>
      </w:r>
      <w:r w:rsidRPr="008212F1">
        <w:rPr>
          <w:rStyle w:val="StyleUnderline"/>
          <w:highlight w:val="green"/>
        </w:rPr>
        <w:t>patterns</w:t>
      </w:r>
      <w:r w:rsidRPr="00100A2B">
        <w:rPr>
          <w:rStyle w:val="StyleUnderline"/>
        </w:rPr>
        <w:t xml:space="preserve"> that would significantly be </w:t>
      </w:r>
      <w:r w:rsidRPr="008212F1">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8212F1">
        <w:rPr>
          <w:rStyle w:val="StyleUnderline"/>
          <w:highlight w:val="green"/>
        </w:rPr>
        <w:t>metals will</w:t>
      </w:r>
      <w:r w:rsidRPr="00100A2B">
        <w:rPr>
          <w:rStyle w:val="StyleUnderline"/>
        </w:rPr>
        <w:t xml:space="preserve"> likely </w:t>
      </w:r>
      <w:r w:rsidRPr="008212F1">
        <w:rPr>
          <w:rStyle w:val="StyleUnderline"/>
          <w:highlight w:val="green"/>
        </w:rPr>
        <w:t>rise in</w:t>
      </w:r>
      <w:r w:rsidRPr="00100A2B">
        <w:rPr>
          <w:rStyle w:val="StyleUnderline"/>
        </w:rPr>
        <w:t xml:space="preserve"> </w:t>
      </w:r>
      <w:r w:rsidRPr="008212F1">
        <w:rPr>
          <w:rStyle w:val="StyleUnderline"/>
          <w:highlight w:val="green"/>
        </w:rPr>
        <w:t>demand to</w:t>
      </w:r>
      <w:r w:rsidRPr="00100A2B">
        <w:rPr>
          <w:rStyle w:val="StyleUnderline"/>
        </w:rPr>
        <w:t xml:space="preserve"> be able to </w:t>
      </w:r>
      <w:r w:rsidRPr="008212F1">
        <w:rPr>
          <w:rStyle w:val="StyleUnderline"/>
          <w:highlight w:val="green"/>
        </w:rPr>
        <w:t>deliver</w:t>
      </w:r>
      <w:r w:rsidRPr="00100A2B">
        <w:rPr>
          <w:rStyle w:val="StyleUnderline"/>
        </w:rPr>
        <w:t xml:space="preserve"> on </w:t>
      </w:r>
      <w:r w:rsidRPr="008212F1">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5BD341D0" w14:textId="369BA137" w:rsidR="003238C1" w:rsidRDefault="003238C1" w:rsidP="003238C1">
      <w:pPr>
        <w:pStyle w:val="Heading3"/>
      </w:pPr>
      <w:r>
        <w:t>Case</w:t>
      </w:r>
    </w:p>
    <w:p w14:paraId="32DDA0B6" w14:textId="1AB639C7" w:rsidR="003238C1" w:rsidRPr="003238C1" w:rsidRDefault="003238C1" w:rsidP="003238C1">
      <w:pPr>
        <w:keepNext/>
        <w:keepLines/>
        <w:spacing w:before="200"/>
        <w:outlineLvl w:val="3"/>
        <w:rPr>
          <w:rFonts w:eastAsia="Malgun Gothic" w:cs="Times New Roman"/>
          <w:b/>
          <w:iCs/>
          <w:sz w:val="26"/>
        </w:rPr>
      </w:pPr>
      <w:r w:rsidRPr="003238C1">
        <w:rPr>
          <w:rFonts w:eastAsia="Malgun Gothic" w:cs="Times New Roman"/>
          <w:b/>
          <w:iCs/>
          <w:sz w:val="26"/>
        </w:rPr>
        <w:t xml:space="preserve">Probability – 0.1% chance of a collision. </w:t>
      </w:r>
    </w:p>
    <w:p w14:paraId="7B6B235E" w14:textId="77777777" w:rsidR="003238C1" w:rsidRPr="00100A2B" w:rsidRDefault="003238C1" w:rsidP="003238C1">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996D630" w14:textId="0B849A98" w:rsidR="00E42E4C" w:rsidRPr="003238C1" w:rsidRDefault="003238C1" w:rsidP="00F601E6">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DE5E649" w14:textId="77777777" w:rsidR="003238C1" w:rsidRPr="003238C1" w:rsidRDefault="003238C1" w:rsidP="003238C1">
      <w:pPr>
        <w:keepNext/>
        <w:keepLines/>
        <w:spacing w:before="200"/>
        <w:outlineLvl w:val="3"/>
        <w:rPr>
          <w:rFonts w:eastAsiaTheme="majorEastAsia" w:cstheme="majorBidi"/>
          <w:b/>
          <w:iCs/>
          <w:sz w:val="26"/>
        </w:rPr>
      </w:pPr>
      <w:r w:rsidRPr="003238C1">
        <w:rPr>
          <w:rFonts w:eastAsiaTheme="majorEastAsia" w:cstheme="majorBidi"/>
          <w:b/>
          <w:iCs/>
          <w:sz w:val="26"/>
        </w:rPr>
        <w:t>No ‘space war’ – Insurmountable barriers and everyone has an interest in keeping space peaceful</w:t>
      </w:r>
    </w:p>
    <w:p w14:paraId="47C025DB" w14:textId="77777777" w:rsidR="003238C1" w:rsidRPr="00100A2B" w:rsidRDefault="003238C1" w:rsidP="003238C1">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1792A43" w14:textId="77777777" w:rsidR="003238C1" w:rsidRPr="00100A2B" w:rsidRDefault="003238C1" w:rsidP="003238C1">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141893AC" w14:textId="77777777" w:rsidR="003238C1" w:rsidRPr="00F601E6" w:rsidRDefault="003238C1" w:rsidP="00F601E6"/>
    <w:sectPr w:rsidR="003238C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04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8C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47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337A85"/>
  <w14:defaultImageDpi w14:val="300"/>
  <w15:docId w15:val="{B10B64C7-3A43-204D-B3BC-8CDE49FEB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04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04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04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D04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D04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04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473"/>
  </w:style>
  <w:style w:type="character" w:customStyle="1" w:styleId="Heading1Char">
    <w:name w:val="Heading 1 Char"/>
    <w:aliases w:val="Pocket Char"/>
    <w:basedOn w:val="DefaultParagraphFont"/>
    <w:link w:val="Heading1"/>
    <w:uiPriority w:val="9"/>
    <w:rsid w:val="00DD04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047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D047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D04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047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DD047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D04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047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DD0473"/>
    <w:rPr>
      <w:color w:val="auto"/>
      <w:u w:val="none"/>
    </w:rPr>
  </w:style>
  <w:style w:type="paragraph" w:styleId="DocumentMap">
    <w:name w:val="Document Map"/>
    <w:basedOn w:val="Normal"/>
    <w:link w:val="DocumentMapChar"/>
    <w:uiPriority w:val="99"/>
    <w:semiHidden/>
    <w:unhideWhenUsed/>
    <w:rsid w:val="00DD04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0473"/>
    <w:rPr>
      <w:rFonts w:ascii="Lucida Grande" w:hAnsi="Lucida Grande" w:cs="Lucida Grande"/>
    </w:rPr>
  </w:style>
  <w:style w:type="paragraph" w:styleId="ListParagraph">
    <w:name w:val="List Paragraph"/>
    <w:aliases w:val="6 font"/>
    <w:basedOn w:val="Normal"/>
    <w:uiPriority w:val="34"/>
    <w:qFormat/>
    <w:rsid w:val="00DD0473"/>
    <w:pPr>
      <w:ind w:left="720"/>
      <w:contextualSpacing/>
    </w:pPr>
  </w:style>
  <w:style w:type="paragraph" w:customStyle="1" w:styleId="Emphasis1">
    <w:name w:val="Emphasis1"/>
    <w:basedOn w:val="Normal"/>
    <w:link w:val="Emphasis"/>
    <w:autoRedefine/>
    <w:uiPriority w:val="20"/>
    <w:qFormat/>
    <w:rsid w:val="00DD047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live.belfercenter.org/files/IS3904_pp007-04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6391</Words>
  <Characters>36435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2021-12-18T02:07:00Z</dcterms:created>
  <dcterms:modified xsi:type="dcterms:W3CDTF">2021-12-18T02:26:00Z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