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06106" w14:textId="77777777" w:rsidR="00510854" w:rsidRDefault="00510854" w:rsidP="00510854">
      <w:pPr>
        <w:pStyle w:val="Heading1"/>
      </w:pPr>
      <w:r>
        <w:t>1nc vs Fairview SJ</w:t>
      </w:r>
    </w:p>
    <w:p w14:paraId="2BD7009E" w14:textId="77777777" w:rsidR="00510854" w:rsidRDefault="00510854" w:rsidP="00510854">
      <w:pPr>
        <w:pStyle w:val="Heading2"/>
      </w:pPr>
      <w:r>
        <w:lastRenderedPageBreak/>
        <w:t>1NC</w:t>
      </w:r>
    </w:p>
    <w:p w14:paraId="723F7447" w14:textId="77777777" w:rsidR="00510854" w:rsidRPr="00A355C6" w:rsidRDefault="00510854" w:rsidP="0051085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75CC18E" w14:textId="77777777" w:rsidR="00510854" w:rsidRPr="00A355C6" w:rsidRDefault="00510854" w:rsidP="0051085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0C7A1E82" w14:textId="77777777" w:rsidR="00510854" w:rsidRPr="00A355C6" w:rsidRDefault="00510854" w:rsidP="0051085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3F1245D" w14:textId="77777777" w:rsidR="00510854" w:rsidRPr="00A355C6" w:rsidRDefault="00510854" w:rsidP="0051085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50CD409" w14:textId="77777777" w:rsidR="00510854" w:rsidRPr="00A355C6" w:rsidRDefault="00510854" w:rsidP="0051085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82F255A" w14:textId="77777777" w:rsidR="00510854" w:rsidRPr="00A355C6" w:rsidRDefault="00510854" w:rsidP="0051085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3B8BD7F" w14:textId="77777777" w:rsidR="00510854" w:rsidRDefault="00510854" w:rsidP="00510854">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514A75C5" w14:textId="77777777" w:rsidR="00510854" w:rsidRDefault="00510854" w:rsidP="00510854">
      <w:pPr>
        <w:keepNext/>
        <w:keepLines/>
        <w:tabs>
          <w:tab w:val="left" w:pos="2250"/>
        </w:tabs>
        <w:spacing w:before="200"/>
        <w:outlineLvl w:val="3"/>
        <w:rPr>
          <w:rFonts w:asciiTheme="majorHAnsi" w:eastAsia="MS Mincho" w:hAnsiTheme="majorHAnsi" w:cs="Times New Roman"/>
          <w:b/>
          <w:u w:val="single"/>
        </w:rPr>
      </w:pPr>
      <w:r w:rsidRPr="00E62B5B">
        <w:rPr>
          <w:rFonts w:asciiTheme="majorHAnsi" w:eastAsia="MS Gothic" w:hAnsiTheme="majorHAnsi" w:cs="Times New Roman"/>
          <w:b/>
          <w:bCs/>
          <w:iCs/>
          <w:sz w:val="26"/>
        </w:rPr>
        <w:t>No act omission distinction for states since their implicit approvals of actions still entail moral responsibility</w:t>
      </w:r>
      <w:r w:rsidRPr="00E62B5B">
        <w:rPr>
          <w:rFonts w:asciiTheme="majorHAnsi" w:eastAsia="MS Gothic" w:hAnsiTheme="majorHAnsi" w:cs="Times New Roman"/>
          <w:b/>
          <w:bCs/>
          <w:iCs/>
          <w:sz w:val="26"/>
        </w:rPr>
        <w:br/>
      </w:r>
      <w:r w:rsidRPr="00355441">
        <w:rPr>
          <w:rStyle w:val="Style13ptBold"/>
        </w:rPr>
        <w:t>Sunstein 05</w:t>
      </w:r>
      <w:r w:rsidRPr="00E62B5B">
        <w:rPr>
          <w:rFonts w:asciiTheme="majorHAnsi" w:eastAsia="MS Mincho" w:hAnsiTheme="majorHAnsi" w:cs="Times New Roman"/>
        </w:rPr>
        <w:t xml:space="preserve"> </w:t>
      </w:r>
      <w:r w:rsidRPr="00E62B5B">
        <w:rPr>
          <w:rFonts w:asciiTheme="majorHAnsi" w:eastAsia="MS Mincho" w:hAnsiTheme="majorHAnsi" w:cs="Times New Roman"/>
          <w:sz w:val="8"/>
          <w:szCs w:val="8"/>
        </w:rPr>
        <w:t xml:space="preserve">[Cass R. Sunstein and Adrian Vermeule. The University of Chicago Law School. “Is Capital Punishment Morally Required? The Relevance of Life‐Life Tradeoffs.” JOHN M. OLIN LAW &amp; ECONOMICS WORKING PAPER NO. 239. The Chicago Working Paper Series. March 2005] </w:t>
      </w:r>
      <w:r w:rsidRPr="00E62B5B">
        <w:rPr>
          <w:rFonts w:asciiTheme="majorHAnsi" w:eastAsia="MS Gothic" w:hAnsiTheme="majorHAnsi" w:cs="Times New Roman"/>
          <w:b/>
          <w:bCs/>
          <w:iCs/>
          <w:sz w:val="8"/>
          <w:szCs w:val="8"/>
        </w:rPr>
        <w:br/>
      </w:r>
      <w:r w:rsidRPr="00E62B5B">
        <w:rPr>
          <w:rFonts w:asciiTheme="majorHAnsi" w:eastAsia="MS Mincho" w:hAnsiTheme="majorHAnsi" w:cs="Times New Roman"/>
          <w:sz w:val="8"/>
          <w:szCs w:val="8"/>
        </w:rPr>
        <w:t>In our view,</w:t>
      </w:r>
      <w:r w:rsidRPr="00E62B5B">
        <w:rPr>
          <w:rFonts w:asciiTheme="majorHAnsi" w:eastAsia="MS Mincho" w:hAnsiTheme="majorHAnsi" w:cs="Times New Roman"/>
          <w:sz w:val="12"/>
        </w:rPr>
        <w:t xml:space="preserve"> </w:t>
      </w:r>
      <w:r w:rsidRPr="00E62B5B">
        <w:rPr>
          <w:rFonts w:asciiTheme="majorHAnsi" w:eastAsia="MS Mincho" w:hAnsiTheme="majorHAnsi" w:cs="Times New Roman"/>
          <w:b/>
          <w:u w:val="single"/>
        </w:rPr>
        <w:t xml:space="preserve">both the argument from causation and the argument from intention </w:t>
      </w:r>
      <w:r w:rsidRPr="00E62B5B">
        <w:rPr>
          <w:rFonts w:asciiTheme="majorHAnsi" w:eastAsia="MS Mincho" w:hAnsiTheme="majorHAnsi" w:cs="Times New Roman"/>
          <w:sz w:val="12"/>
        </w:rPr>
        <w:t xml:space="preserve">go wrong by </w:t>
      </w:r>
      <w:r w:rsidRPr="00E62B5B">
        <w:rPr>
          <w:rFonts w:asciiTheme="majorHAnsi" w:eastAsia="MS Mincho" w:hAnsiTheme="majorHAnsi" w:cs="Times New Roman"/>
          <w:b/>
          <w:u w:val="single"/>
        </w:rPr>
        <w:t>overlook</w:t>
      </w:r>
      <w:r w:rsidRPr="00E62B5B">
        <w:rPr>
          <w:rFonts w:asciiTheme="majorHAnsi" w:eastAsia="MS Mincho" w:hAnsiTheme="majorHAnsi" w:cs="Times New Roman"/>
          <w:sz w:val="12"/>
        </w:rPr>
        <w:t xml:space="preserve">ing </w:t>
      </w:r>
      <w:r w:rsidRPr="00E62B5B">
        <w:rPr>
          <w:rFonts w:asciiTheme="majorHAnsi" w:eastAsia="MS Mincho" w:hAnsiTheme="majorHAnsi" w:cs="Times New Roman"/>
          <w:b/>
          <w:u w:val="single"/>
        </w:rPr>
        <w:t xml:space="preserve">the distinctive features of government </w:t>
      </w:r>
      <w:r w:rsidRPr="00E62B5B">
        <w:rPr>
          <w:rFonts w:asciiTheme="majorHAnsi" w:eastAsia="MS Mincho" w:hAnsiTheme="majorHAnsi" w:cs="Times New Roman"/>
          <w:sz w:val="12"/>
        </w:rPr>
        <w:t>as a moral agent. Whatever the general status of the act-omission distinction as a matter of moral philosophy,38 the distinction is least impressive when applied to government.39 The most fundamental point is that</w:t>
      </w:r>
      <w:r w:rsidRPr="00E62B5B">
        <w:rPr>
          <w:rFonts w:asciiTheme="majorHAnsi" w:eastAsia="MS Mincho" w:hAnsiTheme="majorHAnsi" w:cs="Times New Roman"/>
          <w:b/>
          <w:u w:val="single"/>
        </w:rPr>
        <w:t xml:space="preserve"> </w:t>
      </w:r>
      <w:r w:rsidRPr="00E62B5B">
        <w:rPr>
          <w:rFonts w:asciiTheme="majorHAnsi" w:eastAsia="MS Mincho" w:hAnsiTheme="majorHAnsi" w:cs="Times New Roman"/>
          <w:b/>
          <w:highlight w:val="green"/>
          <w:u w:val="single"/>
        </w:rPr>
        <w:t>unlike individuals, governments always</w:t>
      </w:r>
      <w:r w:rsidRPr="00E62B5B">
        <w:rPr>
          <w:rFonts w:asciiTheme="majorHAnsi" w:eastAsia="MS Mincho" w:hAnsiTheme="majorHAnsi" w:cs="Times New Roman"/>
          <w:b/>
          <w:u w:val="single"/>
        </w:rPr>
        <w:t xml:space="preserve"> and necessarily </w:t>
      </w:r>
      <w:r w:rsidRPr="00E62B5B">
        <w:rPr>
          <w:rFonts w:asciiTheme="majorHAnsi" w:eastAsia="MS Mincho" w:hAnsiTheme="majorHAnsi" w:cs="Times New Roman"/>
          <w:b/>
          <w:highlight w:val="green"/>
          <w:u w:val="single"/>
        </w:rPr>
        <w:t>face a choice between</w:t>
      </w:r>
      <w:r w:rsidRPr="00E62B5B">
        <w:rPr>
          <w:rFonts w:asciiTheme="majorHAnsi" w:eastAsia="MS Mincho" w:hAnsiTheme="majorHAnsi" w:cs="Times New Roman"/>
          <w:b/>
          <w:u w:val="single"/>
        </w:rPr>
        <w:t xml:space="preserve"> </w:t>
      </w:r>
      <w:r w:rsidRPr="00E62B5B">
        <w:rPr>
          <w:rFonts w:asciiTheme="majorHAnsi" w:eastAsia="MS Mincho" w:hAnsiTheme="majorHAnsi" w:cs="Times New Roman"/>
          <w:sz w:val="12"/>
        </w:rPr>
        <w:t>or among possible</w:t>
      </w:r>
      <w:r w:rsidRPr="00E62B5B">
        <w:rPr>
          <w:rFonts w:asciiTheme="majorHAnsi" w:eastAsia="MS Mincho" w:hAnsiTheme="majorHAnsi" w:cs="Times New Roman"/>
          <w:b/>
          <w:sz w:val="12"/>
          <w:u w:val="single"/>
        </w:rPr>
        <w:t xml:space="preserve"> </w:t>
      </w:r>
      <w:r w:rsidRPr="00E62B5B">
        <w:rPr>
          <w:rFonts w:asciiTheme="majorHAnsi" w:eastAsia="MS Mincho" w:hAnsiTheme="majorHAnsi" w:cs="Times New Roman"/>
          <w:b/>
          <w:u w:val="single"/>
        </w:rPr>
        <w:t xml:space="preserve">policies for </w:t>
      </w:r>
      <w:r w:rsidRPr="00E62B5B">
        <w:rPr>
          <w:rFonts w:asciiTheme="majorHAnsi" w:eastAsia="MS Mincho" w:hAnsiTheme="majorHAnsi" w:cs="Times New Roman"/>
          <w:b/>
          <w:highlight w:val="green"/>
          <w:u w:val="single"/>
        </w:rPr>
        <w:t>regulating third parties</w:t>
      </w:r>
      <w:r w:rsidRPr="00E62B5B">
        <w:rPr>
          <w:rFonts w:asciiTheme="majorHAnsi" w:eastAsia="MS Mincho" w:hAnsiTheme="majorHAnsi" w:cs="Times New Roman"/>
          <w:b/>
          <w:u w:val="single"/>
        </w:rPr>
        <w:t xml:space="preserve">. </w:t>
      </w:r>
      <w:r w:rsidRPr="00E62B5B">
        <w:rPr>
          <w:rFonts w:asciiTheme="majorHAnsi" w:eastAsia="MS Mincho" w:hAnsiTheme="majorHAnsi" w:cs="Times New Roman"/>
          <w:sz w:val="12"/>
        </w:rPr>
        <w:t>The distinction between acts and omissions may not be intelligible in this context, and even if it is, the distinction does not make a morally relevant difference. Most generally,</w:t>
      </w:r>
      <w:r w:rsidRPr="00E62B5B">
        <w:rPr>
          <w:rFonts w:asciiTheme="majorHAnsi" w:eastAsia="MS Mincho" w:hAnsiTheme="majorHAnsi" w:cs="Times New Roman"/>
          <w:b/>
          <w:sz w:val="12"/>
          <w:u w:val="single"/>
        </w:rPr>
        <w:t xml:space="preserve"> </w:t>
      </w:r>
      <w:r w:rsidRPr="00E62B5B">
        <w:rPr>
          <w:rFonts w:asciiTheme="majorHAnsi" w:eastAsia="MS Mincho" w:hAnsiTheme="majorHAnsi" w:cs="Times New Roman"/>
          <w:b/>
          <w:u w:val="single"/>
        </w:rPr>
        <w:t xml:space="preserve">government </w:t>
      </w:r>
      <w:r w:rsidRPr="00E62B5B">
        <w:rPr>
          <w:rFonts w:asciiTheme="majorHAnsi" w:eastAsia="MS Mincho" w:hAnsiTheme="majorHAnsi" w:cs="Times New Roman"/>
          <w:sz w:val="12"/>
        </w:rPr>
        <w:t xml:space="preserve">is in the business of </w:t>
      </w:r>
      <w:r w:rsidRPr="00E62B5B">
        <w:rPr>
          <w:rFonts w:asciiTheme="majorHAnsi" w:eastAsia="MS Mincho" w:hAnsiTheme="majorHAnsi" w:cs="Times New Roman"/>
          <w:b/>
          <w:u w:val="single"/>
        </w:rPr>
        <w:t>creat</w:t>
      </w:r>
      <w:r w:rsidRPr="00E62B5B">
        <w:rPr>
          <w:rFonts w:asciiTheme="majorHAnsi" w:eastAsia="MS Mincho" w:hAnsiTheme="majorHAnsi" w:cs="Times New Roman"/>
          <w:sz w:val="12"/>
        </w:rPr>
        <w:t>ing</w:t>
      </w:r>
      <w:r w:rsidRPr="00E62B5B">
        <w:rPr>
          <w:rFonts w:asciiTheme="majorHAnsi" w:eastAsia="MS Mincho" w:hAnsiTheme="majorHAnsi" w:cs="Times New Roman"/>
          <w:b/>
          <w:sz w:val="12"/>
          <w:u w:val="single"/>
        </w:rPr>
        <w:t xml:space="preserve"> </w:t>
      </w:r>
      <w:r w:rsidRPr="00E62B5B">
        <w:rPr>
          <w:rFonts w:asciiTheme="majorHAnsi" w:eastAsia="MS Mincho" w:hAnsiTheme="majorHAnsi" w:cs="Times New Roman"/>
          <w:b/>
          <w:u w:val="single"/>
        </w:rPr>
        <w:t xml:space="preserve">permissions and prohibitions. </w:t>
      </w:r>
      <w:r w:rsidRPr="00E62B5B">
        <w:rPr>
          <w:rFonts w:asciiTheme="majorHAnsi" w:eastAsia="MS Mincho" w:hAnsiTheme="majorHAnsi" w:cs="Times New Roman"/>
          <w:b/>
          <w:highlight w:val="green"/>
          <w:u w:val="single"/>
        </w:rPr>
        <w:t>When it</w:t>
      </w:r>
      <w:r w:rsidRPr="00E62B5B">
        <w:rPr>
          <w:rFonts w:asciiTheme="majorHAnsi" w:eastAsia="MS Mincho" w:hAnsiTheme="majorHAnsi" w:cs="Times New Roman"/>
          <w:b/>
          <w:u w:val="single"/>
        </w:rPr>
        <w:t xml:space="preserve"> </w:t>
      </w:r>
      <w:r w:rsidRPr="00E62B5B">
        <w:rPr>
          <w:rFonts w:asciiTheme="majorHAnsi" w:eastAsia="MS Mincho" w:hAnsiTheme="majorHAnsi" w:cs="Times New Roman"/>
          <w:sz w:val="12"/>
        </w:rPr>
        <w:t>explicitly or</w:t>
      </w:r>
      <w:r w:rsidRPr="00E62B5B">
        <w:rPr>
          <w:rFonts w:asciiTheme="majorHAnsi" w:eastAsia="MS Mincho" w:hAnsiTheme="majorHAnsi" w:cs="Times New Roman"/>
          <w:b/>
          <w:sz w:val="12"/>
          <w:u w:val="single"/>
        </w:rPr>
        <w:t xml:space="preserve"> </w:t>
      </w:r>
      <w:r w:rsidRPr="00E62B5B">
        <w:rPr>
          <w:rFonts w:asciiTheme="majorHAnsi" w:eastAsia="MS Mincho" w:hAnsiTheme="majorHAnsi" w:cs="Times New Roman"/>
          <w:b/>
          <w:u w:val="single"/>
        </w:rPr>
        <w:t xml:space="preserve">implicitly </w:t>
      </w:r>
      <w:r w:rsidRPr="00E62B5B">
        <w:rPr>
          <w:rFonts w:asciiTheme="majorHAnsi" w:eastAsia="MS Mincho" w:hAnsiTheme="majorHAnsi" w:cs="Times New Roman"/>
          <w:b/>
          <w:highlight w:val="green"/>
          <w:u w:val="single"/>
        </w:rPr>
        <w:t>authorizes private action, it is not</w:t>
      </w:r>
      <w:r w:rsidRPr="00E62B5B">
        <w:rPr>
          <w:rFonts w:asciiTheme="majorHAnsi" w:eastAsia="MS Mincho" w:hAnsiTheme="majorHAnsi" w:cs="Times New Roman"/>
          <w:b/>
          <w:u w:val="single"/>
        </w:rPr>
        <w:t xml:space="preserve"> </w:t>
      </w:r>
      <w:r w:rsidRPr="00E62B5B">
        <w:rPr>
          <w:rFonts w:asciiTheme="majorHAnsi" w:eastAsia="MS Mincho" w:hAnsiTheme="majorHAnsi" w:cs="Times New Roman"/>
          <w:sz w:val="12"/>
        </w:rPr>
        <w:t>omitting to do anything, or</w:t>
      </w:r>
      <w:r w:rsidRPr="00E62B5B">
        <w:rPr>
          <w:rFonts w:asciiTheme="majorHAnsi" w:eastAsia="MS Mincho" w:hAnsiTheme="majorHAnsi" w:cs="Times New Roman"/>
          <w:b/>
          <w:sz w:val="12"/>
          <w:u w:val="single"/>
        </w:rPr>
        <w:t xml:space="preserve"> </w:t>
      </w:r>
      <w:r w:rsidRPr="00E62B5B">
        <w:rPr>
          <w:rFonts w:asciiTheme="majorHAnsi" w:eastAsia="MS Mincho" w:hAnsiTheme="majorHAnsi" w:cs="Times New Roman"/>
          <w:b/>
          <w:highlight w:val="green"/>
          <w:u w:val="single"/>
        </w:rPr>
        <w:t>refusing to act.</w:t>
      </w:r>
      <w:r w:rsidRPr="00E62B5B">
        <w:rPr>
          <w:rFonts w:asciiTheme="majorHAnsi" w:eastAsia="MS Mincho" w:hAnsiTheme="majorHAnsi" w:cs="Times New Roman"/>
          <w:sz w:val="12"/>
        </w:rPr>
        <w:t>40</w:t>
      </w:r>
      <w:r w:rsidRPr="00E62B5B">
        <w:rPr>
          <w:rFonts w:asciiTheme="majorHAnsi" w:eastAsia="MS Mincho" w:hAnsiTheme="majorHAnsi" w:cs="Times New Roman"/>
          <w:b/>
          <w:sz w:val="12"/>
          <w:u w:val="single"/>
        </w:rPr>
        <w:t xml:space="preserve"> </w:t>
      </w:r>
      <w:r w:rsidRPr="00E62B5B">
        <w:rPr>
          <w:rFonts w:asciiTheme="majorHAnsi" w:eastAsia="MS Mincho" w:hAnsiTheme="majorHAnsi" w:cs="Times New Roman"/>
          <w:b/>
          <w:u w:val="single"/>
        </w:rPr>
        <w:t xml:space="preserve">Moreover, </w:t>
      </w:r>
      <w:r w:rsidRPr="00E62B5B">
        <w:rPr>
          <w:rFonts w:asciiTheme="majorHAnsi" w:eastAsia="MS Mincho" w:hAnsiTheme="majorHAnsi" w:cs="Times New Roman"/>
          <w:b/>
          <w:highlight w:val="green"/>
          <w:u w:val="single"/>
        </w:rPr>
        <w:t>the distinction between authorized and unauthorized</w:t>
      </w:r>
      <w:r w:rsidRPr="00E62B5B">
        <w:rPr>
          <w:rFonts w:asciiTheme="majorHAnsi" w:eastAsia="MS Mincho" w:hAnsiTheme="majorHAnsi" w:cs="Times New Roman"/>
          <w:b/>
          <w:u w:val="single"/>
        </w:rPr>
        <w:t xml:space="preserve"> private </w:t>
      </w:r>
      <w:r w:rsidRPr="00E62B5B">
        <w:rPr>
          <w:rFonts w:asciiTheme="majorHAnsi" w:eastAsia="MS Mincho" w:hAnsiTheme="majorHAnsi" w:cs="Times New Roman"/>
          <w:b/>
          <w:highlight w:val="green"/>
          <w:u w:val="single"/>
        </w:rPr>
        <w:t>action</w:t>
      </w:r>
      <w:r w:rsidRPr="00E62B5B">
        <w:rPr>
          <w:rFonts w:asciiTheme="majorHAnsi" w:eastAsia="MS Mincho" w:hAnsiTheme="majorHAnsi" w:cs="Times New Roman"/>
          <w:b/>
          <w:u w:val="single"/>
        </w:rPr>
        <w:t>—for example, private killing—</w:t>
      </w:r>
      <w:r w:rsidRPr="00E62B5B">
        <w:rPr>
          <w:rFonts w:asciiTheme="majorHAnsi" w:eastAsia="MS Mincho" w:hAnsiTheme="majorHAnsi" w:cs="Times New Roman"/>
          <w:b/>
          <w:highlight w:val="green"/>
          <w:u w:val="single"/>
        </w:rPr>
        <w:t xml:space="preserve">becomes obscure when the government formally forbids private </w:t>
      </w:r>
      <w:proofErr w:type="gramStart"/>
      <w:r w:rsidRPr="00E62B5B">
        <w:rPr>
          <w:rFonts w:asciiTheme="majorHAnsi" w:eastAsia="MS Mincho" w:hAnsiTheme="majorHAnsi" w:cs="Times New Roman"/>
          <w:b/>
          <w:highlight w:val="green"/>
          <w:u w:val="single"/>
        </w:rPr>
        <w:t>action, but</w:t>
      </w:r>
      <w:proofErr w:type="gramEnd"/>
      <w:r w:rsidRPr="00E62B5B">
        <w:rPr>
          <w:rFonts w:asciiTheme="majorHAnsi" w:eastAsia="MS Mincho" w:hAnsiTheme="majorHAnsi" w:cs="Times New Roman"/>
          <w:b/>
          <w:u w:val="single"/>
        </w:rPr>
        <w:t xml:space="preserve"> chooses a set of policy instruments that </w:t>
      </w:r>
      <w:r w:rsidRPr="00E62B5B">
        <w:rPr>
          <w:rFonts w:asciiTheme="majorHAnsi" w:eastAsia="MS Mincho" w:hAnsiTheme="majorHAnsi" w:cs="Times New Roman"/>
          <w:b/>
          <w:highlight w:val="green"/>
          <w:u w:val="single"/>
        </w:rPr>
        <w:t xml:space="preserve">do not </w:t>
      </w:r>
      <w:r w:rsidRPr="00E62B5B">
        <w:rPr>
          <w:rFonts w:asciiTheme="majorHAnsi" w:eastAsia="MS Mincho" w:hAnsiTheme="majorHAnsi" w:cs="Times New Roman"/>
          <w:sz w:val="12"/>
        </w:rPr>
        <w:t>adequately or</w:t>
      </w:r>
      <w:r w:rsidRPr="00E62B5B">
        <w:rPr>
          <w:rFonts w:asciiTheme="majorHAnsi" w:eastAsia="MS Mincho" w:hAnsiTheme="majorHAnsi" w:cs="Times New Roman"/>
          <w:b/>
          <w:sz w:val="12"/>
          <w:u w:val="single"/>
        </w:rPr>
        <w:t xml:space="preserve"> </w:t>
      </w:r>
      <w:r w:rsidRPr="00E62B5B">
        <w:rPr>
          <w:rFonts w:asciiTheme="majorHAnsi" w:eastAsia="MS Mincho" w:hAnsiTheme="majorHAnsi" w:cs="Times New Roman"/>
          <w:b/>
          <w:highlight w:val="green"/>
          <w:u w:val="single"/>
        </w:rPr>
        <w:t>fully discourage it</w:t>
      </w:r>
      <w:r w:rsidRPr="00E62B5B">
        <w:rPr>
          <w:rFonts w:asciiTheme="majorHAnsi" w:eastAsia="MS Mincho" w:hAnsiTheme="majorHAnsi" w:cs="Times New Roman"/>
          <w:b/>
          <w:u w:val="single"/>
        </w:rPr>
        <w:t>.</w:t>
      </w:r>
    </w:p>
    <w:p w14:paraId="3094EF18" w14:textId="77777777" w:rsidR="00510854" w:rsidRPr="00355441" w:rsidRDefault="00510854" w:rsidP="00510854">
      <w:pPr>
        <w:pStyle w:val="Heading4"/>
      </w:pPr>
      <w:r w:rsidRPr="00E62B5B">
        <w:rPr>
          <w:rFonts w:asciiTheme="majorHAnsi" w:eastAsia="Yu Mincho" w:hAnsiTheme="majorHAnsi" w:cs="Times New Roman"/>
          <w:color w:val="000000"/>
          <w:szCs w:val="16"/>
        </w:rPr>
        <w:br/>
      </w:r>
      <w:r w:rsidRPr="00355441">
        <w:t>Psychological evidence proves personal identity doesn’t exist.</w:t>
      </w:r>
    </w:p>
    <w:p w14:paraId="5CA52E1B" w14:textId="77777777" w:rsidR="00510854" w:rsidRPr="00C07094" w:rsidRDefault="00510854" w:rsidP="00510854">
      <w:r w:rsidRPr="00E62B5B">
        <w:rPr>
          <w:rFonts w:asciiTheme="majorHAnsi" w:eastAsia="Calibri" w:hAnsiTheme="majorHAnsi" w:cs="Times New Roman"/>
          <w:b/>
          <w:sz w:val="26"/>
          <w:szCs w:val="22"/>
        </w:rPr>
        <w:t xml:space="preserve">Opar 14 </w:t>
      </w:r>
      <w:r w:rsidRPr="00E62B5B">
        <w:rPr>
          <w:rFonts w:asciiTheme="majorHAnsi" w:eastAsia="Calibri" w:hAnsiTheme="majorHAnsi" w:cs="Times New Roman"/>
          <w:szCs w:val="16"/>
        </w:rPr>
        <w:t xml:space="preserve">[(Alisa Opar is the articles editor at Audubon magazine; cites Hal Hershfield, an assistant professor at New York University’s Stern School of Business; and Emily Pronin, a psychologist at Princeton) “Why We Procrastinate” </w:t>
      </w:r>
      <w:r w:rsidRPr="00C07094">
        <w:rPr>
          <w:rFonts w:asciiTheme="majorHAnsi" w:eastAsia="Calibri" w:hAnsiTheme="majorHAnsi" w:cs="Times New Roman"/>
          <w:szCs w:val="16"/>
        </w:rPr>
        <w:t>Nautilus January 2014] ATThe</w:t>
      </w:r>
      <w:r w:rsidRPr="00C07094">
        <w:rPr>
          <w:rFonts w:asciiTheme="majorHAnsi" w:eastAsia="Calibri" w:hAnsiTheme="majorHAnsi" w:cs="Times New Roman"/>
          <w:szCs w:val="22"/>
        </w:rPr>
        <w:t xml:space="preserve"> British philosopher Derek </w:t>
      </w:r>
      <w:r w:rsidRPr="00E62B5B">
        <w:rPr>
          <w:rFonts w:asciiTheme="majorHAnsi" w:eastAsia="Calibri" w:hAnsiTheme="majorHAnsi" w:cs="Times New Roman"/>
          <w:b/>
          <w:szCs w:val="22"/>
          <w:u w:val="single"/>
        </w:rPr>
        <w:t>Parfit espoused a severely reductionist view of personal identity</w:t>
      </w:r>
      <w:r w:rsidRPr="00C07094">
        <w:rPr>
          <w:rFonts w:asciiTheme="majorHAnsi" w:eastAsia="Calibri" w:hAnsiTheme="majorHAnsi" w:cs="Times New Roman"/>
          <w:szCs w:val="22"/>
        </w:rPr>
        <w:t xml:space="preserve"> in his seminal book, Reasons and Persons: It does not exist, at least not in the way we usually consider it. We </w:t>
      </w:r>
      <w:r w:rsidRPr="00E62B5B">
        <w:rPr>
          <w:rFonts w:asciiTheme="majorHAnsi" w:eastAsia="Calibri" w:hAnsiTheme="majorHAnsi" w:cs="Times New Roman"/>
          <w:b/>
          <w:szCs w:val="22"/>
          <w:highlight w:val="green"/>
          <w:u w:val="single"/>
        </w:rPr>
        <w:t>humans</w:t>
      </w:r>
      <w:r w:rsidRPr="00C07094">
        <w:rPr>
          <w:rFonts w:asciiTheme="majorHAnsi" w:eastAsia="Calibri" w:hAnsiTheme="majorHAnsi" w:cs="Times New Roman"/>
          <w:szCs w:val="22"/>
        </w:rPr>
        <w:t xml:space="preserve">, Parfit argued, </w:t>
      </w:r>
      <w:r w:rsidRPr="00E62B5B">
        <w:rPr>
          <w:rFonts w:asciiTheme="majorHAnsi" w:eastAsia="Calibri" w:hAnsiTheme="majorHAnsi" w:cs="Times New Roman"/>
          <w:b/>
          <w:szCs w:val="22"/>
          <w:highlight w:val="green"/>
          <w:u w:val="single"/>
        </w:rPr>
        <w:t xml:space="preserve">are not a consistent identity </w:t>
      </w:r>
      <w:r w:rsidRPr="00E62B5B">
        <w:rPr>
          <w:rFonts w:asciiTheme="majorHAnsi" w:eastAsia="Calibri" w:hAnsiTheme="majorHAnsi" w:cs="Times New Roman"/>
          <w:b/>
          <w:szCs w:val="22"/>
          <w:u w:val="single"/>
        </w:rPr>
        <w:t xml:space="preserve">moving through time, </w:t>
      </w:r>
      <w:r w:rsidRPr="00E62B5B">
        <w:rPr>
          <w:rFonts w:asciiTheme="majorHAnsi" w:eastAsia="Calibri" w:hAnsiTheme="majorHAnsi" w:cs="Times New Roman"/>
          <w:b/>
          <w:szCs w:val="22"/>
          <w:highlight w:val="green"/>
          <w:u w:val="single"/>
        </w:rPr>
        <w:t xml:space="preserve">but a chain of </w:t>
      </w:r>
      <w:r w:rsidRPr="00E62B5B">
        <w:rPr>
          <w:rFonts w:asciiTheme="majorHAnsi" w:eastAsia="Calibri" w:hAnsiTheme="majorHAnsi" w:cs="Times New Roman"/>
          <w:b/>
          <w:szCs w:val="22"/>
          <w:u w:val="single"/>
        </w:rPr>
        <w:t xml:space="preserve">successive </w:t>
      </w:r>
      <w:r w:rsidRPr="00E62B5B">
        <w:rPr>
          <w:rFonts w:asciiTheme="majorHAnsi" w:eastAsia="Calibri" w:hAnsiTheme="majorHAnsi" w:cs="Times New Roman"/>
          <w:b/>
          <w:szCs w:val="22"/>
          <w:highlight w:val="green"/>
          <w:u w:val="single"/>
        </w:rPr>
        <w:t>selves</w:t>
      </w:r>
      <w:r w:rsidRPr="00E62B5B">
        <w:rPr>
          <w:rFonts w:asciiTheme="majorHAnsi" w:eastAsia="Calibri" w:hAnsiTheme="majorHAnsi" w:cs="Times New Roman"/>
          <w:b/>
          <w:szCs w:val="22"/>
          <w:u w:val="single"/>
        </w:rPr>
        <w:t>, each</w:t>
      </w:r>
      <w:r w:rsidRPr="00C07094">
        <w:rPr>
          <w:rFonts w:asciiTheme="majorHAnsi" w:eastAsia="Calibri" w:hAnsiTheme="majorHAnsi" w:cs="Times New Roman"/>
          <w:szCs w:val="22"/>
        </w:rPr>
        <w:t xml:space="preserve"> tangentially linked to, and yet </w:t>
      </w:r>
      <w:r w:rsidRPr="00E62B5B">
        <w:rPr>
          <w:rFonts w:asciiTheme="majorHAnsi" w:eastAsia="Calibri" w:hAnsiTheme="majorHAnsi" w:cs="Times New Roman"/>
          <w:b/>
          <w:szCs w:val="22"/>
          <w:u w:val="single"/>
        </w:rPr>
        <w:t>distinct from</w:t>
      </w:r>
      <w:r w:rsidRPr="00C07094">
        <w:rPr>
          <w:rFonts w:asciiTheme="majorHAnsi" w:eastAsia="Calibri" w:hAnsiTheme="majorHAnsi" w:cs="Times New Roman"/>
          <w:szCs w:val="22"/>
        </w:rPr>
        <w:t xml:space="preserve">, </w:t>
      </w:r>
      <w:r w:rsidRPr="00E62B5B">
        <w:rPr>
          <w:rFonts w:asciiTheme="majorHAnsi" w:eastAsia="Calibri" w:hAnsiTheme="majorHAnsi" w:cs="Times New Roman"/>
          <w:b/>
          <w:szCs w:val="22"/>
          <w:u w:val="single"/>
        </w:rPr>
        <w:t>the previous and subsequent ones.</w:t>
      </w:r>
      <w:r w:rsidRPr="00C07094">
        <w:rPr>
          <w:rFonts w:asciiTheme="majorHAnsi" w:eastAsia="Calibri" w:hAnsiTheme="majorHAnsi" w:cs="Times New Roman"/>
          <w:szCs w:val="22"/>
        </w:rPr>
        <w:t xml:space="preserve"> The boy who begins to smoke despite knowing that he may suffer from the habit decades later should not be judged harshly: “This boy does not identify with his future self,” Parfit wrote. “His attitude towards this future self is in some ways like his attitude to other people.” </w:t>
      </w:r>
      <w:r w:rsidRPr="00E62B5B">
        <w:rPr>
          <w:rFonts w:asciiTheme="majorHAnsi" w:eastAsia="Calibri" w:hAnsiTheme="majorHAnsi" w:cs="Times New Roman"/>
          <w:b/>
          <w:szCs w:val="22"/>
          <w:u w:val="single"/>
        </w:rPr>
        <w:t xml:space="preserve">Parfit’s view </w:t>
      </w:r>
      <w:r w:rsidRPr="00C07094">
        <w:rPr>
          <w:rFonts w:asciiTheme="majorHAnsi" w:eastAsia="Calibri" w:hAnsiTheme="majorHAnsi" w:cs="Times New Roman"/>
          <w:szCs w:val="22"/>
        </w:rPr>
        <w:t xml:space="preserve">was controversial even among philosophers. But psychologists are beginning to understand that it </w:t>
      </w:r>
      <w:r w:rsidRPr="00E62B5B">
        <w:rPr>
          <w:rFonts w:asciiTheme="majorHAnsi" w:eastAsia="Calibri" w:hAnsiTheme="majorHAnsi" w:cs="Times New Roman"/>
          <w:b/>
          <w:szCs w:val="22"/>
          <w:u w:val="single"/>
        </w:rPr>
        <w:t xml:space="preserve">may accurately describe our attitudes </w:t>
      </w:r>
      <w:r w:rsidRPr="00C07094">
        <w:rPr>
          <w:rFonts w:asciiTheme="majorHAnsi" w:eastAsia="Calibri" w:hAnsiTheme="majorHAnsi" w:cs="Times New Roman"/>
          <w:szCs w:val="22"/>
        </w:rPr>
        <w:t xml:space="preserve">towards our own decision-making: </w:t>
      </w:r>
      <w:r w:rsidRPr="00E62B5B">
        <w:rPr>
          <w:rFonts w:asciiTheme="majorHAnsi" w:eastAsia="Calibri" w:hAnsiTheme="majorHAnsi" w:cs="Times New Roman"/>
          <w:b/>
          <w:szCs w:val="22"/>
          <w:u w:val="single"/>
        </w:rPr>
        <w:t xml:space="preserve">It turns out that </w:t>
      </w:r>
      <w:r w:rsidRPr="00E62B5B">
        <w:rPr>
          <w:rFonts w:asciiTheme="majorHAnsi" w:eastAsia="Calibri" w:hAnsiTheme="majorHAnsi" w:cs="Times New Roman"/>
          <w:b/>
          <w:iCs/>
          <w:szCs w:val="22"/>
          <w:highlight w:val="green"/>
          <w:u w:val="single"/>
          <w:bdr w:val="single" w:sz="18" w:space="0" w:color="auto"/>
        </w:rPr>
        <w:t>we see our future selves as strangers</w:t>
      </w:r>
      <w:r w:rsidRPr="00E62B5B">
        <w:rPr>
          <w:rFonts w:asciiTheme="majorHAnsi" w:eastAsia="Calibri" w:hAnsiTheme="majorHAnsi" w:cs="Times New Roman"/>
          <w:b/>
          <w:szCs w:val="22"/>
          <w:highlight w:val="green"/>
          <w:u w:val="single"/>
        </w:rPr>
        <w:t xml:space="preserve">. </w:t>
      </w:r>
      <w:r w:rsidRPr="00C07094">
        <w:rPr>
          <w:rFonts w:asciiTheme="majorHAnsi" w:eastAsia="Calibri" w:hAnsiTheme="majorHAnsi" w:cs="Times New Roman"/>
          <w:szCs w:val="22"/>
        </w:rPr>
        <w:t xml:space="preserve">Though we will inevitably share their fates, the people we will become in a decade, quarter century, or more, are unknown to us. This impedes our ability to make good choices on their—which of course is our own—behalf. </w:t>
      </w:r>
      <w:r w:rsidRPr="00E62B5B">
        <w:rPr>
          <w:rFonts w:asciiTheme="majorHAnsi" w:eastAsia="Calibri" w:hAnsiTheme="majorHAnsi" w:cs="Times New Roman"/>
          <w:b/>
          <w:szCs w:val="22"/>
          <w:u w:val="single"/>
        </w:rPr>
        <w:t xml:space="preserve">That </w:t>
      </w:r>
      <w:r w:rsidRPr="00C07094">
        <w:rPr>
          <w:rFonts w:asciiTheme="majorHAnsi" w:eastAsia="Calibri" w:hAnsiTheme="majorHAnsi" w:cs="Times New Roman"/>
          <w:szCs w:val="22"/>
        </w:rPr>
        <w:t xml:space="preserve">bright, shiny </w:t>
      </w:r>
      <w:r w:rsidRPr="00E62B5B">
        <w:rPr>
          <w:rFonts w:asciiTheme="majorHAnsi" w:eastAsia="Calibri" w:hAnsiTheme="majorHAnsi" w:cs="Times New Roman"/>
          <w:b/>
          <w:szCs w:val="22"/>
          <w:u w:val="single"/>
        </w:rPr>
        <w:t xml:space="preserve">New Year’s resolution? </w:t>
      </w:r>
      <w:r w:rsidRPr="00C07094">
        <w:rPr>
          <w:rFonts w:asciiTheme="majorHAnsi" w:eastAsia="Calibri" w:hAnsiTheme="majorHAnsi" w:cs="Times New Roman"/>
          <w:szCs w:val="22"/>
        </w:rPr>
        <w:t xml:space="preserve">If </w:t>
      </w:r>
      <w:r w:rsidRPr="00E62B5B">
        <w:rPr>
          <w:rFonts w:asciiTheme="majorHAnsi" w:eastAsia="Calibri" w:hAnsiTheme="majorHAnsi" w:cs="Times New Roman"/>
          <w:b/>
          <w:szCs w:val="22"/>
          <w:u w:val="single"/>
        </w:rPr>
        <w:t xml:space="preserve">you feel </w:t>
      </w:r>
      <w:r w:rsidRPr="00C07094">
        <w:rPr>
          <w:rFonts w:asciiTheme="majorHAnsi" w:eastAsia="Calibri" w:hAnsiTheme="majorHAnsi" w:cs="Times New Roman"/>
          <w:szCs w:val="22"/>
        </w:rPr>
        <w:t xml:space="preserve">perfectly </w:t>
      </w:r>
      <w:r w:rsidRPr="00E62B5B">
        <w:rPr>
          <w:rFonts w:asciiTheme="majorHAnsi" w:eastAsia="Calibri" w:hAnsiTheme="majorHAnsi" w:cs="Times New Roman"/>
          <w:b/>
          <w:szCs w:val="22"/>
          <w:u w:val="single"/>
        </w:rPr>
        <w:t>justified in breaking it</w:t>
      </w:r>
      <w:r w:rsidRPr="00C07094">
        <w:rPr>
          <w:rFonts w:asciiTheme="majorHAnsi" w:eastAsia="Calibri" w:hAnsiTheme="majorHAnsi" w:cs="Times New Roman"/>
          <w:szCs w:val="22"/>
        </w:rPr>
        <w:t xml:space="preserve">, it may be </w:t>
      </w:r>
      <w:r w:rsidRPr="00E62B5B">
        <w:rPr>
          <w:rFonts w:asciiTheme="majorHAnsi" w:eastAsia="Calibri" w:hAnsiTheme="majorHAnsi" w:cs="Times New Roman"/>
          <w:b/>
          <w:szCs w:val="22"/>
          <w:u w:val="single"/>
        </w:rPr>
        <w:t xml:space="preserve">because </w:t>
      </w:r>
      <w:r w:rsidRPr="00C07094">
        <w:rPr>
          <w:rFonts w:asciiTheme="majorHAnsi" w:eastAsia="Calibri" w:hAnsiTheme="majorHAnsi" w:cs="Times New Roman"/>
          <w:szCs w:val="22"/>
        </w:rPr>
        <w:t xml:space="preserve">it feels like </w:t>
      </w:r>
      <w:r w:rsidRPr="00E62B5B">
        <w:rPr>
          <w:rFonts w:asciiTheme="majorHAnsi" w:eastAsia="Calibri" w:hAnsiTheme="majorHAnsi" w:cs="Times New Roman"/>
          <w:b/>
          <w:szCs w:val="22"/>
          <w:u w:val="single"/>
        </w:rPr>
        <w:t xml:space="preserve">it was a promise someone else made. </w:t>
      </w:r>
      <w:r w:rsidRPr="00C07094">
        <w:rPr>
          <w:rFonts w:asciiTheme="majorHAnsi" w:eastAsia="Calibri" w:hAnsiTheme="majorHAnsi" w:cs="Times New Roman"/>
          <w:szCs w:val="22"/>
        </w:rPr>
        <w:t xml:space="preserve">“It’s kind of a weird notion,” says Hal Hershfield, an assistant professor at New York University’s Stern School of Business. “On a psychological and emotional </w:t>
      </w:r>
      <w:proofErr w:type="gramStart"/>
      <w:r w:rsidRPr="00C07094">
        <w:rPr>
          <w:rFonts w:asciiTheme="majorHAnsi" w:eastAsia="Calibri" w:hAnsiTheme="majorHAnsi" w:cs="Times New Roman"/>
          <w:szCs w:val="22"/>
        </w:rPr>
        <w:t>level</w:t>
      </w:r>
      <w:proofErr w:type="gramEnd"/>
      <w:r w:rsidRPr="00C07094">
        <w:rPr>
          <w:rFonts w:asciiTheme="majorHAnsi" w:eastAsia="Calibri" w:hAnsiTheme="majorHAnsi" w:cs="Times New Roman"/>
          <w:szCs w:val="22"/>
        </w:rPr>
        <w:t xml:space="preserve"> we really consider that future self as if it’s another person.” </w:t>
      </w:r>
      <w:r w:rsidRPr="00E62B5B">
        <w:rPr>
          <w:rFonts w:asciiTheme="majorHAnsi" w:eastAsia="Calibri" w:hAnsiTheme="majorHAnsi" w:cs="Times New Roman"/>
          <w:b/>
          <w:szCs w:val="22"/>
          <w:u w:val="single"/>
        </w:rPr>
        <w:t xml:space="preserve">Using </w:t>
      </w:r>
      <w:r w:rsidRPr="00E62B5B">
        <w:rPr>
          <w:rFonts w:asciiTheme="majorHAnsi" w:eastAsia="Calibri" w:hAnsiTheme="majorHAnsi" w:cs="Times New Roman"/>
          <w:b/>
          <w:szCs w:val="22"/>
          <w:highlight w:val="green"/>
          <w:u w:val="single"/>
        </w:rPr>
        <w:t>fMRI</w:t>
      </w:r>
      <w:r w:rsidRPr="00E62B5B">
        <w:rPr>
          <w:rFonts w:asciiTheme="majorHAnsi" w:eastAsia="Calibri" w:hAnsiTheme="majorHAnsi" w:cs="Times New Roman"/>
          <w:b/>
          <w:szCs w:val="22"/>
          <w:u w:val="single"/>
        </w:rPr>
        <w:t>, Hershfield</w:t>
      </w:r>
      <w:r w:rsidRPr="00C07094">
        <w:rPr>
          <w:rFonts w:asciiTheme="majorHAnsi" w:eastAsia="Calibri" w:hAnsiTheme="majorHAnsi" w:cs="Times New Roman"/>
          <w:szCs w:val="22"/>
        </w:rPr>
        <w:t xml:space="preserve"> and colleagues </w:t>
      </w:r>
      <w:r w:rsidRPr="00E62B5B">
        <w:rPr>
          <w:rFonts w:asciiTheme="majorHAnsi" w:eastAsia="Calibri" w:hAnsiTheme="majorHAnsi" w:cs="Times New Roman"/>
          <w:b/>
          <w:szCs w:val="22"/>
          <w:highlight w:val="green"/>
          <w:u w:val="single"/>
        </w:rPr>
        <w:t xml:space="preserve">studied brain activity </w:t>
      </w:r>
      <w:r w:rsidRPr="00C07094">
        <w:rPr>
          <w:rFonts w:asciiTheme="majorHAnsi" w:eastAsia="Calibri" w:hAnsiTheme="majorHAnsi" w:cs="Times New Roman"/>
          <w:szCs w:val="22"/>
        </w:rPr>
        <w:t>changes</w:t>
      </w:r>
      <w:r w:rsidRPr="00E62B5B">
        <w:rPr>
          <w:rFonts w:asciiTheme="majorHAnsi" w:eastAsia="Calibri" w:hAnsiTheme="majorHAnsi" w:cs="Times New Roman"/>
          <w:b/>
          <w:szCs w:val="22"/>
          <w:u w:val="single"/>
        </w:rPr>
        <w:t xml:space="preserve"> </w:t>
      </w:r>
      <w:r w:rsidRPr="00E62B5B">
        <w:rPr>
          <w:rFonts w:asciiTheme="majorHAnsi" w:eastAsia="Calibri" w:hAnsiTheme="majorHAnsi" w:cs="Times New Roman"/>
          <w:b/>
          <w:szCs w:val="22"/>
          <w:highlight w:val="green"/>
          <w:u w:val="single"/>
        </w:rPr>
        <w:t xml:space="preserve">when people imagine their future and </w:t>
      </w:r>
      <w:r w:rsidRPr="00C07094">
        <w:rPr>
          <w:rFonts w:asciiTheme="majorHAnsi" w:eastAsia="Calibri" w:hAnsiTheme="majorHAnsi" w:cs="Times New Roman"/>
          <w:szCs w:val="22"/>
        </w:rPr>
        <w:t xml:space="preserve">consider their </w:t>
      </w:r>
      <w:r w:rsidRPr="00E62B5B">
        <w:rPr>
          <w:rFonts w:asciiTheme="majorHAnsi" w:eastAsia="Calibri" w:hAnsiTheme="majorHAnsi" w:cs="Times New Roman"/>
          <w:b/>
          <w:szCs w:val="22"/>
          <w:highlight w:val="green"/>
          <w:u w:val="single"/>
        </w:rPr>
        <w:t xml:space="preserve">present. </w:t>
      </w:r>
      <w:r w:rsidRPr="00C07094">
        <w:rPr>
          <w:rFonts w:asciiTheme="majorHAnsi" w:eastAsia="Calibri" w:hAnsiTheme="majorHAnsi" w:cs="Times New Roman"/>
          <w:szCs w:val="22"/>
        </w:rPr>
        <w:t xml:space="preserve">They homed in on </w:t>
      </w:r>
      <w:r w:rsidRPr="00E62B5B">
        <w:rPr>
          <w:rFonts w:asciiTheme="majorHAnsi" w:eastAsia="Calibri" w:hAnsiTheme="majorHAnsi" w:cs="Times New Roman"/>
          <w:b/>
          <w:szCs w:val="22"/>
          <w:u w:val="single"/>
        </w:rPr>
        <w:t xml:space="preserve">two </w:t>
      </w:r>
      <w:r w:rsidRPr="00E62B5B">
        <w:rPr>
          <w:rFonts w:asciiTheme="majorHAnsi" w:eastAsia="Calibri" w:hAnsiTheme="majorHAnsi" w:cs="Times New Roman"/>
          <w:b/>
          <w:szCs w:val="22"/>
          <w:highlight w:val="green"/>
          <w:u w:val="single"/>
        </w:rPr>
        <w:t>areas of the brain</w:t>
      </w:r>
      <w:r w:rsidRPr="00C07094">
        <w:rPr>
          <w:rFonts w:asciiTheme="majorHAnsi" w:eastAsia="Calibri" w:hAnsiTheme="majorHAnsi" w:cs="Times New Roman"/>
          <w:szCs w:val="22"/>
          <w:highlight w:val="green"/>
        </w:rPr>
        <w:t xml:space="preserve"> </w:t>
      </w:r>
      <w:r w:rsidRPr="00C07094">
        <w:rPr>
          <w:rFonts w:asciiTheme="majorHAnsi" w:eastAsia="Calibri" w:hAnsiTheme="majorHAnsi" w:cs="Times New Roman"/>
          <w:szCs w:val="22"/>
        </w:rPr>
        <w:t xml:space="preserve">called the medial prefrontal cortex and the rostral anterior cingulate cortex, which </w:t>
      </w:r>
      <w:r w:rsidRPr="00E62B5B">
        <w:rPr>
          <w:rFonts w:asciiTheme="majorHAnsi" w:eastAsia="Calibri" w:hAnsiTheme="majorHAnsi" w:cs="Times New Roman"/>
          <w:b/>
          <w:szCs w:val="22"/>
          <w:u w:val="single"/>
        </w:rPr>
        <w:t xml:space="preserve">are </w:t>
      </w:r>
      <w:r w:rsidRPr="00E62B5B">
        <w:rPr>
          <w:rFonts w:asciiTheme="majorHAnsi" w:eastAsia="Calibri" w:hAnsiTheme="majorHAnsi" w:cs="Times New Roman"/>
          <w:b/>
          <w:szCs w:val="22"/>
          <w:u w:val="single"/>
        </w:rPr>
        <w:lastRenderedPageBreak/>
        <w:t xml:space="preserve">more active when a subject thinks about himself than </w:t>
      </w:r>
      <w:r w:rsidRPr="00C07094">
        <w:rPr>
          <w:rFonts w:asciiTheme="majorHAnsi" w:eastAsia="Calibri" w:hAnsiTheme="majorHAnsi" w:cs="Times New Roman"/>
          <w:szCs w:val="22"/>
        </w:rPr>
        <w:t xml:space="preserve">when he thinks of </w:t>
      </w:r>
      <w:r w:rsidRPr="00E62B5B">
        <w:rPr>
          <w:rFonts w:asciiTheme="majorHAnsi" w:eastAsia="Calibri" w:hAnsiTheme="majorHAnsi" w:cs="Times New Roman"/>
          <w:b/>
          <w:szCs w:val="22"/>
          <w:u w:val="single"/>
        </w:rPr>
        <w:t>someone else.</w:t>
      </w:r>
      <w:r w:rsidRPr="00C07094">
        <w:rPr>
          <w:rFonts w:asciiTheme="majorHAnsi" w:eastAsia="Calibri" w:hAnsiTheme="majorHAnsi" w:cs="Times New Roman"/>
          <w:szCs w:val="22"/>
        </w:rPr>
        <w:t xml:space="preserve"> They found </w:t>
      </w:r>
      <w:r w:rsidRPr="00E62B5B">
        <w:rPr>
          <w:rFonts w:asciiTheme="majorHAnsi" w:eastAsia="Calibri" w:hAnsiTheme="majorHAnsi" w:cs="Times New Roman"/>
          <w:b/>
          <w:szCs w:val="22"/>
          <w:u w:val="single"/>
        </w:rPr>
        <w:t>these</w:t>
      </w:r>
      <w:r w:rsidRPr="00C07094">
        <w:rPr>
          <w:rFonts w:asciiTheme="majorHAnsi" w:eastAsia="Calibri" w:hAnsiTheme="majorHAnsi" w:cs="Times New Roman"/>
          <w:szCs w:val="22"/>
        </w:rPr>
        <w:t xml:space="preserve"> same </w:t>
      </w:r>
      <w:r w:rsidRPr="00E62B5B">
        <w:rPr>
          <w:rFonts w:asciiTheme="majorHAnsi" w:eastAsia="Calibri" w:hAnsiTheme="majorHAnsi" w:cs="Times New Roman"/>
          <w:b/>
          <w:szCs w:val="22"/>
          <w:u w:val="single"/>
        </w:rPr>
        <w:t xml:space="preserve">areas </w:t>
      </w:r>
      <w:r w:rsidRPr="00E62B5B">
        <w:rPr>
          <w:rFonts w:asciiTheme="majorHAnsi" w:eastAsia="Calibri" w:hAnsiTheme="majorHAnsi" w:cs="Times New Roman"/>
          <w:b/>
          <w:szCs w:val="22"/>
          <w:highlight w:val="green"/>
          <w:u w:val="single"/>
        </w:rPr>
        <w:t xml:space="preserve">were more </w:t>
      </w:r>
      <w:r w:rsidRPr="00C07094">
        <w:rPr>
          <w:rFonts w:asciiTheme="majorHAnsi" w:eastAsia="Calibri" w:hAnsiTheme="majorHAnsi" w:cs="Times New Roman"/>
          <w:szCs w:val="22"/>
        </w:rPr>
        <w:t>strongly</w:t>
      </w:r>
      <w:r w:rsidRPr="00E62B5B">
        <w:rPr>
          <w:rFonts w:asciiTheme="majorHAnsi" w:eastAsia="Calibri" w:hAnsiTheme="majorHAnsi" w:cs="Times New Roman"/>
          <w:b/>
          <w:szCs w:val="22"/>
          <w:u w:val="single"/>
        </w:rPr>
        <w:t xml:space="preserve"> </w:t>
      </w:r>
      <w:r w:rsidRPr="00E62B5B">
        <w:rPr>
          <w:rFonts w:asciiTheme="majorHAnsi" w:eastAsia="Calibri" w:hAnsiTheme="majorHAnsi" w:cs="Times New Roman"/>
          <w:b/>
          <w:szCs w:val="22"/>
          <w:highlight w:val="green"/>
          <w:u w:val="single"/>
        </w:rPr>
        <w:t xml:space="preserve">activated when subjects thought of themselves today, than of </w:t>
      </w:r>
      <w:r w:rsidRPr="00C07094">
        <w:rPr>
          <w:rFonts w:asciiTheme="majorHAnsi" w:eastAsia="Calibri" w:hAnsiTheme="majorHAnsi" w:cs="Times New Roman"/>
          <w:szCs w:val="22"/>
        </w:rPr>
        <w:t>themselves in</w:t>
      </w:r>
      <w:r w:rsidRPr="00E62B5B">
        <w:rPr>
          <w:rFonts w:asciiTheme="majorHAnsi" w:eastAsia="Calibri" w:hAnsiTheme="majorHAnsi" w:cs="Times New Roman"/>
          <w:b/>
          <w:szCs w:val="22"/>
          <w:u w:val="single"/>
        </w:rPr>
        <w:t xml:space="preserve"> </w:t>
      </w:r>
      <w:r w:rsidRPr="00E62B5B">
        <w:rPr>
          <w:rFonts w:asciiTheme="majorHAnsi" w:eastAsia="Calibri" w:hAnsiTheme="majorHAnsi" w:cs="Times New Roman"/>
          <w:b/>
          <w:szCs w:val="22"/>
          <w:highlight w:val="green"/>
          <w:u w:val="single"/>
        </w:rPr>
        <w:t xml:space="preserve">the future. </w:t>
      </w:r>
      <w:r w:rsidRPr="00E62B5B">
        <w:rPr>
          <w:rFonts w:asciiTheme="majorHAnsi" w:eastAsia="Calibri" w:hAnsiTheme="majorHAnsi" w:cs="Times New Roman"/>
          <w:b/>
          <w:szCs w:val="22"/>
          <w:u w:val="single"/>
        </w:rPr>
        <w:t>Their future self “felt” like somebody else.</w:t>
      </w:r>
      <w:r w:rsidRPr="00C07094">
        <w:rPr>
          <w:rFonts w:asciiTheme="majorHAnsi" w:eastAsia="Calibri" w:hAnsiTheme="majorHAnsi" w:cs="Times New Roman"/>
          <w:szCs w:val="22"/>
        </w:rPr>
        <w:t xml:space="preserve"> In fact, their</w:t>
      </w:r>
      <w:r w:rsidRPr="00E62B5B">
        <w:rPr>
          <w:rFonts w:asciiTheme="majorHAnsi" w:eastAsia="Calibri" w:hAnsiTheme="majorHAnsi" w:cs="Times New Roman"/>
          <w:b/>
          <w:szCs w:val="22"/>
          <w:u w:val="single"/>
        </w:rPr>
        <w:t xml:space="preserve"> </w:t>
      </w:r>
      <w:r w:rsidRPr="00E62B5B">
        <w:rPr>
          <w:rFonts w:asciiTheme="majorHAnsi" w:eastAsia="Calibri" w:hAnsiTheme="majorHAnsi" w:cs="Times New Roman"/>
          <w:b/>
          <w:szCs w:val="22"/>
          <w:highlight w:val="green"/>
          <w:u w:val="single"/>
        </w:rPr>
        <w:t xml:space="preserve">neural activity when they described themselves in a decade was </w:t>
      </w:r>
      <w:proofErr w:type="gramStart"/>
      <w:r w:rsidRPr="00E62B5B">
        <w:rPr>
          <w:rFonts w:asciiTheme="majorHAnsi" w:eastAsia="Calibri" w:hAnsiTheme="majorHAnsi" w:cs="Times New Roman"/>
          <w:b/>
          <w:szCs w:val="22"/>
          <w:highlight w:val="green"/>
          <w:u w:val="single"/>
        </w:rPr>
        <w:t>similar to</w:t>
      </w:r>
      <w:proofErr w:type="gramEnd"/>
      <w:r w:rsidRPr="00E62B5B">
        <w:rPr>
          <w:rFonts w:asciiTheme="majorHAnsi" w:eastAsia="Calibri" w:hAnsiTheme="majorHAnsi" w:cs="Times New Roman"/>
          <w:b/>
          <w:szCs w:val="22"/>
          <w:highlight w:val="green"/>
          <w:u w:val="single"/>
        </w:rPr>
        <w:t xml:space="preserve"> </w:t>
      </w:r>
      <w:r w:rsidRPr="00C07094">
        <w:rPr>
          <w:rFonts w:asciiTheme="majorHAnsi" w:eastAsia="Calibri" w:hAnsiTheme="majorHAnsi" w:cs="Times New Roman"/>
          <w:szCs w:val="22"/>
        </w:rPr>
        <w:t>that</w:t>
      </w:r>
      <w:r w:rsidRPr="00E62B5B">
        <w:rPr>
          <w:rFonts w:asciiTheme="majorHAnsi" w:eastAsia="Calibri" w:hAnsiTheme="majorHAnsi" w:cs="Times New Roman"/>
          <w:b/>
          <w:szCs w:val="22"/>
          <w:highlight w:val="green"/>
          <w:u w:val="single"/>
        </w:rPr>
        <w:t xml:space="preserve"> when they described Matt Damon</w:t>
      </w:r>
      <w:r w:rsidRPr="00C07094">
        <w:rPr>
          <w:rFonts w:asciiTheme="majorHAnsi" w:eastAsia="Calibri" w:hAnsiTheme="majorHAnsi" w:cs="Times New Roman"/>
          <w:szCs w:val="22"/>
          <w:highlight w:val="green"/>
        </w:rPr>
        <w:t xml:space="preserve"> </w:t>
      </w:r>
      <w:r w:rsidRPr="00C07094">
        <w:rPr>
          <w:rFonts w:asciiTheme="majorHAnsi" w:eastAsia="Calibri" w:hAnsiTheme="majorHAnsi" w:cs="Times New Roman"/>
          <w:szCs w:val="22"/>
        </w:rPr>
        <w:t xml:space="preserve">or Natalie Portman. And subjects whose brain activity changed the most when they spoke about their future selves were the least likely to favor large long-term financial gains over small immediate ones. Emily </w:t>
      </w:r>
      <w:r w:rsidRPr="00E62B5B">
        <w:rPr>
          <w:rFonts w:asciiTheme="majorHAnsi" w:eastAsia="Calibri" w:hAnsiTheme="majorHAnsi" w:cs="Times New Roman"/>
          <w:b/>
          <w:szCs w:val="22"/>
          <w:u w:val="single"/>
        </w:rPr>
        <w:t>Pronin</w:t>
      </w:r>
      <w:r w:rsidRPr="00C07094">
        <w:rPr>
          <w:rFonts w:asciiTheme="majorHAnsi" w:eastAsia="Calibri" w:hAnsiTheme="majorHAnsi" w:cs="Times New Roman"/>
          <w:szCs w:val="22"/>
        </w:rPr>
        <w:t xml:space="preserve">, a psychologist at Princeton, has </w:t>
      </w:r>
      <w:r w:rsidRPr="00E62B5B">
        <w:rPr>
          <w:rFonts w:asciiTheme="majorHAnsi" w:eastAsia="Calibri" w:hAnsiTheme="majorHAnsi" w:cs="Times New Roman"/>
          <w:b/>
          <w:szCs w:val="22"/>
          <w:u w:val="single"/>
        </w:rPr>
        <w:t xml:space="preserve">come to similar conclusions in her research. </w:t>
      </w:r>
      <w:r w:rsidRPr="00C07094">
        <w:rPr>
          <w:rFonts w:asciiTheme="majorHAnsi" w:eastAsia="Calibri" w:hAnsiTheme="majorHAnsi" w:cs="Times New Roman"/>
          <w:szCs w:val="22"/>
        </w:rPr>
        <w:t xml:space="preserve">In a 2008 study, Pronin and her team told college students that they were taking part in an experiment on disgust that required drinking a concoction made of ketchup and soy sauce. The more they, their future selves, or other students consumed, they were told, the greater the benefit to science. </w:t>
      </w:r>
      <w:r w:rsidRPr="00E62B5B">
        <w:rPr>
          <w:rFonts w:asciiTheme="majorHAnsi" w:eastAsia="Calibri" w:hAnsiTheme="majorHAnsi" w:cs="Times New Roman"/>
          <w:b/>
          <w:szCs w:val="22"/>
          <w:u w:val="single"/>
        </w:rPr>
        <w:t>Students who were told they’d have to down the distasteful quaff that day committed to consuming two tablespoons.</w:t>
      </w:r>
      <w:r w:rsidRPr="00C07094">
        <w:rPr>
          <w:rFonts w:asciiTheme="majorHAnsi" w:eastAsia="Calibri" w:hAnsiTheme="majorHAnsi" w:cs="Times New Roman"/>
          <w:szCs w:val="22"/>
        </w:rPr>
        <w:t xml:space="preserve"> But </w:t>
      </w:r>
      <w:r w:rsidRPr="00E62B5B">
        <w:rPr>
          <w:rFonts w:asciiTheme="majorHAnsi" w:eastAsia="Calibri" w:hAnsiTheme="majorHAnsi" w:cs="Times New Roman"/>
          <w:b/>
          <w:szCs w:val="22"/>
          <w:u w:val="single"/>
        </w:rPr>
        <w:t>those that were committing their future selves</w:t>
      </w:r>
      <w:r w:rsidRPr="00C07094">
        <w:rPr>
          <w:rFonts w:asciiTheme="majorHAnsi" w:eastAsia="Calibri" w:hAnsiTheme="majorHAnsi" w:cs="Times New Roman"/>
          <w:szCs w:val="22"/>
        </w:rPr>
        <w:t xml:space="preserve"> (the following semester) </w:t>
      </w:r>
      <w:r w:rsidRPr="00E62B5B">
        <w:rPr>
          <w:rFonts w:asciiTheme="majorHAnsi" w:eastAsia="Calibri" w:hAnsiTheme="majorHAnsi" w:cs="Times New Roman"/>
          <w:b/>
          <w:szCs w:val="22"/>
          <w:u w:val="single"/>
        </w:rPr>
        <w:t>or other students to participate agreed to guzzle</w:t>
      </w:r>
      <w:r w:rsidRPr="00C07094">
        <w:rPr>
          <w:rFonts w:asciiTheme="majorHAnsi" w:eastAsia="Calibri" w:hAnsiTheme="majorHAnsi" w:cs="Times New Roman"/>
          <w:szCs w:val="22"/>
        </w:rPr>
        <w:t xml:space="preserve"> an average of </w:t>
      </w:r>
      <w:r w:rsidRPr="00E62B5B">
        <w:rPr>
          <w:rFonts w:asciiTheme="majorHAnsi" w:eastAsia="Calibri" w:hAnsiTheme="majorHAnsi" w:cs="Times New Roman"/>
          <w:b/>
          <w:szCs w:val="22"/>
          <w:u w:val="single"/>
        </w:rPr>
        <w:t>half a cup.</w:t>
      </w:r>
      <w:r w:rsidRPr="00C07094">
        <w:rPr>
          <w:rFonts w:asciiTheme="majorHAnsi" w:eastAsia="Calibri" w:hAnsiTheme="majorHAnsi" w:cs="Times New Roman"/>
          <w:szCs w:val="22"/>
        </w:rPr>
        <w:t xml:space="preserve"> </w:t>
      </w:r>
      <w:r w:rsidRPr="00E62B5B">
        <w:rPr>
          <w:rFonts w:asciiTheme="majorHAnsi" w:eastAsia="Calibri" w:hAnsiTheme="majorHAnsi" w:cs="Times New Roman"/>
          <w:b/>
          <w:szCs w:val="22"/>
          <w:u w:val="single"/>
        </w:rPr>
        <w:t>We think of our future selves</w:t>
      </w:r>
      <w:r w:rsidRPr="00C07094">
        <w:rPr>
          <w:rFonts w:asciiTheme="majorHAnsi" w:eastAsia="Calibri" w:hAnsiTheme="majorHAnsi" w:cs="Times New Roman"/>
          <w:szCs w:val="22"/>
        </w:rPr>
        <w:t xml:space="preserve">, says Pronin, </w:t>
      </w:r>
      <w:r w:rsidRPr="00E62B5B">
        <w:rPr>
          <w:rFonts w:asciiTheme="majorHAnsi" w:eastAsia="Calibri" w:hAnsiTheme="majorHAnsi" w:cs="Times New Roman"/>
          <w:b/>
          <w:szCs w:val="22"/>
          <w:u w:val="single"/>
        </w:rPr>
        <w:t>like we think of others: in the third person. The disconnect between our present and time-shifted selves has real implications for how we make decisions.</w:t>
      </w:r>
      <w:r w:rsidRPr="00C07094">
        <w:rPr>
          <w:rFonts w:asciiTheme="majorHAnsi" w:eastAsia="Calibri" w:hAnsiTheme="majorHAnsi" w:cs="Times New Roman"/>
          <w:szCs w:val="22"/>
        </w:rPr>
        <w:t xml:space="preserve"> We might choose to </w:t>
      </w:r>
      <w:proofErr w:type="gramStart"/>
      <w:r w:rsidRPr="00C07094">
        <w:rPr>
          <w:rFonts w:asciiTheme="majorHAnsi" w:eastAsia="Calibri" w:hAnsiTheme="majorHAnsi" w:cs="Times New Roman"/>
          <w:szCs w:val="22"/>
        </w:rPr>
        <w:t>procrastinate, and</w:t>
      </w:r>
      <w:proofErr w:type="gramEnd"/>
      <w:r w:rsidRPr="00C07094">
        <w:rPr>
          <w:rFonts w:asciiTheme="majorHAnsi" w:eastAsia="Calibri" w:hAnsiTheme="majorHAnsi" w:cs="Times New Roman"/>
          <w:szCs w:val="22"/>
        </w:rPr>
        <w:t xml:space="preserve"> let some other version of our self deal with problems or chores. Or, as in the case of Parfit’s smoking boy, we can focus on that version of our self that derives </w:t>
      </w:r>
      <w:proofErr w:type="gramStart"/>
      <w:r w:rsidRPr="00C07094">
        <w:rPr>
          <w:rFonts w:asciiTheme="majorHAnsi" w:eastAsia="Calibri" w:hAnsiTheme="majorHAnsi" w:cs="Times New Roman"/>
          <w:szCs w:val="22"/>
        </w:rPr>
        <w:t>pleasure, and</w:t>
      </w:r>
      <w:proofErr w:type="gramEnd"/>
      <w:r w:rsidRPr="00C07094">
        <w:rPr>
          <w:rFonts w:asciiTheme="majorHAnsi" w:eastAsia="Calibri" w:hAnsiTheme="majorHAnsi" w:cs="Times New Roman"/>
          <w:szCs w:val="22"/>
        </w:rPr>
        <w:t xml:space="preserve"> ignore the one that pays the price. But if procrastination or irresponsibility can derive from a poor connection to your future self, strengthening this connection may prove to be an effective remedy. This is exactly the tactic that some researchers are taking. Anne Wilson, a psychologist at Wilfrid Laurier University in Canada, has manipulated people’s perception of time by presenting participants with timelines scaled to make an upcoming event, such as a paper due date, seem either very close or far off. “Using a longer timeline makes people feel more connected to their future selves,” says Wilson. That, in turn, spurred students to finish their assignment earlier, saving their end-of-semester self the stress of banging it out at the last minute. We think of our future selves, says Pronin, like we think of others: in the third person. Hershfield has taken a more high-tech approach. Inspired </w:t>
      </w:r>
      <w:proofErr w:type="gramStart"/>
      <w:r w:rsidRPr="00C07094">
        <w:rPr>
          <w:rFonts w:asciiTheme="majorHAnsi" w:eastAsia="Calibri" w:hAnsiTheme="majorHAnsi" w:cs="Times New Roman"/>
          <w:szCs w:val="22"/>
        </w:rPr>
        <w:t>by the use of</w:t>
      </w:r>
      <w:proofErr w:type="gramEnd"/>
      <w:r w:rsidRPr="00C07094">
        <w:rPr>
          <w:rFonts w:asciiTheme="majorHAnsi" w:eastAsia="Calibri" w:hAnsiTheme="majorHAnsi" w:cs="Times New Roman"/>
          <w:szCs w:val="22"/>
        </w:rPr>
        <w:t xml:space="preserve"> images to spur charitable donations, he and colleagues took subjects into a virtual reality room and asked them to look into a mirror. The subjects saw either their current self, or a digitally aged image of themselves (see the figure, Digital Old Age). When they exited the room, they were asked how they’d spend $1,000. Those exposed to the aged photo said they’d put twice as much into a retirement account as those who saw themselves unaged. This might be important news for parts of the finance industry. Insurance giant Allianz is funding a pilot project in the midwest in which Hershfield’s team will show state employees their aged faces when they make pension allocations. Merrill Edge, the online discount unit of Bank of America Merrill Lynch, has taken this approach online, with a service called Face Retirement. Each decade-jumping image is accompanied by startling cost-of-living projections and suggestions to invest in your golden years. Hershfield is currently investigating whether morphed images can help people lose weight. Of course, the way we treat our future self is not necessarily negative: </w:t>
      </w:r>
      <w:r w:rsidRPr="00E62B5B">
        <w:rPr>
          <w:rFonts w:asciiTheme="majorHAnsi" w:eastAsia="Calibri" w:hAnsiTheme="majorHAnsi" w:cs="Times New Roman"/>
          <w:b/>
          <w:iCs/>
          <w:szCs w:val="22"/>
          <w:highlight w:val="green"/>
          <w:u w:val="single"/>
          <w:bdr w:val="single" w:sz="18" w:space="0" w:color="auto"/>
        </w:rPr>
        <w:t xml:space="preserve">Since we think of our future self as someone else, our </w:t>
      </w:r>
      <w:r w:rsidRPr="00C07094">
        <w:rPr>
          <w:rFonts w:asciiTheme="majorHAnsi" w:eastAsia="Calibri" w:hAnsiTheme="majorHAnsi" w:cs="Times New Roman"/>
          <w:szCs w:val="22"/>
        </w:rPr>
        <w:t xml:space="preserve">own </w:t>
      </w:r>
      <w:r w:rsidRPr="00E62B5B">
        <w:rPr>
          <w:rFonts w:asciiTheme="majorHAnsi" w:eastAsia="Calibri" w:hAnsiTheme="majorHAnsi" w:cs="Times New Roman"/>
          <w:b/>
          <w:iCs/>
          <w:szCs w:val="22"/>
          <w:highlight w:val="green"/>
          <w:u w:val="single"/>
          <w:bdr w:val="single" w:sz="18" w:space="0" w:color="auto"/>
        </w:rPr>
        <w:t xml:space="preserve">decision making reflects how we treat other people. </w:t>
      </w:r>
      <w:r w:rsidRPr="00C07094">
        <w:rPr>
          <w:rFonts w:asciiTheme="majorHAnsi" w:eastAsia="Calibri" w:hAnsiTheme="majorHAnsi" w:cs="Times New Roman"/>
          <w:szCs w:val="22"/>
        </w:rPr>
        <w:t xml:space="preserve">Where Parfit’s smoking boy endangers the health of his future self with nary a thought, others might act differently. “The thing is, </w:t>
      </w:r>
      <w:r w:rsidRPr="00E62B5B">
        <w:rPr>
          <w:rFonts w:asciiTheme="majorHAnsi" w:eastAsia="Calibri" w:hAnsiTheme="majorHAnsi" w:cs="Times New Roman"/>
          <w:b/>
          <w:szCs w:val="22"/>
          <w:u w:val="single"/>
        </w:rPr>
        <w:t>we make sacrifices for people all the time</w:t>
      </w:r>
      <w:r w:rsidRPr="00C07094">
        <w:rPr>
          <w:rFonts w:asciiTheme="majorHAnsi" w:eastAsia="Calibri" w:hAnsiTheme="majorHAnsi" w:cs="Times New Roman"/>
          <w:szCs w:val="22"/>
        </w:rPr>
        <w:t xml:space="preserve">,” says </w:t>
      </w:r>
      <w:r w:rsidRPr="00C07094">
        <w:rPr>
          <w:rFonts w:asciiTheme="majorHAnsi" w:eastAsia="Calibri" w:hAnsiTheme="majorHAnsi" w:cs="Times New Roman"/>
          <w:szCs w:val="22"/>
        </w:rPr>
        <w:lastRenderedPageBreak/>
        <w:t xml:space="preserve">Hershfield. “In relationships, in marriages.” The silver lining of our dissociation from our future self, then, is that </w:t>
      </w:r>
      <w:r w:rsidRPr="00E62B5B">
        <w:rPr>
          <w:rFonts w:asciiTheme="majorHAnsi" w:eastAsia="Calibri" w:hAnsiTheme="majorHAnsi" w:cs="Times New Roman"/>
          <w:b/>
          <w:szCs w:val="22"/>
          <w:u w:val="single"/>
        </w:rPr>
        <w:t>it is a</w:t>
      </w:r>
      <w:r w:rsidRPr="00C07094">
        <w:rPr>
          <w:rFonts w:asciiTheme="majorHAnsi" w:eastAsia="Calibri" w:hAnsiTheme="majorHAnsi" w:cs="Times New Roman"/>
          <w:szCs w:val="22"/>
        </w:rPr>
        <w:t xml:space="preserve">nother </w:t>
      </w:r>
      <w:r w:rsidRPr="00E62B5B">
        <w:rPr>
          <w:rFonts w:asciiTheme="majorHAnsi" w:eastAsia="Calibri" w:hAnsiTheme="majorHAnsi" w:cs="Times New Roman"/>
          <w:b/>
          <w:szCs w:val="22"/>
          <w:u w:val="single"/>
        </w:rPr>
        <w:t xml:space="preserve">reason to </w:t>
      </w:r>
      <w:r w:rsidRPr="00C07094">
        <w:rPr>
          <w:rFonts w:asciiTheme="majorHAnsi" w:eastAsia="Calibri" w:hAnsiTheme="majorHAnsi" w:cs="Times New Roman"/>
          <w:szCs w:val="22"/>
        </w:rPr>
        <w:t>practice</w:t>
      </w:r>
      <w:r w:rsidRPr="00E62B5B">
        <w:rPr>
          <w:rFonts w:asciiTheme="majorHAnsi" w:eastAsia="Calibri" w:hAnsiTheme="majorHAnsi" w:cs="Times New Roman"/>
          <w:b/>
          <w:szCs w:val="22"/>
          <w:u w:val="single"/>
        </w:rPr>
        <w:t xml:space="preserve"> be</w:t>
      </w:r>
      <w:r w:rsidRPr="00C07094">
        <w:rPr>
          <w:rFonts w:asciiTheme="majorHAnsi" w:eastAsia="Calibri" w:hAnsiTheme="majorHAnsi" w:cs="Times New Roman"/>
          <w:szCs w:val="22"/>
        </w:rPr>
        <w:t xml:space="preserve">ing </w:t>
      </w:r>
      <w:r w:rsidRPr="00E62B5B">
        <w:rPr>
          <w:rFonts w:asciiTheme="majorHAnsi" w:eastAsia="Calibri" w:hAnsiTheme="majorHAnsi" w:cs="Times New Roman"/>
          <w:b/>
          <w:szCs w:val="22"/>
          <w:u w:val="single"/>
        </w:rPr>
        <w:t>good to others. One of them might be you</w:t>
      </w:r>
      <w:r w:rsidRPr="00C07094">
        <w:rPr>
          <w:rFonts w:asciiTheme="majorHAnsi" w:eastAsia="Calibri" w:hAnsiTheme="majorHAnsi" w:cs="Times New Roman"/>
          <w:szCs w:val="22"/>
        </w:rPr>
        <w:br/>
      </w:r>
    </w:p>
    <w:p w14:paraId="47E6991A" w14:textId="77777777" w:rsidR="00510854" w:rsidRPr="00A355C6" w:rsidRDefault="00510854" w:rsidP="00510854">
      <w:pPr>
        <w:rPr>
          <w:color w:val="000000" w:themeColor="text1"/>
        </w:rPr>
      </w:pPr>
    </w:p>
    <w:p w14:paraId="748C455F" w14:textId="77777777" w:rsidR="00510854" w:rsidRPr="00A355C6" w:rsidRDefault="00510854" w:rsidP="0051085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44E3FED" w14:textId="77777777" w:rsidR="00510854" w:rsidRPr="00A355C6" w:rsidRDefault="00510854" w:rsidP="00510854">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08F74F07" w14:textId="77777777" w:rsidR="00510854" w:rsidRDefault="00510854" w:rsidP="00510854">
      <w:pPr>
        <w:pStyle w:val="Heading2"/>
      </w:pPr>
      <w:r>
        <w:lastRenderedPageBreak/>
        <w:t>1NC</w:t>
      </w:r>
    </w:p>
    <w:p w14:paraId="129F708D" w14:textId="77777777" w:rsidR="00510854" w:rsidRDefault="00510854" w:rsidP="00510854">
      <w:pPr>
        <w:pStyle w:val="Heading3"/>
      </w:pPr>
      <w:r>
        <w:lastRenderedPageBreak/>
        <w:t xml:space="preserve">1NC – Off </w:t>
      </w:r>
    </w:p>
    <w:p w14:paraId="09AD7CC2" w14:textId="77777777" w:rsidR="00510854" w:rsidRPr="00221625" w:rsidRDefault="00510854" w:rsidP="00510854">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5F97E668" w14:textId="77777777" w:rsidR="00510854" w:rsidRPr="0009531B" w:rsidRDefault="00510854" w:rsidP="00510854">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616F0C01" w14:textId="77777777" w:rsidR="00510854" w:rsidRPr="0009531B" w:rsidRDefault="00510854" w:rsidP="00510854">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7C2C759A" w14:textId="77777777" w:rsidR="00510854" w:rsidRPr="00B554F6" w:rsidRDefault="00510854" w:rsidP="00510854">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3131950E" w14:textId="77777777" w:rsidR="00510854" w:rsidRDefault="00510854" w:rsidP="00510854">
      <w:pPr>
        <w:pStyle w:val="Heading4"/>
      </w:pPr>
      <w:r>
        <w:t xml:space="preserve">Appropriation of outer space” by private entities refers to the exercise of exclusive control of space. </w:t>
      </w:r>
    </w:p>
    <w:p w14:paraId="56300982" w14:textId="77777777" w:rsidR="00510854" w:rsidRPr="00932A50" w:rsidRDefault="00510854" w:rsidP="00510854">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0BE9AEC0" w14:textId="77777777" w:rsidR="00510854" w:rsidRPr="00315C09" w:rsidRDefault="00510854" w:rsidP="00510854">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EE1AC28" w14:textId="77777777" w:rsidR="00510854" w:rsidRDefault="00510854" w:rsidP="00510854">
      <w:pPr>
        <w:pStyle w:val="Heading4"/>
      </w:pPr>
      <w:r>
        <w:t>Outer Space is considered anything that sits above the Earth’s atmosphere</w:t>
      </w:r>
    </w:p>
    <w:p w14:paraId="52963B0B" w14:textId="77777777" w:rsidR="00510854" w:rsidRPr="00A80554" w:rsidRDefault="00510854" w:rsidP="00510854">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6863FDE5" w14:textId="77777777" w:rsidR="00510854" w:rsidRPr="00A80554" w:rsidRDefault="00510854" w:rsidP="00510854">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w:t>
      </w:r>
      <w:r w:rsidRPr="00A80554">
        <w:rPr>
          <w:rStyle w:val="StyleUnderline"/>
        </w:rPr>
        <w:lastRenderedPageBreak/>
        <w:t xml:space="preserve">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w:t>
      </w:r>
      <w:proofErr w:type="gramStart"/>
      <w:r w:rsidRPr="00A80554">
        <w:rPr>
          <w:rStyle w:val="StyleUnderline"/>
          <w:highlight w:val="green"/>
        </w:rPr>
        <w:t>ends</w:t>
      </w:r>
      <w:proofErr w:type="gramEnd"/>
      <w:r w:rsidRPr="00A80554">
        <w:rPr>
          <w:rStyle w:val="StyleUnderline"/>
          <w:highlight w:val="green"/>
        </w:rPr>
        <w:t xml:space="preserve"> and </w:t>
      </w:r>
      <w:r w:rsidRPr="00A80554">
        <w:rPr>
          <w:rStyle w:val="Emphasis"/>
          <w:highlight w:val="green"/>
        </w:rPr>
        <w:t>outer space begins</w:t>
      </w:r>
      <w:r w:rsidRPr="00A80554">
        <w:rPr>
          <w:rStyle w:val="StyleUnderline"/>
        </w:rPr>
        <w:t>.</w:t>
      </w:r>
    </w:p>
    <w:p w14:paraId="5F101F6B" w14:textId="77777777" w:rsidR="00510854" w:rsidRPr="00D935B8" w:rsidRDefault="00510854" w:rsidP="00510854">
      <w:pPr>
        <w:pStyle w:val="Heading4"/>
      </w:pPr>
      <w:r>
        <w:t>Private entities are non-governmental corporations</w:t>
      </w:r>
    </w:p>
    <w:p w14:paraId="089234ED" w14:textId="77777777" w:rsidR="00510854" w:rsidRDefault="00510854" w:rsidP="00510854">
      <w:pPr>
        <w:rPr>
          <w:rStyle w:val="Hyperlink"/>
        </w:rPr>
      </w:pPr>
      <w:r w:rsidRPr="00D935B8">
        <w:rPr>
          <w:rStyle w:val="Style13ptBold"/>
        </w:rPr>
        <w:t>UpCounsel ND</w:t>
      </w:r>
      <w:r w:rsidRPr="00D935B8">
        <w:t xml:space="preserve"> </w:t>
      </w:r>
      <w:r>
        <w:t>[(</w:t>
      </w:r>
      <w:r w:rsidRPr="00D935B8">
        <w:t xml:space="preserve">UpCounsel is an interactive online service that makes it faster and easier for businesses to find and hire legal help solely based on their preferences. </w:t>
      </w:r>
      <w:r>
        <w:t>“</w:t>
      </w:r>
      <w:r w:rsidRPr="00D935B8">
        <w:t>Private Entity: Everything You Need to Know</w:t>
      </w:r>
      <w:r>
        <w:t xml:space="preserve">”, </w:t>
      </w:r>
      <w:r w:rsidRPr="00D935B8">
        <w:t>UpCounsel</w:t>
      </w:r>
      <w:r>
        <w:t xml:space="preserve">, </w:t>
      </w:r>
      <w:r w:rsidRPr="00D935B8">
        <w:t>https://www.upcounsel.com/private-entity#importance-of-private-entities</w:t>
      </w:r>
      <w:r>
        <w:rPr>
          <w:rStyle w:val="Hyperlink"/>
        </w:rPr>
        <w:t>, No Date] SS</w:t>
      </w:r>
    </w:p>
    <w:p w14:paraId="6C050E89" w14:textId="77777777" w:rsidR="00510854" w:rsidRDefault="00510854" w:rsidP="00510854">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190B7E94" w14:textId="77777777" w:rsidR="00510854" w:rsidRDefault="00510854" w:rsidP="00510854">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6903C150" w14:textId="77777777" w:rsidR="00510854" w:rsidRPr="00BA0CFC" w:rsidRDefault="00510854" w:rsidP="00510854">
      <w:pPr>
        <w:pStyle w:val="Heading4"/>
      </w:pPr>
      <w:r>
        <w:t>Unjust means unfair or characterized by injustice</w:t>
      </w:r>
    </w:p>
    <w:p w14:paraId="501C1A30" w14:textId="77777777" w:rsidR="00510854" w:rsidRPr="00220287" w:rsidRDefault="00510854" w:rsidP="00510854">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proofErr w:type="gramStart"/>
      <w:r>
        <w:t>)</w:t>
      </w:r>
      <w:r w:rsidRPr="00466B57">
        <w:t>,</w:t>
      </w:r>
      <w:r>
        <w:t>“</w:t>
      </w:r>
      <w:proofErr w:type="gramEnd"/>
      <w:r>
        <w:t xml:space="preserve">unjust”, </w:t>
      </w:r>
      <w:r w:rsidRPr="00BA0CFC">
        <w:t>https://www.merriam-webster.com/dictionary/unjust</w:t>
      </w:r>
      <w:r>
        <w:t>, No Date] SS</w:t>
      </w:r>
    </w:p>
    <w:p w14:paraId="61259481" w14:textId="77777777" w:rsidR="00510854" w:rsidRPr="00220287" w:rsidRDefault="00510854" w:rsidP="00510854">
      <w:pPr>
        <w:rPr>
          <w:rStyle w:val="StyleUnderline"/>
        </w:rPr>
      </w:pPr>
      <w:r w:rsidRPr="00220287">
        <w:rPr>
          <w:rStyle w:val="StyleUnderline"/>
        </w:rPr>
        <w:t>Definition of unjust</w:t>
      </w:r>
    </w:p>
    <w:p w14:paraId="79BEF65F" w14:textId="77777777" w:rsidR="00510854" w:rsidRDefault="00510854" w:rsidP="00510854">
      <w:pPr>
        <w:rPr>
          <w:rStyle w:val="StyleUnderline"/>
        </w:rPr>
      </w:pPr>
      <w:r>
        <w:t>1</w:t>
      </w:r>
      <w:r w:rsidRPr="00BA0CFC">
        <w:rPr>
          <w:rStyle w:val="StyleUnderline"/>
          <w:highlight w:val="green"/>
        </w:rPr>
        <w:t xml:space="preserve">: characterized by </w:t>
      </w:r>
      <w:proofErr w:type="gramStart"/>
      <w:r w:rsidRPr="00BA0CFC">
        <w:rPr>
          <w:rStyle w:val="Emphasis"/>
          <w:highlight w:val="green"/>
        </w:rPr>
        <w:t>injustice</w:t>
      </w:r>
      <w:r w:rsidRPr="00BA0CFC">
        <w:rPr>
          <w:highlight w:val="green"/>
        </w:rPr>
        <w:t xml:space="preserve"> :</w:t>
      </w:r>
      <w:proofErr w:type="gramEnd"/>
      <w:r w:rsidRPr="00BA0CFC">
        <w:rPr>
          <w:highlight w:val="green"/>
        </w:rPr>
        <w:t xml:space="preserve"> </w:t>
      </w:r>
      <w:r w:rsidRPr="00BA0CFC">
        <w:rPr>
          <w:rStyle w:val="StyleUnderline"/>
          <w:highlight w:val="green"/>
        </w:rPr>
        <w:t>UNFAIR</w:t>
      </w:r>
    </w:p>
    <w:p w14:paraId="2DFE8EBA" w14:textId="77777777" w:rsidR="00510854" w:rsidRDefault="00510854" w:rsidP="00510854"/>
    <w:p w14:paraId="19B644EC" w14:textId="77777777" w:rsidR="00510854" w:rsidRDefault="00510854" w:rsidP="00510854">
      <w:pPr>
        <w:pStyle w:val="Heading4"/>
      </w:pPr>
      <w:r>
        <w:lastRenderedPageBreak/>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007ED2ED" w14:textId="77777777" w:rsidR="00510854" w:rsidRDefault="00510854" w:rsidP="00510854">
      <w:pPr>
        <w:pStyle w:val="Heading4"/>
        <w:numPr>
          <w:ilvl w:val="0"/>
          <w:numId w:val="14"/>
        </w:numPr>
        <w:tabs>
          <w:tab w:val="num" w:pos="360"/>
        </w:tabs>
        <w:ind w:left="0" w:firstLine="0"/>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1C6E82A0" w14:textId="77777777" w:rsidR="00510854" w:rsidRPr="002B503D" w:rsidRDefault="00510854" w:rsidP="00510854">
      <w:pPr>
        <w:pStyle w:val="Heading4"/>
        <w:numPr>
          <w:ilvl w:val="0"/>
          <w:numId w:val="14"/>
        </w:numPr>
        <w:tabs>
          <w:tab w:val="num" w:pos="360"/>
        </w:tabs>
        <w:ind w:left="0" w:firstLine="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5695F444" w14:textId="77777777" w:rsidR="00510854" w:rsidRPr="00B073BF" w:rsidRDefault="00510854" w:rsidP="00510854">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t xml:space="preserve">. </w:t>
      </w:r>
      <w:r>
        <w:rPr>
          <w:rFonts w:asciiTheme="majorHAnsi" w:hAnsiTheme="majorHAnsi" w:cstheme="majorHAnsi"/>
        </w:rPr>
        <w:br/>
      </w:r>
    </w:p>
    <w:p w14:paraId="51C8A643" w14:textId="77777777" w:rsidR="00510854" w:rsidRDefault="00510854" w:rsidP="00510854">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199F3A80" w14:textId="77777777" w:rsidR="00510854" w:rsidRDefault="00510854" w:rsidP="00510854"/>
    <w:p w14:paraId="0C93F208" w14:textId="77777777" w:rsidR="00510854" w:rsidRPr="00D8335B" w:rsidRDefault="00510854" w:rsidP="00510854">
      <w:pPr>
        <w:pStyle w:val="Heading4"/>
      </w:pPr>
      <w:r>
        <w:t>The ROB is to vote for the better debater.</w:t>
      </w:r>
    </w:p>
    <w:p w14:paraId="22B8D2DB" w14:textId="77777777" w:rsidR="00510854" w:rsidRPr="00F57A06" w:rsidRDefault="00510854" w:rsidP="00510854"/>
    <w:p w14:paraId="277DED02" w14:textId="77777777" w:rsidR="00510854" w:rsidRPr="00221625" w:rsidRDefault="00510854" w:rsidP="00510854">
      <w:pPr>
        <w:pStyle w:val="Heading4"/>
        <w:rPr>
          <w:rFonts w:asciiTheme="majorHAnsi" w:hAnsiTheme="majorHAnsi" w:cstheme="majorHAnsi"/>
        </w:rPr>
      </w:pPr>
      <w:r w:rsidRPr="00221625">
        <w:rPr>
          <w:rFonts w:asciiTheme="majorHAnsi" w:hAnsiTheme="majorHAnsi" w:cstheme="majorHAnsi"/>
        </w:rPr>
        <w:t xml:space="preserve">A topical version of the aff solves most of their offense – </w:t>
      </w:r>
    </w:p>
    <w:p w14:paraId="24FA2A37" w14:textId="77777777" w:rsidR="00510854" w:rsidRDefault="00510854" w:rsidP="00510854">
      <w:pPr>
        <w:pStyle w:val="Heading4"/>
        <w:rPr>
          <w:rFonts w:asciiTheme="majorHAnsi" w:hAnsiTheme="majorHAnsi" w:cstheme="majorHAnsi"/>
        </w:rPr>
      </w:pPr>
      <w:r w:rsidRPr="00221625">
        <w:rPr>
          <w:rFonts w:asciiTheme="majorHAnsi" w:hAnsiTheme="majorHAnsi" w:cstheme="majorHAnsi"/>
        </w:rPr>
        <w:t xml:space="preserve">Use sufficiency framing when evaluating the TVA debate – solvency deficits are </w:t>
      </w:r>
      <w:r w:rsidRPr="00221625">
        <w:rPr>
          <w:rFonts w:asciiTheme="majorHAnsi" w:hAnsiTheme="majorHAnsi" w:cstheme="majorHAnsi"/>
          <w:u w:val="single"/>
        </w:rPr>
        <w:t>negative ground</w:t>
      </w:r>
      <w:r w:rsidRPr="00221625">
        <w:rPr>
          <w:rFonts w:asciiTheme="majorHAnsi" w:hAnsiTheme="majorHAnsi" w:cstheme="majorHAnsi"/>
        </w:rPr>
        <w:t xml:space="preserve"> and prove the aff is a </w:t>
      </w:r>
      <w:r w:rsidRPr="00221625">
        <w:rPr>
          <w:rFonts w:asciiTheme="majorHAnsi" w:hAnsiTheme="majorHAnsi" w:cstheme="majorHAnsi"/>
          <w:u w:val="single"/>
        </w:rPr>
        <w:t>fair</w:t>
      </w:r>
      <w:r w:rsidRPr="00221625">
        <w:rPr>
          <w:rFonts w:asciiTheme="majorHAnsi" w:hAnsiTheme="majorHAnsi" w:cstheme="majorHAnsi"/>
        </w:rPr>
        <w:t xml:space="preserve"> and </w:t>
      </w:r>
      <w:r w:rsidRPr="00221625">
        <w:rPr>
          <w:rFonts w:asciiTheme="majorHAnsi" w:hAnsiTheme="majorHAnsi" w:cstheme="majorHAnsi"/>
          <w:u w:val="single"/>
        </w:rPr>
        <w:t>contestable</w:t>
      </w:r>
      <w:r w:rsidRPr="00221625">
        <w:rPr>
          <w:rFonts w:asciiTheme="majorHAnsi" w:hAnsiTheme="majorHAnsi" w:cstheme="majorHAnsi"/>
        </w:rPr>
        <w:t xml:space="preserve"> position </w:t>
      </w:r>
    </w:p>
    <w:p w14:paraId="2C323435" w14:textId="77777777" w:rsidR="00510854" w:rsidRDefault="00510854" w:rsidP="00510854"/>
    <w:p w14:paraId="1D099FE3" w14:textId="77777777" w:rsidR="00510854" w:rsidRPr="00225479" w:rsidRDefault="00510854" w:rsidP="00510854">
      <w:pPr>
        <w:rPr>
          <w:sz w:val="12"/>
        </w:rPr>
      </w:pPr>
      <w:r w:rsidRPr="00225479">
        <w:rPr>
          <w:rStyle w:val="StyleUnderline"/>
        </w:rPr>
        <w:t>defend his power</w:t>
      </w:r>
      <w:r w:rsidRPr="00225479">
        <w:rPr>
          <w:sz w:val="12"/>
        </w:rPr>
        <w:t>," Burton says. "</w:t>
      </w:r>
      <w:r w:rsidRPr="00225479">
        <w:rPr>
          <w:rStyle w:val="Emphasis"/>
          <w:highlight w:val="green"/>
        </w:rPr>
        <w:t>China is becoming a military state</w:t>
      </w:r>
      <w:r w:rsidRPr="00225479">
        <w:rPr>
          <w:sz w:val="12"/>
        </w:rPr>
        <w:t>."</w:t>
      </w:r>
    </w:p>
    <w:p w14:paraId="154777A6" w14:textId="77777777" w:rsidR="00510854" w:rsidRDefault="00510854" w:rsidP="00510854">
      <w:pPr>
        <w:pStyle w:val="Heading3"/>
      </w:pPr>
      <w:r>
        <w:lastRenderedPageBreak/>
        <w:t>Framing</w:t>
      </w:r>
    </w:p>
    <w:p w14:paraId="71C5C6E9" w14:textId="77777777" w:rsidR="00510854" w:rsidRDefault="00510854" w:rsidP="00510854">
      <w:pPr>
        <w:pStyle w:val="Heading4"/>
      </w:pPr>
      <w:r>
        <w:t>“Unjust” is indistinct from “immoral”</w:t>
      </w:r>
      <w:r>
        <w:softHyphen/>
        <w:t xml:space="preserve">—means we </w:t>
      </w:r>
      <w:proofErr w:type="gramStart"/>
      <w:r>
        <w:t>get  our</w:t>
      </w:r>
      <w:proofErr w:type="gramEnd"/>
      <w:r>
        <w:t xml:space="preserve"> framework of morality</w:t>
      </w:r>
    </w:p>
    <w:p w14:paraId="4B6CCDE8" w14:textId="77777777" w:rsidR="00510854" w:rsidRPr="00003033" w:rsidRDefault="00510854" w:rsidP="00510854">
      <w:pPr>
        <w:rPr>
          <w:rStyle w:val="Style13ptBold"/>
        </w:rPr>
      </w:pPr>
      <w:r>
        <w:rPr>
          <w:rStyle w:val="Style13ptBold"/>
        </w:rPr>
        <w:t xml:space="preserve">Oxford n.d. </w:t>
      </w:r>
      <w:r w:rsidRPr="00003033">
        <w:rPr>
          <w:rStyle w:val="Style13ptBold"/>
          <w:b w:val="0"/>
          <w:bCs/>
          <w:sz w:val="16"/>
          <w:szCs w:val="16"/>
        </w:rPr>
        <w:t>[“Unjust,” Oxford English Language] JL</w:t>
      </w:r>
    </w:p>
    <w:p w14:paraId="28242176" w14:textId="77777777" w:rsidR="00510854" w:rsidRDefault="00510854" w:rsidP="00510854">
      <w:pPr>
        <w:rPr>
          <w:sz w:val="12"/>
        </w:rPr>
      </w:pPr>
      <w:r w:rsidRPr="00003033">
        <w:rPr>
          <w:rStyle w:val="StyleUnderline"/>
          <w:highlight w:val="green"/>
        </w:rPr>
        <w:t>not</w:t>
      </w:r>
      <w:r w:rsidRPr="00003033">
        <w:rPr>
          <w:sz w:val="12"/>
        </w:rPr>
        <w:t xml:space="preserve"> based on or behaving according to </w:t>
      </w:r>
      <w:r w:rsidRPr="00003033">
        <w:rPr>
          <w:rStyle w:val="StyleUnderline"/>
          <w:highlight w:val="green"/>
        </w:rPr>
        <w:t xml:space="preserve">what is </w:t>
      </w:r>
      <w:r w:rsidRPr="00003033">
        <w:rPr>
          <w:rStyle w:val="Emphasis"/>
          <w:highlight w:val="green"/>
        </w:rPr>
        <w:t>morally</w:t>
      </w:r>
      <w:r w:rsidRPr="00003033">
        <w:rPr>
          <w:rStyle w:val="StyleUnderline"/>
          <w:highlight w:val="green"/>
        </w:rPr>
        <w:t xml:space="preserve"> right</w:t>
      </w:r>
      <w:r w:rsidRPr="00003033">
        <w:rPr>
          <w:rStyle w:val="StyleUnderline"/>
        </w:rPr>
        <w:t xml:space="preserve"> and fair</w:t>
      </w:r>
      <w:r w:rsidRPr="00003033">
        <w:rPr>
          <w:sz w:val="12"/>
        </w:rPr>
        <w:t>.</w:t>
      </w:r>
    </w:p>
    <w:p w14:paraId="0D248017" w14:textId="77777777" w:rsidR="00510854" w:rsidRDefault="00510854" w:rsidP="00510854">
      <w:pPr>
        <w:autoSpaceDE w:val="0"/>
        <w:autoSpaceDN w:val="0"/>
        <w:adjustRightInd w:val="0"/>
        <w:spacing w:after="0" w:line="240" w:lineRule="auto"/>
        <w:rPr>
          <w:rFonts w:ascii="AppleSystemUIFont" w:hAnsi="AppleSystemUIFont" w:cs="AppleSystemUIFont"/>
          <w:sz w:val="26"/>
          <w:szCs w:val="26"/>
        </w:rPr>
      </w:pPr>
    </w:p>
    <w:p w14:paraId="4C52AC20" w14:textId="77777777" w:rsidR="00510854" w:rsidRDefault="00510854" w:rsidP="00510854">
      <w:pPr>
        <w:autoSpaceDE w:val="0"/>
        <w:autoSpaceDN w:val="0"/>
        <w:adjustRightInd w:val="0"/>
        <w:spacing w:after="0" w:line="240" w:lineRule="auto"/>
        <w:rPr>
          <w:rFonts w:ascii="AppleSystemUIFont" w:hAnsi="AppleSystemUIFont" w:cs="AppleSystemUIFont"/>
          <w:b/>
          <w:bCs/>
          <w:sz w:val="26"/>
          <w:szCs w:val="26"/>
        </w:rPr>
      </w:pPr>
      <w:r>
        <w:rPr>
          <w:rFonts w:ascii="AppleSystemUIFont" w:hAnsi="AppleSystemUIFont" w:cs="AppleSystemUIFont"/>
          <w:b/>
          <w:bCs/>
          <w:sz w:val="26"/>
          <w:szCs w:val="26"/>
        </w:rPr>
        <w:t xml:space="preserve">ROB is to vote for the better debater – anything else is arbitrary, self–serving, and impact justified – they haven’t justified how debate shapes subject formation – it doesn’t – the role of </w:t>
      </w:r>
      <w:r>
        <w:rPr>
          <w:rFonts w:ascii="AppleSystemUIFont" w:hAnsi="AppleSystemUIFont" w:cs="AppleSystemUIFont"/>
          <w:b/>
          <w:bCs/>
          <w:sz w:val="26"/>
          <w:szCs w:val="26"/>
          <w:u w:val="single"/>
        </w:rPr>
        <w:t>individual</w:t>
      </w:r>
      <w:r>
        <w:rPr>
          <w:rFonts w:ascii="AppleSystemUIFont" w:hAnsi="AppleSystemUIFont" w:cs="AppleSystemUIFont"/>
          <w:b/>
          <w:bCs/>
          <w:sz w:val="26"/>
          <w:szCs w:val="26"/>
        </w:rPr>
        <w:t xml:space="preserve"> debate rounds is </w:t>
      </w:r>
      <w:r>
        <w:rPr>
          <w:rFonts w:ascii="AppleSystemUIFont" w:hAnsi="AppleSystemUIFont" w:cs="AppleSystemUIFont"/>
          <w:b/>
          <w:bCs/>
          <w:sz w:val="26"/>
          <w:szCs w:val="26"/>
          <w:u w:val="single"/>
        </w:rPr>
        <w:t>white noise</w:t>
      </w:r>
      <w:r>
        <w:rPr>
          <w:rFonts w:ascii="AppleSystemUIFont" w:hAnsi="AppleSystemUIFont" w:cs="AppleSystemUIFont"/>
          <w:b/>
          <w:bCs/>
          <w:sz w:val="26"/>
          <w:szCs w:val="26"/>
        </w:rPr>
        <w:t xml:space="preserve"> – </w:t>
      </w:r>
      <w:r>
        <w:rPr>
          <w:rFonts w:ascii="AppleSystemUIFont" w:hAnsi="AppleSystemUIFont" w:cs="AppleSystemUIFont"/>
          <w:b/>
          <w:bCs/>
          <w:i/>
          <w:iCs/>
          <w:sz w:val="26"/>
          <w:szCs w:val="26"/>
        </w:rPr>
        <w:t>can you remember what happened round () of () your senior year?</w:t>
      </w:r>
      <w:r>
        <w:rPr>
          <w:rFonts w:ascii="AppleSystemUIFont" w:hAnsi="AppleSystemUIFont" w:cs="AppleSystemUIFont"/>
          <w:b/>
          <w:bCs/>
          <w:sz w:val="26"/>
          <w:szCs w:val="26"/>
        </w:rPr>
        <w:t xml:space="preserve">  </w:t>
      </w:r>
    </w:p>
    <w:p w14:paraId="1AA22331" w14:textId="77777777" w:rsidR="00510854" w:rsidRPr="00003033" w:rsidRDefault="00510854" w:rsidP="00510854">
      <w:pPr>
        <w:rPr>
          <w:sz w:val="12"/>
        </w:rPr>
      </w:pPr>
    </w:p>
    <w:p w14:paraId="592CC0ED" w14:textId="77777777" w:rsidR="00510854" w:rsidRDefault="00510854" w:rsidP="00510854">
      <w:pPr>
        <w:pStyle w:val="Heading4"/>
      </w:pPr>
      <w:r>
        <w:t>Foot 83— util can answer questions about what people are due because it would say you are due what is needed to live a life that is more pleasureful than painful</w:t>
      </w:r>
    </w:p>
    <w:p w14:paraId="24F231CB" w14:textId="77777777" w:rsidR="00510854" w:rsidRDefault="00510854" w:rsidP="00510854">
      <w:pPr>
        <w:pStyle w:val="Heading4"/>
      </w:pPr>
      <w:r>
        <w:t>The criterion</w:t>
      </w:r>
    </w:p>
    <w:p w14:paraId="7A6D0F96" w14:textId="5CEF54DC" w:rsidR="00510854" w:rsidRDefault="00510854" w:rsidP="00510854">
      <w:pPr>
        <w:pStyle w:val="Heading4"/>
      </w:pPr>
      <w:r>
        <w:t>1] it</w:t>
      </w:r>
      <w:r>
        <w:t>’</w:t>
      </w:r>
      <w:r>
        <w:t>s circular— saying that property rights debates are good because the res is about property rights and doesn’t constitute fairness, if we win util then we win that fairness results in the greatest good for the greatest number</w:t>
      </w:r>
    </w:p>
    <w:p w14:paraId="44FBDB56" w14:textId="77777777" w:rsidR="00510854" w:rsidRDefault="00510854" w:rsidP="00510854">
      <w:pPr>
        <w:pStyle w:val="Heading4"/>
      </w:pPr>
      <w:r>
        <w:t>2] cross apply from above— still say you have a right but that’s just grounded in you using it rather than a claim to that thing</w:t>
      </w:r>
    </w:p>
    <w:p w14:paraId="0D1A572D" w14:textId="77777777" w:rsidR="00510854" w:rsidRDefault="00510854" w:rsidP="00510854">
      <w:pPr>
        <w:pStyle w:val="Heading4"/>
      </w:pPr>
      <w:r>
        <w:t>And rights against someone doesn’t mean that it has to do with relational fairness</w:t>
      </w:r>
    </w:p>
    <w:p w14:paraId="468F0029" w14:textId="77777777" w:rsidR="00510854" w:rsidRPr="008A0BB9" w:rsidRDefault="00510854" w:rsidP="00510854">
      <w:pPr>
        <w:pStyle w:val="Heading4"/>
      </w:pPr>
      <w:r>
        <w:t>Can’t solve— Public violations of states makes violations inevitable</w:t>
      </w:r>
    </w:p>
    <w:p w14:paraId="7706022D" w14:textId="77777777" w:rsidR="00510854" w:rsidRDefault="00510854" w:rsidP="00510854">
      <w:pPr>
        <w:pStyle w:val="Heading3"/>
      </w:pPr>
      <w:r>
        <w:lastRenderedPageBreak/>
        <w:t>Contention 1</w:t>
      </w:r>
    </w:p>
    <w:p w14:paraId="3C8E7E05" w14:textId="77777777" w:rsidR="00510854" w:rsidRPr="00D318D4" w:rsidRDefault="00510854" w:rsidP="00510854">
      <w:pPr>
        <w:pStyle w:val="Heading4"/>
      </w:pPr>
      <w:r>
        <w:t>No warrant for obligation is bad— just says that everyone has a right to property</w:t>
      </w:r>
    </w:p>
    <w:p w14:paraId="41856174" w14:textId="77777777" w:rsidR="00510854" w:rsidRDefault="00510854" w:rsidP="00510854">
      <w:pPr>
        <w:pStyle w:val="Heading4"/>
      </w:pPr>
      <w:r>
        <w:t>No political authority warrant— the aff doesn’t create a new body that regulates this</w:t>
      </w:r>
    </w:p>
    <w:p w14:paraId="34F87E9A" w14:textId="77777777" w:rsidR="00510854" w:rsidRPr="008A0BB9" w:rsidRDefault="00510854" w:rsidP="00510854">
      <w:pPr>
        <w:pStyle w:val="Heading4"/>
      </w:pPr>
      <w:r>
        <w:t xml:space="preserve">Conceded appropriation arg— that answers woldron, under their FW the first owner of acquisition is feasible bc you’ve conceded a definiton that means useage of that thing, under their FW it would satify first ocupacy. </w:t>
      </w:r>
    </w:p>
    <w:p w14:paraId="3C1D9D28" w14:textId="11F49FDC" w:rsidR="00510854" w:rsidRPr="008A0BB9" w:rsidRDefault="00510854" w:rsidP="00510854">
      <w:pPr>
        <w:pStyle w:val="Heading4"/>
      </w:pPr>
      <w:r>
        <w:t xml:space="preserve">You collapse to util, some amount of well being is key to autonomy which proves if </w:t>
      </w:r>
      <w:r>
        <w:t>we</w:t>
      </w:r>
      <w:r>
        <w:t xml:space="preserve"> turn the aff. </w:t>
      </w:r>
    </w:p>
    <w:p w14:paraId="5722DEBF" w14:textId="77777777" w:rsidR="00510854" w:rsidRPr="00742C76" w:rsidRDefault="00510854" w:rsidP="00510854">
      <w:pPr>
        <w:pStyle w:val="Heading4"/>
        <w:numPr>
          <w:ilvl w:val="0"/>
          <w:numId w:val="12"/>
        </w:numPr>
        <w:rPr>
          <w:rFonts w:cs="Calibri"/>
        </w:rPr>
      </w:pPr>
      <w:r w:rsidRPr="00742C76">
        <w:rPr>
          <w:rFonts w:cs="Calibri"/>
        </w:rPr>
        <w:t>Libertarianism mandates a market-oriented approach to space—that negates</w:t>
      </w:r>
    </w:p>
    <w:p w14:paraId="6FC82FB5" w14:textId="77777777" w:rsidR="00510854" w:rsidRPr="00742C76" w:rsidRDefault="00510854" w:rsidP="00510854">
      <w:r w:rsidRPr="00742C76">
        <w:rPr>
          <w:rStyle w:val="Style13ptBold"/>
        </w:rPr>
        <w:t>Broker 20</w:t>
      </w:r>
      <w:r w:rsidRPr="00742C76">
        <w:t xml:space="preserve"> </w:t>
      </w:r>
      <w:r w:rsidRPr="00742C76">
        <w:rPr>
          <w:szCs w:val="16"/>
        </w:rPr>
        <w:t xml:space="preserve">[(Tyler, work has been published in the Gonzaga Law Review, the Albany Law </w:t>
      </w:r>
      <w:proofErr w:type="gramStart"/>
      <w:r w:rsidRPr="00742C76">
        <w:rPr>
          <w:szCs w:val="16"/>
        </w:rPr>
        <w:t>Review</w:t>
      </w:r>
      <w:proofErr w:type="gramEnd"/>
      <w:r w:rsidRPr="00742C76">
        <w:rPr>
          <w:szCs w:val="16"/>
        </w:rPr>
        <w:t xml:space="preserve"> and the University of Memphis Law Review.) </w:t>
      </w:r>
      <w:r w:rsidRPr="00742C76">
        <w:rPr>
          <w:rStyle w:val="StyleUnderline"/>
          <w:sz w:val="16"/>
          <w:szCs w:val="16"/>
        </w:rPr>
        <w:t>“Space Law Can Only Be Libertarian Minded,”</w:t>
      </w:r>
      <w:r w:rsidRPr="00742C76">
        <w:rPr>
          <w:szCs w:val="16"/>
        </w:rPr>
        <w:t xml:space="preserve"> Above the Law, 1-14-20, </w:t>
      </w:r>
      <w:hyperlink r:id="rId9" w:history="1">
        <w:r w:rsidRPr="00742C76">
          <w:rPr>
            <w:rStyle w:val="Hyperlink"/>
            <w:szCs w:val="16"/>
          </w:rPr>
          <w:t>https://abovethelaw.com/2020/01/space-law-can-only-be-libertarian-minded/</w:t>
        </w:r>
      </w:hyperlink>
      <w:r w:rsidRPr="00742C76">
        <w:rPr>
          <w:szCs w:val="16"/>
        </w:rPr>
        <w:t>] TDI</w:t>
      </w:r>
    </w:p>
    <w:p w14:paraId="6DDB294A" w14:textId="77777777" w:rsidR="00510854" w:rsidRDefault="00510854" w:rsidP="00510854">
      <w:pPr>
        <w:rPr>
          <w:rStyle w:val="StyleUnderli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w:t>
      </w:r>
      <w:proofErr w:type="gramStart"/>
      <w:r w:rsidRPr="00742C76">
        <w:rPr>
          <w:rStyle w:val="StyleUnderline"/>
        </w:rPr>
        <w:t xml:space="preserve">actually </w:t>
      </w:r>
      <w:r w:rsidRPr="009A6B53">
        <w:rPr>
          <w:rStyle w:val="StyleUnderline"/>
          <w:highlight w:val="green"/>
        </w:rPr>
        <w:t>private</w:t>
      </w:r>
      <w:proofErr w:type="gramEnd"/>
      <w:r w:rsidRPr="00742C76">
        <w:rPr>
          <w:rStyle w:val="StyleUnderline"/>
        </w:rPr>
        <w:t xml:space="preserve"> American </w:t>
      </w:r>
      <w:r w:rsidRPr="009A6B53">
        <w:rPr>
          <w:rStyle w:val="StyleUnderline"/>
          <w:highlight w:val="green"/>
        </w:rPr>
        <w:t>investment</w:t>
      </w:r>
      <w:r w:rsidRPr="00742C76">
        <w:rPr>
          <w:rStyle w:val="StyleUnderline"/>
        </w:rPr>
        <w:t xml:space="preserve"> that </w:t>
      </w:r>
      <w:r w:rsidRPr="009A6B53">
        <w:rPr>
          <w:rStyle w:val="StyleUnderline"/>
          <w:highlight w:val="green"/>
        </w:rPr>
        <w:t>is</w:t>
      </w:r>
      <w:r w:rsidRPr="00742C76">
        <w:rPr>
          <w:rStyle w:val="StyleUnderline"/>
        </w:rPr>
        <w:t xml:space="preserve"> currently </w:t>
      </w:r>
      <w:r w:rsidRPr="009A6B53">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9A6B53">
        <w:rPr>
          <w:rStyle w:val="StyleUnderline"/>
          <w:highlight w:val="green"/>
        </w:rPr>
        <w:t>in the rapidly near future, the distinction between a nonpublic</w:t>
      </w:r>
      <w:r w:rsidRPr="00742C76">
        <w:rPr>
          <w:rStyle w:val="StyleUnderline"/>
        </w:rPr>
        <w:t xml:space="preserve"> good </w:t>
      </w:r>
      <w:r w:rsidRPr="009A6B53">
        <w:rPr>
          <w:rStyle w:val="StyleUnderline"/>
          <w:highlight w:val="green"/>
        </w:rPr>
        <w:t>or</w:t>
      </w:r>
      <w:r w:rsidRPr="00742C76">
        <w:rPr>
          <w:rStyle w:val="StyleUnderline"/>
        </w:rPr>
        <w:t xml:space="preserve"> a </w:t>
      </w:r>
      <w:r w:rsidRPr="009A6B53">
        <w:rPr>
          <w:rStyle w:val="StyleUnderline"/>
          <w:highlight w:val="green"/>
        </w:rPr>
        <w:t>public good will be</w:t>
      </w:r>
      <w:r w:rsidRPr="00742C76">
        <w:rPr>
          <w:rStyle w:val="StyleUnderline"/>
        </w:rPr>
        <w:t xml:space="preserve"> rendered </w:t>
      </w:r>
      <w:r w:rsidRPr="009A6B53">
        <w:rPr>
          <w:rStyle w:val="StyleUnderline"/>
          <w:highlight w:val="green"/>
        </w:rPr>
        <w:t>meaningless.</w:t>
      </w:r>
      <w:r w:rsidRPr="00742C76">
        <w:rPr>
          <w:rStyle w:val="StyleUnderline"/>
        </w:rPr>
        <w:t xml:space="preserve"> In other words, because the resources available within our solar system exist in such 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9A6B53">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w:t>
      </w:r>
      <w:r w:rsidRPr="00742C76">
        <w:rPr>
          <w:rStyle w:val="StyleUnderline"/>
        </w:rPr>
        <w:lastRenderedPageBreak/>
        <w:t xml:space="preserve">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9A6B53">
        <w:rPr>
          <w:rStyle w:val="StyleUnderline"/>
          <w:highlight w:val="green"/>
        </w:rPr>
        <w:t>Only a libertarian-type system, that guarantees basic individual rights</w:t>
      </w:r>
      <w:r w:rsidRPr="00742C76">
        <w:rPr>
          <w:rStyle w:val="StyleUnderline"/>
        </w:rPr>
        <w:t xml:space="preserve"> to life, liberty, and the pursuit of happiness </w:t>
      </w:r>
      <w:r w:rsidRPr="009A6B53">
        <w:rPr>
          <w:rStyle w:val="StyleUnderline"/>
          <w:highlight w:val="green"/>
        </w:rPr>
        <w:t>could be valued</w:t>
      </w:r>
      <w:r w:rsidRPr="00742C76">
        <w:rPr>
          <w:rStyle w:val="StyleUnderline"/>
        </w:rPr>
        <w:t xml:space="preserve"> and therefore human fidelity to a set of laws made possible, in such an existence.</w:t>
      </w:r>
    </w:p>
    <w:p w14:paraId="0BCBE383" w14:textId="77777777" w:rsidR="00510854" w:rsidRPr="00742C76" w:rsidRDefault="00510854" w:rsidP="00510854">
      <w:pPr>
        <w:rPr>
          <w:rStyle w:val="StyleUnderline"/>
          <w:sz w:val="12"/>
          <w:u w:val="none"/>
        </w:rPr>
      </w:pPr>
    </w:p>
    <w:p w14:paraId="27E3D429" w14:textId="77777777" w:rsidR="00510854" w:rsidRPr="00C608F4" w:rsidRDefault="00510854" w:rsidP="00510854">
      <w:pPr>
        <w:pStyle w:val="Heading4"/>
        <w:numPr>
          <w:ilvl w:val="0"/>
          <w:numId w:val="12"/>
        </w:numPr>
        <w:rPr>
          <w:rStyle w:val="StyleUnderline"/>
          <w:rFonts w:cs="Calibri"/>
          <w:b w:val="0"/>
          <w:bCs w:val="0"/>
          <w:sz w:val="26"/>
          <w:u w:val="none"/>
        </w:rPr>
      </w:pPr>
      <w:r w:rsidRPr="00C608F4">
        <w:rPr>
          <w:rStyle w:val="StyleUnderline"/>
          <w:rFonts w:cs="Calibri"/>
          <w:bCs w:val="0"/>
          <w:sz w:val="26"/>
          <w:u w:val="none"/>
        </w:rPr>
        <w:t>Property rights in space can be consistent with international law</w:t>
      </w:r>
    </w:p>
    <w:p w14:paraId="6A4EEBE1" w14:textId="77777777" w:rsidR="00510854" w:rsidRPr="00742C76" w:rsidRDefault="00510854" w:rsidP="00510854">
      <w:pPr>
        <w:rPr>
          <w:rStyle w:val="StyleUnderline"/>
          <w:sz w:val="16"/>
          <w:szCs w:val="16"/>
          <w:u w:val="none"/>
        </w:rPr>
      </w:pPr>
      <w:r w:rsidRPr="00742C76">
        <w:rPr>
          <w:rStyle w:val="Style13ptBold"/>
        </w:rPr>
        <w:t>Simberg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0" w:history="1">
        <w:r w:rsidRPr="00742C76">
          <w:rPr>
            <w:rStyle w:val="Hyperlink"/>
            <w:szCs w:val="16"/>
          </w:rPr>
          <w:t>https://cei.org/wp-content/uploads/2012/04/Rand-Simberg-Homesteading-the-Final-Frontier.pdf</w:t>
        </w:r>
      </w:hyperlink>
      <w:r w:rsidRPr="00742C76">
        <w:rPr>
          <w:rStyle w:val="StyleUnderline"/>
          <w:sz w:val="16"/>
          <w:szCs w:val="16"/>
          <w:u w:val="none"/>
        </w:rPr>
        <w:t>] TDI</w:t>
      </w:r>
    </w:p>
    <w:p w14:paraId="70BBFF69" w14:textId="77777777" w:rsidR="00510854" w:rsidRPr="00742C76" w:rsidRDefault="00510854" w:rsidP="00510854">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9A6B53">
        <w:rPr>
          <w:rStyle w:val="StyleUnderline"/>
          <w:highlight w:val="green"/>
        </w:rPr>
        <w:t>the Moon Treaty is</w:t>
      </w:r>
      <w:r w:rsidRPr="00742C76">
        <w:rPr>
          <w:rStyle w:val="StyleUnderline"/>
        </w:rPr>
        <w:t xml:space="preserve"> in and of itself </w:t>
      </w:r>
      <w:r w:rsidRPr="009A6B53">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9A6B53">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9A6B53">
        <w:rPr>
          <w:rStyle w:val="StyleUnderline"/>
          <w:highlight w:val="green"/>
        </w:rPr>
        <w:t>Under the treaty, it would</w:t>
      </w:r>
      <w:r w:rsidRPr="00742C76">
        <w:rPr>
          <w:rStyle w:val="StyleUnderline"/>
        </w:rPr>
        <w:t xml:space="preserve"> in fact </w:t>
      </w:r>
      <w:r w:rsidRPr="009A6B53">
        <w:rPr>
          <w:rStyle w:val="StyleUnderline"/>
          <w:highlight w:val="green"/>
        </w:rPr>
        <w:t>be possible for a government</w:t>
      </w:r>
      <w:r w:rsidRPr="00742C76">
        <w:rPr>
          <w:rStyle w:val="StyleUnderline"/>
        </w:rPr>
        <w:t xml:space="preserve">, or group of governments, </w:t>
      </w:r>
      <w:r w:rsidRPr="009A6B53">
        <w:rPr>
          <w:rStyle w:val="StyleUnderline"/>
          <w:highlight w:val="green"/>
        </w:rPr>
        <w:t>to recognize the property</w:t>
      </w:r>
      <w:r w:rsidRPr="00742C76">
        <w:rPr>
          <w:rStyle w:val="StyleUnderline"/>
        </w:rPr>
        <w:t xml:space="preserve"> claims of anyone </w:t>
      </w:r>
      <w:r w:rsidRPr="009A6B53">
        <w:rPr>
          <w:rStyle w:val="StyleUnderline"/>
          <w:highlight w:val="green"/>
        </w:rPr>
        <w:t>who met</w:t>
      </w:r>
      <w:r w:rsidRPr="00742C76">
        <w:rPr>
          <w:rStyle w:val="StyleUnderline"/>
        </w:rPr>
        <w:t xml:space="preserve"> specified </w:t>
      </w:r>
      <w:r w:rsidRPr="009A6B53">
        <w:rPr>
          <w:rStyle w:val="StyleUnderline"/>
          <w:highlight w:val="green"/>
        </w:rPr>
        <w:t>conditions,</w:t>
      </w:r>
      <w:r w:rsidRPr="00742C76">
        <w:rPr>
          <w:rStyle w:val="StyleUnderline"/>
        </w:rPr>
        <w:t xml:space="preserve"> regardless of their citizenship or nationality. </w:t>
      </w:r>
      <w:r w:rsidRPr="009A6B53">
        <w:rPr>
          <w:rStyle w:val="StyleUnderline"/>
          <w:highlight w:val="green"/>
        </w:rPr>
        <w:t xml:space="preserve">Such cooperation </w:t>
      </w:r>
      <w:r w:rsidRPr="00742C76">
        <w:rPr>
          <w:rStyle w:val="StyleUnderline"/>
        </w:rPr>
        <w:t xml:space="preserve">would obviate the </w:t>
      </w:r>
      <w:r w:rsidRPr="009A6B53">
        <w:rPr>
          <w:rStyle w:val="StyleUnderline"/>
          <w:highlight w:val="green"/>
        </w:rPr>
        <w:t>need</w:t>
      </w:r>
      <w:r w:rsidRPr="00742C76">
        <w:rPr>
          <w:rStyle w:val="StyleUnderline"/>
        </w:rPr>
        <w:t xml:space="preserve"> for </w:t>
      </w:r>
      <w:r w:rsidRPr="009A6B53">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u w:val="none"/>
        </w:rPr>
        <w:t xml:space="preserve"> In 1969, two years after the treaty went into force, the late distinguished space-law professor, Stephen Gorove, noted that under it, “[A]n individual acting on his own behalf or on behalf of another individual or a private association or an international organization could lawfully appropriate any part of outer space, including the [M]oon and other celestial bodies.”32 </w:t>
      </w:r>
      <w:r w:rsidRPr="009A6B53">
        <w:rPr>
          <w:rStyle w:val="StyleUnderline"/>
          <w:highlight w:val="green"/>
        </w:rPr>
        <w:t>This</w:t>
      </w:r>
      <w:r w:rsidRPr="00742C76">
        <w:rPr>
          <w:rStyle w:val="StyleUnderline"/>
        </w:rPr>
        <w:t xml:space="preserve"> clearly </w:t>
      </w:r>
      <w:r w:rsidRPr="009A6B53">
        <w:rPr>
          <w:rStyle w:val="StyleUnderline"/>
          <w:highlight w:val="green"/>
        </w:rPr>
        <w:t>provides support for the concept of individual claims</w:t>
      </w:r>
      <w:r w:rsidRPr="00742C76">
        <w:rPr>
          <w:rStyle w:val="StyleUnderline"/>
        </w:rPr>
        <w:t xml:space="preserve"> off planet under Article II. </w:t>
      </w:r>
    </w:p>
    <w:p w14:paraId="774255D4" w14:textId="77777777" w:rsidR="00510854" w:rsidRDefault="00510854" w:rsidP="00510854">
      <w:pPr>
        <w:pStyle w:val="Heading4"/>
        <w:numPr>
          <w:ilvl w:val="0"/>
          <w:numId w:val="12"/>
        </w:numPr>
        <w:rPr>
          <w:rFonts w:cs="Calibri"/>
        </w:rPr>
      </w:pPr>
      <w:r w:rsidRPr="00742C76">
        <w:rPr>
          <w:rFonts w:cs="Calibri"/>
        </w:rPr>
        <w:t>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46E39B6E" w14:textId="77777777" w:rsidR="00510854" w:rsidRDefault="00510854" w:rsidP="00510854">
      <w:pPr>
        <w:pStyle w:val="Heading3"/>
      </w:pPr>
      <w:r>
        <w:lastRenderedPageBreak/>
        <w:t>Contention 2</w:t>
      </w:r>
    </w:p>
    <w:p w14:paraId="24CE96B7" w14:textId="77777777" w:rsidR="00510854" w:rsidRPr="008A0BB9" w:rsidRDefault="00510854" w:rsidP="00510854">
      <w:pPr>
        <w:pStyle w:val="Heading4"/>
      </w:pPr>
      <w:r>
        <w:t xml:space="preserve">No CHM— they haven’t won that it makes space unusable, no one can appropriate enough space ot make it </w:t>
      </w:r>
      <w:proofErr w:type="gramStart"/>
      <w:r>
        <w:t>actually unusable</w:t>
      </w:r>
      <w:proofErr w:type="gramEnd"/>
      <w:r>
        <w:t xml:space="preserve"> for all people. Their ev is not in the context of space, this is just how some people view property in </w:t>
      </w:r>
      <w:proofErr w:type="gramStart"/>
      <w:r>
        <w:t>general .</w:t>
      </w:r>
      <w:proofErr w:type="gramEnd"/>
    </w:p>
    <w:p w14:paraId="2478B676" w14:textId="77777777" w:rsidR="00510854" w:rsidRPr="00100A2B" w:rsidRDefault="00510854" w:rsidP="00510854">
      <w:pPr>
        <w:pStyle w:val="Heading4"/>
        <w:numPr>
          <w:ilvl w:val="0"/>
          <w:numId w:val="13"/>
        </w:numPr>
        <w:tabs>
          <w:tab w:val="num" w:pos="360"/>
        </w:tabs>
      </w:pPr>
      <w:r w:rsidRPr="00100A2B">
        <w:t xml:space="preserve">Alt cause – broad space privatization and existing debris. </w:t>
      </w:r>
    </w:p>
    <w:p w14:paraId="45FC8763" w14:textId="77777777" w:rsidR="00510854" w:rsidRPr="00100A2B" w:rsidRDefault="00510854" w:rsidP="00510854">
      <w:r w:rsidRPr="00100A2B">
        <w:rPr>
          <w:rStyle w:val="Style13ptBold"/>
        </w:rPr>
        <w:t>Muelhapt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03E2B57D" w14:textId="77777777" w:rsidR="00510854" w:rsidRPr="00100A2B" w:rsidRDefault="00510854" w:rsidP="00510854">
      <w:r w:rsidRPr="00100A2B">
        <w:t xml:space="preserve">The last decade has seen rapid growth and change in the space industry, and an explosion of commercial and private activity. </w:t>
      </w:r>
      <w:r w:rsidRPr="00100A2B">
        <w:rPr>
          <w:rStyle w:val="StyleUnderline"/>
        </w:rPr>
        <w:t xml:space="preserve">Terms like </w:t>
      </w:r>
      <w:r w:rsidRPr="008212F1">
        <w:rPr>
          <w:rStyle w:val="StyleUnderline"/>
          <w:highlight w:val="green"/>
        </w:rPr>
        <w:t>NewSpace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NewSpace operators are actively working to mitigate their impact. Nevertheless, </w:t>
      </w:r>
      <w:r w:rsidRPr="00100A2B">
        <w:rPr>
          <w:rStyle w:val="StyleUnderline"/>
        </w:rPr>
        <w:t xml:space="preserve">NewSpace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2B592BB1" w14:textId="77777777" w:rsidR="00510854" w:rsidRPr="00100A2B" w:rsidRDefault="00510854" w:rsidP="00510854">
      <w:r w:rsidRPr="00100A2B">
        <w:t>2. Characterizing NewSpace: a step change in the space environment</w:t>
      </w:r>
    </w:p>
    <w:p w14:paraId="16EDF062" w14:textId="77777777" w:rsidR="00510854" w:rsidRPr="00100A2B" w:rsidRDefault="00510854" w:rsidP="00510854">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412B933A" w14:textId="77777777" w:rsidR="00510854" w:rsidRPr="00100A2B" w:rsidRDefault="00510854" w:rsidP="00510854">
      <w:r w:rsidRPr="00100A2B">
        <w:t>[Table 1 Omitted]</w:t>
      </w:r>
    </w:p>
    <w:p w14:paraId="3FBBF7AE" w14:textId="77777777" w:rsidR="00510854" w:rsidRPr="00100A2B" w:rsidRDefault="00510854" w:rsidP="00510854">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 xml:space="preserve">traffic created if just </w:t>
      </w:r>
      <w:r w:rsidRPr="00100A2B">
        <w:rPr>
          <w:rStyle w:val="Emphasis"/>
        </w:rPr>
        <w:lastRenderedPageBreak/>
        <w:t>half are successful would be more than double the number of payloads launched in the last 60 years and more than 6 times the number of currently active satellites.</w:t>
      </w:r>
    </w:p>
    <w:p w14:paraId="29199F5C" w14:textId="77777777" w:rsidR="00510854" w:rsidRPr="00100A2B" w:rsidRDefault="00510854" w:rsidP="00510854">
      <w:r w:rsidRPr="00100A2B">
        <w:t>Current space safety, space surveillance, collision avoidance (COLA) and debris mitigation processes have been designed for and have evolved with the current population profile, launch rates and density of LEO space.</w:t>
      </w:r>
    </w:p>
    <w:p w14:paraId="57035B65" w14:textId="77777777" w:rsidR="00510854" w:rsidRPr="00100A2B" w:rsidRDefault="00510854" w:rsidP="00510854">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r w:rsidRPr="008212F1">
        <w:rPr>
          <w:rStyle w:val="StyleUnderline"/>
          <w:highlight w:val="green"/>
        </w:rPr>
        <w:t>NewSpace represents</w:t>
      </w:r>
      <w:r w:rsidRPr="00E1274A">
        <w:rPr>
          <w:rStyle w:val="StyleUnderline"/>
        </w:rPr>
        <w:t xml:space="preserve"> a </w:t>
      </w:r>
      <w:r w:rsidRPr="008212F1">
        <w:rPr>
          <w:rStyle w:val="Emphasis"/>
          <w:highlight w:val="green"/>
        </w:rPr>
        <w:t>fundamental change.</w:t>
      </w:r>
    </w:p>
    <w:p w14:paraId="36D61CC4" w14:textId="77777777" w:rsidR="00510854" w:rsidRPr="00100A2B" w:rsidRDefault="00510854" w:rsidP="00510854">
      <w:r w:rsidRPr="00100A2B">
        <w:t>3. Compounding effects of better SSA, more satellites, and new operational concepts</w:t>
      </w:r>
    </w:p>
    <w:p w14:paraId="4F1A5455" w14:textId="77777777" w:rsidR="00510854" w:rsidRPr="00100A2B" w:rsidRDefault="00510854" w:rsidP="00510854">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40222582" w14:textId="77777777" w:rsidR="00510854" w:rsidRPr="00100A2B" w:rsidRDefault="00510854" w:rsidP="00510854">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7905C3E4" w14:textId="77777777" w:rsidR="00510854" w:rsidRPr="00100A2B" w:rsidRDefault="00510854" w:rsidP="00510854">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6D38EF98" w14:textId="77777777" w:rsidR="00510854" w:rsidRPr="00100A2B" w:rsidRDefault="00510854" w:rsidP="00510854">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3C4C9E78" w14:textId="77777777" w:rsidR="00510854" w:rsidRPr="00100A2B" w:rsidRDefault="00510854" w:rsidP="00510854">
      <w:r w:rsidRPr="00100A2B">
        <w:t xml:space="preserve">The pace of safety operations for each satellite on orbit will significantly change because of the increase in the catalog from the Space Fence. This effect is compounded because the NewSpace </w:t>
      </w:r>
      <w:r w:rsidRPr="00100A2B">
        <w:lastRenderedPageBreak/>
        <w:t>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62682BFF" w14:textId="77777777" w:rsidR="00510854" w:rsidRPr="00624789" w:rsidRDefault="00510854" w:rsidP="00510854">
      <w:pPr>
        <w:rPr>
          <w:b/>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516CBDA3" w14:textId="77777777" w:rsidR="00510854" w:rsidRPr="00F22B32" w:rsidRDefault="00510854" w:rsidP="00510854">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53B3F48C" w14:textId="77777777" w:rsidR="00510854" w:rsidRPr="00100A2B" w:rsidRDefault="00510854" w:rsidP="00510854">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39B99300" w14:textId="77777777" w:rsidR="00510854" w:rsidRPr="00100A2B" w:rsidRDefault="00510854" w:rsidP="00510854">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F492F4F" w14:textId="77777777" w:rsidR="00510854" w:rsidRPr="00F22B32" w:rsidRDefault="00510854" w:rsidP="00510854">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55A8A80A" w14:textId="77777777" w:rsidR="00510854" w:rsidRPr="00100A2B" w:rsidRDefault="00510854" w:rsidP="00510854">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42436644" w14:textId="77777777" w:rsidR="00510854" w:rsidRPr="00100A2B" w:rsidRDefault="00510854" w:rsidP="00510854">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w:t>
      </w:r>
      <w:r w:rsidRPr="00100A2B">
        <w:rPr>
          <w:rFonts w:eastAsia="Calibri"/>
        </w:rPr>
        <w:lastRenderedPageBreak/>
        <w:t xml:space="preserve">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2EB7285A" w14:textId="77777777" w:rsidR="00510854" w:rsidRPr="00100A2B" w:rsidRDefault="00510854" w:rsidP="00510854">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4393E2E1" w14:textId="77777777" w:rsidR="00510854" w:rsidRPr="00100A2B" w:rsidRDefault="00510854" w:rsidP="00510854">
      <w:pPr>
        <w:pStyle w:val="Heading4"/>
        <w:numPr>
          <w:ilvl w:val="0"/>
          <w:numId w:val="13"/>
        </w:numPr>
        <w:tabs>
          <w:tab w:val="num" w:pos="360"/>
        </w:tabs>
      </w:pPr>
      <w:r w:rsidRPr="00100A2B">
        <w:t xml:space="preserve">Space debris creates existential deterrence and a taboo </w:t>
      </w:r>
    </w:p>
    <w:p w14:paraId="1B73B7F1" w14:textId="77777777" w:rsidR="00510854" w:rsidRPr="00100A2B" w:rsidRDefault="00510854" w:rsidP="00510854">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41646919" w14:textId="77777777" w:rsidR="00510854" w:rsidRPr="00100A2B" w:rsidRDefault="00510854" w:rsidP="00510854">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4420C809" w14:textId="77777777" w:rsidR="00510854" w:rsidRPr="00100A2B" w:rsidRDefault="00510854" w:rsidP="00510854"/>
    <w:p w14:paraId="38A6E6F3" w14:textId="77777777" w:rsidR="00510854" w:rsidRPr="00100A2B" w:rsidRDefault="00510854" w:rsidP="00510854">
      <w:pPr>
        <w:pStyle w:val="Heading4"/>
        <w:numPr>
          <w:ilvl w:val="0"/>
          <w:numId w:val="13"/>
        </w:numPr>
        <w:tabs>
          <w:tab w:val="num" w:pos="360"/>
        </w:tabs>
      </w:pPr>
      <w:r w:rsidRPr="00100A2B">
        <w:t>Alliances check miscalc – too costly</w:t>
      </w:r>
    </w:p>
    <w:p w14:paraId="75F6BE68" w14:textId="77777777" w:rsidR="00510854" w:rsidRPr="00100A2B" w:rsidRDefault="00510854" w:rsidP="00510854">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w:t>
      </w:r>
      <w:r w:rsidRPr="00100A2B">
        <w:lastRenderedPageBreak/>
        <w:t xml:space="preserve">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15F39C96" w14:textId="77777777" w:rsidR="00510854" w:rsidRPr="00624789" w:rsidRDefault="00510854" w:rsidP="00510854">
      <w:pPr>
        <w:rPr>
          <w:b/>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 xml:space="preserve">NATO, Japan, South </w:t>
      </w:r>
      <w:proofErr w:type="gramStart"/>
      <w:r w:rsidRPr="008212F1">
        <w:rPr>
          <w:rStyle w:val="StyleUnderline"/>
          <w:highlight w:val="green"/>
        </w:rPr>
        <w:t>Korea</w:t>
      </w:r>
      <w:proofErr w:type="gramEnd"/>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3DCAE342" w14:textId="77777777" w:rsidR="00510854" w:rsidRPr="00F601E6" w:rsidRDefault="00510854" w:rsidP="00510854"/>
    <w:p w14:paraId="2B7D40BB" w14:textId="77777777" w:rsidR="00510854" w:rsidRPr="00F22B32" w:rsidRDefault="00510854" w:rsidP="00510854">
      <w:pPr>
        <w:pStyle w:val="ListParagraph"/>
        <w:keepNext/>
        <w:keepLines/>
        <w:numPr>
          <w:ilvl w:val="0"/>
          <w:numId w:val="13"/>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7F291308" w14:textId="77777777" w:rsidR="00510854" w:rsidRPr="00100A2B" w:rsidRDefault="00510854" w:rsidP="00510854">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65CC1696" w14:textId="77777777" w:rsidR="00510854" w:rsidRDefault="00510854" w:rsidP="00510854">
      <w:pPr>
        <w:rPr>
          <w:rStyle w:val="StyleUnderline"/>
          <w:highlight w:val="green"/>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w:t>
      </w:r>
      <w:r w:rsidRPr="00100A2B">
        <w:rPr>
          <w:rStyle w:val="StyleUnderline"/>
        </w:rPr>
        <w:lastRenderedPageBreak/>
        <w:t>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 xml:space="preserve">weak physical protection of space objects </w:t>
      </w:r>
    </w:p>
    <w:p w14:paraId="618B5BEC" w14:textId="77777777" w:rsidR="00510854" w:rsidRDefault="00510854" w:rsidP="00510854">
      <w:pPr>
        <w:rPr>
          <w:rStyle w:val="StyleUnderline"/>
          <w:highlight w:val="green"/>
        </w:rPr>
      </w:pPr>
    </w:p>
    <w:p w14:paraId="3A5247FF" w14:textId="77777777" w:rsidR="00510854" w:rsidRPr="00100A2B" w:rsidRDefault="00510854" w:rsidP="00510854">
      <w:r w:rsidRPr="008212F1">
        <w:rPr>
          <w:rStyle w:val="StyleUnderline"/>
          <w:highlight w:val="green"/>
        </w:rPr>
        <w:t>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01A0E49F" w14:textId="77777777" w:rsidR="00510854" w:rsidRDefault="00510854" w:rsidP="00510854"/>
    <w:p w14:paraId="146F5938" w14:textId="77777777" w:rsidR="00510854" w:rsidRPr="008A0BB9" w:rsidRDefault="00510854" w:rsidP="00510854"/>
    <w:p w14:paraId="30D0C0C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F2FBD"/>
    <w:multiLevelType w:val="hybridMultilevel"/>
    <w:tmpl w:val="803CF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08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85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725526"/>
  <w14:defaultImageDpi w14:val="300"/>
  <w15:docId w15:val="{84D1D546-B177-1946-A3BB-066A22E6D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085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108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08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108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5108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08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0854"/>
  </w:style>
  <w:style w:type="character" w:customStyle="1" w:styleId="Heading1Char">
    <w:name w:val="Heading 1 Char"/>
    <w:aliases w:val="Pocket Char"/>
    <w:basedOn w:val="DefaultParagraphFont"/>
    <w:link w:val="Heading1"/>
    <w:uiPriority w:val="9"/>
    <w:rsid w:val="005108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085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10854"/>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5108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085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51085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51085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0854"/>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
    <w:basedOn w:val="DefaultParagraphFont"/>
    <w:uiPriority w:val="99"/>
    <w:unhideWhenUsed/>
    <w:rsid w:val="00510854"/>
    <w:rPr>
      <w:color w:val="auto"/>
      <w:u w:val="none"/>
    </w:rPr>
  </w:style>
  <w:style w:type="paragraph" w:styleId="DocumentMap">
    <w:name w:val="Document Map"/>
    <w:basedOn w:val="Normal"/>
    <w:link w:val="DocumentMapChar"/>
    <w:uiPriority w:val="99"/>
    <w:semiHidden/>
    <w:unhideWhenUsed/>
    <w:rsid w:val="005108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0854"/>
    <w:rPr>
      <w:rFonts w:ascii="Lucida Grande" w:hAnsi="Lucida Grande" w:cs="Lucida Grande"/>
    </w:rPr>
  </w:style>
  <w:style w:type="paragraph" w:customStyle="1" w:styleId="textbold">
    <w:name w:val="text bold"/>
    <w:basedOn w:val="Normal"/>
    <w:link w:val="Emphasis"/>
    <w:autoRedefine/>
    <w:uiPriority w:val="20"/>
    <w:qFormat/>
    <w:rsid w:val="0051085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aliases w:val="6 font"/>
    <w:basedOn w:val="Normal"/>
    <w:uiPriority w:val="34"/>
    <w:qFormat/>
    <w:rsid w:val="00510854"/>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510854"/>
    <w:rPr>
      <w:u w:val="single"/>
    </w:rPr>
  </w:style>
  <w:style w:type="paragraph" w:styleId="Title">
    <w:name w:val="Title"/>
    <w:aliases w:val="title,UNDERLINE,Cites and Cards,Bold Underlined,Read This,Block Heading"/>
    <w:basedOn w:val="Normal"/>
    <w:next w:val="Normal"/>
    <w:link w:val="TitleChar"/>
    <w:uiPriority w:val="6"/>
    <w:qFormat/>
    <w:rsid w:val="00510854"/>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510854"/>
    <w:rPr>
      <w:rFonts w:asciiTheme="majorHAnsi" w:eastAsiaTheme="majorEastAsia" w:hAnsiTheme="majorHAnsi" w:cstheme="majorBidi"/>
      <w:spacing w:val="-10"/>
      <w:kern w:val="28"/>
      <w:sz w:val="56"/>
      <w:szCs w:val="56"/>
    </w:rPr>
  </w:style>
  <w:style w:type="character" w:styleId="IntenseEmphasis">
    <w:name w:val="Intense Emphasis"/>
    <w:aliases w:val="cites Char Ch,Intense Emphasis4,9.5 pt,Intense Emphasi,Box Out,Intense Emphasis5,Char Char Char1,Style Underli,Intense Emphasis1111"/>
    <w:uiPriority w:val="1"/>
    <w:qFormat/>
    <w:rsid w:val="00510854"/>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ei.org/wp-content/uploads/2012/04/Rand-Simberg-Homesteading-the-Final-Frontier.pdf" TargetMode="Externa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19</Pages>
  <Words>7881</Words>
  <Characters>44925</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52701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1</cp:revision>
  <dcterms:created xsi:type="dcterms:W3CDTF">2022-02-19T18:51:00Z</dcterms:created>
  <dcterms:modified xsi:type="dcterms:W3CDTF">2022-02-19T20:20:00Z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