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7E875" w14:textId="77777777" w:rsidR="00903F2F" w:rsidRDefault="00903F2F" w:rsidP="00903F2F">
      <w:pPr>
        <w:pStyle w:val="Heading3"/>
      </w:pPr>
      <w:r>
        <w:t>Plan</w:t>
      </w:r>
    </w:p>
    <w:p w14:paraId="707DA16D" w14:textId="77777777" w:rsidR="00903F2F" w:rsidRDefault="00903F2F" w:rsidP="00903F2F">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1EA6B308" w14:textId="77777777" w:rsidR="00903F2F" w:rsidRDefault="00903F2F" w:rsidP="00903F2F"/>
    <w:p w14:paraId="7C2F0B0D" w14:textId="77777777" w:rsidR="00903F2F" w:rsidRDefault="00903F2F" w:rsidP="00903F2F">
      <w:pPr>
        <w:pStyle w:val="Heading3"/>
      </w:pPr>
      <w:r w:rsidRPr="00445681">
        <w:t xml:space="preserve">Advantage </w:t>
      </w:r>
      <w:r>
        <w:t>1</w:t>
      </w:r>
      <w:r w:rsidRPr="00445681">
        <w:t xml:space="preserve"> — Workforce</w:t>
      </w:r>
    </w:p>
    <w:p w14:paraId="33C7E710" w14:textId="77777777" w:rsidR="00903F2F" w:rsidRPr="004C02E8" w:rsidRDefault="00903F2F" w:rsidP="00903F2F">
      <w:pPr>
        <w:pStyle w:val="Heading4"/>
        <w:rPr>
          <w:u w:val="single"/>
        </w:rPr>
      </w:pPr>
      <w:r>
        <w:t xml:space="preserve">Advantage one is the </w:t>
      </w:r>
      <w:r>
        <w:rPr>
          <w:u w:val="single"/>
        </w:rPr>
        <w:t>workforce</w:t>
      </w:r>
    </w:p>
    <w:p w14:paraId="16F815AD" w14:textId="77777777" w:rsidR="00903F2F" w:rsidRDefault="00903F2F" w:rsidP="00903F2F">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46643E8D" w14:textId="77777777" w:rsidR="00903F2F" w:rsidRPr="00FA2192" w:rsidRDefault="00903F2F" w:rsidP="00903F2F">
      <w:r w:rsidRPr="00FA2192">
        <w:rPr>
          <w:rStyle w:val="Style13ptBold"/>
        </w:rPr>
        <w:t>Semuels 10/8</w:t>
      </w:r>
      <w:r>
        <w:t xml:space="preserve"> [(Alana, </w:t>
      </w:r>
      <w:proofErr w:type="gramStart"/>
      <w:r>
        <w:t>Journalist</w:t>
      </w:r>
      <w:proofErr w:type="gramEnd"/>
      <w:r>
        <w:t xml:space="preserve">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0EC0839D" w14:textId="77777777" w:rsidR="00903F2F" w:rsidRPr="00791E47" w:rsidRDefault="00903F2F" w:rsidP="00903F2F">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0A85D017" w14:textId="77777777" w:rsidR="00903F2F" w:rsidRDefault="00903F2F" w:rsidP="00903F2F">
      <w: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4A8CC2B8" w14:textId="77777777" w:rsidR="00903F2F" w:rsidRPr="0031710D" w:rsidRDefault="00903F2F" w:rsidP="00903F2F">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1516E7CF" w14:textId="77777777" w:rsidR="00903F2F" w:rsidRPr="00001004" w:rsidRDefault="00903F2F" w:rsidP="00903F2F">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Kallas, a PhD student who is the director of Cornell’s Labor Action Tracker. It has documented 169 strikes so far in 2021. “</w:t>
      </w:r>
      <w:r w:rsidRPr="009A63B1">
        <w:rPr>
          <w:rStyle w:val="Emphasis"/>
          <w:highlight w:val="green"/>
        </w:rPr>
        <w:t>Workers are 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9A63B1">
        <w:rPr>
          <w:rStyle w:val="StyleUnderline"/>
          <w:highlight w:val="green"/>
        </w:rPr>
        <w:t>“You are seeing</w:t>
      </w:r>
      <w:r w:rsidRPr="00574B79">
        <w:rPr>
          <w:rStyle w:val="StyleUnderline"/>
        </w:rPr>
        <w:t xml:space="preserve"> a little bit </w:t>
      </w:r>
      <w:r w:rsidRPr="009A63B1">
        <w:rPr>
          <w:rStyle w:val="Emphasis"/>
          <w:highlight w:val="green"/>
        </w:rPr>
        <w:t>more labor unrest.”</w:t>
      </w:r>
    </w:p>
    <w:p w14:paraId="2AC7B74F" w14:textId="77777777" w:rsidR="00903F2F" w:rsidRPr="00E17072" w:rsidRDefault="00903F2F" w:rsidP="00903F2F">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4AD013A3" w14:textId="77777777" w:rsidR="00903F2F" w:rsidRPr="0031710D" w:rsidRDefault="00903F2F" w:rsidP="00903F2F">
      <w:r w:rsidRPr="0031710D">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2B8E2810" w14:textId="77777777" w:rsidR="00903F2F" w:rsidRDefault="00903F2F" w:rsidP="00903F2F">
      <w:r>
        <w:t>Greater income inequality, more strikes</w:t>
      </w:r>
    </w:p>
    <w:p w14:paraId="07A3AB1C" w14:textId="77777777" w:rsidR="00903F2F" w:rsidRPr="00914C7B" w:rsidRDefault="00903F2F" w:rsidP="00903F2F">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Kochan,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2CE7F49D" w14:textId="77777777" w:rsidR="00903F2F" w:rsidRDefault="00903F2F" w:rsidP="00903F2F">
      <w:r>
        <w:t>“I think the accumulated effects of the loss of good jobs in manufacturing, stagnant wages, growing inequality, and the growing disparity between executives and managers and the workforce—all of that is fueling increases in organizing,” he says.</w:t>
      </w:r>
    </w:p>
    <w:p w14:paraId="59A001A7" w14:textId="77777777" w:rsidR="00903F2F" w:rsidRDefault="00903F2F" w:rsidP="00903F2F">
      <w: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6A6C3C9B" w14:textId="77777777" w:rsidR="00903F2F" w:rsidRDefault="00903F2F" w:rsidP="00903F2F">
      <w: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14:paraId="555DF773" w14:textId="77777777" w:rsidR="00903F2F" w:rsidRDefault="00903F2F" w:rsidP="00903F2F">
      <w:r w:rsidRPr="00574B79">
        <w:rPr>
          <w:rStyle w:val="StyleUnderline"/>
        </w:rPr>
        <w:t>The pandemic worsened working conditions for thousands of workers</w:t>
      </w:r>
      <w:r w:rsidRPr="00574B79">
        <w:t xml:space="preserve"> like Deyo. Kellogg workers at a plant in Battle Creek, Mich., told the local news that they were lauded as heroes for </w:t>
      </w:r>
      <w:r w:rsidRPr="00574B79">
        <w:rPr>
          <w:rStyle w:val="StyleUnderline"/>
        </w:rPr>
        <w:t xml:space="preserve">working </w:t>
      </w:r>
      <w:proofErr w:type="gramStart"/>
      <w:r w:rsidRPr="00574B79">
        <w:rPr>
          <w:rStyle w:val="StyleUnderline"/>
        </w:rPr>
        <w:t>16 hour</w:t>
      </w:r>
      <w:proofErr w:type="gramEnd"/>
      <w:r w:rsidRPr="00574B79">
        <w:rPr>
          <w:rStyle w:val="StyleUnderline"/>
        </w:rPr>
        <w:t xml:space="preserve">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10EADB42" w14:textId="77777777" w:rsidR="00903F2F" w:rsidRDefault="00903F2F" w:rsidP="00903F2F">
      <w:r>
        <w:t>Do strikes work?</w:t>
      </w:r>
    </w:p>
    <w:p w14:paraId="1CEA3CB5" w14:textId="77777777" w:rsidR="00903F2F" w:rsidRPr="00574B79" w:rsidRDefault="00903F2F" w:rsidP="00903F2F">
      <w:r>
        <w:t xml:space="preserve">For their </w:t>
      </w:r>
      <w:r w:rsidRPr="00574B79">
        <w:t>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14:paraId="6127BB67" w14:textId="77777777" w:rsidR="00903F2F" w:rsidRPr="00574B79" w:rsidRDefault="00903F2F" w:rsidP="00903F2F">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4C4D3B7A" w14:textId="77777777" w:rsidR="00903F2F" w:rsidRDefault="00903F2F" w:rsidP="00903F2F">
      <w:r w:rsidRPr="00574B79">
        <w:t>Carolyn Jackson, the CEO of St. Vincent’s, where Deyo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49EFA816" w14:textId="77777777" w:rsidR="00903F2F" w:rsidRPr="00574B79" w:rsidRDefault="00903F2F" w:rsidP="00903F2F">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Shierholz, the president of the Economic Policy Institute, a progressive think tank. </w:t>
      </w:r>
      <w:r w:rsidRPr="009A63B1">
        <w:rPr>
          <w:rStyle w:val="StyleUnderline"/>
          <w:highlight w:val="green"/>
        </w:rPr>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0A103BFF" w14:textId="77777777" w:rsidR="00903F2F" w:rsidRDefault="00903F2F" w:rsidP="00903F2F">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2BDA5D9C" w14:textId="77777777" w:rsidR="00903F2F" w:rsidRDefault="00903F2F" w:rsidP="00903F2F">
      <w:r w:rsidRPr="009A63B1">
        <w:rPr>
          <w:rStyle w:val="StyleUnderline"/>
          <w:highlight w:val="green"/>
        </w:rPr>
        <w:t>But</w:t>
      </w:r>
      <w:r w:rsidRPr="00914C7B">
        <w:rPr>
          <w:rStyle w:val="StyleUnderline"/>
        </w:rPr>
        <w:t xml:space="preserve"> even </w:t>
      </w:r>
      <w:r w:rsidRPr="009A63B1">
        <w:rPr>
          <w:rStyle w:val="StyleUnderline"/>
          <w:highlight w:val="green"/>
        </w:rPr>
        <w:t xml:space="preserve">that support may not </w:t>
      </w:r>
      <w:r w:rsidRPr="00975D87">
        <w:rPr>
          <w:rStyle w:val="StyleUnderline"/>
        </w:rPr>
        <w:t xml:space="preserve">be enough to </w:t>
      </w:r>
      <w:r w:rsidRPr="009A63B1">
        <w:rPr>
          <w:rStyle w:val="StyleUnderline"/>
          <w:highlight w:val="green"/>
        </w:rPr>
        <w:t>force</w:t>
      </w:r>
      <w:r w:rsidRPr="00914C7B">
        <w:rPr>
          <w:rStyle w:val="StyleUnderline"/>
        </w:rPr>
        <w:t xml:space="preserve"> a </w:t>
      </w:r>
      <w:r w:rsidRPr="009A63B1">
        <w:rPr>
          <w:rStyle w:val="StyleUnderline"/>
          <w:highlight w:val="green"/>
        </w:rPr>
        <w:t>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7345F772" w14:textId="77777777" w:rsidR="00903F2F" w:rsidRDefault="00903F2F" w:rsidP="00903F2F">
      <w:r>
        <w:t xml:space="preserve">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t>better</w:t>
      </w:r>
      <w:proofErr w:type="gramEnd"/>
      <w:r>
        <w:t xml:space="preserve"> and she finally feels respected. But she makes $13 less an hour.</w:t>
      </w:r>
    </w:p>
    <w:p w14:paraId="5E32BF15" w14:textId="77777777" w:rsidR="00903F2F" w:rsidRDefault="00903F2F" w:rsidP="00903F2F">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5BD96D68" w14:textId="77777777" w:rsidR="00903F2F" w:rsidRPr="00E67753" w:rsidRDefault="00903F2F" w:rsidP="00903F2F">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3F471462" w14:textId="77777777" w:rsidR="00903F2F" w:rsidRPr="00E67753" w:rsidRDefault="00903F2F" w:rsidP="00903F2F">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24E5D922" w14:textId="77777777" w:rsidR="00903F2F" w:rsidRPr="00E67753" w:rsidRDefault="00903F2F" w:rsidP="00903F2F">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Kochan. Yet, </w:t>
      </w:r>
      <w:r w:rsidRPr="00E67753">
        <w:rPr>
          <w:rStyle w:val="StyleUnderline"/>
        </w:rPr>
        <w:t>when they presented workers with the hypothetical choice of a union exercising strike power with other attributes of unions, such as collective bargaining, support increased.</w:t>
      </w:r>
    </w:p>
    <w:p w14:paraId="20C7A58D" w14:textId="77777777" w:rsidR="00903F2F" w:rsidRDefault="00903F2F" w:rsidP="00903F2F">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2626CE8B" w14:textId="77777777" w:rsidR="00903F2F" w:rsidRDefault="00903F2F" w:rsidP="00903F2F">
      <w:pPr>
        <w:pStyle w:val="Heading4"/>
      </w:pPr>
      <w:r>
        <w:t>Labor shortages now are because of low wages— unions reverse that by allowing for bargaining.</w:t>
      </w:r>
    </w:p>
    <w:p w14:paraId="39CE6670" w14:textId="77777777" w:rsidR="00903F2F" w:rsidRPr="007F3273" w:rsidRDefault="00903F2F" w:rsidP="00903F2F">
      <w:r>
        <w:rPr>
          <w:rStyle w:val="Style13ptBold"/>
        </w:rPr>
        <w:t xml:space="preserve">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3E3CBC84" w14:textId="77777777" w:rsidR="00903F2F" w:rsidRPr="007F3273" w:rsidRDefault="00903F2F" w:rsidP="00903F2F">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3B18E806" w14:textId="77777777" w:rsidR="00903F2F" w:rsidRPr="007F3273" w:rsidRDefault="00903F2F" w:rsidP="00903F2F">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proofErr w:type="gramStart"/>
      <w:r w:rsidRPr="007F3273">
        <w:rPr>
          <w:rStyle w:val="StyleUnderline"/>
          <w:highlight w:val="green"/>
        </w:rPr>
        <w:t>experiencing difficulty</w:t>
      </w:r>
      <w:proofErr w:type="gramEnd"/>
      <w:r w:rsidRPr="007F3273">
        <w:rPr>
          <w:rStyle w:val="StyleUnderline"/>
          <w:highlight w:val="green"/>
        </w:rPr>
        <w:t xml:space="preserve">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it’s that</w:t>
      </w:r>
      <w:r w:rsidRPr="007F3273">
        <w:rPr>
          <w:rStyle w:val="Emphasis"/>
        </w:rPr>
        <w:t xml:space="preserve"> </w:t>
      </w:r>
      <w:r w:rsidRPr="007F3273">
        <w:rPr>
          <w:rStyle w:val="Emphasis"/>
          <w:highlight w:val="green"/>
        </w:rPr>
        <w:t>wages are too low</w:t>
      </w:r>
      <w:r w:rsidRPr="007F3273">
        <w:rPr>
          <w:rStyle w:val="StyleUnderline"/>
          <w:highlight w:val="green"/>
        </w:rPr>
        <w:t>.</w:t>
      </w:r>
    </w:p>
    <w:p w14:paraId="458A0060" w14:textId="77777777" w:rsidR="00903F2F" w:rsidRPr="007F3273" w:rsidRDefault="00903F2F" w:rsidP="00903F2F">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5A3D46AE" w14:textId="77777777" w:rsidR="00903F2F" w:rsidRPr="007F3273" w:rsidRDefault="00903F2F" w:rsidP="00903F2F">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w:t>
      </w:r>
      <w:proofErr w:type="gramStart"/>
      <w:r>
        <w:t>at the same time that</w:t>
      </w:r>
      <w:proofErr w:type="gramEnd"/>
      <w:r>
        <w:t xml:space="preserve"> </w:t>
      </w:r>
      <w:r w:rsidRPr="007F3273">
        <w:rPr>
          <w:rStyle w:val="StyleUnderline"/>
        </w:rPr>
        <w:t>20 million workers lost their jobs.</w:t>
      </w:r>
    </w:p>
    <w:p w14:paraId="7BCD58F3" w14:textId="77777777" w:rsidR="00903F2F" w:rsidRDefault="00903F2F" w:rsidP="00903F2F">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0FDA5705" w14:textId="77777777" w:rsidR="00903F2F" w:rsidRDefault="00903F2F" w:rsidP="00903F2F">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wages for these service-sector workers have rebounded only to prepandemic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46490E4B" w14:textId="77777777" w:rsidR="00903F2F" w:rsidRDefault="00903F2F" w:rsidP="00903F2F">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7BB624EA" w14:textId="77777777" w:rsidR="00903F2F" w:rsidRPr="007F3273" w:rsidRDefault="00903F2F" w:rsidP="00903F2F">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15B324C3" w14:textId="77777777" w:rsidR="00903F2F" w:rsidRDefault="00903F2F" w:rsidP="00903F2F">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14961B25" w14:textId="77777777" w:rsidR="00903F2F" w:rsidRDefault="00903F2F" w:rsidP="00903F2F">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xml:space="preserve">. The Protecting the Right to Organize Act (PRO Act), which has now passed the House of Representatives and is waiting to be heard in the Senate, would change that. The PRO Act would create stronger remedies, expand bargaining rights, and put the decision over </w:t>
      </w:r>
      <w:proofErr w:type="gramStart"/>
      <w:r>
        <w:t>whether or not</w:t>
      </w:r>
      <w:proofErr w:type="gramEnd"/>
      <w:r>
        <w:t xml:space="preserve"> to join a union in the hands of the workers, where it belongs.</w:t>
      </w:r>
    </w:p>
    <w:p w14:paraId="5D9C06CC" w14:textId="77777777" w:rsidR="00903F2F" w:rsidRDefault="00903F2F" w:rsidP="00903F2F">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45BDAE54" w14:textId="77777777" w:rsidR="00903F2F" w:rsidRPr="007F3273" w:rsidRDefault="00903F2F" w:rsidP="00903F2F">
      <w:r w:rsidRPr="007F3273">
        <w:rPr>
          <w:rStyle w:val="StyleUnderline"/>
        </w:rPr>
        <w:t>These structural and legal factors provide an important roadmap for us to ensure a robust and sustainable recovery that works for all Americans</w:t>
      </w:r>
      <w:r>
        <w:t xml:space="preserve">. Whether wage increases for </w:t>
      </w:r>
      <w:proofErr w:type="gramStart"/>
      <w:r>
        <w:t>the majority of</w:t>
      </w:r>
      <w:proofErr w:type="gramEnd"/>
      <w:r>
        <w:t xml:space="preserve"> workers continue depends on the decisions we make as a society.</w:t>
      </w:r>
    </w:p>
    <w:p w14:paraId="18D5ADC6" w14:textId="77777777" w:rsidR="00903F2F" w:rsidRDefault="00903F2F" w:rsidP="00903F2F">
      <w:pPr>
        <w:pStyle w:val="Heading4"/>
      </w:pPr>
      <w:r>
        <w:t xml:space="preserve">Industrial workforce shortages are happening now— Covid and inability to compete. </w:t>
      </w:r>
    </w:p>
    <w:p w14:paraId="587855ED" w14:textId="77777777" w:rsidR="00903F2F" w:rsidRPr="00D31E01" w:rsidRDefault="00903F2F" w:rsidP="00903F2F">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JDSupra, 8/28/21. </w:t>
      </w:r>
      <w:hyperlink r:id="rId11" w:history="1">
        <w:r w:rsidRPr="00D31E01">
          <w:rPr>
            <w:rStyle w:val="Hyperlink"/>
          </w:rPr>
          <w:t>https://www.jdsupra.com/legalnews/manufacturing-labor-shortage-1463687/</w:t>
        </w:r>
      </w:hyperlink>
      <w:r w:rsidRPr="00D31E01">
        <w:t>] RR</w:t>
      </w:r>
    </w:p>
    <w:p w14:paraId="1B854C80" w14:textId="77777777" w:rsidR="00903F2F" w:rsidRDefault="00903F2F" w:rsidP="00903F2F">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63D49773" w14:textId="77777777" w:rsidR="00903F2F" w:rsidRPr="00D31E01" w:rsidRDefault="00903F2F" w:rsidP="00903F2F">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6DC30585" w14:textId="77777777" w:rsidR="00903F2F" w:rsidRDefault="00903F2F" w:rsidP="00903F2F">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6DB7AAFC" w14:textId="77777777" w:rsidR="00903F2F" w:rsidRDefault="00903F2F" w:rsidP="00903F2F">
      <w:pPr>
        <w:pStyle w:val="Heading4"/>
      </w:pPr>
      <w:r>
        <w:t xml:space="preserve">A strong industrial workforce is key to US military primacy  </w:t>
      </w:r>
    </w:p>
    <w:p w14:paraId="3A278680" w14:textId="77777777" w:rsidR="00903F2F" w:rsidRPr="00FA2192" w:rsidRDefault="00903F2F" w:rsidP="00903F2F">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195FA735" w14:textId="77777777" w:rsidR="00903F2F" w:rsidRPr="00FA2192" w:rsidRDefault="00903F2F" w:rsidP="00903F2F">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059E5368" w14:textId="77777777" w:rsidR="00903F2F" w:rsidRPr="00FA2192" w:rsidRDefault="00903F2F" w:rsidP="00903F2F">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25F26445" w14:textId="77777777" w:rsidR="00903F2F" w:rsidRPr="004A4D55" w:rsidRDefault="00903F2F" w:rsidP="00903F2F">
      <w:r w:rsidRPr="004A4D55">
        <w:t xml:space="preserve">As Congress considers the Defense Department’s next budget, investing in a more nimble, </w:t>
      </w:r>
      <w:proofErr w:type="gramStart"/>
      <w:r w:rsidRPr="004A4D55">
        <w:t>innovative</w:t>
      </w:r>
      <w:proofErr w:type="gramEnd"/>
      <w:r w:rsidRPr="004A4D55">
        <w:t xml:space="preserve"> and resilient defense-industrial base should be among its highest priorities.</w:t>
      </w:r>
    </w:p>
    <w:p w14:paraId="5EFD7A57" w14:textId="77777777" w:rsidR="00903F2F" w:rsidRDefault="00903F2F" w:rsidP="00903F2F">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3D4B3C30" w14:textId="77777777" w:rsidR="00903F2F" w:rsidRPr="00FA2192" w:rsidRDefault="00903F2F" w:rsidP="00903F2F">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0A50DC73" w14:textId="77777777" w:rsidR="00903F2F" w:rsidRPr="00FA2192" w:rsidRDefault="00903F2F" w:rsidP="00903F2F">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 xml:space="preserve">Fewer bidders </w:t>
      </w:r>
      <w:proofErr w:type="gramStart"/>
      <w:r w:rsidRPr="00FA2192">
        <w:rPr>
          <w:rStyle w:val="StyleUnderline"/>
        </w:rPr>
        <w:t>means</w:t>
      </w:r>
      <w:proofErr w:type="gramEnd"/>
      <w:r w:rsidRPr="00FA2192">
        <w:rPr>
          <w:rStyle w:val="StyleUnderline"/>
        </w:rPr>
        <w:t xml:space="preserve">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5B25E78A" w14:textId="77777777" w:rsidR="00903F2F" w:rsidRPr="00FA2192" w:rsidRDefault="00903F2F" w:rsidP="00903F2F">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w:t>
      </w:r>
      <w:proofErr w:type="gramStart"/>
      <w:r>
        <w:t>all of</w:t>
      </w:r>
      <w:proofErr w:type="gramEnd"/>
      <w:r>
        <w:t xml:space="preserve">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58308913" w14:textId="77777777" w:rsidR="00903F2F" w:rsidRPr="00FA2192" w:rsidRDefault="00903F2F" w:rsidP="00903F2F">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590785FA" w14:textId="77777777" w:rsidR="00903F2F" w:rsidRPr="00FA2192" w:rsidRDefault="00903F2F" w:rsidP="00903F2F">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10ABAD20" w14:textId="77777777" w:rsidR="00903F2F" w:rsidRPr="00FA2192" w:rsidRDefault="00903F2F" w:rsidP="00903F2F">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251D6E48" w14:textId="77777777" w:rsidR="00903F2F" w:rsidRPr="00FA2192" w:rsidRDefault="00903F2F" w:rsidP="00903F2F">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751C88D5" w14:textId="77777777" w:rsidR="00903F2F" w:rsidRPr="004859AC" w:rsidRDefault="00903F2F" w:rsidP="00903F2F">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62BA5AEC" w14:textId="77777777" w:rsidR="00903F2F" w:rsidRPr="004859AC" w:rsidRDefault="00903F2F" w:rsidP="00903F2F">
      <w:r w:rsidRPr="004859AC">
        <w:rPr>
          <w:rStyle w:val="Style13ptBold"/>
        </w:rPr>
        <w:t>Brands &amp; Edel, 19</w:t>
      </w:r>
      <w:r w:rsidRPr="00406918">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223F0034" w14:textId="77777777" w:rsidR="00903F2F" w:rsidRPr="004859AC" w:rsidRDefault="00903F2F" w:rsidP="00903F2F">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65F79704" w14:textId="77777777" w:rsidR="00903F2F" w:rsidRPr="004859AC" w:rsidRDefault="00903F2F" w:rsidP="00903F2F">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66696345" w14:textId="77777777" w:rsidR="00903F2F" w:rsidRPr="004859AC" w:rsidRDefault="00903F2F" w:rsidP="00903F2F">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741240B4" w14:textId="77777777" w:rsidR="00903F2F" w:rsidRPr="004859AC" w:rsidRDefault="00903F2F" w:rsidP="00903F2F">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7B493625" w14:textId="77777777" w:rsidR="00903F2F" w:rsidRPr="004859AC" w:rsidRDefault="00903F2F" w:rsidP="00903F2F">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42AF13EA" w14:textId="77777777" w:rsidR="00903F2F" w:rsidRPr="007A1DE9" w:rsidRDefault="00903F2F" w:rsidP="00903F2F">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519BD631" w14:textId="77777777" w:rsidR="00903F2F" w:rsidRPr="004859AC" w:rsidRDefault="00903F2F" w:rsidP="00903F2F">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6274FC00" w14:textId="77777777" w:rsidR="00903F2F" w:rsidRPr="004859AC" w:rsidRDefault="00903F2F" w:rsidP="00903F2F">
      <w:r w:rsidRPr="004859AC">
        <w:t xml:space="preserve">Matthew </w:t>
      </w:r>
      <w:r w:rsidRPr="004859AC">
        <w:rPr>
          <w:rStyle w:val="Style13ptBold"/>
        </w:rPr>
        <w:t>Fay 17</w:t>
      </w:r>
      <w:r w:rsidRPr="004859AC">
        <w:t xml:space="preserve">, Director of Defense and Foreign Policy Studies @ The Niskanen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3CF482E9" w14:textId="77777777" w:rsidR="00903F2F" w:rsidRPr="004859AC" w:rsidRDefault="00903F2F" w:rsidP="00903F2F">
      <w:r w:rsidRPr="004859AC">
        <w:t xml:space="preserve">A number of the </w:t>
      </w:r>
      <w:proofErr w:type="gramStart"/>
      <w:r w:rsidRPr="004859AC">
        <w:t>arguments</w:t>
      </w:r>
      <w:proofErr w:type="gramEnd"/>
      <w:r w:rsidRPr="004859AC">
        <w:t xml:space="preserve">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 xml:space="preserve">.86 This section begins by exploring </w:t>
      </w:r>
      <w:proofErr w:type="gramStart"/>
      <w:r w:rsidRPr="004859AC">
        <w:t>a number of</w:t>
      </w:r>
      <w:proofErr w:type="gramEnd"/>
      <w:r w:rsidRPr="004859AC">
        <w:t xml:space="preserve"> scenarios that could occur should the United States adopt a grand strategy of retrenchment. It then reassesses the costs and benefits of retrenchment for a free society.</w:t>
      </w:r>
    </w:p>
    <w:p w14:paraId="0B4F089A" w14:textId="77777777" w:rsidR="00903F2F" w:rsidRPr="004859AC" w:rsidRDefault="00903F2F" w:rsidP="00903F2F">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7209BB42" w14:textId="77777777" w:rsidR="00903F2F" w:rsidRPr="004859AC" w:rsidRDefault="00903F2F" w:rsidP="00903F2F">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7A61BF78" w14:textId="77777777" w:rsidR="00903F2F" w:rsidRPr="004859AC" w:rsidRDefault="00903F2F" w:rsidP="00903F2F">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12FB5F66" w14:textId="77777777" w:rsidR="00903F2F" w:rsidRPr="004859AC" w:rsidRDefault="00903F2F" w:rsidP="00903F2F">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508788D2" w14:textId="77777777" w:rsidR="00903F2F" w:rsidRPr="004859AC" w:rsidRDefault="00903F2F" w:rsidP="00903F2F">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7A98C60A" w14:textId="77777777" w:rsidR="00903F2F" w:rsidRDefault="00903F2F" w:rsidP="00903F2F">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w:t>
      </w:r>
      <w:proofErr w:type="gramStart"/>
      <w:r w:rsidRPr="004859AC">
        <w:t>A number of</w:t>
      </w:r>
      <w:proofErr w:type="gramEnd"/>
      <w:r w:rsidRPr="004859AC">
        <w:t xml:space="preserve">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51F26119" w14:textId="77777777" w:rsidR="00903F2F" w:rsidRDefault="00903F2F" w:rsidP="00903F2F">
      <w:pPr>
        <w:pStyle w:val="Heading4"/>
      </w:pPr>
      <w:r>
        <w:t>Pursuit is inevitable</w:t>
      </w:r>
    </w:p>
    <w:p w14:paraId="5A83D279" w14:textId="77777777" w:rsidR="00903F2F" w:rsidRPr="00D4243E" w:rsidRDefault="00903F2F" w:rsidP="00903F2F">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0E2E565C" w14:textId="77777777" w:rsidR="00903F2F" w:rsidRPr="00D97856" w:rsidRDefault="00903F2F" w:rsidP="00903F2F">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22B3B834" w14:textId="77777777" w:rsidR="00903F2F" w:rsidRPr="00FB44D5" w:rsidRDefault="00903F2F" w:rsidP="00903F2F">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63AE5FE1" w14:textId="77777777" w:rsidR="00903F2F" w:rsidRPr="00592AAF" w:rsidRDefault="00903F2F" w:rsidP="00903F2F">
      <w:pPr>
        <w:spacing w:after="0" w:line="240" w:lineRule="auto"/>
        <w:rPr>
          <w:rStyle w:val="StyleUnderline"/>
          <w:b/>
          <w:bCs/>
          <w:sz w:val="16"/>
          <w:szCs w:val="16"/>
          <w:u w:val="none"/>
        </w:rPr>
      </w:pPr>
      <w:r w:rsidRPr="00FB44D5">
        <w:rPr>
          <w:rStyle w:val="Style13ptBold"/>
        </w:rPr>
        <w:t xml:space="preserve">Ikenberry 18 </w:t>
      </w:r>
      <w:r w:rsidRPr="00FB44D5">
        <w:rPr>
          <w:rStyle w:val="Style13ptBold"/>
          <w:b w:val="0"/>
          <w:bCs/>
          <w:sz w:val="16"/>
          <w:szCs w:val="16"/>
        </w:rPr>
        <w:t xml:space="preserve">[(John, Professor of Politics and International Affairs in the Woodrow Wilson School of Public and International Affairs at Princeton University) reviewing book by Beckley (Michael, Fellow in the International Security Program at Harvard Kennedy School's Belfer Center for </w:t>
      </w:r>
      <w:proofErr w:type="gramStart"/>
      <w:r w:rsidRPr="00FB44D5">
        <w:rPr>
          <w:rStyle w:val="Style13ptBold"/>
          <w:b w:val="0"/>
          <w:bCs/>
          <w:sz w:val="16"/>
          <w:szCs w:val="16"/>
        </w:rPr>
        <w:t>Science</w:t>
      </w:r>
      <w:proofErr w:type="gramEnd"/>
      <w:r w:rsidRPr="00FB44D5">
        <w:rPr>
          <w:rStyle w:val="Style13ptBold"/>
          <w:b w:val="0"/>
          <w:bCs/>
          <w:sz w:val="16"/>
          <w:szCs w:val="16"/>
        </w:rPr>
        <w:t xml:space="preserve"> and International Affairs) “Unrivaled: Why America Will Remain the World’s Sole Superpower,” Foreign Affairs, November/December 2018]</w:t>
      </w:r>
    </w:p>
    <w:p w14:paraId="33A13566" w14:textId="77777777" w:rsidR="00903F2F" w:rsidRDefault="00903F2F" w:rsidP="00903F2F">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4A8A4ACB" w14:textId="77777777" w:rsidR="00903F2F" w:rsidRDefault="00903F2F" w:rsidP="00903F2F">
      <w:pPr>
        <w:rPr>
          <w:rStyle w:val="StyleUnderline"/>
        </w:rPr>
      </w:pPr>
    </w:p>
    <w:p w14:paraId="36642530" w14:textId="77777777" w:rsidR="00903F2F" w:rsidRPr="00E268B7" w:rsidRDefault="00903F2F" w:rsidP="00903F2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AF37B4E" w14:textId="77777777" w:rsidR="00903F2F" w:rsidRDefault="00903F2F" w:rsidP="00903F2F">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 xml:space="preserve">[(Steven, Director of the University of Missouri’s Clinical Laboratory Science </w:t>
      </w:r>
      <w:proofErr w:type="gramStart"/>
      <w:r w:rsidRPr="002079A9">
        <w:rPr>
          <w:rStyle w:val="Style13ptBold"/>
          <w:b w:val="0"/>
          <w:bCs/>
          <w:sz w:val="16"/>
          <w:szCs w:val="16"/>
        </w:rPr>
        <w:t>Program</w:t>
      </w:r>
      <w:proofErr w:type="gramEnd"/>
      <w:r w:rsidRPr="002079A9">
        <w:rPr>
          <w:rStyle w:val="Style13ptBold"/>
          <w:b w:val="0"/>
          <w:bCs/>
          <w:sz w:val="16"/>
          <w:szCs w:val="16"/>
        </w:rPr>
        <w:t xml:space="preserve"> and a senior scientist at the Physicians for Social Responsibility) “Nuclear War, Nuclear Winter, and Human Extinction,” Federation of American Scientists, 10/14/2015] DD</w:t>
      </w:r>
    </w:p>
    <w:p w14:paraId="29CE2326" w14:textId="77777777" w:rsidR="00903F2F" w:rsidRPr="002079A9" w:rsidRDefault="00903F2F" w:rsidP="00903F2F">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proofErr w:type="gramStart"/>
      <w:r w:rsidRPr="002079A9">
        <w:rPr>
          <w:rFonts w:eastAsia="Times New Roman"/>
          <w:sz w:val="12"/>
          <w:szCs w:val="22"/>
        </w:rPr>
        <w:t>similar to</w:t>
      </w:r>
      <w:proofErr w:type="gramEnd"/>
      <w:r w:rsidRPr="002079A9">
        <w:rPr>
          <w:rFonts w:eastAsia="Times New Roman"/>
          <w:sz w:val="12"/>
          <w:szCs w:val="22"/>
        </w:rPr>
        <w:t xml:space="preserve"> the one that wiped out the dinosaurs.</w:t>
      </w:r>
    </w:p>
    <w:p w14:paraId="64272B0A" w14:textId="77777777" w:rsidR="00903F2F" w:rsidRPr="002079A9" w:rsidRDefault="00903F2F" w:rsidP="00903F2F">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4DAB0E5A" w14:textId="77777777" w:rsidR="00903F2F" w:rsidRPr="006232C5" w:rsidRDefault="00903F2F" w:rsidP="00903F2F">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65265DE" w14:textId="77777777" w:rsidR="00903F2F" w:rsidRPr="002079A9" w:rsidRDefault="00903F2F" w:rsidP="00903F2F">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121AC0F4" w14:textId="77777777" w:rsidR="00903F2F" w:rsidRPr="006232C5" w:rsidRDefault="00903F2F" w:rsidP="00903F2F">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2769192C" w14:textId="77777777" w:rsidR="00903F2F" w:rsidRPr="002079A9" w:rsidRDefault="00903F2F" w:rsidP="00903F2F">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5F7803C" w14:textId="77777777" w:rsidR="00903F2F" w:rsidRPr="002079A9" w:rsidRDefault="00903F2F" w:rsidP="00903F2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w:t>
      </w:r>
      <w:proofErr w:type="gramStart"/>
      <w:r w:rsidRPr="0028768A">
        <w:rPr>
          <w:rStyle w:val="StyleUnderline"/>
          <w:szCs w:val="22"/>
        </w:rPr>
        <w:t xml:space="preserve">totally </w:t>
      </w:r>
      <w:r w:rsidRPr="0028768A">
        <w:rPr>
          <w:rStyle w:val="Emphasis"/>
        </w:rPr>
        <w:t>destroyed</w:t>
      </w:r>
      <w:proofErr w:type="gramEnd"/>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2A62C3D3" w14:textId="77777777" w:rsidR="00903F2F" w:rsidRPr="00A355C6" w:rsidRDefault="00903F2F" w:rsidP="00903F2F">
      <w:pPr>
        <w:pStyle w:val="Heading3"/>
        <w:rPr>
          <w:rFonts w:cs="Calibri"/>
          <w:color w:val="000000" w:themeColor="text1"/>
        </w:rPr>
      </w:pPr>
      <w:r w:rsidRPr="00A355C6">
        <w:rPr>
          <w:rFonts w:cs="Calibri"/>
          <w:color w:val="000000" w:themeColor="text1"/>
        </w:rPr>
        <w:t>Framing</w:t>
      </w:r>
    </w:p>
    <w:p w14:paraId="29FF496D" w14:textId="77777777" w:rsidR="00903F2F" w:rsidRPr="00A355C6" w:rsidRDefault="00903F2F" w:rsidP="00903F2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1B090EC" w14:textId="77777777" w:rsidR="00903F2F" w:rsidRPr="00A355C6" w:rsidRDefault="00903F2F" w:rsidP="00903F2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2DB47BA9" w14:textId="77777777" w:rsidR="00903F2F" w:rsidRPr="00A355C6" w:rsidRDefault="00903F2F" w:rsidP="00903F2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FF8D8A2" w14:textId="77777777" w:rsidR="00903F2F" w:rsidRPr="00A355C6" w:rsidRDefault="00903F2F" w:rsidP="00903F2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89BC1AE" w14:textId="77777777" w:rsidR="00903F2F" w:rsidRPr="00A355C6" w:rsidRDefault="00903F2F" w:rsidP="00903F2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A61E961" w14:textId="77777777" w:rsidR="00903F2F" w:rsidRPr="00A355C6" w:rsidRDefault="00903F2F" w:rsidP="00903F2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9431EC7" w14:textId="77777777" w:rsidR="00903F2F" w:rsidRPr="00A355C6" w:rsidRDefault="00903F2F" w:rsidP="00903F2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1F00B1C1" w14:textId="77777777" w:rsidR="00903F2F" w:rsidRPr="00A355C6" w:rsidRDefault="00903F2F" w:rsidP="00903F2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8AFFD85" w14:textId="77777777" w:rsidR="00903F2F" w:rsidRPr="00A355C6" w:rsidRDefault="00903F2F" w:rsidP="00903F2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6284EF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F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F2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DF464"/>
  <w14:defaultImageDpi w14:val="300"/>
  <w15:docId w15:val="{26F3DB41-EE2C-574C-9D00-2FC3773C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3F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3F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3F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03F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03F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3F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F2F"/>
  </w:style>
  <w:style w:type="character" w:customStyle="1" w:styleId="Heading1Char">
    <w:name w:val="Heading 1 Char"/>
    <w:aliases w:val="Pocket Char"/>
    <w:basedOn w:val="DefaultParagraphFont"/>
    <w:link w:val="Heading1"/>
    <w:uiPriority w:val="9"/>
    <w:rsid w:val="00903F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3F2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03F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03F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03F2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03F2F"/>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03F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3F2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03F2F"/>
    <w:rPr>
      <w:color w:val="auto"/>
      <w:u w:val="none"/>
    </w:rPr>
  </w:style>
  <w:style w:type="paragraph" w:styleId="DocumentMap">
    <w:name w:val="Document Map"/>
    <w:basedOn w:val="Normal"/>
    <w:link w:val="DocumentMapChar"/>
    <w:uiPriority w:val="99"/>
    <w:semiHidden/>
    <w:unhideWhenUsed/>
    <w:rsid w:val="00903F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3F2F"/>
    <w:rPr>
      <w:rFonts w:ascii="Lucida Grande" w:hAnsi="Lucida Grande" w:cs="Lucida Grande"/>
    </w:rPr>
  </w:style>
  <w:style w:type="paragraph" w:customStyle="1" w:styleId="textbold">
    <w:name w:val="text bold"/>
    <w:basedOn w:val="Normal"/>
    <w:link w:val="Emphasis"/>
    <w:uiPriority w:val="20"/>
    <w:qFormat/>
    <w:rsid w:val="00903F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03F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8372</Words>
  <Characters>47724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2021-11-06T22:01:00Z</dcterms:created>
  <dcterms:modified xsi:type="dcterms:W3CDTF">2021-11-06T22:03:00Z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