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6AE55" w14:textId="329F054F" w:rsidR="001D6D32" w:rsidRDefault="001D6D32" w:rsidP="001D6D32">
      <w:pPr>
        <w:pStyle w:val="Heading2"/>
      </w:pPr>
      <w:r>
        <w:t>1AC</w:t>
      </w:r>
    </w:p>
    <w:p w14:paraId="00D16AA5" w14:textId="0325B8FF" w:rsidR="00262C42" w:rsidRPr="00B4163D" w:rsidRDefault="00262C42" w:rsidP="00262C42">
      <w:pPr>
        <w:pStyle w:val="Heading4"/>
      </w:pPr>
      <w:r>
        <w:t xml:space="preserve">Plan: The appropriation of outer space by private entities in the People’s Republic of China is unjust.  </w:t>
      </w:r>
    </w:p>
    <w:p w14:paraId="7CF4EF0A" w14:textId="77777777" w:rsidR="00262C42" w:rsidRPr="004F708A" w:rsidRDefault="00262C42" w:rsidP="00262C42">
      <w:pPr>
        <w:pStyle w:val="Heading4"/>
      </w:pPr>
      <w:r>
        <w:t xml:space="preserve">Chinese space industrial base is set to </w:t>
      </w:r>
      <w:r>
        <w:rPr>
          <w:u w:val="single"/>
        </w:rPr>
        <w:t>surpass</w:t>
      </w:r>
      <w:r>
        <w:t xml:space="preserve"> the US </w:t>
      </w:r>
    </w:p>
    <w:p w14:paraId="5B834E30" w14:textId="77777777" w:rsidR="00262C42" w:rsidRPr="00E60D8F" w:rsidRDefault="00262C42" w:rsidP="00262C42">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575B810C" w14:textId="77777777" w:rsidR="00262C42" w:rsidRPr="00EE6EBB" w:rsidRDefault="00262C42" w:rsidP="00262C42">
      <w:pPr>
        <w:rPr>
          <w:rStyle w:val="StyleUnderline"/>
        </w:rPr>
      </w:pPr>
      <w:r w:rsidRPr="00EE6EBB">
        <w:rPr>
          <w:rStyle w:val="StyleUnderline"/>
        </w:rPr>
        <w:t>How did China get here—and why?</w:t>
      </w:r>
    </w:p>
    <w:p w14:paraId="6C727BA1" w14:textId="77777777" w:rsidR="00262C42" w:rsidRPr="00C0159B" w:rsidRDefault="00262C42" w:rsidP="00262C42">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7EFDBA42" w14:textId="77777777" w:rsidR="00262C42" w:rsidRPr="00B427D5" w:rsidRDefault="00262C42" w:rsidP="00262C42">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66DF7008" w14:textId="77777777" w:rsidR="00262C42" w:rsidRPr="00C0159B" w:rsidRDefault="00262C42" w:rsidP="00262C42">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24D9DF10" w14:textId="77777777" w:rsidR="00262C42" w:rsidRPr="00A77938" w:rsidRDefault="00262C42" w:rsidP="00262C42">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54F41D4" w14:textId="77777777" w:rsidR="00262C42" w:rsidRPr="00A77938" w:rsidRDefault="00262C42" w:rsidP="00262C42">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5C9D33C3" w14:textId="77777777" w:rsidR="00262C42" w:rsidRPr="00A77938" w:rsidRDefault="00262C42" w:rsidP="00262C42">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15D7A033" w14:textId="77777777" w:rsidR="00262C42" w:rsidRPr="00A77938" w:rsidRDefault="00262C42" w:rsidP="00262C42">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0C298EA3" w14:textId="77777777" w:rsidR="00262C42" w:rsidRPr="00A77938" w:rsidRDefault="00262C42" w:rsidP="00262C42">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3151A8FB" w14:textId="77777777" w:rsidR="00262C42" w:rsidRPr="00A77938" w:rsidRDefault="00262C42" w:rsidP="00262C42">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24CC6DA4" w14:textId="77777777" w:rsidR="00262C42" w:rsidRPr="00680538" w:rsidRDefault="00262C42" w:rsidP="00262C42">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5196F8DB" w14:textId="77777777" w:rsidR="00262C42" w:rsidRPr="006436FC" w:rsidRDefault="00262C42" w:rsidP="00262C42">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27D5BFF4" w14:textId="77777777" w:rsidR="00262C42" w:rsidRPr="00230A00" w:rsidRDefault="00262C42" w:rsidP="00262C42">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4E31B7AD" w14:textId="77777777" w:rsidR="00262C42" w:rsidRPr="00EE6EBB" w:rsidRDefault="00262C42" w:rsidP="00262C42">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64603EFD" w14:textId="77777777" w:rsidR="00262C42" w:rsidRPr="00EE6EBB" w:rsidRDefault="00262C42" w:rsidP="00262C42">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5B5D5344" w14:textId="77777777" w:rsidR="00262C42" w:rsidRPr="00EE6EBB" w:rsidRDefault="00262C42" w:rsidP="00262C42">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26502C00" w14:textId="77777777" w:rsidR="00262C42" w:rsidRPr="00C0159B" w:rsidRDefault="00262C42" w:rsidP="00262C42">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6CB4BCBC" w14:textId="77777777" w:rsidR="00262C42" w:rsidRPr="00EE6EBB" w:rsidRDefault="00262C42" w:rsidP="00262C42">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6CB97619" w14:textId="77777777" w:rsidR="00262C42" w:rsidRPr="00EE6EBB" w:rsidRDefault="00262C42" w:rsidP="00262C42">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21F49C63" w14:textId="77777777" w:rsidR="00262C42" w:rsidRPr="00C0159B" w:rsidRDefault="00262C42" w:rsidP="00262C42">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40204CD2" w14:textId="77777777" w:rsidR="00262C42" w:rsidRDefault="00262C42" w:rsidP="00262C42">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322FD960" w14:textId="77777777" w:rsidR="00262C42" w:rsidRPr="00E9083B" w:rsidRDefault="00262C42" w:rsidP="00262C42">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70B2FD7B" w14:textId="77777777" w:rsidR="00262C42" w:rsidRPr="008000DC" w:rsidRDefault="00262C42" w:rsidP="00262C42">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DB34E13" w14:textId="77777777" w:rsidR="00262C42" w:rsidRPr="00680538" w:rsidRDefault="00262C42" w:rsidP="00262C42">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02C6E215" w14:textId="77777777" w:rsidR="00262C42" w:rsidRPr="00680538" w:rsidRDefault="00262C42" w:rsidP="00262C42">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22DBF56E" w14:textId="77777777" w:rsidR="00262C42" w:rsidRPr="00C0159B" w:rsidRDefault="00262C42" w:rsidP="00262C42">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6B634079" w14:textId="77777777" w:rsidR="00262C42" w:rsidRPr="00680538" w:rsidRDefault="00262C42" w:rsidP="00262C42">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59AD45AF" w14:textId="77777777" w:rsidR="00262C42" w:rsidRPr="00680538" w:rsidRDefault="00262C42" w:rsidP="00262C42">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675741C8" w14:textId="77777777" w:rsidR="00262C42" w:rsidRDefault="00262C42" w:rsidP="00262C42">
      <w:r>
        <w:t>What is the relationship between China’s space industry development and its Military-Civil Fusion strategy, and how is this affecting the commercial space sector?</w:t>
      </w:r>
    </w:p>
    <w:p w14:paraId="1983957D" w14:textId="77777777" w:rsidR="00262C42" w:rsidRPr="00680538" w:rsidRDefault="00262C42" w:rsidP="00262C42">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680A8B3D" w14:textId="77777777" w:rsidR="00262C42" w:rsidRPr="00680538" w:rsidRDefault="00262C42" w:rsidP="00262C42">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778C9127" w14:textId="77777777" w:rsidR="00262C42" w:rsidRDefault="00262C42" w:rsidP="00262C42">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66A977E2" w14:textId="77777777" w:rsidR="00262C42" w:rsidRPr="0034418B" w:rsidRDefault="00262C42" w:rsidP="001D6D32">
      <w:pPr>
        <w:pStyle w:val="Heading3"/>
      </w:pPr>
      <w:r>
        <w:t>Scenario one is space militarization:</w:t>
      </w:r>
    </w:p>
    <w:p w14:paraId="0E68F68A" w14:textId="77777777" w:rsidR="00262C42" w:rsidRDefault="00262C42" w:rsidP="00262C42">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6BC6D303" w14:textId="77777777" w:rsidR="00262C42" w:rsidRPr="00C64542" w:rsidRDefault="00262C42" w:rsidP="00262C42">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459A13D9" w14:textId="77777777" w:rsidR="00262C42" w:rsidRPr="00C64542" w:rsidRDefault="00262C42" w:rsidP="00262C42">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42F84C1D" w14:textId="77777777" w:rsidR="00262C42" w:rsidRPr="00C64542" w:rsidRDefault="00262C42" w:rsidP="00262C42">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A8CDE09" w14:textId="77777777" w:rsidR="00262C42" w:rsidRPr="00C0159B" w:rsidRDefault="00262C42" w:rsidP="00262C42">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92ECF85" w14:textId="77777777" w:rsidR="00262C42" w:rsidRPr="00C64542" w:rsidRDefault="00262C42" w:rsidP="00262C42">
      <w:pPr>
        <w:rPr>
          <w:rStyle w:val="Emphasis"/>
        </w:rPr>
      </w:pPr>
      <w:r w:rsidRPr="00C64542">
        <w:rPr>
          <w:rStyle w:val="Emphasis"/>
        </w:rPr>
        <w:t>On the surface, that sounds innocuous. Who, after all, wants an arms race in space?</w:t>
      </w:r>
    </w:p>
    <w:p w14:paraId="33DBE966" w14:textId="77777777" w:rsidR="00262C42" w:rsidRPr="00C64542" w:rsidRDefault="00262C42" w:rsidP="00262C42">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1695BDDB" w14:textId="77777777" w:rsidR="00262C42" w:rsidRPr="00C0159B" w:rsidRDefault="00262C42" w:rsidP="00262C42">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09A13F32" w14:textId="77777777" w:rsidR="00262C42" w:rsidRPr="00C64542" w:rsidRDefault="00262C42" w:rsidP="00262C42">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0A022354" w14:textId="77777777" w:rsidR="00262C42" w:rsidRPr="00C0159B" w:rsidRDefault="00262C42" w:rsidP="00262C42">
      <w:pPr>
        <w:rPr>
          <w:sz w:val="12"/>
          <w:szCs w:val="12"/>
        </w:rPr>
      </w:pPr>
      <w:r w:rsidRPr="00C0159B">
        <w:rPr>
          <w:sz w:val="12"/>
          <w:szCs w:val="12"/>
        </w:rPr>
        <w:t>To make matters worse, both countries are also working to deploy space-based—or so-called “on-orbit”—capabilities to attack satellites.</w:t>
      </w:r>
    </w:p>
    <w:p w14:paraId="0F120FE8" w14:textId="77777777" w:rsidR="00262C42" w:rsidRPr="006F58F5" w:rsidRDefault="00262C42" w:rsidP="00262C42">
      <w:pPr>
        <w:rPr>
          <w:rStyle w:val="StyleUnderline"/>
        </w:rPr>
      </w:pPr>
      <w:r w:rsidRPr="00C0159B">
        <w:rPr>
          <w:sz w:val="12"/>
        </w:rPr>
        <w:t xml:space="preserve">Meanwhile, at the United Nations and other international forums, </w:t>
      </w:r>
      <w:r w:rsidRPr="00E14504">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42F8E836" w14:textId="77777777" w:rsidR="00262C42" w:rsidRPr="00C0159B" w:rsidRDefault="00262C42" w:rsidP="00262C42">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61F12A8B" w14:textId="77777777" w:rsidR="00262C42" w:rsidRPr="006F58F5" w:rsidRDefault="00262C42" w:rsidP="00262C42">
      <w:pPr>
        <w:rPr>
          <w:rStyle w:val="Emphasis"/>
        </w:rPr>
      </w:pPr>
      <w:r w:rsidRPr="00E14504">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E14504">
        <w:rPr>
          <w:rStyle w:val="Emphasis"/>
          <w:highlight w:val="green"/>
        </w:rPr>
        <w:t>use</w:t>
      </w:r>
      <w:proofErr w:type="gramEnd"/>
      <w:r w:rsidRPr="00E14504">
        <w:rPr>
          <w:rStyle w:val="Emphasis"/>
          <w:highlight w:val="green"/>
        </w:rPr>
        <w:t xml:space="preserv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7BFA08E9" w14:textId="77777777" w:rsidR="00262C42" w:rsidRPr="00C0159B" w:rsidRDefault="00262C42" w:rsidP="00262C42">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4234BA7F" w14:textId="77777777" w:rsidR="00262C42" w:rsidRPr="006F58F5" w:rsidRDefault="00262C42" w:rsidP="00262C42">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7BE36AAE" w14:textId="77777777" w:rsidR="00262C42" w:rsidRPr="006F58F5" w:rsidRDefault="00262C42" w:rsidP="00262C42">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5E809F87" w14:textId="77777777" w:rsidR="00262C42" w:rsidRPr="006F58F5" w:rsidRDefault="00262C42" w:rsidP="00262C42">
      <w:pPr>
        <w:rPr>
          <w:rStyle w:val="Emphasis"/>
        </w:rPr>
      </w:pPr>
      <w:r w:rsidRPr="00E14504">
        <w:rPr>
          <w:rStyle w:val="Emphasis"/>
          <w:highlight w:val="green"/>
        </w:rPr>
        <w:t>Instead of falling prey to China and Russia’s treaty trap, 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0774E3E0" w14:textId="77777777" w:rsidR="00262C42" w:rsidRPr="00AC0304" w:rsidRDefault="00262C42" w:rsidP="00262C42">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A56B615" w14:textId="77777777" w:rsidR="00262C42" w:rsidRPr="006F58F5" w:rsidRDefault="00262C42" w:rsidP="00262C42">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5B9415D3" w14:textId="77777777" w:rsidR="00262C42" w:rsidRPr="00711B24" w:rsidRDefault="00262C42" w:rsidP="00262C42">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5B162375" w14:textId="77777777" w:rsidR="00262C42" w:rsidRPr="006F58F5" w:rsidRDefault="00262C42" w:rsidP="00262C42">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7B5B173E" w14:textId="77777777" w:rsidR="00262C42" w:rsidRPr="00711B24" w:rsidRDefault="00262C42" w:rsidP="00262C42">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70979A42" w14:textId="77777777" w:rsidR="00262C42" w:rsidRPr="006F58F5" w:rsidRDefault="00262C42" w:rsidP="00262C42">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0305D62F" w14:textId="77777777" w:rsidR="00262C42" w:rsidRPr="00711B24" w:rsidRDefault="00262C42" w:rsidP="00262C42">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11F67476" w14:textId="77777777" w:rsidR="00262C42" w:rsidRPr="006F58F5" w:rsidRDefault="00262C42" w:rsidP="00262C42">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36DE8CDD" w14:textId="77777777" w:rsidR="00262C42" w:rsidRPr="00711B24" w:rsidRDefault="00262C42" w:rsidP="00262C42">
      <w:pPr>
        <w:rPr>
          <w:sz w:val="12"/>
          <w:szCs w:val="12"/>
        </w:rPr>
      </w:pPr>
      <w:r w:rsidRPr="00711B24">
        <w:rPr>
          <w:sz w:val="12"/>
          <w:szCs w:val="12"/>
        </w:rPr>
        <w:t>The vote was 164 in favor, including the United States—and a mere 12 opposed.</w:t>
      </w:r>
    </w:p>
    <w:p w14:paraId="12CEDB65" w14:textId="77777777" w:rsidR="00262C42" w:rsidRPr="00711B24" w:rsidRDefault="00262C42" w:rsidP="00262C42">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24C374C1" w14:textId="77777777" w:rsidR="00262C42" w:rsidRDefault="00262C42" w:rsidP="00262C42">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7962D964" w14:textId="77777777" w:rsidR="00262C42" w:rsidRDefault="00262C42" w:rsidP="00262C42">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603AC3E4" w14:textId="77777777" w:rsidR="00262C42" w:rsidRPr="00B80A34" w:rsidRDefault="00262C42" w:rsidP="00262C42">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4979F7B1" w14:textId="77777777" w:rsidR="00262C42" w:rsidRPr="00B80A34" w:rsidRDefault="00262C42" w:rsidP="00262C42">
      <w:pPr>
        <w:rPr>
          <w:rStyle w:val="Emphasis"/>
        </w:rPr>
      </w:pPr>
      <w:r w:rsidRPr="00E14504">
        <w:rPr>
          <w:rStyle w:val="Emphasis"/>
          <w:highlight w:val="green"/>
        </w:rPr>
        <w:t>Consequences of Armament</w:t>
      </w:r>
      <w:r w:rsidRPr="00B80A34">
        <w:rPr>
          <w:rStyle w:val="Emphasis"/>
        </w:rPr>
        <w:t xml:space="preserve"> and Aggression </w:t>
      </w:r>
      <w:r w:rsidRPr="00E14504">
        <w:rPr>
          <w:rStyle w:val="Emphasis"/>
          <w:highlight w:val="green"/>
        </w:rPr>
        <w:t>in Space</w:t>
      </w:r>
    </w:p>
    <w:p w14:paraId="6720106C" w14:textId="77777777" w:rsidR="00262C42" w:rsidRPr="00B80A34" w:rsidRDefault="00262C42" w:rsidP="00262C42">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5422F83E" w14:textId="77777777" w:rsidR="00262C42" w:rsidRPr="00B80A34" w:rsidRDefault="00262C42" w:rsidP="00262C42">
      <w:pPr>
        <w:rPr>
          <w:rStyle w:val="Emphasis"/>
        </w:rPr>
      </w:pPr>
      <w:r w:rsidRPr="00E14504">
        <w:rPr>
          <w:rStyle w:val="Emphasis"/>
          <w:highlight w:val="green"/>
        </w:rPr>
        <w:t>The destruction of satellites</w:t>
      </w:r>
    </w:p>
    <w:p w14:paraId="5C9A49C6" w14:textId="77777777" w:rsidR="00262C42" w:rsidRPr="00B80A34" w:rsidRDefault="00262C42" w:rsidP="00262C42">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w:t>
      </w:r>
      <w:r w:rsidRPr="00826837">
        <w:rPr>
          <w:rStyle w:val="StyleUnderline"/>
        </w:rPr>
        <w:t xml:space="preserve">to perform more mundane tasks, like </w:t>
      </w:r>
      <w:r w:rsidRPr="00826837">
        <w:rPr>
          <w:rStyle w:val="StyleUnderline"/>
          <w:highlight w:val="green"/>
        </w:rPr>
        <w:t>obtain</w:t>
      </w:r>
      <w:r w:rsidRPr="00B80A34">
        <w:rPr>
          <w:rStyle w:val="StyleUnderline"/>
        </w:rPr>
        <w:t xml:space="preserve">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260D164F" w14:textId="77777777" w:rsidR="00262C42" w:rsidRPr="00B80A34" w:rsidRDefault="00262C42" w:rsidP="00262C42">
      <w:pPr>
        <w:rPr>
          <w:rStyle w:val="StyleUnderline"/>
        </w:rPr>
      </w:pPr>
      <w:r w:rsidRPr="00B80A34">
        <w:rPr>
          <w:rStyle w:val="Emphasis"/>
        </w:rPr>
        <w:t xml:space="preserve">Should states begin </w:t>
      </w:r>
      <w:r w:rsidRPr="00826837">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5F1DA552" w14:textId="77777777" w:rsidR="00262C42" w:rsidRPr="00B80A34" w:rsidRDefault="00262C42" w:rsidP="00262C42">
      <w:pPr>
        <w:rPr>
          <w:rStyle w:val="Emphasis"/>
        </w:rPr>
      </w:pPr>
      <w:r w:rsidRPr="00E14504">
        <w:rPr>
          <w:rStyle w:val="Emphasis"/>
          <w:highlight w:val="green"/>
        </w:rPr>
        <w:t>Diminished future use of near space</w:t>
      </w:r>
    </w:p>
    <w:p w14:paraId="0F5C25B7" w14:textId="77777777" w:rsidR="00262C42" w:rsidRPr="00B80A34" w:rsidRDefault="00262C42" w:rsidP="00262C42">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826837">
        <w:rPr>
          <w:rStyle w:val="StyleUnderline"/>
        </w:rPr>
        <w:t>debris</w:t>
      </w:r>
      <w:r w:rsidRPr="00B80A34">
        <w:rPr>
          <w:rStyle w:val="StyleUnderline"/>
        </w:rPr>
        <w:t xml:space="preserve"> act as shrapnel to preexisting assets in space, but </w:t>
      </w:r>
      <w:r w:rsidRPr="00826837">
        <w:rPr>
          <w:rStyle w:val="StyleUnderline"/>
        </w:rPr>
        <w:t xml:space="preserve">it would also become much more difficult to launch satellites or rockets, </w:t>
      </w:r>
      <w:r w:rsidRPr="00E14504">
        <w:rPr>
          <w:rStyle w:val="StyleUnderline"/>
          <w:highlight w:val="green"/>
        </w:rPr>
        <w:t xml:space="preserve">hindering </w:t>
      </w:r>
      <w:r w:rsidRPr="00826837">
        <w:rPr>
          <w:rStyle w:val="StyleUnderline"/>
          <w:highlight w:val="green"/>
        </w:rPr>
        <w:t>scientific research</w:t>
      </w:r>
      <w:r w:rsidRPr="00B80A34">
        <w:rPr>
          <w:rStyle w:val="StyleUnderline"/>
        </w:rPr>
        <w:t xml:space="preserve">, space </w:t>
      </w:r>
      <w:r w:rsidRPr="00E14504">
        <w:rPr>
          <w:rStyle w:val="StyleUnderline"/>
          <w:highlight w:val="green"/>
        </w:rPr>
        <w:t>exploration, and commercial operations.</w:t>
      </w:r>
    </w:p>
    <w:p w14:paraId="5D1F98AC" w14:textId="77777777" w:rsidR="00262C42" w:rsidRPr="00B80A34" w:rsidRDefault="00262C42" w:rsidP="00262C42">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2030EB5C" w14:textId="77777777" w:rsidR="00262C42" w:rsidRPr="00B80A34" w:rsidRDefault="00262C42" w:rsidP="00262C42">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0FC1D8FB" w14:textId="77777777" w:rsidR="00262C42" w:rsidRPr="00B80A34" w:rsidRDefault="00262C42" w:rsidP="00262C42">
      <w:pPr>
        <w:rPr>
          <w:rStyle w:val="StyleUnderline"/>
        </w:rPr>
      </w:pPr>
      <w:r w:rsidRPr="00711B24">
        <w:rPr>
          <w:sz w:val="12"/>
        </w:rPr>
        <w:t xml:space="preserve">Only so many states currently have access to space—which means </w:t>
      </w:r>
      <w:r w:rsidRPr="00B80A34">
        <w:rPr>
          <w:rStyle w:val="StyleUnderline"/>
        </w:rPr>
        <w:t xml:space="preserve">any </w:t>
      </w:r>
      <w:r w:rsidRPr="00826837">
        <w:rPr>
          <w:rStyle w:val="StyleUnderline"/>
        </w:rPr>
        <w:t>militarization</w:t>
      </w:r>
      <w:r w:rsidRPr="00B80A34">
        <w:rPr>
          <w:rStyle w:val="StyleUnderline"/>
        </w:rPr>
        <w:t xml:space="preserve"> be by the few, while other states would be left to fend for themselves. This </w:t>
      </w:r>
      <w:r w:rsidRPr="00826837">
        <w:rPr>
          <w:rStyle w:val="StyleUnderline"/>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proofErr w:type="spellStart"/>
      <w:r w:rsidRPr="00E14504">
        <w:rPr>
          <w:rStyle w:val="Emphasis"/>
          <w:highlight w:val="green"/>
        </w:rPr>
        <w:t>power</w:t>
      </w:r>
      <w:proofErr w:type="spellEnd"/>
      <w:r w:rsidRPr="00E14504">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1AADBD46" w14:textId="77777777" w:rsidR="00262C42" w:rsidRPr="00B80A34" w:rsidRDefault="00262C42" w:rsidP="00262C42">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1642E0BA" w14:textId="77777777" w:rsidR="00262C42" w:rsidRPr="00E268B7" w:rsidRDefault="00262C42" w:rsidP="00262C42">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EB3FF30" w14:textId="77777777" w:rsidR="00262C42" w:rsidRPr="00711B24" w:rsidRDefault="00262C42" w:rsidP="00262C42">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7A519014" w14:textId="77777777" w:rsidR="00262C42" w:rsidRPr="00711B24" w:rsidRDefault="00262C42" w:rsidP="00262C42">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 xml:space="preserve">nuclear firestorms </w:t>
      </w:r>
      <w:r w:rsidRPr="00826837">
        <w:rPr>
          <w:rStyle w:val="StyleUnderline"/>
          <w:szCs w:val="22"/>
        </w:rPr>
        <w:t>would burn simultaneously over a total land surface area of many thousands or tens of thousands of square miles. These mass fires, many</w:t>
      </w:r>
      <w:r w:rsidRPr="006232C5">
        <w:rPr>
          <w:rStyle w:val="StyleUnderline"/>
          <w:szCs w:val="22"/>
        </w:rPr>
        <w:t xml:space="preserve">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26113F96" w14:textId="77777777" w:rsidR="00262C42" w:rsidRPr="005C35BC" w:rsidRDefault="00262C42" w:rsidP="00262C42">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826837">
        <w:rPr>
          <w:rStyle w:val="StyleUnderline"/>
          <w:szCs w:val="22"/>
        </w:rPr>
        <w:t xml:space="preserve">sunlight would heat the smoke, producing a self-lofting effect that would not only aid the rise of the smoke into the stratosphere (above cloud level, where </w:t>
      </w:r>
      <w:r w:rsidRPr="006232C5">
        <w:rPr>
          <w:rStyle w:val="StyleUnderline"/>
          <w:szCs w:val="22"/>
          <w:highlight w:val="green"/>
        </w:rPr>
        <w:t xml:space="preserve">it </w:t>
      </w:r>
      <w:r w:rsidRPr="006232C5">
        <w:rPr>
          <w:rStyle w:val="Emphasis"/>
          <w:szCs w:val="22"/>
          <w:highlight w:val="green"/>
        </w:rPr>
        <w:t>could not be rained out</w:t>
      </w:r>
      <w:r w:rsidRPr="006232C5">
        <w:rPr>
          <w:rStyle w:val="StyleUnderline"/>
          <w:szCs w:val="22"/>
        </w:rPr>
        <w:t xml:space="preserve">), but act to keep the smoke in the stratosphere for </w:t>
      </w:r>
      <w:r w:rsidRPr="005C35BC">
        <w:rPr>
          <w:rStyle w:val="StyleUnderline"/>
          <w:szCs w:val="22"/>
        </w:rPr>
        <w:t>10 years or more. The longevity of the smoke layer would act to greatly increase the severity of its effects upon the biosphere.</w:t>
      </w:r>
    </w:p>
    <w:p w14:paraId="7EC11BC1" w14:textId="77777777" w:rsidR="00262C42" w:rsidRPr="00711B24" w:rsidRDefault="00262C42" w:rsidP="00262C42">
      <w:pPr>
        <w:shd w:val="clear" w:color="auto" w:fill="FFFFFF"/>
        <w:spacing w:after="150" w:line="240" w:lineRule="auto"/>
        <w:rPr>
          <w:rFonts w:eastAsia="Times New Roman"/>
          <w:sz w:val="12"/>
          <w:szCs w:val="22"/>
        </w:rPr>
      </w:pPr>
      <w:r w:rsidRPr="005C35BC">
        <w:rPr>
          <w:rStyle w:val="StyleUnderline"/>
          <w:szCs w:val="22"/>
        </w:rPr>
        <w:t>Once in the stratosphere, the smoke</w:t>
      </w:r>
      <w:r w:rsidRPr="005C35BC">
        <w:rPr>
          <w:rFonts w:eastAsia="Times New Roman"/>
          <w:sz w:val="12"/>
          <w:szCs w:val="22"/>
        </w:rPr>
        <w:t xml:space="preserve"> (predicted to be produced by a range of strategic nuclear wars) </w:t>
      </w:r>
      <w:r w:rsidRPr="005C35BC">
        <w:rPr>
          <w:rStyle w:val="StyleUnderline"/>
          <w:szCs w:val="22"/>
        </w:rPr>
        <w:t xml:space="preserve">would rapidly engulf the Earth and form a dense stratospheric smoke layer. </w:t>
      </w:r>
      <w:r w:rsidRPr="005C35BC">
        <w:rPr>
          <w:sz w:val="12"/>
          <w:szCs w:val="22"/>
        </w:rPr>
        <w:t>The</w:t>
      </w:r>
      <w:r w:rsidRPr="005C35BC">
        <w:rPr>
          <w:rFonts w:eastAsia="Times New Roman"/>
          <w:sz w:val="12"/>
          <w:szCs w:val="22"/>
        </w:rPr>
        <w:t xml:space="preserve"> smoke</w:t>
      </w:r>
      <w:r w:rsidRPr="00711B24">
        <w:rPr>
          <w:rFonts w:eastAsia="Times New Roman"/>
          <w:sz w:val="12"/>
          <w:szCs w:val="22"/>
        </w:rPr>
        <w:t xml:space="preserv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w:t>
      </w:r>
      <w:r w:rsidRPr="005C35BC">
        <w:rPr>
          <w:rStyle w:val="StyleUnderline"/>
          <w:szCs w:val="22"/>
        </w:rPr>
        <w:t xml:space="preserve">the war, temperatures would fall </w:t>
      </w:r>
      <w:r w:rsidRPr="005C35BC">
        <w:rPr>
          <w:rStyle w:val="Emphasis"/>
        </w:rPr>
        <w:t>below freezing</w:t>
      </w:r>
      <w:r w:rsidRPr="005C35BC">
        <w:rPr>
          <w:rStyle w:val="StyleUnderline"/>
          <w:szCs w:val="22"/>
        </w:rPr>
        <w:t> every</w:t>
      </w:r>
      <w:r w:rsidRPr="006232C5">
        <w:rPr>
          <w:rStyle w:val="StyleUnderline"/>
          <w:szCs w:val="22"/>
        </w:rPr>
        <w:t xml:space="preserve"> day </w:t>
      </w:r>
      <w:r w:rsidRPr="006232C5">
        <w:rPr>
          <w:rStyle w:val="StyleUnderline"/>
          <w:szCs w:val="22"/>
          <w:highlight w:val="green"/>
        </w:rPr>
        <w:t>in</w:t>
      </w:r>
      <w:r w:rsidRPr="006232C5">
        <w:rPr>
          <w:rStyle w:val="StyleUnderline"/>
          <w:szCs w:val="22"/>
        </w:rPr>
        <w:t xml:space="preserve"> the </w:t>
      </w:r>
      <w:r w:rsidRPr="005C35BC">
        <w:rPr>
          <w:rStyle w:val="Emphasis"/>
        </w:rPr>
        <w:t xml:space="preserve">central </w:t>
      </w:r>
      <w:r w:rsidRPr="006232C5">
        <w:rPr>
          <w:rStyle w:val="Emphasis"/>
          <w:highlight w:val="green"/>
        </w:rPr>
        <w:t>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5152B924" w14:textId="77777777" w:rsidR="00262C42" w:rsidRPr="00711B24" w:rsidRDefault="00262C42" w:rsidP="00262C42">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6D9587FF" w14:textId="77777777" w:rsidR="00262C42" w:rsidRPr="00711B24" w:rsidRDefault="00262C42" w:rsidP="00262C42">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1C8F2D63" w14:textId="77777777" w:rsidR="00262C42" w:rsidRPr="00711B24" w:rsidRDefault="00262C42" w:rsidP="00262C42">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w:t>
      </w:r>
      <w:r w:rsidRPr="005C35BC">
        <w:rPr>
          <w:rStyle w:val="StyleUnderline"/>
          <w:szCs w:val="22"/>
        </w:rPr>
        <w:t xml:space="preserve">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6232C5">
        <w:rPr>
          <w:rStyle w:val="Emphasis"/>
          <w:highlight w:val="green"/>
        </w:rPr>
        <w:t>destroyed</w:t>
      </w:r>
      <w:proofErr w:type="gramEnd"/>
      <w:r w:rsidRPr="006232C5">
        <w:rPr>
          <w:rStyle w:val="StyleUnderline"/>
          <w:szCs w:val="22"/>
          <w:highlight w:val="green"/>
        </w:rPr>
        <w:t xml:space="preserve">, </w:t>
      </w:r>
      <w:r w:rsidRPr="005C35BC">
        <w:rPr>
          <w:rStyle w:val="StyleUnderline"/>
          <w:szCs w:val="22"/>
        </w:rPr>
        <w:t xml:space="preserve">resulting in massive amounts of </w:t>
      </w:r>
      <w:r w:rsidRPr="006232C5">
        <w:rPr>
          <w:rStyle w:val="Emphasis"/>
          <w:highlight w:val="green"/>
        </w:rPr>
        <w:t>chemical and radioactive toxins</w:t>
      </w:r>
      <w:r w:rsidRPr="006232C5">
        <w:rPr>
          <w:rStyle w:val="StyleUnderline"/>
          <w:szCs w:val="22"/>
          <w:highlight w:val="green"/>
        </w:rPr>
        <w:t xml:space="preserve"> </w:t>
      </w:r>
      <w:r w:rsidRPr="005C35BC">
        <w:rPr>
          <w:rStyle w:val="StyleUnderline"/>
          <w:szCs w:val="22"/>
        </w:rPr>
        <w:t>being released</w:t>
      </w:r>
      <w:r w:rsidRPr="006232C5">
        <w:rPr>
          <w:rStyle w:val="StyleUnderline"/>
          <w:szCs w:val="22"/>
          <w:highlight w:val="green"/>
        </w:rPr>
        <w:t xml:space="preserve"> in</w:t>
      </w:r>
      <w:r w:rsidRPr="005C35BC">
        <w:rPr>
          <w:rStyle w:val="StyleUnderline"/>
          <w:szCs w:val="22"/>
        </w:rPr>
        <w:t>to</w:t>
      </w:r>
      <w:r w:rsidRPr="006232C5">
        <w:rPr>
          <w:rStyle w:val="StyleUnderline"/>
          <w:szCs w:val="22"/>
          <w:highlight w:val="green"/>
        </w:rPr>
        <w:t xml:space="preserve"> the biosphere.</w:t>
      </w:r>
      <w:r w:rsidRPr="006232C5">
        <w:rPr>
          <w:rStyle w:val="StyleUnderline"/>
          <w:szCs w:val="22"/>
        </w:rPr>
        <w:t xml:space="preserve"> </w:t>
      </w:r>
      <w:r w:rsidRPr="005C35BC">
        <w:rPr>
          <w:rStyle w:val="StyleUnderline"/>
          <w:szCs w:val="22"/>
        </w:rPr>
        <w:t>We</w:t>
      </w:r>
      <w:r w:rsidRPr="006232C5">
        <w:rPr>
          <w:rStyle w:val="StyleUnderline"/>
          <w:szCs w:val="22"/>
        </w:rPr>
        <w:t xml:space="preserv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3BCCEA3C" w14:textId="77777777" w:rsidR="00262C42" w:rsidRDefault="00262C42" w:rsidP="001D6D32">
      <w:pPr>
        <w:pStyle w:val="Heading3"/>
      </w:pPr>
      <w:r>
        <w:t xml:space="preserve">Scenario two is hegemony: </w:t>
      </w:r>
    </w:p>
    <w:p w14:paraId="3F42CD46" w14:textId="77777777" w:rsidR="00262C42" w:rsidRDefault="00262C42" w:rsidP="00262C42">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00C9C93B" w14:textId="77777777" w:rsidR="00262C42" w:rsidRPr="00E9083B" w:rsidRDefault="00262C42" w:rsidP="00262C42">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583984E5" w14:textId="77777777" w:rsidR="00262C42" w:rsidRPr="00E9083B" w:rsidRDefault="00262C42" w:rsidP="00262C42">
      <w:pPr>
        <w:rPr>
          <w:rStyle w:val="Emphasis"/>
        </w:rPr>
      </w:pPr>
      <w:r w:rsidRPr="00E14504">
        <w:rPr>
          <w:rStyle w:val="StyleUnderline"/>
          <w:highlight w:val="green"/>
        </w:rPr>
        <w:t xml:space="preserve">With China planning an 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31AC2254" w14:textId="77777777" w:rsidR="00262C42" w:rsidRPr="00711B24" w:rsidRDefault="00262C42" w:rsidP="00262C42">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33ADCD5A" w14:textId="77777777" w:rsidR="00262C42" w:rsidRPr="00711B24" w:rsidRDefault="00262C42" w:rsidP="00262C42">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DABD18F" w14:textId="77777777" w:rsidR="00262C42" w:rsidRPr="00E9083B" w:rsidRDefault="00262C42" w:rsidP="00262C42">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339328F3" w14:textId="77777777" w:rsidR="00262C42" w:rsidRPr="00711B24" w:rsidRDefault="00262C42" w:rsidP="00262C42">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2F96CF7D" w14:textId="77777777" w:rsidR="00262C42" w:rsidRPr="00E9083B" w:rsidRDefault="00262C42" w:rsidP="00262C42">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47A2C6C0" w14:textId="77777777" w:rsidR="00262C42" w:rsidRPr="00E9083B" w:rsidRDefault="00262C42" w:rsidP="00262C42">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4AAF9382" w14:textId="77777777" w:rsidR="00262C42" w:rsidRPr="00711B24" w:rsidRDefault="00262C42" w:rsidP="00262C42">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4CBAC14F" w14:textId="77777777" w:rsidR="00262C42" w:rsidRDefault="00262C42" w:rsidP="00262C42">
      <w:pPr>
        <w:pStyle w:val="Heading4"/>
      </w:pPr>
      <w:r>
        <w:t>Chinese ASAT development emboldens Taiwan invasion – either US doesn’t follow through on its defense commitments, which kills alliances, or it defends Taiwan, which goes nuclear</w:t>
      </w:r>
    </w:p>
    <w:p w14:paraId="3396E0CC" w14:textId="438110D0" w:rsidR="00262C42" w:rsidRPr="002F7CCC" w:rsidRDefault="00262C42" w:rsidP="00262C42">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sidR="001D6D32">
        <w:rPr>
          <w:szCs w:val="16"/>
        </w:rPr>
        <w:t>Interest</w:t>
      </w:r>
      <w:r w:rsidRPr="00A029C9">
        <w:rPr>
          <w:szCs w:val="16"/>
        </w:rPr>
        <w:t>, 8/21/2021] JL</w:t>
      </w:r>
    </w:p>
    <w:p w14:paraId="3E3AB791" w14:textId="77777777" w:rsidR="00262C42" w:rsidRPr="00CD6535" w:rsidRDefault="00262C42" w:rsidP="00262C42">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6DA11E20" w14:textId="77777777" w:rsidR="00262C42" w:rsidRPr="00CD6535" w:rsidRDefault="00262C42" w:rsidP="00262C42">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590D9368" w14:textId="77777777" w:rsidR="00262C42" w:rsidRPr="00CD6535" w:rsidRDefault="00262C42" w:rsidP="00262C42">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78DCD844" w14:textId="77777777" w:rsidR="00262C42" w:rsidRPr="00CD6535" w:rsidRDefault="00262C42" w:rsidP="00262C42">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4B61A097" w14:textId="77777777" w:rsidR="00262C42" w:rsidRPr="00CD6535" w:rsidRDefault="00262C42" w:rsidP="00262C42">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B5A8C4E" w14:textId="77777777" w:rsidR="00262C42" w:rsidRPr="00CD6535" w:rsidRDefault="00262C42" w:rsidP="00262C42">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5BC5892A" w14:textId="77777777" w:rsidR="00262C42" w:rsidRPr="00CD6535" w:rsidRDefault="00262C42" w:rsidP="00262C42">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442C01C6" w14:textId="77777777" w:rsidR="00262C42" w:rsidRPr="00CD6535" w:rsidRDefault="00262C42" w:rsidP="00262C42">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674CE9E3" w14:textId="77777777" w:rsidR="00262C42" w:rsidRPr="00CD6535" w:rsidRDefault="00262C42" w:rsidP="00262C42">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0CB584F5" w14:textId="77777777" w:rsidR="00262C42" w:rsidRPr="0034418B" w:rsidRDefault="00262C42" w:rsidP="00262C42">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2ABA562A" w14:textId="77777777" w:rsidR="00262C42" w:rsidRDefault="00262C42" w:rsidP="00262C42">
      <w:pPr>
        <w:pStyle w:val="Heading4"/>
      </w:pPr>
      <w:r>
        <w:t xml:space="preserve">Space dominance is key to US hegemony </w:t>
      </w:r>
    </w:p>
    <w:p w14:paraId="498854B6" w14:textId="77777777" w:rsidR="00262C42" w:rsidRPr="00336433" w:rsidRDefault="00262C42" w:rsidP="00262C42">
      <w:pPr>
        <w:rPr>
          <w:rStyle w:val="Style13ptBold"/>
        </w:rPr>
      </w:pPr>
      <w:r>
        <w:rPr>
          <w:rStyle w:val="Style13ptBold"/>
        </w:rPr>
        <w:t xml:space="preserve">Weichert 17 </w:t>
      </w:r>
      <w:r w:rsidRPr="00A679AD">
        <w:t>[(Brandon J.</w:t>
      </w:r>
      <w:proofErr w:type="gramStart"/>
      <w:r w:rsidRPr="00A679AD">
        <w:t>,  a</w:t>
      </w:r>
      <w:proofErr w:type="gramEnd"/>
      <w:r w:rsidRPr="00A679AD">
        <w:t xml:space="preserve">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0E26A096" w14:textId="77777777" w:rsidR="00262C42" w:rsidRPr="00A50AAF" w:rsidRDefault="00262C42" w:rsidP="00262C42">
      <w:pPr>
        <w:rPr>
          <w:rStyle w:val="StyleUnderline"/>
        </w:rPr>
      </w:pPr>
      <w:r w:rsidRPr="00A808A7">
        <w:rPr>
          <w:rStyle w:val="Emphasis"/>
          <w:highlight w:val="green"/>
        </w:rPr>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7AEB657E" w14:textId="77777777" w:rsidR="00262C42" w:rsidRPr="00A50AAF" w:rsidRDefault="00262C42" w:rsidP="00262C42">
      <w:pPr>
        <w:rPr>
          <w:rStyle w:val="StyleUnderline"/>
        </w:rPr>
      </w:pPr>
      <w:r w:rsidRPr="00711B24">
        <w:rPr>
          <w:sz w:val="12"/>
        </w:rPr>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33A18C29" w14:textId="77777777" w:rsidR="00262C42" w:rsidRPr="00336433" w:rsidRDefault="00262C42" w:rsidP="00262C42">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78ABE42" w14:textId="77777777" w:rsidR="00262C42" w:rsidRPr="00711B24" w:rsidRDefault="00262C42" w:rsidP="00262C42">
      <w:pPr>
        <w:rPr>
          <w:sz w:val="12"/>
        </w:rPr>
      </w:pPr>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00B1E11E" w14:textId="77777777" w:rsidR="00262C42" w:rsidRPr="001A42E6" w:rsidRDefault="00262C42" w:rsidP="00262C42">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5C35BC">
        <w:rPr>
          <w:rStyle w:val="StyleUnderline"/>
          <w:rFonts w:cs="Calibri"/>
        </w:rPr>
        <w:t xml:space="preserve">; so is the political position of Chinese President Xi Jinping and the Chinese Communist Party’s (CCP) </w:t>
      </w:r>
      <w:r w:rsidRPr="005C35BC">
        <w:rPr>
          <w:rStyle w:val="Emphasis"/>
          <w:b/>
        </w:rPr>
        <w:t>domestic strength.</w:t>
      </w:r>
      <w:r w:rsidRPr="005C35BC">
        <w:rPr>
          <w:rStyle w:val="StyleUnderline"/>
          <w:rFonts w:cs="Calibri"/>
        </w:rPr>
        <w:t xml:space="preserve"> In the</w:t>
      </w:r>
      <w:r w:rsidRPr="001A42E6">
        <w:rPr>
          <w:rStyle w:val="StyleUnderline"/>
          <w:rFonts w:cs="Calibri"/>
        </w:rPr>
        <w:t xml:space="preserv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w:t>
      </w:r>
      <w:r w:rsidRPr="005C35BC">
        <w:rPr>
          <w:rStyle w:val="StyleUnderline"/>
          <w:rFonts w:cs="Calibri"/>
        </w:rPr>
        <w:t xml:space="preserve">after this peak </w:t>
      </w:r>
      <w:r w:rsidRPr="001A42E6">
        <w:rPr>
          <w:rStyle w:val="StyleUnderline"/>
          <w:rFonts w:cs="Calibri"/>
          <w:highlight w:val="green"/>
        </w:rPr>
        <w:t>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5C35BC">
        <w:rPr>
          <w:rStyle w:val="StyleUnderline"/>
          <w:rFonts w:cs="Calibri"/>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 xml:space="preserve">decade of </w:t>
      </w:r>
      <w:r w:rsidRPr="005C35BC">
        <w:rPr>
          <w:rStyle w:val="Emphasis"/>
          <w:b/>
        </w:rPr>
        <w:t>danger</w:t>
      </w:r>
      <w:r w:rsidRPr="005C35BC">
        <w:rPr>
          <w:rStyle w:val="StyleUnderline"/>
          <w:rFonts w:cs="Calibri"/>
        </w:rPr>
        <w:t xml:space="preserve"> from a system that increasingly realizes </w:t>
      </w:r>
      <w:r w:rsidRPr="001A42E6">
        <w:rPr>
          <w:rStyle w:val="StyleUnderline"/>
          <w:rFonts w:cs="Calibri"/>
          <w:highlight w:val="green"/>
        </w:rPr>
        <w:t>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5C35BC">
        <w:rPr>
          <w:rStyle w:val="Emphasis"/>
          <w:b/>
        </w:rPr>
        <w:t>most critical</w:t>
      </w:r>
      <w:r w:rsidRPr="001A42E6">
        <w:rPr>
          <w:rStyle w:val="StyleUnderline"/>
          <w:rFonts w:cs="Calibri"/>
        </w:rPr>
        <w:t xml:space="preserve">, long-held </w:t>
      </w:r>
      <w:r w:rsidRPr="001A42E6">
        <w:rPr>
          <w:rStyle w:val="Emphasis"/>
          <w:b/>
          <w:highlight w:val="green"/>
        </w:rPr>
        <w:t>goals.</w:t>
      </w:r>
    </w:p>
    <w:p w14:paraId="4315E808" w14:textId="77777777" w:rsidR="00262C42" w:rsidRPr="001A42E6" w:rsidRDefault="00262C42" w:rsidP="00262C42">
      <w:pPr>
        <w:spacing w:before="100" w:beforeAutospacing="1" w:after="100" w:afterAutospacing="1"/>
        <w:rPr>
          <w:rStyle w:val="Emphasis"/>
        </w:rPr>
      </w:pPr>
      <w:r w:rsidRPr="001A42E6">
        <w:rPr>
          <w:rStyle w:val="StyleUnderline"/>
        </w:rPr>
        <w:t>Within the next five years, China’s leaders are likely to conclude that its deteriorating demographic profile</w:t>
      </w:r>
      <w:r w:rsidRPr="005C35BC">
        <w:rPr>
          <w:rStyle w:val="StyleUnderline"/>
        </w:rPr>
        <w:t xml:space="preserve">, structural economic problems, and technological estrangement from global innovation centers are eroding its leverage </w:t>
      </w:r>
      <w:r w:rsidRPr="001A42E6">
        <w:rPr>
          <w:rStyle w:val="StyleUnderline"/>
          <w:highlight w:val="green"/>
        </w:rPr>
        <w:t xml:space="preserve">to </w:t>
      </w:r>
      <w:r w:rsidRPr="001A42E6">
        <w:rPr>
          <w:rStyle w:val="Emphasis"/>
          <w:highlight w:val="green"/>
        </w:rPr>
        <w:t>annex Taiwan</w:t>
      </w:r>
      <w:r w:rsidRPr="001A42E6">
        <w:rPr>
          <w:rStyle w:val="StyleUnderline"/>
        </w:rPr>
        <w:t xml:space="preserve"> and achieve other major strategic objectives. </w:t>
      </w:r>
      <w:r w:rsidRPr="005C35BC">
        <w:rPr>
          <w:rStyle w:val="StyleUnderline"/>
          <w:highlight w:val="green"/>
        </w:rPr>
        <w:t>As Xi internalizes these challenges</w:t>
      </w:r>
      <w:r w:rsidRPr="005C35BC">
        <w:rPr>
          <w:rStyle w:val="StyleUnderline"/>
        </w:rPr>
        <w:t>,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 xml:space="preserve">accepting of </w:t>
      </w:r>
      <w:r w:rsidRPr="005C35BC">
        <w:rPr>
          <w:rStyle w:val="Emphasis"/>
          <w:highlight w:val="green"/>
        </w:rPr>
        <w:t>risk</w:t>
      </w:r>
      <w:r w:rsidRPr="005C35BC">
        <w:rPr>
          <w:rStyle w:val="StyleUnderline"/>
          <w:highlight w:val="green"/>
        </w:rPr>
        <w:t>, feeding on his</w:t>
      </w:r>
      <w:r w:rsidRPr="005C35BC">
        <w:rPr>
          <w:rStyle w:val="StyleUnderline"/>
        </w:rPr>
        <w:t xml:space="preserve"> nearly decadelong track </w:t>
      </w:r>
      <w:r w:rsidRPr="005C35BC">
        <w:rPr>
          <w:rStyle w:val="StyleUnderline"/>
          <w:highlight w:val="green"/>
        </w:rPr>
        <w:t>record of</w:t>
      </w:r>
      <w:r w:rsidRPr="005C35BC">
        <w:rPr>
          <w:rStyle w:val="StyleUnderline"/>
        </w:rPr>
        <w:t xml:space="preserve"> successful revisionist action</w:t>
      </w:r>
      <w:r w:rsidRPr="005C35BC">
        <w:rPr>
          <w:rFonts w:eastAsia="Times New Roman"/>
          <w:color w:val="000000"/>
          <w:sz w:val="12"/>
          <w:szCs w:val="22"/>
        </w:rPr>
        <w:t xml:space="preserve"> against the rules-based order. Notable examples include China</w:t>
      </w:r>
      <w:r w:rsidRPr="00711B24">
        <w:rPr>
          <w:rFonts w:eastAsia="Times New Roman"/>
          <w:color w:val="000000"/>
          <w:sz w:val="12"/>
          <w:szCs w:val="22"/>
        </w:rPr>
        <w:t xml:space="preserve">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w:t>
      </w:r>
      <w:r w:rsidRPr="003F3CED">
        <w:rPr>
          <w:rFonts w:eastAsia="Times New Roman"/>
          <w:color w:val="000000"/>
          <w:sz w:val="12"/>
          <w:szCs w:val="22"/>
        </w:rPr>
        <w:t xml:space="preserve">pushing </w:t>
      </w:r>
      <w:r w:rsidRPr="003F3CED">
        <w:rPr>
          <w:rStyle w:val="StyleUnderline"/>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 xml:space="preserve">and </w:t>
      </w:r>
      <w:r w:rsidRPr="003F3CED">
        <w:rPr>
          <w:rStyle w:val="StyleUnderline"/>
        </w:rPr>
        <w:t>coercively enveloping </w:t>
      </w:r>
      <w:r w:rsidRPr="001A42E6">
        <w:rPr>
          <w:rStyle w:val="Emphasis"/>
          <w:highlight w:val="green"/>
        </w:rPr>
        <w:t>Hong Kong.</w:t>
      </w:r>
    </w:p>
    <w:p w14:paraId="3A735439" w14:textId="77777777" w:rsidR="00262C42" w:rsidRPr="001A42E6" w:rsidRDefault="00262C42" w:rsidP="00262C42">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572E16D" w14:textId="77777777" w:rsidR="00262C42" w:rsidRPr="001A42E6" w:rsidRDefault="00262C42" w:rsidP="00262C42">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w:t>
      </w:r>
      <w:r w:rsidRPr="003F3CED">
        <w:rPr>
          <w:rStyle w:val="StyleUnderline"/>
        </w:rPr>
        <w:t>strategic freedom of action</w:t>
      </w:r>
      <w:r w:rsidRPr="001A42E6">
        <w:rPr>
          <w:rStyle w:val="StyleUnderline"/>
        </w:rPr>
        <w:t xml:space="preserve">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w:t>
      </w:r>
      <w:r w:rsidRPr="003F3CED">
        <w:rPr>
          <w:rFonts w:eastAsia="Times New Roman"/>
          <w:color w:val="000000"/>
          <w:sz w:val="12"/>
          <w:szCs w:val="22"/>
        </w:rPr>
        <w:t>le and dangerous tha</w:t>
      </w:r>
      <w:r w:rsidRPr="00711B24">
        <w:rPr>
          <w:rFonts w:eastAsia="Times New Roman"/>
          <w:color w:val="000000"/>
          <w:sz w:val="12"/>
          <w:szCs w:val="22"/>
        </w:rPr>
        <w:t xml:space="preserve">t </w:t>
      </w:r>
      <w:r w:rsidRPr="001A42E6">
        <w:rPr>
          <w:rStyle w:val="StyleUnderline"/>
        </w:rPr>
        <w:t>China has paid few costs for its actions over the last 10 years, even as its military capacities have rapidly grown.</w:t>
      </w:r>
    </w:p>
    <w:p w14:paraId="533F00D1" w14:textId="77777777" w:rsidR="00262C42" w:rsidRPr="001A42E6" w:rsidRDefault="00262C42" w:rsidP="00262C42">
      <w:pPr>
        <w:spacing w:before="100" w:beforeAutospacing="1" w:after="100" w:afterAutospacing="1"/>
        <w:rPr>
          <w:rStyle w:val="StyleUnderline"/>
        </w:rPr>
      </w:pPr>
      <w:r w:rsidRPr="003F3CED">
        <w:rPr>
          <w:rStyle w:val="Emphasis"/>
        </w:rPr>
        <w:t>Beijing will likely conclude</w:t>
      </w:r>
      <w:r w:rsidRPr="003F3CED">
        <w:rPr>
          <w:rStyle w:val="StyleUnderline"/>
        </w:rPr>
        <w:t xml:space="preserve"> that under current diplomatic, economic, and force postures</w:t>
      </w:r>
      <w:r w:rsidRPr="003F3CED">
        <w:rPr>
          <w:rFonts w:eastAsia="Times New Roman"/>
          <w:color w:val="000000"/>
          <w:sz w:val="10"/>
          <w:szCs w:val="22"/>
        </w:rPr>
        <w:t xml:space="preserve"> for both </w:t>
      </w:r>
      <w:r w:rsidRPr="003F3CED">
        <w:rPr>
          <w:rStyle w:val="Emphasis"/>
        </w:rPr>
        <w:t>“gray zone”</w:t>
      </w:r>
      <w:r w:rsidRPr="003F3CED">
        <w:rPr>
          <w:rStyle w:val="StyleUnderline"/>
        </w:rPr>
        <w:t xml:space="preserve"> and </w:t>
      </w:r>
      <w:r w:rsidRPr="003F3CED">
        <w:rPr>
          <w:rStyle w:val="Emphasis"/>
        </w:rPr>
        <w:t>high-end</w:t>
      </w:r>
      <w:r w:rsidRPr="003F3CED">
        <w:rPr>
          <w:rStyle w:val="StyleUnderline"/>
        </w:rPr>
        <w:t xml:space="preserve"> scenarios</w:t>
      </w:r>
      <w:r w:rsidRPr="003F3CED">
        <w:rPr>
          <w:rFonts w:eastAsia="Times New Roman"/>
          <w:color w:val="000000"/>
          <w:sz w:val="10"/>
          <w:szCs w:val="22"/>
        </w:rPr>
        <w:t xml:space="preserve">, the 2021 to late </w:t>
      </w:r>
      <w:r w:rsidRPr="003F3CED">
        <w:rPr>
          <w:rStyle w:val="StyleUnderline"/>
        </w:rPr>
        <w:t>20</w:t>
      </w:r>
      <w:r w:rsidRPr="003F3CED">
        <w:rPr>
          <w:rStyle w:val="Emphasis"/>
        </w:rPr>
        <w:t>20s timeframe still favors China</w:t>
      </w:r>
      <w:r w:rsidRPr="003F3CED">
        <w:rPr>
          <w:rStyle w:val="StyleUnderline"/>
        </w:rPr>
        <w:t>—and is attractive for its</w:t>
      </w:r>
      <w:r w:rsidRPr="003F3CED">
        <w:rPr>
          <w:rFonts w:eastAsia="Times New Roman"/>
          <w:color w:val="000000"/>
          <w:sz w:val="10"/>
          <w:szCs w:val="22"/>
        </w:rPr>
        <w:t xml:space="preserve"> 68-year-old </w:t>
      </w:r>
      <w:r w:rsidRPr="003F3CED">
        <w:rPr>
          <w:rStyle w:val="StyleUnderline"/>
        </w:rPr>
        <w:t>leader, who seeks a historical achievement at the zenith of his</w:t>
      </w:r>
      <w:r w:rsidRPr="001A42E6">
        <w:rPr>
          <w:rStyle w:val="StyleUnderline"/>
        </w:rPr>
        <w:t xml:space="preserve"> career.</w:t>
      </w:r>
    </w:p>
    <w:p w14:paraId="330F3342" w14:textId="77777777" w:rsidR="00262C42" w:rsidRPr="001A42E6" w:rsidRDefault="00262C42" w:rsidP="00262C42">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t>
      </w:r>
      <w:r w:rsidRPr="003F3CED">
        <w:rPr>
          <w:rFonts w:eastAsia="Times New Roman"/>
          <w:color w:val="000000"/>
          <w:sz w:val="10"/>
          <w:szCs w:val="22"/>
        </w:rPr>
        <w:t xml:space="preserve">within the next several years. </w:t>
      </w:r>
      <w:r w:rsidRPr="003F3CED">
        <w:rPr>
          <w:rStyle w:val="StyleUnderline"/>
        </w:rPr>
        <w:t xml:space="preserve">That will </w:t>
      </w:r>
      <w:r w:rsidRPr="003F3CED">
        <w:rPr>
          <w:rFonts w:eastAsia="Times New Roman"/>
          <w:color w:val="000000"/>
          <w:sz w:val="10"/>
          <w:szCs w:val="22"/>
        </w:rPr>
        <w:t xml:space="preserve">be the first step to </w:t>
      </w:r>
      <w:r w:rsidRPr="003F3CED">
        <w:rPr>
          <w:rStyle w:val="StyleUnderline"/>
        </w:rPr>
        <w:t xml:space="preserve">pushing back against China during the 2020s—a decade of danger—before what will likely be a </w:t>
      </w:r>
      <w:r w:rsidRPr="003F3CED">
        <w:rPr>
          <w:rStyle w:val="Emphasis"/>
        </w:rPr>
        <w:t>waning of Chinese power.</w:t>
      </w:r>
    </w:p>
    <w:p w14:paraId="692E42F1" w14:textId="77777777" w:rsidR="00262C42" w:rsidRPr="001A42E6" w:rsidRDefault="00262C42" w:rsidP="00262C42">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2ECAFAD5" w14:textId="77777777" w:rsidR="00262C42" w:rsidRPr="00711B24" w:rsidRDefault="00262C42" w:rsidP="00262C42">
      <w:pPr>
        <w:spacing w:before="100" w:beforeAutospacing="1" w:after="100" w:afterAutospacing="1"/>
        <w:rPr>
          <w:rFonts w:eastAsia="Times New Roman"/>
          <w:color w:val="000000"/>
          <w:sz w:val="12"/>
          <w:szCs w:val="22"/>
        </w:rPr>
      </w:pPr>
      <w:r w:rsidRPr="003F3CED">
        <w:rPr>
          <w:rStyle w:val="StyleUnderline"/>
        </w:rPr>
        <w:t xml:space="preserve">China’s </w:t>
      </w:r>
      <w:r w:rsidRPr="003F3CED">
        <w:rPr>
          <w:rStyle w:val="Emphasis"/>
          <w:highlight w:val="green"/>
        </w:rPr>
        <w:t>skyrocketing household debt</w:t>
      </w:r>
      <w:r w:rsidRPr="003F3CED">
        <w:rPr>
          <w:rStyle w:val="StyleUnderline"/>
        </w:rPr>
        <w:t xml:space="preserve"> levels exemplify structural economic constraints that are emerging much earlier than they did for the United States</w:t>
      </w:r>
      <w:r w:rsidRPr="003F3CED">
        <w:rPr>
          <w:rFonts w:eastAsia="Times New Roman"/>
          <w:color w:val="000000"/>
          <w:sz w:val="12"/>
          <w:szCs w:val="22"/>
        </w:rPr>
        <w:t xml:space="preserve"> when it had similar per capita GDP and income levels. </w:t>
      </w:r>
      <w:r w:rsidRPr="003F3CED">
        <w:rPr>
          <w:rStyle w:val="StyleUnderline"/>
        </w:rPr>
        <w:t>Debt is often a wet blanket on consumption growth.</w:t>
      </w:r>
      <w:r w:rsidRPr="003F3CED">
        <w:rPr>
          <w:rFonts w:eastAsia="Times New Roman"/>
          <w:color w:val="000000"/>
          <w:sz w:val="12"/>
          <w:szCs w:val="22"/>
        </w:rPr>
        <w:t xml:space="preserve"> A 2017 </w:t>
      </w:r>
      <w:r w:rsidRPr="003F3CED">
        <w:rPr>
          <w:rFonts w:eastAsia="Times New Roman"/>
          <w:color w:val="111111"/>
          <w:szCs w:val="22"/>
          <w:u w:val="single"/>
        </w:rPr>
        <w:t>analysis</w:t>
      </w:r>
      <w:r w:rsidRPr="003F3CED">
        <w:rPr>
          <w:rFonts w:eastAsia="Times New Roman"/>
          <w:color w:val="000000"/>
          <w:sz w:val="12"/>
          <w:szCs w:val="22"/>
        </w:rPr>
        <w:t xml:space="preserve"> published by the Bank for International Settlements found that </w:t>
      </w:r>
      <w:r w:rsidRPr="003F3CED">
        <w:rPr>
          <w:rStyle w:val="StyleUnderline"/>
        </w:rPr>
        <w:t>once the household debt-to-GDP ratio in a sample of 54 countries exceeded 60 percent, “the negative long-run effects on consumption tend to intensify.” China’s household debt</w:t>
      </w:r>
      <w:r w:rsidRPr="001A42E6">
        <w:rPr>
          <w:rStyle w:val="StyleUnderline"/>
        </w:rPr>
        <w: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C058AB5" w14:textId="77777777" w:rsidR="00262C42" w:rsidRPr="001A42E6" w:rsidRDefault="00262C42" w:rsidP="00262C42">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3F3CED">
        <w:rPr>
          <w:rStyle w:val="StyleUnderline"/>
        </w:rPr>
        <w:t>China</w:t>
      </w:r>
      <w:r w:rsidRPr="001A42E6">
        <w:rPr>
          <w:rStyle w:val="StyleUnderline"/>
        </w:rPr>
        <w:t xml:space="preserve"> also </w:t>
      </w:r>
      <w:r w:rsidRPr="003F3CED">
        <w:rPr>
          <w:rStyle w:val="StyleUnderline"/>
        </w:rPr>
        <w:t xml:space="preserve">faces a </w:t>
      </w:r>
      <w:r w:rsidRPr="003F3CED">
        <w:rPr>
          <w:rStyle w:val="Emphasis"/>
        </w:rPr>
        <w:t xml:space="preserve">hollowing out of its </w:t>
      </w:r>
      <w:r w:rsidRPr="001A42E6">
        <w:rPr>
          <w:rStyle w:val="Emphasis"/>
          <w:highlight w:val="green"/>
        </w:rPr>
        <w:t>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3BA7069D" w14:textId="77777777" w:rsidR="00262C42" w:rsidRPr="001A42E6" w:rsidRDefault="00262C42" w:rsidP="00262C42">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3F3CED">
        <w:rPr>
          <w:rStyle w:val="Emphasis"/>
        </w:rPr>
        <w:t>China</w:t>
      </w:r>
      <w:r w:rsidRPr="001A42E6">
        <w:rPr>
          <w:rStyle w:val="Emphasis"/>
        </w:rPr>
        <w:t xml:space="preserve"> also </w:t>
      </w:r>
      <w:r w:rsidRPr="003F3CED">
        <w:rPr>
          <w:rStyle w:val="Emphasis"/>
        </w:rPr>
        <w:t xml:space="preserve">faces </w:t>
      </w:r>
      <w:r w:rsidRPr="001A42E6">
        <w:rPr>
          <w:rStyle w:val="Emphasis"/>
          <w:highlight w:val="green"/>
        </w:rPr>
        <w:t>resource insecurity.</w:t>
      </w:r>
      <w:r w:rsidRPr="001A42E6">
        <w:rPr>
          <w:rStyle w:val="StyleUnderline"/>
        </w:rPr>
        <w:t xml:space="preserve"> China’s dependence on </w:t>
      </w:r>
      <w:r w:rsidRPr="003F3CED">
        <w:rPr>
          <w:rStyle w:val="StyleUnderline"/>
        </w:rPr>
        <w:t>imported food and energy has grown steadily over the past two decades. Projections</w:t>
      </w:r>
      <w:r w:rsidRPr="003F3CED">
        <w:rPr>
          <w:rFonts w:eastAsia="Times New Roman"/>
          <w:color w:val="000000"/>
          <w:sz w:val="12"/>
          <w:szCs w:val="22"/>
        </w:rPr>
        <w:t xml:space="preserve"> from </w:t>
      </w:r>
      <w:r w:rsidRPr="003F3CED">
        <w:rPr>
          <w:rFonts w:eastAsia="Times New Roman"/>
          <w:color w:val="111111"/>
          <w:sz w:val="12"/>
          <w:szCs w:val="14"/>
        </w:rPr>
        <w:t>Tsinghua University</w:t>
      </w:r>
      <w:r w:rsidRPr="003F3CED">
        <w:rPr>
          <w:rFonts w:eastAsia="Times New Roman"/>
          <w:color w:val="000000"/>
          <w:sz w:val="12"/>
          <w:szCs w:val="22"/>
        </w:rPr>
        <w:t> </w:t>
      </w:r>
      <w:r w:rsidRPr="003F3CED">
        <w:rPr>
          <w:rStyle w:val="StyleUnderline"/>
        </w:rPr>
        <w:t>make a compelling case that China’s oil and gas imports will peak between 2030</w:t>
      </w:r>
      <w:r w:rsidRPr="003F3CED">
        <w:rPr>
          <w:sz w:val="12"/>
        </w:rPr>
        <w:t xml:space="preserve"> </w:t>
      </w:r>
      <w:r w:rsidRPr="003F3CED">
        <w:rPr>
          <w:rFonts w:eastAsia="Times New Roman"/>
          <w:color w:val="000000"/>
          <w:sz w:val="12"/>
          <w:szCs w:val="22"/>
        </w:rPr>
        <w:t>and 2035</w:t>
      </w:r>
      <w:r w:rsidRPr="003F3CED">
        <w:rPr>
          <w:rStyle w:val="StyleUnderline"/>
        </w:rPr>
        <w:t>. As China grapples with power shortages, Beijing has been reminded that supply shortfalls</w:t>
      </w:r>
      <w:r w:rsidRPr="003F3CED">
        <w:rPr>
          <w:rFonts w:eastAsia="Times New Roman"/>
          <w:color w:val="000000"/>
          <w:sz w:val="12"/>
          <w:szCs w:val="22"/>
        </w:rPr>
        <w:t xml:space="preserve"> equal</w:t>
      </w:r>
      <w:r w:rsidRPr="00711B24">
        <w:rPr>
          <w:rFonts w:eastAsia="Times New Roman"/>
          <w:color w:val="000000"/>
          <w:sz w:val="12"/>
          <w:szCs w:val="22"/>
        </w:rPr>
        <w:t xml:space="preserve"> to even a few percentage points of total demand can </w:t>
      </w:r>
      <w:r w:rsidRPr="001A42E6">
        <w:rPr>
          <w:rStyle w:val="StyleUnderline"/>
        </w:rPr>
        <w:t>have outsized negative impacts.</w:t>
      </w:r>
    </w:p>
    <w:p w14:paraId="11B58C1B" w14:textId="77777777" w:rsidR="00262C42" w:rsidRPr="001A42E6" w:rsidRDefault="00262C42" w:rsidP="00262C42">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CCC9DD4" w14:textId="77777777" w:rsidR="00262C42" w:rsidRPr="001A42E6" w:rsidRDefault="00262C42" w:rsidP="00262C42">
      <w:pPr>
        <w:spacing w:before="100" w:beforeAutospacing="1" w:after="100" w:afterAutospacing="1"/>
        <w:rPr>
          <w:rStyle w:val="StyleUnderline"/>
        </w:rPr>
      </w:pPr>
      <w:r w:rsidRPr="003F3CED">
        <w:rPr>
          <w:rStyle w:val="StyleUnderline"/>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50CFCCCB" w14:textId="77777777" w:rsidR="00262C42" w:rsidRPr="00711B24" w:rsidRDefault="00262C42" w:rsidP="00262C42">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EF06E79" w14:textId="77777777" w:rsidR="00262C42" w:rsidRPr="00711B24" w:rsidRDefault="00262C42" w:rsidP="00262C42">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78CAF2EB" w14:textId="77777777" w:rsidR="00262C42" w:rsidRPr="001A42E6" w:rsidRDefault="00262C42" w:rsidP="00262C42">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w:t>
      </w:r>
      <w:r w:rsidRPr="003F3CED">
        <w:rPr>
          <w:rFonts w:eastAsia="Times New Roman"/>
          <w:color w:val="000000"/>
          <w:sz w:val="12"/>
          <w:szCs w:val="22"/>
        </w:rPr>
        <w:t xml:space="preserve">Conversely, </w:t>
      </w:r>
      <w:r w:rsidRPr="003F3CED">
        <w:rPr>
          <w:rStyle w:val="StyleUnderline"/>
        </w:rPr>
        <w:t>if Washington fails to marshal its forces promptly, its achievements after 2030</w:t>
      </w:r>
      <w:r w:rsidRPr="003F3CED">
        <w:rPr>
          <w:rFonts w:eastAsia="Times New Roman"/>
          <w:color w:val="000000"/>
          <w:sz w:val="12"/>
          <w:szCs w:val="22"/>
        </w:rPr>
        <w:t xml:space="preserve"> or 2035 </w:t>
      </w:r>
      <w:r w:rsidRPr="003F3CED">
        <w:rPr>
          <w:rStyle w:val="StyleUnderline"/>
        </w:rPr>
        <w:t xml:space="preserve">will matter little. Seizing the 2020s would enable Beijing to </w:t>
      </w:r>
      <w:r w:rsidRPr="003F3CED">
        <w:rPr>
          <w:rStyle w:val="StyleUnderline"/>
          <w:strike/>
        </w:rPr>
        <w:t xml:space="preserve">cripple </w:t>
      </w:r>
      <w:r w:rsidRPr="003F3CED">
        <w:rPr>
          <w:rStyle w:val="StyleUnderline"/>
        </w:rPr>
        <w:t xml:space="preserve">[destroy] the free and open </w:t>
      </w:r>
      <w:r w:rsidRPr="003F3CED">
        <w:rPr>
          <w:rStyle w:val="Emphasis"/>
        </w:rPr>
        <w:t>rules-based order</w:t>
      </w:r>
      <w:r w:rsidRPr="003F3CED">
        <w:rPr>
          <w:rStyle w:val="StyleUnderline"/>
        </w:rPr>
        <w:t xml:space="preserve"> and entrench its position by economically </w:t>
      </w:r>
      <w:r w:rsidRPr="003F3CED">
        <w:rPr>
          <w:rStyle w:val="Emphasis"/>
        </w:rPr>
        <w:t>subjugating regional neighbors</w:t>
      </w:r>
      <w:r w:rsidRPr="003F3CED">
        <w:rPr>
          <w:rStyle w:val="StyleUnderline"/>
        </w:rPr>
        <w:t xml:space="preserve"> (including key U.S. treaty allies) </w:t>
      </w:r>
      <w:r w:rsidRPr="003F3CED">
        <w:rPr>
          <w:rStyle w:val="Emphasis"/>
        </w:rPr>
        <w:t>to a degree that could offset the strategic headwinds</w:t>
      </w:r>
      <w:r w:rsidRPr="003F3CED">
        <w:rPr>
          <w:rStyle w:val="StyleUnderline"/>
        </w:rPr>
        <w:t xml:space="preserve"> China now increasingly grapples with.</w:t>
      </w:r>
    </w:p>
    <w:p w14:paraId="1CD60ED8" w14:textId="77777777" w:rsidR="00262C42" w:rsidRPr="003F3CED" w:rsidRDefault="00262C42" w:rsidP="00262C42">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w:t>
      </w:r>
      <w:r w:rsidRPr="003F3CED">
        <w:rPr>
          <w:rStyle w:val="StyleUnderline"/>
        </w:rPr>
        <w:t>of avoiding the certainty that an Indo-Pacific region dominated by a CCP-led China would doom treaty allies, threaten the U.S. homeland, and likely set the stage for worse to come.</w:t>
      </w:r>
      <w:r w:rsidRPr="003F3CED">
        <w:rPr>
          <w:rFonts w:eastAsia="Times New Roman"/>
          <w:color w:val="000000"/>
          <w:sz w:val="12"/>
          <w:szCs w:val="22"/>
        </w:rPr>
        <w:t xml:space="preserve"> Accordingly, </w:t>
      </w:r>
      <w:r w:rsidRPr="003F3CED">
        <w:rPr>
          <w:rStyle w:val="StyleUnderline"/>
        </w:rPr>
        <w:t xml:space="preserve">U.S. planners should </w:t>
      </w:r>
      <w:r w:rsidRPr="003F3CED">
        <w:rPr>
          <w:rFonts w:eastAsia="Times New Roman"/>
          <w:color w:val="000000"/>
          <w:sz w:val="12"/>
          <w:szCs w:val="22"/>
        </w:rPr>
        <w:t xml:space="preserve">immediately mobilize resources and effort as well as </w:t>
      </w:r>
      <w:r w:rsidRPr="003F3CED">
        <w:rPr>
          <w:rStyle w:val="StyleUnderline"/>
        </w:rPr>
        <w:t>accept greater risks to deter Chinese action over the critical next decade.</w:t>
      </w:r>
    </w:p>
    <w:p w14:paraId="5B04367B" w14:textId="77777777" w:rsidR="00262C42" w:rsidRPr="00711B24" w:rsidRDefault="00262C42" w:rsidP="00262C42">
      <w:pPr>
        <w:spacing w:before="100" w:beforeAutospacing="1" w:after="100" w:afterAutospacing="1"/>
        <w:rPr>
          <w:rFonts w:eastAsia="Times New Roman"/>
          <w:color w:val="000000"/>
          <w:sz w:val="12"/>
          <w:szCs w:val="22"/>
        </w:rPr>
      </w:pPr>
      <w:r w:rsidRPr="003F3CED">
        <w:rPr>
          <w:rStyle w:val="StyleUnderline"/>
        </w:rPr>
        <w:t xml:space="preserve">The greatest threat is armed conflict over Taiwan, where U.S. </w:t>
      </w:r>
      <w:r w:rsidRPr="003F3CED">
        <w:rPr>
          <w:rFonts w:eastAsia="Times New Roman"/>
          <w:color w:val="000000"/>
          <w:sz w:val="12"/>
          <w:szCs w:val="22"/>
        </w:rPr>
        <w:t xml:space="preserve">and allied </w:t>
      </w:r>
      <w:r w:rsidRPr="003F3CED">
        <w:rPr>
          <w:rStyle w:val="StyleUnderline"/>
        </w:rPr>
        <w:t>success or failure will be fundamental and reverberate for the remainder of the century</w:t>
      </w:r>
      <w:r w:rsidRPr="001A42E6">
        <w:rPr>
          <w:rStyle w:val="StyleUnderline"/>
        </w:rPr>
        <w:t>.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4BAAE77F" w14:textId="77777777" w:rsidR="00262C42" w:rsidRPr="001A42E6" w:rsidRDefault="00262C42" w:rsidP="00262C42">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767FD2AB" w14:textId="77777777" w:rsidR="00262C42" w:rsidRPr="00711B24" w:rsidRDefault="00262C42" w:rsidP="00262C42">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20C1DAAA" w14:textId="77777777" w:rsidR="00262C42" w:rsidRPr="00711B24" w:rsidRDefault="00262C42" w:rsidP="00262C42">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4"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7EE7F01" w14:textId="77777777" w:rsidR="00262C42" w:rsidRPr="00711B24" w:rsidRDefault="00262C42" w:rsidP="00262C42">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238B1BA3" w14:textId="77777777" w:rsidR="00262C42" w:rsidRPr="00711B24" w:rsidRDefault="00262C42" w:rsidP="00262C42">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2AB000A0" w14:textId="77777777" w:rsidR="00262C42" w:rsidRPr="003F3CED" w:rsidRDefault="00262C42" w:rsidP="00262C42">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5" w:history="1">
        <w:r w:rsidRPr="00711B24">
          <w:rPr>
            <w:rFonts w:eastAsia="Times New Roman"/>
            <w:color w:val="111111"/>
            <w:sz w:val="12"/>
            <w:szCs w:val="12"/>
            <w:u w:val="single"/>
          </w:rPr>
          <w:t>Taiwan</w:t>
        </w:r>
      </w:hyperlink>
      <w:r w:rsidRPr="00711B24">
        <w:rPr>
          <w:rFonts w:eastAsia="Times New Roman"/>
          <w:color w:val="000000"/>
          <w:sz w:val="12"/>
          <w:szCs w:val="12"/>
        </w:rPr>
        <w:t xml:space="preserve">. But these assets alone cannot invade the island. To capture and garrison, Beijing would need </w:t>
      </w:r>
      <w:r w:rsidRPr="003F3CED">
        <w:rPr>
          <w:rFonts w:eastAsia="Times New Roman"/>
          <w:color w:val="000000"/>
          <w:sz w:val="12"/>
          <w:szCs w:val="12"/>
        </w:rPr>
        <w:t>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3D14CDBF" w14:textId="77777777" w:rsidR="00262C42" w:rsidRPr="003F3CED" w:rsidRDefault="00262C42" w:rsidP="00262C42">
      <w:pPr>
        <w:spacing w:before="100" w:beforeAutospacing="1" w:after="100" w:afterAutospacing="1"/>
        <w:rPr>
          <w:rFonts w:eastAsia="Times New Roman"/>
          <w:color w:val="000000"/>
          <w:sz w:val="10"/>
          <w:szCs w:val="22"/>
        </w:rPr>
      </w:pPr>
      <w:r w:rsidRPr="003F3CED">
        <w:rPr>
          <w:rStyle w:val="StyleUnderline"/>
        </w:rPr>
        <w:t xml:space="preserve">Only the most formidable, agile American and allied deterrence can kick the can down the road long enough for China’s slowdown to shut the window of vulnerability. </w:t>
      </w:r>
      <w:r w:rsidRPr="003F3CED">
        <w:rPr>
          <w:rStyle w:val="Emphasis"/>
          <w:szCs w:val="22"/>
        </w:rPr>
        <w:t>Holding the line</w:t>
      </w:r>
      <w:r w:rsidRPr="003F3CED">
        <w:rPr>
          <w:rStyle w:val="StyleUnderline"/>
        </w:rPr>
        <w:t xml:space="preserve"> is likely to require frequent and sustained proactive enforcement actions to disincentivize full-frontal Chinese assaults</w:t>
      </w:r>
      <w:r w:rsidRPr="003F3CED">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3F3CED">
        <w:rPr>
          <w:rFonts w:eastAsia="Times New Roman"/>
          <w:color w:val="111111"/>
          <w:szCs w:val="22"/>
          <w:u w:val="single"/>
        </w:rPr>
        <w:t>Maritime Militia</w:t>
      </w:r>
      <w:r w:rsidRPr="003F3CED">
        <w:rPr>
          <w:rFonts w:eastAsia="Times New Roman"/>
          <w:color w:val="000000"/>
          <w:sz w:val="10"/>
          <w:szCs w:val="22"/>
        </w:rPr>
        <w:t>-affiliated vessels in the South China Sea, intensified air and maritime surveillance of Chinese naval bases, and visas and resettlement options to </w:t>
      </w:r>
      <w:r w:rsidRPr="003F3CED">
        <w:rPr>
          <w:rFonts w:eastAsia="Times New Roman"/>
          <w:color w:val="111111"/>
          <w:szCs w:val="22"/>
          <w:u w:val="single"/>
        </w:rPr>
        <w:t xml:space="preserve">Hong </w:t>
      </w:r>
      <w:proofErr w:type="spellStart"/>
      <w:r w:rsidRPr="003F3CED">
        <w:rPr>
          <w:rFonts w:eastAsia="Times New Roman"/>
          <w:color w:val="111111"/>
          <w:szCs w:val="22"/>
          <w:u w:val="single"/>
        </w:rPr>
        <w:t>Kongers</w:t>
      </w:r>
      <w:proofErr w:type="spellEnd"/>
      <w:r w:rsidRPr="003F3CED">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225E722" w14:textId="77777777" w:rsidR="00262C42" w:rsidRPr="003F3CED" w:rsidRDefault="00262C42" w:rsidP="00262C42">
      <w:pPr>
        <w:spacing w:before="100" w:beforeAutospacing="1" w:after="100" w:afterAutospacing="1"/>
        <w:rPr>
          <w:rFonts w:eastAsia="Times New Roman"/>
          <w:color w:val="000000"/>
          <w:sz w:val="10"/>
          <w:szCs w:val="22"/>
        </w:rPr>
      </w:pPr>
      <w:r w:rsidRPr="003F3CED">
        <w:rPr>
          <w:rStyle w:val="StyleUnderline"/>
        </w:rPr>
        <w:t>Bombastic Chinese reactions to emerging cohesive actions verify the approach’s effectiveness and potential for</w:t>
      </w:r>
      <w:r w:rsidRPr="003F3CED">
        <w:rPr>
          <w:rFonts w:eastAsia="Times New Roman"/>
          <w:color w:val="000000"/>
          <w:sz w:val="10"/>
          <w:szCs w:val="22"/>
        </w:rPr>
        <w:t xml:space="preserve"> halting—and perhaps even </w:t>
      </w:r>
      <w:r w:rsidRPr="003F3CED">
        <w:rPr>
          <w:rStyle w:val="StyleUnderline"/>
        </w:rPr>
        <w:t>reversing—the revisionist tide</w:t>
      </w:r>
      <w:r w:rsidRPr="003F3CED">
        <w:rPr>
          <w:rFonts w:eastAsia="Times New Roman"/>
          <w:color w:val="000000"/>
          <w:sz w:val="10"/>
          <w:szCs w:val="22"/>
        </w:rPr>
        <w:t xml:space="preserve"> China has unleashed across the Asian region. Consider </w:t>
      </w:r>
      <w:r w:rsidRPr="003F3CED">
        <w:rPr>
          <w:sz w:val="10"/>
        </w:rPr>
        <w:t>the</w:t>
      </w:r>
      <w:r w:rsidRPr="003F3CED">
        <w:rPr>
          <w:rFonts w:eastAsia="Times New Roman"/>
          <w:color w:val="000000"/>
          <w:sz w:val="10"/>
          <w:szCs w:val="22"/>
        </w:rPr>
        <w:t xml:space="preserve"> recent nuclear submarine deal among Australia, the United States, and the United Kingdom. </w:t>
      </w:r>
      <w:r w:rsidRPr="003F3CED">
        <w:rPr>
          <w:rStyle w:val="StyleUnderline"/>
        </w:rPr>
        <w:t>Beijing’s strong public reaction</w:t>
      </w:r>
      <w:r w:rsidRPr="003F3CED">
        <w:rPr>
          <w:rFonts w:eastAsia="Times New Roman"/>
          <w:color w:val="000000"/>
          <w:sz w:val="10"/>
          <w:szCs w:val="22"/>
        </w:rPr>
        <w:t xml:space="preserve"> (including toleration of </w:t>
      </w:r>
      <w:hyperlink r:id="rId26" w:history="1">
        <w:r w:rsidRPr="003F3CED">
          <w:rPr>
            <w:rFonts w:eastAsia="Times New Roman"/>
            <w:color w:val="111111"/>
            <w:szCs w:val="22"/>
            <w:u w:val="single"/>
          </w:rPr>
          <w:t>nuclear threats</w:t>
        </w:r>
      </w:hyperlink>
      <w:r w:rsidRPr="003F3CED">
        <w:rPr>
          <w:rFonts w:eastAsia="Times New Roman"/>
          <w:color w:val="000000"/>
          <w:sz w:val="10"/>
          <w:szCs w:val="22"/>
        </w:rPr>
        <w:t> made by the state-affiliated </w:t>
      </w:r>
      <w:r w:rsidRPr="003F3CED">
        <w:rPr>
          <w:rFonts w:eastAsia="Times New Roman"/>
          <w:i/>
          <w:iCs/>
          <w:color w:val="000000"/>
          <w:sz w:val="10"/>
          <w:szCs w:val="22"/>
        </w:rPr>
        <w:t>Global Times</w:t>
      </w:r>
      <w:r w:rsidRPr="003F3CED">
        <w:rPr>
          <w:rFonts w:eastAsia="Times New Roman"/>
          <w:color w:val="000000"/>
          <w:sz w:val="10"/>
          <w:szCs w:val="22"/>
        </w:rPr>
        <w:t xml:space="preserve">) </w:t>
      </w:r>
      <w:r w:rsidRPr="003F3CED">
        <w:rPr>
          <w:rStyle w:val="StyleUnderline"/>
        </w:rPr>
        <w:t>highlights</w:t>
      </w:r>
      <w:r w:rsidRPr="003F3CED">
        <w:rPr>
          <w:rFonts w:eastAsia="Times New Roman"/>
          <w:color w:val="000000"/>
          <w:sz w:val="10"/>
          <w:szCs w:val="22"/>
        </w:rPr>
        <w:t xml:space="preserve"> the gap between its global information war touting China’s irresistible power and deeply </w:t>
      </w:r>
      <w:r w:rsidRPr="003F3CED">
        <w:rPr>
          <w:rStyle w:val="StyleUnderline"/>
        </w:rPr>
        <w:t>insecure internal self-perception. Eight nuclear submarines</w:t>
      </w:r>
      <w:r w:rsidRPr="003F3CED">
        <w:rPr>
          <w:rFonts w:eastAsia="Times New Roman"/>
          <w:color w:val="000000"/>
          <w:sz w:val="10"/>
          <w:szCs w:val="22"/>
        </w:rPr>
        <w:t xml:space="preserve"> will ultimately represent formidable military capacity, but </w:t>
      </w:r>
      <w:r w:rsidRPr="003F3CED">
        <w:rPr>
          <w:rStyle w:val="StyleUnderline"/>
        </w:rPr>
        <w:t>for a bona fide superpower</w:t>
      </w:r>
      <w:r w:rsidRPr="003F3CED">
        <w:rPr>
          <w:rFonts w:eastAsia="Times New Roman"/>
          <w:color w:val="000000"/>
          <w:sz w:val="10"/>
          <w:szCs w:val="22"/>
        </w:rPr>
        <w:t xml:space="preserve"> that believes in its own capabilities, they </w:t>
      </w:r>
      <w:r w:rsidRPr="003F3CED">
        <w:rPr>
          <w:rStyle w:val="StyleUnderline"/>
        </w:rPr>
        <w:t>would not be a game-changer.</w:t>
      </w:r>
      <w:r w:rsidRPr="003F3CED">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6320FFE1" w14:textId="77777777" w:rsidR="00262C42" w:rsidRPr="003F3CED" w:rsidRDefault="00262C42" w:rsidP="00262C42">
      <w:pPr>
        <w:spacing w:before="100" w:beforeAutospacing="1" w:after="100" w:afterAutospacing="1"/>
        <w:rPr>
          <w:rStyle w:val="StyleUnderline"/>
        </w:rPr>
      </w:pPr>
      <w:r w:rsidRPr="003F3CED">
        <w:rPr>
          <w:rFonts w:eastAsia="Times New Roman"/>
          <w:color w:val="000000"/>
          <w:sz w:val="12"/>
          <w:szCs w:val="22"/>
        </w:rPr>
        <w:t>With diplomatic proofs of concepts like the so-called AUKUS deal, the </w:t>
      </w:r>
      <w:r w:rsidRPr="003F3CED">
        <w:rPr>
          <w:rFonts w:eastAsia="Times New Roman"/>
          <w:color w:val="111111"/>
          <w:sz w:val="12"/>
          <w:szCs w:val="14"/>
        </w:rPr>
        <w:t>Quadrilateral Security Dialogue</w:t>
      </w:r>
      <w:r w:rsidRPr="003F3CED">
        <w:rPr>
          <w:rFonts w:eastAsia="Times New Roman"/>
          <w:color w:val="000000"/>
          <w:sz w:val="12"/>
          <w:szCs w:val="22"/>
        </w:rPr>
        <w:t>, and hard security actions like the </w:t>
      </w:r>
      <w:r w:rsidRPr="003F3CED">
        <w:rPr>
          <w:rFonts w:eastAsia="Times New Roman"/>
          <w:color w:val="111111"/>
          <w:sz w:val="12"/>
          <w:szCs w:val="14"/>
        </w:rPr>
        <w:t>Pacific Deterrence Initiative</w:t>
      </w:r>
      <w:r w:rsidRPr="003F3CED">
        <w:rPr>
          <w:rFonts w:eastAsia="Times New Roman"/>
          <w:color w:val="000000"/>
          <w:sz w:val="12"/>
          <w:szCs w:val="22"/>
        </w:rPr>
        <w:t> now falling into place, it is time to comprehensively peak the non-authoritarian world’s protective action to </w:t>
      </w:r>
      <w:r w:rsidRPr="003F3CED">
        <w:rPr>
          <w:rFonts w:eastAsia="Times New Roman"/>
          <w:color w:val="111111"/>
          <w:szCs w:val="22"/>
          <w:u w:val="single"/>
        </w:rPr>
        <w:t>hold the line</w:t>
      </w:r>
      <w:r w:rsidRPr="003F3CED">
        <w:rPr>
          <w:rFonts w:eastAsia="Times New Roman"/>
          <w:color w:val="000000"/>
          <w:sz w:val="12"/>
          <w:szCs w:val="22"/>
        </w:rPr>
        <w:t xml:space="preserve"> in the Indo-Pacific. During this decade, U.S. policymakers must understand that under </w:t>
      </w:r>
      <w:r w:rsidRPr="003F3CED">
        <w:rPr>
          <w:rStyle w:val="StyleUnderline"/>
        </w:rPr>
        <w:t xml:space="preserve">Xi’s strongman rule, personal political survival will dictate Chinese behavior. Xi’s recreation of a “one-man” system is a one-way, </w:t>
      </w:r>
      <w:proofErr w:type="gramStart"/>
      <w:r w:rsidRPr="003F3CED">
        <w:rPr>
          <w:rStyle w:val="StyleUnderline"/>
        </w:rPr>
        <w:t>high-leverage</w:t>
      </w:r>
      <w:proofErr w:type="gramEnd"/>
      <w:r w:rsidRPr="003F3CED">
        <w:rPr>
          <w:rStyle w:val="StyleUnderline"/>
        </w:rPr>
        <w:t xml:space="preserve"> bet that decisions he drives will succeed.</w:t>
      </w:r>
    </w:p>
    <w:p w14:paraId="04055699" w14:textId="77777777" w:rsidR="00262C42" w:rsidRPr="003F3CED" w:rsidRDefault="00262C42" w:rsidP="00262C42">
      <w:pPr>
        <w:spacing w:before="100" w:beforeAutospacing="1" w:after="100" w:afterAutospacing="1"/>
        <w:rPr>
          <w:rStyle w:val="Emphasis"/>
        </w:rPr>
      </w:pPr>
      <w:r w:rsidRPr="003F3CED">
        <w:rPr>
          <w:rStyle w:val="StyleUnderline"/>
        </w:rPr>
        <w:t>If Xi miscalculates</w:t>
      </w:r>
      <w:r w:rsidRPr="003F3CED">
        <w:rPr>
          <w:rFonts w:eastAsia="Times New Roman"/>
          <w:color w:val="000000"/>
          <w:sz w:val="14"/>
          <w:szCs w:val="22"/>
        </w:rPr>
        <w:t xml:space="preserve">, a significant risk given his suppression of dissenting voices while China raises the stakes in its confrontation with the United States, </w:t>
      </w:r>
      <w:r w:rsidRPr="003F3CED">
        <w:rPr>
          <w:rStyle w:val="StyleUnderline"/>
        </w:rPr>
        <w:t>the proverbial “leverage” that would have left him with outsized returns on a successful bet would instead amplify the downside</w:t>
      </w:r>
      <w:r w:rsidRPr="003F3CED">
        <w:rPr>
          <w:rFonts w:eastAsia="Times New Roman"/>
          <w:color w:val="000000"/>
          <w:sz w:val="14"/>
          <w:szCs w:val="22"/>
        </w:rPr>
        <w:t>, all of which he personally and exclusively signed for. Resulting tensions could very realistically undermine his status and authority, embolden internal challengers, and </w:t>
      </w:r>
      <w:r w:rsidRPr="003F3CED">
        <w:rPr>
          <w:rFonts w:eastAsia="Times New Roman"/>
          <w:color w:val="111111"/>
          <w:szCs w:val="22"/>
          <w:u w:val="single"/>
        </w:rPr>
        <w:t>weaken the party</w:t>
      </w:r>
      <w:r w:rsidRPr="003F3CED">
        <w:rPr>
          <w:rFonts w:eastAsia="Times New Roman"/>
          <w:color w:val="000000"/>
          <w:sz w:val="14"/>
          <w:szCs w:val="22"/>
        </w:rPr>
        <w:t xml:space="preserve">. They could also foreseeably drive him to double down on mistakes, especially if those led to—or were made </w:t>
      </w:r>
      <w:proofErr w:type="gramStart"/>
      <w:r w:rsidRPr="003F3CED">
        <w:rPr>
          <w:rFonts w:eastAsia="Times New Roman"/>
          <w:color w:val="000000"/>
          <w:sz w:val="14"/>
          <w:szCs w:val="22"/>
        </w:rPr>
        <w:t>in the course of</w:t>
      </w:r>
      <w:proofErr w:type="gramEnd"/>
      <w:r w:rsidRPr="003F3CED">
        <w:rPr>
          <w:rFonts w:eastAsia="Times New Roman"/>
          <w:color w:val="000000"/>
          <w:sz w:val="14"/>
          <w:szCs w:val="22"/>
        </w:rPr>
        <w:t xml:space="preserve">—a kinetic conflict. </w:t>
      </w:r>
      <w:r w:rsidRPr="003F3CED">
        <w:rPr>
          <w:rStyle w:val="StyleUnderline"/>
        </w:rPr>
        <w:t>Personal survival measures could</w:t>
      </w:r>
      <w:r w:rsidRPr="003F3CED">
        <w:rPr>
          <w:rFonts w:eastAsia="Times New Roman"/>
          <w:color w:val="000000"/>
          <w:sz w:val="14"/>
          <w:szCs w:val="22"/>
        </w:rPr>
        <w:t xml:space="preserve"> thus rapidly </w:t>
      </w:r>
      <w:r w:rsidRPr="003F3CED">
        <w:rPr>
          <w:rStyle w:val="StyleUnderline"/>
        </w:rPr>
        <w:t xml:space="preserve">transmute into regional or even </w:t>
      </w:r>
      <w:r w:rsidRPr="003F3CED">
        <w:rPr>
          <w:rStyle w:val="Emphasis"/>
        </w:rPr>
        <w:t>global threats.</w:t>
      </w:r>
    </w:p>
    <w:p w14:paraId="5BD7E8B9" w14:textId="77777777" w:rsidR="00262C42" w:rsidRPr="003F3CED" w:rsidRDefault="00262C42" w:rsidP="00262C42">
      <w:pPr>
        <w:spacing w:before="100" w:beforeAutospacing="1" w:after="100" w:afterAutospacing="1"/>
        <w:rPr>
          <w:rFonts w:eastAsia="Times New Roman"/>
          <w:color w:val="000000"/>
          <w:sz w:val="12"/>
          <w:szCs w:val="22"/>
        </w:rPr>
      </w:pPr>
      <w:r w:rsidRPr="003F3CED">
        <w:rPr>
          <w:rFonts w:eastAsia="Times New Roman"/>
          <w:color w:val="000000"/>
          <w:sz w:val="12"/>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3F3CED">
        <w:rPr>
          <w:rFonts w:eastAsia="Times New Roman"/>
          <w:color w:val="000000"/>
          <w:sz w:val="12"/>
          <w:szCs w:val="22"/>
        </w:rPr>
        <w:t>pacem</w:t>
      </w:r>
      <w:proofErr w:type="spellEnd"/>
      <w:r w:rsidRPr="003F3CED">
        <w:rPr>
          <w:rFonts w:eastAsia="Times New Roman"/>
          <w:color w:val="000000"/>
          <w:sz w:val="12"/>
          <w:szCs w:val="22"/>
        </w:rPr>
        <w:t>, para bellum</w:t>
      </w:r>
      <w:r w:rsidRPr="003F3CED">
        <w:rPr>
          <w:rStyle w:val="StyleUnderline"/>
        </w:rPr>
        <w:t xml:space="preserve"> (“if you want peace, prepare for war”) must unfortunately serve as a central organizing principle</w:t>
      </w:r>
      <w:r w:rsidRPr="003F3CED">
        <w:rPr>
          <w:rFonts w:eastAsia="Times New Roman"/>
          <w:color w:val="000000"/>
          <w:sz w:val="12"/>
          <w:szCs w:val="22"/>
        </w:rPr>
        <w:t xml:space="preserve"> for a variety of U.S. and allied decisions during the next decade with China.</w:t>
      </w:r>
    </w:p>
    <w:p w14:paraId="0507E371" w14:textId="77777777" w:rsidR="00262C42" w:rsidRPr="003F3CED" w:rsidRDefault="00262C42" w:rsidP="00262C42">
      <w:pPr>
        <w:spacing w:before="100" w:beforeAutospacing="1" w:after="100" w:afterAutospacing="1"/>
        <w:rPr>
          <w:rStyle w:val="StyleUnderline"/>
        </w:rPr>
      </w:pPr>
      <w:r w:rsidRPr="003F3CED">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1AAD1E8D" w14:textId="77777777" w:rsidR="00262C42" w:rsidRPr="00711B24" w:rsidRDefault="00262C42" w:rsidP="00262C42">
      <w:pPr>
        <w:spacing w:before="100" w:beforeAutospacing="1" w:after="100" w:afterAutospacing="1"/>
        <w:rPr>
          <w:rFonts w:eastAsia="Times New Roman"/>
          <w:color w:val="000000"/>
          <w:sz w:val="12"/>
          <w:szCs w:val="22"/>
        </w:rPr>
      </w:pPr>
      <w:r w:rsidRPr="003F3CED">
        <w:rPr>
          <w:rStyle w:val="StyleUnderline"/>
        </w:rPr>
        <w:t>Nothing we might theoretically achieve in 2035 and beyond is worth pursuing at the expense of China</w:t>
      </w:r>
      <w:r w:rsidRPr="003F3CED">
        <w:rPr>
          <w:rFonts w:eastAsia="Times New Roman"/>
          <w:color w:val="000000"/>
          <w:sz w:val="12"/>
          <w:szCs w:val="22"/>
        </w:rPr>
        <w:t>-credible capabilities we can realistically achieve no later than the mid-to-late 2020s.</w:t>
      </w:r>
    </w:p>
    <w:p w14:paraId="7E79B90C" w14:textId="77777777" w:rsidR="00262C42" w:rsidRDefault="00262C42" w:rsidP="00262C42">
      <w:pPr>
        <w:pStyle w:val="Heading4"/>
      </w:pPr>
      <w:r>
        <w:t xml:space="preserve">Be </w:t>
      </w:r>
      <w:r w:rsidRPr="00F809D7">
        <w:rPr>
          <w:u w:val="single"/>
        </w:rPr>
        <w:t>highly skeptical</w:t>
      </w:r>
      <w:r>
        <w:t xml:space="preserve"> of </w:t>
      </w:r>
      <w:proofErr w:type="spellStart"/>
      <w:r>
        <w:t>heg</w:t>
      </w:r>
      <w:proofErr w:type="spellEnd"/>
      <w:r>
        <w:t xml:space="preserve"> bad arguments – their evidence is </w:t>
      </w:r>
      <w:r w:rsidRPr="00F809D7">
        <w:rPr>
          <w:u w:val="single"/>
        </w:rPr>
        <w:t>epistemologically suspect</w:t>
      </w:r>
      <w:r>
        <w:t xml:space="preserve"> </w:t>
      </w:r>
    </w:p>
    <w:p w14:paraId="1EBCF98C" w14:textId="77777777" w:rsidR="00262C42" w:rsidRPr="006C4C38" w:rsidRDefault="00262C42" w:rsidP="00262C42">
      <w:pPr>
        <w:rPr>
          <w:rStyle w:val="Style13ptBold"/>
        </w:rPr>
      </w:pPr>
      <w:proofErr w:type="spellStart"/>
      <w:r>
        <w:rPr>
          <w:rStyle w:val="Style13ptBold"/>
        </w:rPr>
        <w:t>Gilsinan</w:t>
      </w:r>
      <w:proofErr w:type="spellEnd"/>
      <w:r>
        <w:rPr>
          <w:rStyle w:val="Style13ptBold"/>
        </w:rPr>
        <w:t xml:space="preserve">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52BE30D2" w14:textId="77777777" w:rsidR="00262C42" w:rsidRPr="00E60D8F" w:rsidRDefault="00262C42" w:rsidP="00262C42">
      <w:pPr>
        <w:rPr>
          <w:rStyle w:val="Emphasis"/>
        </w:rPr>
      </w:pPr>
      <w:r w:rsidRPr="00711B24">
        <w:rPr>
          <w:sz w:val="14"/>
        </w:rPr>
        <w:t xml:space="preserve">This was a bizarre salvo in </w:t>
      </w:r>
      <w:r w:rsidRPr="00711B24">
        <w:rPr>
          <w:sz w:val="14"/>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711B24">
        <w:rPr>
          <w:sz w:val="14"/>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6563D4A2" w14:textId="77777777" w:rsidR="00262C42" w:rsidRPr="00711B24" w:rsidRDefault="00262C42" w:rsidP="00262C42">
      <w:pPr>
        <w:rPr>
          <w:sz w:val="14"/>
        </w:rPr>
      </w:pPr>
      <w:r w:rsidRPr="00A808A7">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A808A7">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41E13DB8" w14:textId="77777777" w:rsidR="00262C42" w:rsidRPr="00711B24" w:rsidRDefault="00262C42" w:rsidP="00262C42">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xml:space="preserve">,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w:t>
      </w:r>
      <w:proofErr w:type="gramStart"/>
      <w:r w:rsidRPr="00711B24">
        <w:rPr>
          <w:sz w:val="14"/>
        </w:rPr>
        <w:t>America’s, and</w:t>
      </w:r>
      <w:proofErr w:type="gramEnd"/>
      <w:r w:rsidRPr="00711B24">
        <w:rPr>
          <w:sz w:val="14"/>
        </w:rPr>
        <w:t xml:space="preserve"> lacked the resources to remake the world in its image.</w:t>
      </w:r>
    </w:p>
    <w:p w14:paraId="790980C6" w14:textId="77777777" w:rsidR="00262C42" w:rsidRPr="00E60D8F" w:rsidRDefault="00262C42" w:rsidP="00262C42">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7C9E3053" w14:textId="77777777" w:rsidR="00262C42" w:rsidRPr="00711B24" w:rsidRDefault="00262C42" w:rsidP="00262C42">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w:t>
      </w:r>
      <w:proofErr w:type="spellStart"/>
      <w:r w:rsidRPr="00711B24">
        <w:rPr>
          <w:sz w:val="12"/>
        </w:rPr>
        <w:t>Evanina</w:t>
      </w:r>
      <w:proofErr w:type="spellEnd"/>
      <w:r w:rsidRPr="00711B24">
        <w:rPr>
          <w:sz w:val="12"/>
        </w:rPr>
        <w:t xml:space="preserve">,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5BB0DEDB" w14:textId="77777777" w:rsidR="00262C42" w:rsidRPr="00711B24" w:rsidRDefault="00262C42" w:rsidP="00262C42">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2B625765" w14:textId="77777777" w:rsidR="00262C42" w:rsidRPr="006C4C38" w:rsidRDefault="00262C42" w:rsidP="00262C42">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76BF7D61" w14:textId="77777777" w:rsidR="00262C42" w:rsidRPr="00711B24" w:rsidRDefault="00262C42" w:rsidP="00262C42">
      <w:pPr>
        <w:rPr>
          <w:sz w:val="12"/>
        </w:rPr>
      </w:pPr>
      <w:r w:rsidRPr="00711B24">
        <w:rPr>
          <w:sz w:val="12"/>
        </w:rP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2B39DB37" w14:textId="77777777" w:rsidR="00262C42" w:rsidRPr="00711B24" w:rsidRDefault="00262C42" w:rsidP="00262C42">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659B92E3" w14:textId="77777777" w:rsidR="00262C42" w:rsidRPr="006C4C38" w:rsidRDefault="00262C42" w:rsidP="00262C42">
      <w:pPr>
        <w:rPr>
          <w:rStyle w:val="Emphasis"/>
        </w:rPr>
      </w:pPr>
      <w:r w:rsidRPr="006C4C38">
        <w:rPr>
          <w:rStyle w:val="StyleUnderline"/>
        </w:rPr>
        <w:t xml:space="preserve">Other countries’ faltering responses to the virus have only bolstered this narrative, and the CCP has gleefully trumpeted America’s </w:t>
      </w:r>
      <w:proofErr w:type="gramStart"/>
      <w:r w:rsidRPr="006C4C38">
        <w:rPr>
          <w:rStyle w:val="StyleUnderline"/>
        </w:rPr>
        <w:t>failures in particular</w:t>
      </w:r>
      <w:proofErr w:type="gramEnd"/>
      <w:r w:rsidRPr="006C4C38">
        <w:rPr>
          <w:rStyle w:val="StyleUnderline"/>
        </w:rPr>
        <w:t>.</w:t>
      </w:r>
      <w:r w:rsidRPr="00711B24">
        <w:rPr>
          <w:sz w:val="12"/>
        </w:rPr>
        <w:t xml:space="preserve"> “Loose political system in the US allows more than 4000 people to die of pandemic every day,” Hu </w:t>
      </w:r>
      <w:proofErr w:type="spellStart"/>
      <w:r w:rsidRPr="00711B24">
        <w:rPr>
          <w:sz w:val="12"/>
        </w:rPr>
        <w:t>Xijin</w:t>
      </w:r>
      <w:proofErr w:type="spellEnd"/>
      <w:r w:rsidRPr="00711B24">
        <w:rPr>
          <w:sz w:val="12"/>
        </w:rPr>
        <w:t xml:space="preserve">,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1C5EFA5D" w14:textId="77777777" w:rsidR="00262C42" w:rsidRPr="0034418B" w:rsidRDefault="00262C42" w:rsidP="00262C42">
      <w:pPr>
        <w:rPr>
          <w:b/>
          <w:iCs/>
          <w:u w:val="single"/>
          <w:bdr w:val="single" w:sz="18" w:space="0" w:color="auto"/>
        </w:rPr>
      </w:pPr>
      <w:r w:rsidRPr="00A808A7">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1942497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2C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D32"/>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2C4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CED"/>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5BC"/>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837"/>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D4763"/>
  <w14:defaultImageDpi w14:val="300"/>
  <w15:docId w15:val="{3C646A20-A07F-F54D-B286-F6074862E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6D3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D6D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D6D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D6D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D6D3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262C4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D6D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6D32"/>
  </w:style>
  <w:style w:type="character" w:customStyle="1" w:styleId="Heading1Char">
    <w:name w:val="Heading 1 Char"/>
    <w:aliases w:val="Pocket Char"/>
    <w:basedOn w:val="DefaultParagraphFont"/>
    <w:link w:val="Heading1"/>
    <w:uiPriority w:val="9"/>
    <w:rsid w:val="001D6D3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D6D3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D6D3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D6D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D6D3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1D6D32"/>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1D6D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D6D32"/>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D6D32"/>
    <w:rPr>
      <w:color w:val="auto"/>
      <w:u w:val="none"/>
    </w:rPr>
  </w:style>
  <w:style w:type="paragraph" w:styleId="DocumentMap">
    <w:name w:val="Document Map"/>
    <w:basedOn w:val="Normal"/>
    <w:link w:val="DocumentMapChar"/>
    <w:uiPriority w:val="99"/>
    <w:semiHidden/>
    <w:unhideWhenUsed/>
    <w:rsid w:val="001D6D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6D32"/>
    <w:rPr>
      <w:rFonts w:ascii="Lucida Grande" w:hAnsi="Lucida Grande" w:cs="Lucida Grande"/>
    </w:rPr>
  </w:style>
  <w:style w:type="character" w:customStyle="1" w:styleId="Heading5Char">
    <w:name w:val="Heading 5 Char"/>
    <w:basedOn w:val="DefaultParagraphFont"/>
    <w:link w:val="Heading5"/>
    <w:uiPriority w:val="9"/>
    <w:semiHidden/>
    <w:rsid w:val="00262C42"/>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262C42"/>
    <w:rPr>
      <w:b/>
      <w:bCs/>
      <w:color w:val="404040" w:themeColor="text1" w:themeTint="BF"/>
      <w:sz w:val="26"/>
      <w:szCs w:val="26"/>
    </w:rPr>
  </w:style>
  <w:style w:type="character" w:styleId="UnresolvedMention">
    <w:name w:val="Unresolved Mention"/>
    <w:basedOn w:val="DefaultParagraphFont"/>
    <w:uiPriority w:val="99"/>
    <w:semiHidden/>
    <w:unhideWhenUsed/>
    <w:rsid w:val="00262C42"/>
    <w:rPr>
      <w:color w:val="605E5C"/>
      <w:shd w:val="clear" w:color="auto" w:fill="E1DFDD"/>
    </w:rPr>
  </w:style>
  <w:style w:type="paragraph" w:customStyle="1" w:styleId="Emphasis1">
    <w:name w:val="Emphasis1"/>
    <w:basedOn w:val="Normal"/>
    <w:link w:val="Emphasis"/>
    <w:autoRedefine/>
    <w:uiPriority w:val="20"/>
    <w:qFormat/>
    <w:rsid w:val="00262C4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262C4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262C42"/>
    <w:rPr>
      <w:b/>
      <w:bCs/>
    </w:rPr>
  </w:style>
  <w:style w:type="character" w:customStyle="1" w:styleId="hbold">
    <w:name w:val="hbold"/>
    <w:basedOn w:val="DefaultParagraphFont"/>
    <w:rsid w:val="00262C42"/>
  </w:style>
  <w:style w:type="paragraph" w:styleId="ListParagraph">
    <w:name w:val="List Paragraph"/>
    <w:aliases w:val="6 font"/>
    <w:basedOn w:val="Normal"/>
    <w:uiPriority w:val="34"/>
    <w:qFormat/>
    <w:rsid w:val="00262C42"/>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262C4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262C42"/>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262C42"/>
    <w:rPr>
      <w:b/>
      <w:bCs/>
      <w:strike w:val="0"/>
      <w:dstrike w:val="0"/>
      <w:sz w:val="24"/>
      <w:u w:val="none"/>
      <w:effect w:val="none"/>
    </w:rPr>
  </w:style>
  <w:style w:type="character" w:customStyle="1" w:styleId="m489902567989944824gmail-style13ptbold">
    <w:name w:val="m_489902567989944824gmail-style13ptbold"/>
    <w:basedOn w:val="DefaultParagraphFont"/>
    <w:rsid w:val="00262C42"/>
  </w:style>
  <w:style w:type="character" w:customStyle="1" w:styleId="m489902567989944824gmail-styleunderline">
    <w:name w:val="m_489902567989944824gmail-styleunderline"/>
    <w:basedOn w:val="DefaultParagraphFont"/>
    <w:rsid w:val="00262C42"/>
  </w:style>
  <w:style w:type="character" w:customStyle="1" w:styleId="TitleChar">
    <w:name w:val="Title Char"/>
    <w:aliases w:val="Cites and Cards Char,UNDERLINE Char,Bold Underlined Char,Block Heading Char,title Char,Read This Char"/>
    <w:link w:val="Title"/>
    <w:uiPriority w:val="1"/>
    <w:qFormat/>
    <w:rsid w:val="00262C42"/>
    <w:rPr>
      <w:bCs/>
      <w:sz w:val="20"/>
      <w:u w:val="single"/>
    </w:rPr>
  </w:style>
  <w:style w:type="paragraph" w:styleId="Title">
    <w:name w:val="Title"/>
    <w:aliases w:val="Cites and Cards,UNDERLINE,Bold Underlined,Block Heading,title,Read This"/>
    <w:basedOn w:val="Normal"/>
    <w:next w:val="Normal"/>
    <w:link w:val="TitleChar"/>
    <w:uiPriority w:val="1"/>
    <w:qFormat/>
    <w:rsid w:val="00262C42"/>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262C42"/>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262C4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11328</Words>
  <Characters>64570</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75747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3</cp:revision>
  <dcterms:created xsi:type="dcterms:W3CDTF">2021-12-18T00:38:00Z</dcterms:created>
  <dcterms:modified xsi:type="dcterms:W3CDTF">2021-12-18T16:37:00Z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