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A87F0" w14:textId="77777777" w:rsidR="00486D8F" w:rsidRDefault="00486D8F" w:rsidP="00486D8F">
      <w:pPr>
        <w:pStyle w:val="Heading2"/>
      </w:pPr>
      <w:r>
        <w:t>CP</w:t>
      </w:r>
    </w:p>
    <w:p w14:paraId="4BDDC6BF" w14:textId="77777777" w:rsidR="00486D8F" w:rsidRDefault="00486D8F" w:rsidP="00486D8F">
      <w:pPr>
        <w:pStyle w:val="Heading4"/>
      </w:pPr>
      <w:r>
        <w:t>CP: Member nations of the World Trade Organization should establish a sui generis right for holders of traditional knowledge.</w:t>
      </w:r>
    </w:p>
    <w:p w14:paraId="161E6EF2" w14:textId="77777777" w:rsidR="00486D8F" w:rsidRPr="001C4A32" w:rsidRDefault="00486D8F" w:rsidP="00486D8F">
      <w:pPr>
        <w:pStyle w:val="Heading4"/>
      </w:pPr>
      <w:r>
        <w:t xml:space="preserve">That solves the aff by </w:t>
      </w:r>
      <w:r w:rsidRPr="001C4A32">
        <w:rPr>
          <w:u w:val="single"/>
        </w:rPr>
        <w:t>preventing biopiracy</w:t>
      </w:r>
      <w:r>
        <w:t xml:space="preserve"> while ensuring indigenous communities can use IP as an </w:t>
      </w:r>
      <w:r w:rsidRPr="001C4A32">
        <w:rPr>
          <w:u w:val="single"/>
        </w:rPr>
        <w:t>economic bargaining chip</w:t>
      </w:r>
    </w:p>
    <w:p w14:paraId="2893006C" w14:textId="77777777" w:rsidR="00486D8F" w:rsidRPr="001C4A32" w:rsidRDefault="00486D8F" w:rsidP="00486D8F">
      <w:pPr>
        <w:rPr>
          <w:rStyle w:val="Style13ptBold"/>
          <w:b w:val="0"/>
          <w:bCs/>
        </w:rPr>
      </w:pPr>
      <w:r>
        <w:rPr>
          <w:rStyle w:val="Style13ptBold"/>
        </w:rPr>
        <w:t xml:space="preserve">Garcia 07 </w:t>
      </w:r>
      <w:r w:rsidRPr="001C4A32">
        <w:rPr>
          <w:rStyle w:val="Style13ptBold"/>
          <w:b w:val="0"/>
          <w:bCs/>
          <w:sz w:val="16"/>
          <w:szCs w:val="16"/>
        </w:rPr>
        <w:t xml:space="preserve">[(Javier, </w:t>
      </w:r>
      <w:r w:rsidRPr="001C4A32">
        <w:rPr>
          <w:bCs/>
          <w:szCs w:val="16"/>
        </w:rPr>
        <w:t>attorney at Perkins Coie LLP in Seattle, Washington, J.D. from Gonzaga University School of Law and B.A. from the University of Redlands</w:t>
      </w:r>
      <w:r w:rsidRPr="001C4A32">
        <w:rPr>
          <w:rStyle w:val="Style13ptBold"/>
          <w:b w:val="0"/>
          <w:bCs/>
          <w:sz w:val="16"/>
          <w:szCs w:val="16"/>
        </w:rPr>
        <w:t>) “</w:t>
      </w:r>
      <w:r w:rsidRPr="001C4A32">
        <w:rPr>
          <w:szCs w:val="16"/>
        </w:rPr>
        <w:t>Fighting Biopiracy: The Legislative Protection of Traditional Knowledge,” Berkeley La Raza Law Journal,” 3/2007] JL</w:t>
      </w:r>
    </w:p>
    <w:p w14:paraId="2A840627" w14:textId="77777777" w:rsidR="00486D8F" w:rsidRPr="00086AF6" w:rsidRDefault="00486D8F" w:rsidP="00486D8F">
      <w:pPr>
        <w:rPr>
          <w:sz w:val="12"/>
        </w:rPr>
      </w:pPr>
      <w:r w:rsidRPr="00086AF6">
        <w:rPr>
          <w:rStyle w:val="StyleUnderline"/>
        </w:rPr>
        <w:t xml:space="preserve">The establishment of </w:t>
      </w:r>
      <w:r w:rsidRPr="00086AF6">
        <w:rPr>
          <w:rStyle w:val="Emphasis"/>
          <w:highlight w:val="green"/>
        </w:rPr>
        <w:t>a sui generis right for holders of t</w:t>
      </w:r>
      <w:r w:rsidRPr="00086AF6">
        <w:rPr>
          <w:rStyle w:val="Emphasis"/>
        </w:rPr>
        <w:t xml:space="preserve">raditional </w:t>
      </w:r>
      <w:r w:rsidRPr="00086AF6">
        <w:rPr>
          <w:rStyle w:val="Emphasis"/>
          <w:highlight w:val="green"/>
        </w:rPr>
        <w:t>k</w:t>
      </w:r>
      <w:r w:rsidRPr="00086AF6">
        <w:rPr>
          <w:rStyle w:val="Emphasis"/>
        </w:rPr>
        <w:t xml:space="preserve">nowledge </w:t>
      </w:r>
      <w:r w:rsidRPr="00086AF6">
        <w:rPr>
          <w:rStyle w:val="Emphasis"/>
          <w:highlight w:val="green"/>
        </w:rPr>
        <w:t>would provide</w:t>
      </w:r>
      <w:r w:rsidRPr="00086AF6">
        <w:rPr>
          <w:rStyle w:val="Emphasis"/>
        </w:rPr>
        <w:t xml:space="preserve"> </w:t>
      </w:r>
      <w:r w:rsidRPr="00086AF6">
        <w:rPr>
          <w:rStyle w:val="Emphasis"/>
          <w:highlight w:val="green"/>
        </w:rPr>
        <w:t>compensation</w:t>
      </w:r>
      <w:r w:rsidRPr="00086AF6">
        <w:rPr>
          <w:rStyle w:val="Emphasis"/>
        </w:rPr>
        <w:t xml:space="preserve"> for communities that do not otherwise qualify for patent protection</w:t>
      </w:r>
      <w:r w:rsidRPr="00086AF6">
        <w:rPr>
          <w:sz w:val="12"/>
        </w:rPr>
        <w:t xml:space="preserve">. Under Article 8 of the TRIPS agreement, countries can adopt legislation to protect "sectors of vital importance to their socio-economic and technological development."'' 7 s A sui generis right could therefore be adopted in conjunction with domestic legislation as a catch-all provision pursuant to Article 8. The nature of a traditional knowledge sui generis right is detailed below. </w:t>
      </w:r>
    </w:p>
    <w:p w14:paraId="25ECD49F" w14:textId="77777777" w:rsidR="00486D8F" w:rsidRPr="00086AF6" w:rsidRDefault="00486D8F" w:rsidP="00486D8F">
      <w:pPr>
        <w:rPr>
          <w:sz w:val="12"/>
        </w:rPr>
      </w:pPr>
      <w:r w:rsidRPr="00086AF6">
        <w:rPr>
          <w:rStyle w:val="StyleUnderline"/>
        </w:rPr>
        <w:t>Establishing a sui generis right for traditional knowledge holders could resolve problems stemming from patent law's limited term of protection</w:t>
      </w:r>
      <w:r w:rsidRPr="00086AF6">
        <w:rPr>
          <w:sz w:val="12"/>
        </w:rPr>
        <w:t xml:space="preserve">. 7 6 Foremost among them is that </w:t>
      </w:r>
      <w:r w:rsidRPr="00086AF6">
        <w:rPr>
          <w:rStyle w:val="StyleUnderline"/>
        </w:rPr>
        <w:t>certain forms of traditional knowledge may fall under the realm of public domain, and thus, be exempt from any patent protection</w:t>
      </w:r>
      <w:r w:rsidRPr="00086AF6">
        <w:rPr>
          <w:sz w:val="12"/>
        </w:rPr>
        <w:t xml:space="preserve">. 7 Likewise, some </w:t>
      </w:r>
      <w:r w:rsidRPr="00086AF6">
        <w:rPr>
          <w:rStyle w:val="Emphasis"/>
        </w:rPr>
        <w:t>traditional knowledge holders may also seek terms of protection that are incompatible with patent law, seek to prevent any sharing of their knowledge, or seek exclusive rights over their knowledge</w:t>
      </w:r>
      <w:r w:rsidRPr="00086AF6">
        <w:rPr>
          <w:sz w:val="12"/>
        </w:rPr>
        <w:t xml:space="preserve"> for an unlimited amount of time. 7 1 Such efforts would prove at odds with current patent law, which only rewards patent . . ... . '79 protection for a limited period of time to enable further innovations. Although a sui generis right could address some of these concerns, traditional knowledge holders will likely have to make sacrifices to avoid the misappropriation of their intellectual property rights. For example, the documentation of traditional knowledge will ultimately submit any documented traditional knowledge to the public domain. This may prove contradictory to the values of some traditional knowledge holders who wish to maintain ownership and control of their knowledge forever; nonetheless, it is an adaptation that must be made </w:t>
      </w:r>
      <w:r w:rsidRPr="00086AF6">
        <w:rPr>
          <w:rStyle w:val="StyleUnderline"/>
          <w:highlight w:val="green"/>
        </w:rPr>
        <w:t>to avoid the exploitation of traditional knowledge</w:t>
      </w:r>
      <w:r w:rsidRPr="00086AF6">
        <w:rPr>
          <w:rStyle w:val="StyleUnderline"/>
        </w:rPr>
        <w:t xml:space="preserve">. A traditional knowledge </w:t>
      </w:r>
      <w:r w:rsidRPr="00086AF6">
        <w:rPr>
          <w:rStyle w:val="StyleUnderline"/>
          <w:highlight w:val="green"/>
        </w:rPr>
        <w:t>sui generis</w:t>
      </w:r>
      <w:r w:rsidRPr="00086AF6">
        <w:rPr>
          <w:rStyle w:val="StyleUnderline"/>
        </w:rPr>
        <w:t xml:space="preserve"> right </w:t>
      </w:r>
      <w:r w:rsidRPr="00086AF6">
        <w:rPr>
          <w:rStyle w:val="StyleUnderline"/>
          <w:highlight w:val="green"/>
        </w:rPr>
        <w:t>could</w:t>
      </w:r>
      <w:r w:rsidRPr="00086AF6">
        <w:rPr>
          <w:rStyle w:val="StyleUnderline"/>
        </w:rPr>
        <w:t xml:space="preserve"> also </w:t>
      </w:r>
      <w:r w:rsidRPr="00086AF6">
        <w:rPr>
          <w:rStyle w:val="Emphasis"/>
          <w:highlight w:val="green"/>
        </w:rPr>
        <w:t>overcome patent law's</w:t>
      </w:r>
      <w:r w:rsidRPr="00086AF6">
        <w:rPr>
          <w:rStyle w:val="Emphasis"/>
        </w:rPr>
        <w:t xml:space="preserve"> relative </w:t>
      </w:r>
      <w:r w:rsidRPr="00086AF6">
        <w:rPr>
          <w:rStyle w:val="Emphasis"/>
          <w:highlight w:val="green"/>
        </w:rPr>
        <w:t>incompatibility with communal ownership</w:t>
      </w:r>
      <w:r w:rsidRPr="00086AF6">
        <w:rPr>
          <w:sz w:val="12"/>
        </w:rPr>
        <w:t xml:space="preserve">. Confronting this hurdle is necessary since it may be against communal customs for an individual to own knowledge developed and modified over many generations.' </w:t>
      </w:r>
      <w:r w:rsidRPr="00086AF6">
        <w:rPr>
          <w:rStyle w:val="StyleUnderline"/>
        </w:rPr>
        <w:t xml:space="preserve">Recognition of a sui generis right could also </w:t>
      </w:r>
      <w:r w:rsidRPr="00086AF6">
        <w:rPr>
          <w:rStyle w:val="Emphasis"/>
          <w:highlight w:val="green"/>
        </w:rPr>
        <w:t>overcome barriers</w:t>
      </w:r>
      <w:r w:rsidRPr="00086AF6">
        <w:rPr>
          <w:rStyle w:val="Emphasis"/>
        </w:rPr>
        <w:t xml:space="preserve"> </w:t>
      </w:r>
      <w:r w:rsidRPr="00086AF6">
        <w:rPr>
          <w:rStyle w:val="Emphasis"/>
          <w:highlight w:val="green"/>
        </w:rPr>
        <w:t>posed by international patent standards</w:t>
      </w:r>
      <w:r w:rsidRPr="00086AF6">
        <w:rPr>
          <w:rStyle w:val="StyleUnderline"/>
        </w:rPr>
        <w:t xml:space="preserve"> that require that an invention be new and subject to industrial applicability</w:t>
      </w:r>
      <w:r w:rsidRPr="00086AF6">
        <w:rPr>
          <w:sz w:val="12"/>
        </w:rPr>
        <w:t xml:space="preserve">. I5 ' </w:t>
      </w:r>
    </w:p>
    <w:p w14:paraId="09A5920F" w14:textId="77777777" w:rsidR="00486D8F" w:rsidRPr="00086AF6" w:rsidRDefault="00486D8F" w:rsidP="00486D8F">
      <w:pPr>
        <w:rPr>
          <w:sz w:val="12"/>
        </w:rPr>
      </w:pPr>
      <w:r w:rsidRPr="00086AF6">
        <w:rPr>
          <w:sz w:val="12"/>
        </w:rPr>
        <w:t xml:space="preserve">Finally, </w:t>
      </w:r>
      <w:r w:rsidRPr="00086AF6">
        <w:rPr>
          <w:rStyle w:val="Emphasis"/>
        </w:rPr>
        <w:t xml:space="preserve">a sui generis right could </w:t>
      </w:r>
      <w:r w:rsidRPr="00086AF6">
        <w:rPr>
          <w:rStyle w:val="Emphasis"/>
          <w:highlight w:val="green"/>
        </w:rPr>
        <w:t>modify patent law</w:t>
      </w:r>
      <w:r w:rsidRPr="00086AF6">
        <w:rPr>
          <w:rStyle w:val="Emphasis"/>
        </w:rPr>
        <w:t xml:space="preserve"> with respect to traditional knowledge holders </w:t>
      </w:r>
      <w:r w:rsidRPr="00086AF6">
        <w:rPr>
          <w:rStyle w:val="Emphasis"/>
          <w:highlight w:val="green"/>
        </w:rPr>
        <w:t>to</w:t>
      </w:r>
      <w:r w:rsidRPr="00086AF6">
        <w:rPr>
          <w:rStyle w:val="Emphasis"/>
        </w:rPr>
        <w:t xml:space="preserve"> </w:t>
      </w:r>
      <w:r w:rsidRPr="00086AF6">
        <w:rPr>
          <w:rStyle w:val="Emphasis"/>
          <w:highlight w:val="green"/>
        </w:rPr>
        <w:t>allow benefit sharing among communities not considered inventors</w:t>
      </w:r>
      <w:r w:rsidRPr="00086AF6">
        <w:rPr>
          <w:rStyle w:val="Emphasis"/>
        </w:rPr>
        <w:t xml:space="preserve"> under current patent law</w:t>
      </w:r>
      <w:r w:rsidRPr="00086AF6">
        <w:rPr>
          <w:sz w:val="12"/>
        </w:rPr>
        <w:t xml:space="preserve">. For example, </w:t>
      </w:r>
      <w:r w:rsidRPr="00086AF6">
        <w:rPr>
          <w:rStyle w:val="StyleUnderline"/>
        </w:rPr>
        <w:t xml:space="preserve">in 2004, the </w:t>
      </w:r>
      <w:r w:rsidRPr="00086AF6">
        <w:rPr>
          <w:rStyle w:val="StyleUnderline"/>
          <w:highlight w:val="green"/>
        </w:rPr>
        <w:t>U</w:t>
      </w:r>
      <w:r w:rsidRPr="00086AF6">
        <w:rPr>
          <w:rStyle w:val="StyleUnderline"/>
        </w:rPr>
        <w:t xml:space="preserve">niversity of </w:t>
      </w:r>
      <w:r w:rsidRPr="00086AF6">
        <w:rPr>
          <w:rStyle w:val="StyleUnderline"/>
          <w:highlight w:val="green"/>
        </w:rPr>
        <w:t>C</w:t>
      </w:r>
      <w:r w:rsidRPr="00086AF6">
        <w:rPr>
          <w:rStyle w:val="StyleUnderline"/>
        </w:rPr>
        <w:t xml:space="preserve">alifornia, </w:t>
      </w:r>
      <w:r w:rsidRPr="00086AF6">
        <w:rPr>
          <w:rStyle w:val="StyleUnderline"/>
          <w:highlight w:val="green"/>
        </w:rPr>
        <w:t>Berkeley, signed an agreement</w:t>
      </w:r>
      <w:r w:rsidRPr="00086AF6">
        <w:rPr>
          <w:rStyle w:val="StyleUnderline"/>
        </w:rPr>
        <w:t xml:space="preserve"> with the Samoan government </w:t>
      </w:r>
      <w:r w:rsidRPr="00086AF6">
        <w:rPr>
          <w:rStyle w:val="StyleUnderline"/>
          <w:highlight w:val="green"/>
        </w:rPr>
        <w:t>to isolate from an indigenous tree</w:t>
      </w:r>
      <w:r w:rsidRPr="00086AF6">
        <w:rPr>
          <w:rStyle w:val="StyleUnderline"/>
        </w:rPr>
        <w:t xml:space="preserve"> the gene for </w:t>
      </w:r>
      <w:r w:rsidRPr="00086AF6">
        <w:rPr>
          <w:rStyle w:val="StyleUnderline"/>
          <w:highlight w:val="green"/>
        </w:rPr>
        <w:t>a promising anti-AIDS drug and</w:t>
      </w:r>
      <w:r w:rsidRPr="00086AF6">
        <w:rPr>
          <w:rStyle w:val="StyleUnderline"/>
        </w:rPr>
        <w:t xml:space="preserve"> to </w:t>
      </w:r>
      <w:r w:rsidRPr="00086AF6">
        <w:rPr>
          <w:rStyle w:val="StyleUnderline"/>
          <w:highlight w:val="green"/>
        </w:rPr>
        <w:t>share</w:t>
      </w:r>
      <w:r w:rsidRPr="00086AF6">
        <w:rPr>
          <w:rStyle w:val="StyleUnderline"/>
        </w:rPr>
        <w:t xml:space="preserve"> any </w:t>
      </w:r>
      <w:r w:rsidRPr="00086AF6">
        <w:rPr>
          <w:rStyle w:val="StyleUnderline"/>
          <w:highlight w:val="green"/>
        </w:rPr>
        <w:t>royalties</w:t>
      </w:r>
      <w:r w:rsidRPr="00086AF6">
        <w:rPr>
          <w:sz w:val="12"/>
        </w:rPr>
        <w:t xml:space="preserve"> from sale of a gene-derived drug with the people of Samoa. 182 </w:t>
      </w:r>
      <w:r w:rsidRPr="00086AF6">
        <w:rPr>
          <w:rStyle w:val="StyleUnderline"/>
        </w:rPr>
        <w:t>The agreement</w:t>
      </w:r>
      <w:r w:rsidRPr="00086AF6">
        <w:rPr>
          <w:sz w:val="12"/>
        </w:rPr>
        <w:t xml:space="preserve">, signed by the prime minister of Samoa and U.C. Berkeley's Vice Chancellor for research, </w:t>
      </w:r>
      <w:r w:rsidRPr="00086AF6">
        <w:rPr>
          <w:rStyle w:val="StyleUnderline"/>
        </w:rPr>
        <w:t>allocates Samoa's fifty percent share to the government, villages, and the families of healers who first shared the knowledge</w:t>
      </w:r>
      <w:r w:rsidRPr="00086AF6">
        <w:rPr>
          <w:sz w:val="12"/>
        </w:rPr>
        <w:t xml:space="preserve"> of how to use the plant. 18 </w:t>
      </w:r>
      <w:r w:rsidRPr="00086AF6">
        <w:rPr>
          <w:rStyle w:val="StyleUnderline"/>
        </w:rPr>
        <w:t xml:space="preserve">Under the agreement, any commercial developer must "first negotiate </w:t>
      </w:r>
      <w:r w:rsidRPr="00086AF6">
        <w:rPr>
          <w:rStyle w:val="StyleUnderline"/>
          <w:highlight w:val="green"/>
        </w:rPr>
        <w:t>an equitable benefit-sharing agreement</w:t>
      </w:r>
      <w:r w:rsidRPr="00086AF6">
        <w:rPr>
          <w:rStyle w:val="StyleUnderline"/>
        </w:rPr>
        <w:t xml:space="preserve"> with Samoa</w:t>
      </w:r>
      <w:r w:rsidRPr="00086AF6">
        <w:rPr>
          <w:sz w:val="12"/>
        </w:rPr>
        <w:t xml:space="preserve">."' 184 </w:t>
      </w:r>
      <w:r w:rsidRPr="00086AF6">
        <w:rPr>
          <w:rStyle w:val="StyleUnderline"/>
          <w:highlight w:val="green"/>
        </w:rPr>
        <w:t>This</w:t>
      </w:r>
      <w:r w:rsidRPr="00086AF6">
        <w:rPr>
          <w:rStyle w:val="StyleUnderline"/>
        </w:rPr>
        <w:t xml:space="preserve"> landmark agreement </w:t>
      </w:r>
      <w:r w:rsidRPr="00086AF6">
        <w:rPr>
          <w:rStyle w:val="StyleUnderline"/>
          <w:highlight w:val="green"/>
        </w:rPr>
        <w:t>could be duplicated</w:t>
      </w:r>
      <w:r w:rsidRPr="00086AF6">
        <w:rPr>
          <w:sz w:val="12"/>
        </w:rPr>
        <w:t xml:space="preserve"> in Mexico under domestic legislation. Agreements like these may pose a problem given the amount of government corruption in Mexico and other 185 developing countries. Nevertheless, it may be the lesser of the two evils. Under domestic legislation or a sui generis right, </w:t>
      </w:r>
      <w:r w:rsidRPr="00086AF6">
        <w:rPr>
          <w:rStyle w:val="Emphasis"/>
        </w:rPr>
        <w:t>compensation from patent royalties would be guaranteed at least to the State</w:t>
      </w:r>
      <w:r w:rsidRPr="00086AF6">
        <w:rPr>
          <w:sz w:val="12"/>
        </w:rPr>
        <w:t xml:space="preserve"> and would hopefully be spent in Mexico, rather than abroad. Furthermore, </w:t>
      </w:r>
      <w:r w:rsidRPr="00086AF6">
        <w:rPr>
          <w:rStyle w:val="StyleUnderline"/>
          <w:highlight w:val="green"/>
        </w:rPr>
        <w:t>local</w:t>
      </w:r>
      <w:r w:rsidRPr="00086AF6">
        <w:rPr>
          <w:rStyle w:val="StyleUnderline"/>
        </w:rPr>
        <w:t xml:space="preserve"> government </w:t>
      </w:r>
      <w:r w:rsidRPr="00086AF6">
        <w:rPr>
          <w:rStyle w:val="StyleUnderline"/>
          <w:highlight w:val="green"/>
        </w:rPr>
        <w:t>officials may be more entitled to</w:t>
      </w:r>
      <w:r w:rsidRPr="00086AF6">
        <w:rPr>
          <w:rStyle w:val="StyleUnderline"/>
        </w:rPr>
        <w:t xml:space="preserve"> </w:t>
      </w:r>
      <w:r w:rsidRPr="00086AF6">
        <w:rPr>
          <w:rStyle w:val="StyleUnderline"/>
          <w:highlight w:val="green"/>
        </w:rPr>
        <w:t>compensation</w:t>
      </w:r>
      <w:r w:rsidRPr="00086AF6">
        <w:rPr>
          <w:rStyle w:val="StyleUnderline"/>
        </w:rPr>
        <w:t xml:space="preserve"> from profitable traditional knowledge </w:t>
      </w:r>
      <w:r w:rsidRPr="00086AF6">
        <w:rPr>
          <w:rStyle w:val="StyleUnderline"/>
          <w:highlight w:val="green"/>
        </w:rPr>
        <w:t>than foreign, corporations</w:t>
      </w:r>
      <w:r w:rsidRPr="00086AF6">
        <w:rPr>
          <w:sz w:val="12"/>
        </w:rPr>
        <w:t xml:space="preserve">. </w:t>
      </w:r>
    </w:p>
    <w:p w14:paraId="2FE10911" w14:textId="77777777" w:rsidR="00486D8F" w:rsidRPr="00086AF6" w:rsidRDefault="00486D8F" w:rsidP="00486D8F">
      <w:pPr>
        <w:rPr>
          <w:sz w:val="12"/>
        </w:rPr>
      </w:pPr>
      <w:r w:rsidRPr="00086AF6">
        <w:rPr>
          <w:rStyle w:val="StyleUnderline"/>
          <w:highlight w:val="green"/>
        </w:rPr>
        <w:lastRenderedPageBreak/>
        <w:t>A</w:t>
      </w:r>
      <w:r w:rsidRPr="00086AF6">
        <w:rPr>
          <w:rStyle w:val="StyleUnderline"/>
        </w:rPr>
        <w:t xml:space="preserve">n </w:t>
      </w:r>
      <w:r w:rsidRPr="00086AF6">
        <w:rPr>
          <w:rStyle w:val="Emphasis"/>
        </w:rPr>
        <w:t xml:space="preserve">effective </w:t>
      </w:r>
      <w:r w:rsidRPr="00086AF6">
        <w:rPr>
          <w:rStyle w:val="Emphasis"/>
          <w:highlight w:val="green"/>
        </w:rPr>
        <w:t>dispute resolution mechanism</w:t>
      </w:r>
      <w:r w:rsidRPr="00086AF6">
        <w:rPr>
          <w:sz w:val="12"/>
        </w:rPr>
        <w:t xml:space="preserve"> is necessary to make domestic legislation successful. First, it allows a country to establish jurisdiction over foreign companies that enter the country to extract resources. The mere existence of a dispute resolution process </w:t>
      </w:r>
      <w:r w:rsidRPr="00086AF6">
        <w:rPr>
          <w:rStyle w:val="Emphasis"/>
          <w:highlight w:val="green"/>
        </w:rPr>
        <w:t>places foreign companies on notice</w:t>
      </w:r>
      <w:r w:rsidRPr="00086AF6">
        <w:rPr>
          <w:rStyle w:val="Emphasis"/>
        </w:rPr>
        <w:t xml:space="preserve"> that </w:t>
      </w:r>
      <w:r w:rsidRPr="00086AF6">
        <w:rPr>
          <w:rStyle w:val="Emphasis"/>
          <w:highlight w:val="green"/>
        </w:rPr>
        <w:t>they are subject to</w:t>
      </w:r>
      <w:r w:rsidRPr="00086AF6">
        <w:rPr>
          <w:rStyle w:val="Emphasis"/>
        </w:rPr>
        <w:t xml:space="preserve"> jurisdiction and criminal or civil </w:t>
      </w:r>
      <w:r w:rsidRPr="00086AF6">
        <w:rPr>
          <w:rStyle w:val="Emphasis"/>
          <w:highlight w:val="green"/>
        </w:rPr>
        <w:t>liability for</w:t>
      </w:r>
      <w:r w:rsidRPr="00086AF6">
        <w:rPr>
          <w:rStyle w:val="Emphasis"/>
        </w:rPr>
        <w:t xml:space="preserve"> violative conduct</w:t>
      </w:r>
      <w:r w:rsidRPr="00086AF6">
        <w:rPr>
          <w:rStyle w:val="StyleUnderline"/>
        </w:rPr>
        <w:t xml:space="preserve">, such as </w:t>
      </w:r>
      <w:r w:rsidRPr="00086AF6">
        <w:rPr>
          <w:rStyle w:val="StyleUnderline"/>
          <w:highlight w:val="green"/>
        </w:rPr>
        <w:t>environmental damage</w:t>
      </w:r>
      <w:r w:rsidRPr="00086AF6">
        <w:rPr>
          <w:rStyle w:val="StyleUnderline"/>
        </w:rPr>
        <w:t xml:space="preserve"> resulting from the excavation of resources, </w:t>
      </w:r>
      <w:r w:rsidRPr="00086AF6">
        <w:rPr>
          <w:rStyle w:val="StyleUnderline"/>
          <w:highlight w:val="green"/>
        </w:rPr>
        <w:t>misappropriation of i</w:t>
      </w:r>
      <w:r w:rsidRPr="00086AF6">
        <w:rPr>
          <w:rStyle w:val="StyleUnderline"/>
        </w:rPr>
        <w:t xml:space="preserve">ntellectual </w:t>
      </w:r>
      <w:r w:rsidRPr="00086AF6">
        <w:rPr>
          <w:rStyle w:val="StyleUnderline"/>
          <w:highlight w:val="green"/>
        </w:rPr>
        <w:t>p</w:t>
      </w:r>
      <w:r w:rsidRPr="00086AF6">
        <w:rPr>
          <w:rStyle w:val="StyleUnderline"/>
        </w:rPr>
        <w:t xml:space="preserve">roperty rights, </w:t>
      </w:r>
      <w:r w:rsidRPr="00086AF6">
        <w:rPr>
          <w:rStyle w:val="StyleUnderline"/>
          <w:highlight w:val="green"/>
        </w:rPr>
        <w:t>and civil rights violations</w:t>
      </w:r>
      <w:r w:rsidRPr="00086AF6">
        <w:rPr>
          <w:rStyle w:val="StyleUnderline"/>
        </w:rPr>
        <w:t>. Currently, foreign companies are entering sovereign territories without permission, but governments do not have the legislation in place to regulate them effectively</w:t>
      </w:r>
      <w:r w:rsidRPr="00086AF6">
        <w:rPr>
          <w:sz w:val="12"/>
        </w:rPr>
        <w:t xml:space="preserve">. 186 </w:t>
      </w:r>
      <w:r w:rsidRPr="00086AF6">
        <w:rPr>
          <w:rStyle w:val="StyleUnderline"/>
        </w:rPr>
        <w:t xml:space="preserve">A dispute resolution mechanism will </w:t>
      </w:r>
      <w:r w:rsidRPr="00086AF6">
        <w:rPr>
          <w:rStyle w:val="Emphasis"/>
        </w:rPr>
        <w:t>force entities to abide by the laws and regulations established by the proposed legislation</w:t>
      </w:r>
      <w:r w:rsidRPr="00086AF6">
        <w:rPr>
          <w:sz w:val="12"/>
        </w:rPr>
        <w:t>.</w:t>
      </w:r>
    </w:p>
    <w:p w14:paraId="67258CD1" w14:textId="77777777" w:rsidR="00486D8F" w:rsidRPr="00086AF6" w:rsidRDefault="00486D8F" w:rsidP="00486D8F">
      <w:pPr>
        <w:rPr>
          <w:sz w:val="12"/>
        </w:rPr>
      </w:pPr>
      <w:r w:rsidRPr="00086AF6">
        <w:rPr>
          <w:sz w:val="12"/>
        </w:rPr>
        <w:t xml:space="preserve">The mechanism should provide a dispute resolution process for domestic conflicts and conflicts involving other sovereign states, thus requiring two levels of dispute-resolution. </w:t>
      </w:r>
      <w:r w:rsidRPr="00086AF6">
        <w:rPr>
          <w:rStyle w:val="StyleUnderline"/>
        </w:rPr>
        <w:t>The first level should be for States to resolve disputes. The second level should provide a dispute-resolution mechanism for private parties who claim ownership of traditional knowledge, such as two tribal communities claiming ownership over the same traditional knowledge</w:t>
      </w:r>
      <w:r w:rsidRPr="00086AF6">
        <w:rPr>
          <w:sz w:val="12"/>
        </w:rPr>
        <w:t xml:space="preserve">. 189 This level of dispute resolution will adjudicate intellectual property rights among all domestic entities, </w:t>
      </w:r>
      <w:r w:rsidRPr="00086AF6">
        <w:rPr>
          <w:rStyle w:val="StyleUnderline"/>
        </w:rPr>
        <w:t>including indigenous communities, local inventors, corporations, or any other patent applicants claiming ownership of traditional knowledge</w:t>
      </w:r>
      <w:r w:rsidRPr="00086AF6">
        <w:rPr>
          <w:sz w:val="12"/>
        </w:rPr>
        <w:t>.</w:t>
      </w:r>
    </w:p>
    <w:p w14:paraId="26981E3F" w14:textId="77777777" w:rsidR="00486D8F" w:rsidRDefault="00486D8F" w:rsidP="00486D8F">
      <w:pPr>
        <w:rPr>
          <w:sz w:val="12"/>
        </w:rPr>
      </w:pPr>
      <w:r w:rsidRPr="00086AF6">
        <w:rPr>
          <w:rStyle w:val="StyleUnderline"/>
        </w:rPr>
        <w:t xml:space="preserve">The protection of traditional knowledge is vital to underdeveloped countries. </w:t>
      </w:r>
      <w:r w:rsidRPr="00086AF6">
        <w:rPr>
          <w:rStyle w:val="Emphasis"/>
          <w:highlight w:val="green"/>
        </w:rPr>
        <w:t>Traditional knowledge is one of the few resources and bargaining chips</w:t>
      </w:r>
      <w:r w:rsidRPr="00086AF6">
        <w:rPr>
          <w:rStyle w:val="Emphasis"/>
        </w:rPr>
        <w:t xml:space="preserve"> these </w:t>
      </w:r>
      <w:r w:rsidRPr="00086AF6">
        <w:rPr>
          <w:rStyle w:val="Emphasis"/>
          <w:highlight w:val="green"/>
        </w:rPr>
        <w:t>countries</w:t>
      </w:r>
      <w:r w:rsidRPr="00086AF6">
        <w:rPr>
          <w:rStyle w:val="Emphasis"/>
        </w:rPr>
        <w:t xml:space="preserve"> still </w:t>
      </w:r>
      <w:r w:rsidRPr="00086AF6">
        <w:rPr>
          <w:rStyle w:val="Emphasis"/>
          <w:highlight w:val="green"/>
        </w:rPr>
        <w:t>retain</w:t>
      </w:r>
      <w:r w:rsidRPr="00086AF6">
        <w:rPr>
          <w:sz w:val="12"/>
        </w:rPr>
        <w:t xml:space="preserve">. Accordingly, </w:t>
      </w:r>
      <w:r w:rsidRPr="00086AF6">
        <w:rPr>
          <w:rStyle w:val="StyleUnderline"/>
        </w:rPr>
        <w:t>Mexico and other underdeveloped countries should protect themselves from the misappropriation of traditional knowledge</w:t>
      </w:r>
      <w:r w:rsidRPr="00086AF6">
        <w:rPr>
          <w:sz w:val="12"/>
        </w:rPr>
        <w:t xml:space="preserve"> that has already begun. Adopting domestic </w:t>
      </w:r>
      <w:r w:rsidRPr="00086AF6">
        <w:rPr>
          <w:rStyle w:val="StyleUnderline"/>
          <w:highlight w:val="green"/>
        </w:rPr>
        <w:t>legislation</w:t>
      </w:r>
      <w:r w:rsidRPr="00086AF6">
        <w:rPr>
          <w:rStyle w:val="StyleUnderline"/>
        </w:rPr>
        <w:t xml:space="preserve"> provides the best means to regulate and </w:t>
      </w:r>
      <w:r w:rsidRPr="00086AF6">
        <w:rPr>
          <w:rStyle w:val="StyleUnderline"/>
          <w:highlight w:val="green"/>
        </w:rPr>
        <w:t>control foreign entities seeking to</w:t>
      </w:r>
      <w:r w:rsidRPr="00086AF6">
        <w:rPr>
          <w:rStyle w:val="StyleUnderline"/>
        </w:rPr>
        <w:t xml:space="preserve"> extract and </w:t>
      </w:r>
      <w:r w:rsidRPr="00086AF6">
        <w:rPr>
          <w:rStyle w:val="StyleUnderline"/>
          <w:highlight w:val="green"/>
        </w:rPr>
        <w:t>exploit t</w:t>
      </w:r>
      <w:r w:rsidRPr="00086AF6">
        <w:rPr>
          <w:rStyle w:val="StyleUnderline"/>
        </w:rPr>
        <w:t xml:space="preserve">raditional </w:t>
      </w:r>
      <w:r w:rsidRPr="00086AF6">
        <w:rPr>
          <w:rStyle w:val="StyleUnderline"/>
          <w:highlight w:val="green"/>
        </w:rPr>
        <w:t>k</w:t>
      </w:r>
      <w:r w:rsidRPr="00086AF6">
        <w:rPr>
          <w:rStyle w:val="StyleUnderline"/>
        </w:rPr>
        <w:t>nowledge from vulnerable indigenous communities</w:t>
      </w:r>
      <w:r w:rsidRPr="00086AF6">
        <w:rPr>
          <w:sz w:val="12"/>
        </w:rPr>
        <w:t>.</w:t>
      </w:r>
    </w:p>
    <w:p w14:paraId="0A701600" w14:textId="77777777" w:rsidR="004827A3" w:rsidRDefault="00486D8F" w:rsidP="00486D8F">
      <w:pPr>
        <w:pStyle w:val="Heading4"/>
      </w:pPr>
      <w:r>
        <w:t>It competes</w:t>
      </w:r>
      <w:r w:rsidR="004827A3">
        <w:t>:</w:t>
      </w:r>
    </w:p>
    <w:p w14:paraId="34CD1514" w14:textId="40363EF4" w:rsidR="00486D8F" w:rsidRDefault="004827A3" w:rsidP="004827A3">
      <w:pPr>
        <w:pStyle w:val="Heading4"/>
        <w:numPr>
          <w:ilvl w:val="0"/>
          <w:numId w:val="17"/>
        </w:numPr>
      </w:pPr>
      <w:r>
        <w:t>T</w:t>
      </w:r>
      <w:r w:rsidR="00486D8F">
        <w:t>he CP is anti-topical action</w:t>
      </w:r>
    </w:p>
    <w:p w14:paraId="3AAE70F7" w14:textId="77777777" w:rsidR="00486D8F" w:rsidRPr="000161DD" w:rsidRDefault="00486D8F" w:rsidP="00486D8F">
      <w:pPr>
        <w:rPr>
          <w:rStyle w:val="Style13ptBold"/>
          <w:b w:val="0"/>
          <w:bCs/>
          <w:sz w:val="16"/>
          <w:szCs w:val="16"/>
        </w:rPr>
      </w:pPr>
      <w:r>
        <w:rPr>
          <w:rStyle w:val="Style13ptBold"/>
        </w:rPr>
        <w:t xml:space="preserve">IPTF 04 </w:t>
      </w:r>
      <w:r w:rsidRPr="000161DD">
        <w:rPr>
          <w:rStyle w:val="Style13ptBold"/>
          <w:b w:val="0"/>
          <w:bCs/>
          <w:sz w:val="16"/>
          <w:szCs w:val="16"/>
        </w:rPr>
        <w:t xml:space="preserve">[(International Intellectual Property Institute, </w:t>
      </w:r>
      <w:r w:rsidRPr="000161DD">
        <w:rPr>
          <w:bCs/>
          <w:szCs w:val="16"/>
        </w:rPr>
        <w:t>not-for-profit 501 corporation that provides education and training on intellectual property</w:t>
      </w:r>
      <w:r w:rsidRPr="000161DD">
        <w:rPr>
          <w:rStyle w:val="Style13ptBold"/>
          <w:b w:val="0"/>
          <w:bCs/>
          <w:sz w:val="16"/>
          <w:szCs w:val="16"/>
        </w:rPr>
        <w:t>) “</w:t>
      </w:r>
      <w:r w:rsidRPr="000161DD">
        <w:rPr>
          <w:bCs/>
          <w:szCs w:val="16"/>
        </w:rPr>
        <w:t>Is a Sui Generis System Necessary?” 1/14/2004] JL</w:t>
      </w:r>
    </w:p>
    <w:p w14:paraId="51307F42" w14:textId="7C19FBDE" w:rsidR="00486D8F" w:rsidRDefault="00486D8F" w:rsidP="00486D8F">
      <w:pPr>
        <w:rPr>
          <w:sz w:val="12"/>
        </w:rPr>
      </w:pPr>
      <w:r w:rsidRPr="000161DD">
        <w:rPr>
          <w:sz w:val="12"/>
        </w:rPr>
        <w:t xml:space="preserve">WIPO and the WTO are in the process of establishing international rules for the protection of biodiversity. </w:t>
      </w:r>
      <w:r w:rsidRPr="000161DD">
        <w:rPr>
          <w:rStyle w:val="StyleUnderline"/>
        </w:rPr>
        <w:t xml:space="preserve">One of the key questions under consideration is whether or not to create a </w:t>
      </w:r>
      <w:r w:rsidRPr="000161DD">
        <w:rPr>
          <w:rStyle w:val="StyleUnderline"/>
          <w:highlight w:val="green"/>
        </w:rPr>
        <w:t>sui generis</w:t>
      </w:r>
      <w:r w:rsidRPr="000161DD">
        <w:rPr>
          <w:rStyle w:val="StyleUnderline"/>
        </w:rPr>
        <w:t xml:space="preserve"> system to establish the norms and rules for protection</w:t>
      </w:r>
      <w:r w:rsidRPr="000161DD">
        <w:rPr>
          <w:sz w:val="12"/>
        </w:rPr>
        <w:t xml:space="preserve">. A “sui generis” system simply means “one that is of its own kind1 ”. In this case it refers to the creation of </w:t>
      </w:r>
      <w:r w:rsidRPr="000161DD">
        <w:rPr>
          <w:rStyle w:val="Emphasis"/>
        </w:rPr>
        <w:t xml:space="preserve">a new national law or the establishment of </w:t>
      </w:r>
      <w:r w:rsidRPr="000161DD">
        <w:rPr>
          <w:rStyle w:val="Emphasis"/>
          <w:highlight w:val="green"/>
        </w:rPr>
        <w:t>international norms that</w:t>
      </w:r>
      <w:r w:rsidRPr="000161DD">
        <w:rPr>
          <w:rStyle w:val="Emphasis"/>
        </w:rPr>
        <w:t xml:space="preserve"> would </w:t>
      </w:r>
      <w:r w:rsidRPr="000161DD">
        <w:rPr>
          <w:rStyle w:val="Emphasis"/>
          <w:highlight w:val="green"/>
        </w:rPr>
        <w:t>afford protection to i</w:t>
      </w:r>
      <w:r w:rsidRPr="000161DD">
        <w:rPr>
          <w:rStyle w:val="Emphasis"/>
        </w:rPr>
        <w:t xml:space="preserve">ntellectual </w:t>
      </w:r>
      <w:r w:rsidRPr="000161DD">
        <w:rPr>
          <w:rStyle w:val="Emphasis"/>
          <w:highlight w:val="green"/>
        </w:rPr>
        <w:t>p</w:t>
      </w:r>
      <w:r w:rsidRPr="000161DD">
        <w:rPr>
          <w:rStyle w:val="Emphasis"/>
        </w:rPr>
        <w:t>roperty</w:t>
      </w:r>
      <w:r w:rsidRPr="000161DD">
        <w:rPr>
          <w:rStyle w:val="StyleUnderline"/>
        </w:rPr>
        <w:t xml:space="preserve"> dealing with genetic resources -or biodiversity - and the biotechnology that might result</w:t>
      </w:r>
      <w:r w:rsidRPr="000161DD">
        <w:rPr>
          <w:sz w:val="12"/>
        </w:rPr>
        <w:t xml:space="preserve">. It also refers to a law that might protect creations, inventions, models, drawings, designs, innovations contained in images, figures, symbols, petroglyphs, art, music, history and other traditional artistic expressions. </w:t>
      </w:r>
    </w:p>
    <w:p w14:paraId="0BE05CB4" w14:textId="39510BFB" w:rsidR="004827A3" w:rsidRDefault="004827A3" w:rsidP="00486D8F">
      <w:pPr>
        <w:rPr>
          <w:sz w:val="12"/>
        </w:rPr>
      </w:pPr>
    </w:p>
    <w:p w14:paraId="022FD3FD" w14:textId="4D337564" w:rsidR="004827A3" w:rsidRDefault="00AA19DB" w:rsidP="004827A3">
      <w:pPr>
        <w:pStyle w:val="Heading4"/>
        <w:numPr>
          <w:ilvl w:val="0"/>
          <w:numId w:val="17"/>
        </w:numPr>
      </w:pPr>
      <w:r>
        <w:t>Eliminate means get rid of</w:t>
      </w:r>
      <w:r w:rsidR="004827A3">
        <w:t xml:space="preserve"> – the CP doesn’t </w:t>
      </w:r>
      <w:r>
        <w:t>get rid of</w:t>
      </w:r>
      <w:r w:rsidR="004827A3">
        <w:t xml:space="preserve"> IP protections, just changes who they’re afforded to</w:t>
      </w:r>
    </w:p>
    <w:p w14:paraId="4A2B61A8" w14:textId="7F753875" w:rsidR="00AA19DB" w:rsidRPr="00AA19DB" w:rsidRDefault="00AA19DB" w:rsidP="00AA19DB">
      <w:pPr>
        <w:rPr>
          <w:rStyle w:val="Style13ptBold"/>
        </w:rPr>
      </w:pPr>
      <w:r>
        <w:rPr>
          <w:rStyle w:val="Style13ptBold"/>
        </w:rPr>
        <w:t>Oxford n.d.</w:t>
      </w:r>
      <w:r w:rsidRPr="00AA19DB">
        <w:rPr>
          <w:rStyle w:val="Style13ptBold"/>
          <w:b w:val="0"/>
          <w:bCs/>
          <w:sz w:val="16"/>
          <w:szCs w:val="16"/>
        </w:rPr>
        <w:t xml:space="preserve"> [“Eliminate,” Oxford Languages] JL</w:t>
      </w:r>
    </w:p>
    <w:p w14:paraId="3E5599A4" w14:textId="77777777" w:rsidR="00AA19DB" w:rsidRPr="00AA19DB" w:rsidRDefault="00AA19DB" w:rsidP="00AA19DB">
      <w:pPr>
        <w:rPr>
          <w:sz w:val="12"/>
        </w:rPr>
      </w:pPr>
      <w:r w:rsidRPr="00AA19DB">
        <w:rPr>
          <w:rStyle w:val="StyleUnderline"/>
          <w:highlight w:val="green"/>
        </w:rPr>
        <w:t>completely remove or get rid of</w:t>
      </w:r>
      <w:r w:rsidRPr="00AA19DB">
        <w:rPr>
          <w:rStyle w:val="StyleUnderline"/>
        </w:rPr>
        <w:t xml:space="preserve"> (something</w:t>
      </w:r>
      <w:r w:rsidRPr="00AA19DB">
        <w:rPr>
          <w:sz w:val="12"/>
        </w:rPr>
        <w:t>).</w:t>
      </w:r>
    </w:p>
    <w:p w14:paraId="75456490" w14:textId="77777777" w:rsidR="004827A3" w:rsidRPr="000161DD" w:rsidRDefault="004827A3" w:rsidP="00486D8F">
      <w:pPr>
        <w:rPr>
          <w:sz w:val="12"/>
        </w:rPr>
      </w:pPr>
    </w:p>
    <w:p w14:paraId="4C8EE469" w14:textId="77777777" w:rsidR="00486D8F" w:rsidRDefault="00486D8F" w:rsidP="00486D8F">
      <w:pPr>
        <w:pStyle w:val="Heading2"/>
      </w:pPr>
      <w:r>
        <w:lastRenderedPageBreak/>
        <w:t>DA</w:t>
      </w:r>
    </w:p>
    <w:p w14:paraId="20DD7D64" w14:textId="77777777" w:rsidR="00486D8F" w:rsidRPr="00FE51A3" w:rsidRDefault="00486D8F" w:rsidP="00486D8F">
      <w:pPr>
        <w:pStyle w:val="Heading4"/>
        <w:rPr>
          <w:rFonts w:asciiTheme="majorHAnsi" w:hAnsiTheme="majorHAnsi" w:cstheme="majorHAnsi"/>
        </w:rPr>
      </w:pPr>
      <w:r w:rsidRPr="00FE51A3">
        <w:rPr>
          <w:rFonts w:asciiTheme="majorHAnsi" w:hAnsiTheme="majorHAnsi" w:cstheme="majorHAnsi"/>
        </w:rPr>
        <w:t>Biotech industry strong now.</w:t>
      </w:r>
    </w:p>
    <w:p w14:paraId="6C2038B9" w14:textId="77777777" w:rsidR="00486D8F" w:rsidRPr="00FE51A3" w:rsidRDefault="00486D8F" w:rsidP="00486D8F">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2B2CF16B"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6365209"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1CF61E01"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28E9D439"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2D7F499A"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Fundamentals continue strong</w:t>
      </w:r>
    </w:p>
    <w:p w14:paraId="073769F2" w14:textId="77777777" w:rsidR="00486D8F" w:rsidRPr="00FE51A3" w:rsidRDefault="00486D8F" w:rsidP="00486D8F">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3E829F3" w14:textId="77777777" w:rsidR="00486D8F" w:rsidRPr="00FE51A3" w:rsidRDefault="00486D8F" w:rsidP="00486D8F">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C9E4298" w14:textId="77777777" w:rsidR="00486D8F" w:rsidRPr="00FE51A3" w:rsidRDefault="00486D8F" w:rsidP="00486D8F">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4E6D89AD"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5B477E20"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60BE6804"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lastRenderedPageBreak/>
        <w:t>More innovation on the horizon</w:t>
      </w:r>
    </w:p>
    <w:p w14:paraId="03A94BDB" w14:textId="77777777" w:rsidR="00486D8F" w:rsidRPr="00FE51A3" w:rsidRDefault="00486D8F" w:rsidP="00486D8F">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10CFC157" w14:textId="77777777" w:rsidR="00486D8F" w:rsidRPr="00AB66BA" w:rsidRDefault="00486D8F" w:rsidP="00486D8F"/>
    <w:p w14:paraId="0D38E39A" w14:textId="77777777" w:rsidR="00486D8F" w:rsidRDefault="00486D8F" w:rsidP="00486D8F">
      <w:pPr>
        <w:pStyle w:val="Heading4"/>
      </w:pPr>
      <w:r>
        <w:t>IP protections for traditional knowledge are key to innovation</w:t>
      </w:r>
    </w:p>
    <w:p w14:paraId="5A8038E0" w14:textId="77777777" w:rsidR="00486D8F" w:rsidRPr="00F01CCB" w:rsidRDefault="00486D8F" w:rsidP="00486D8F">
      <w:pPr>
        <w:rPr>
          <w:rStyle w:val="Style13ptBold"/>
          <w:b w:val="0"/>
          <w:bCs/>
        </w:rPr>
      </w:pPr>
      <w:r>
        <w:rPr>
          <w:rStyle w:val="Style13ptBold"/>
        </w:rPr>
        <w:t xml:space="preserve">Ngatcha 20 </w:t>
      </w:r>
      <w:r w:rsidRPr="00F01CCB">
        <w:rPr>
          <w:rStyle w:val="Style13ptBold"/>
          <w:b w:val="0"/>
          <w:bCs/>
          <w:sz w:val="16"/>
          <w:szCs w:val="16"/>
        </w:rPr>
        <w:t xml:space="preserve">[(Beatrice T., </w:t>
      </w:r>
      <w:r w:rsidRPr="00F01CCB">
        <w:rPr>
          <w:bCs/>
          <w:szCs w:val="16"/>
        </w:rPr>
        <w:t>lawyer and patent agent in Lavery’s intellectual property group, patent agent registered to practice in Canada and the United States,member of the Quebec Bar, doctoral degree in chemistry from </w:t>
      </w:r>
      <w:r w:rsidRPr="00F01CCB">
        <w:rPr>
          <w:bCs/>
          <w:i/>
          <w:iCs/>
          <w:szCs w:val="16"/>
        </w:rPr>
        <w:t>Université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Natural Products and Pharmaceutical Innovations: What are the Patent Options?” Lavery, 5/29/2020] JL</w:t>
      </w:r>
    </w:p>
    <w:p w14:paraId="0412D07B" w14:textId="77777777" w:rsidR="00486D8F" w:rsidRPr="00F01CCB" w:rsidRDefault="00486D8F" w:rsidP="00486D8F">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9"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14:paraId="60D4AFC3" w14:textId="77777777" w:rsidR="00486D8F" w:rsidRPr="00F01CCB" w:rsidRDefault="00486D8F" w:rsidP="00486D8F">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venoms and other natural biological agents</w:t>
      </w:r>
      <w:r w:rsidRPr="00F01CCB">
        <w:rPr>
          <w:sz w:val="12"/>
        </w:rPr>
        <w:t>. </w:t>
      </w:r>
    </w:p>
    <w:p w14:paraId="5A67A4B4" w14:textId="77777777" w:rsidR="00486D8F" w:rsidRPr="00F01CCB" w:rsidRDefault="00486D8F" w:rsidP="00486D8F">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14:paraId="55267790" w14:textId="77777777" w:rsidR="00486D8F" w:rsidRPr="00F01CCB" w:rsidRDefault="00486D8F" w:rsidP="00486D8F">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academics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14:paraId="3FC5B7EA" w14:textId="77777777" w:rsidR="00486D8F" w:rsidRPr="00F01CCB" w:rsidRDefault="00486D8F" w:rsidP="00486D8F">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14:paraId="1F2D555D" w14:textId="77777777" w:rsidR="00486D8F" w:rsidRPr="00F01CCB" w:rsidRDefault="00486D8F" w:rsidP="00486D8F">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0" w:anchor="02" w:history="1">
        <w:r w:rsidRPr="00F01CCB">
          <w:rPr>
            <w:rStyle w:val="Hyperlink"/>
            <w:sz w:val="12"/>
            <w:vertAlign w:val="superscript"/>
          </w:rPr>
          <w:t>2</w:t>
        </w:r>
      </w:hyperlink>
    </w:p>
    <w:p w14:paraId="2930A3F5" w14:textId="77777777" w:rsidR="00486D8F" w:rsidRPr="00F01CCB" w:rsidRDefault="00486D8F" w:rsidP="00486D8F">
      <w:pPr>
        <w:rPr>
          <w:sz w:val="12"/>
        </w:rPr>
      </w:pPr>
      <w:r w:rsidRPr="00F01CCB">
        <w:rPr>
          <w:rStyle w:val="StyleUnderline"/>
          <w:highlight w:val="green"/>
        </w:rPr>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1" w:anchor="03" w:history="1">
        <w:r w:rsidRPr="00F01CCB">
          <w:rPr>
            <w:rStyle w:val="Hyperlink"/>
            <w:sz w:val="12"/>
            <w:vertAlign w:val="superscript"/>
          </w:rPr>
          <w:t>3</w:t>
        </w:r>
      </w:hyperlink>
    </w:p>
    <w:p w14:paraId="4A0EB94E" w14:textId="77777777" w:rsidR="00486D8F" w:rsidRPr="00F01CCB" w:rsidRDefault="00486D8F" w:rsidP="00486D8F">
      <w:pPr>
        <w:rPr>
          <w:sz w:val="12"/>
        </w:rPr>
      </w:pPr>
      <w:r w:rsidRPr="00F01CCB">
        <w:rPr>
          <w:rStyle w:val="StyleUnderline"/>
        </w:rPr>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w:t>
      </w:r>
      <w:r w:rsidRPr="00F01CCB">
        <w:rPr>
          <w:sz w:val="12"/>
        </w:rPr>
        <w:lastRenderedPageBreak/>
        <w:t xml:space="preserve">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2" w:anchor="04" w:history="1">
        <w:r w:rsidRPr="00F01CCB">
          <w:rPr>
            <w:rStyle w:val="Hyperlink"/>
            <w:sz w:val="12"/>
            <w:vertAlign w:val="superscript"/>
          </w:rPr>
          <w:t>4</w:t>
        </w:r>
      </w:hyperlink>
    </w:p>
    <w:p w14:paraId="31E7D43B" w14:textId="77777777" w:rsidR="00486D8F" w:rsidRPr="00F01CCB" w:rsidRDefault="00486D8F" w:rsidP="00486D8F">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3" w:anchor="05" w:history="1">
        <w:r w:rsidRPr="00F01CCB">
          <w:rPr>
            <w:rStyle w:val="Hyperlink"/>
            <w:sz w:val="12"/>
            <w:vertAlign w:val="superscript"/>
          </w:rPr>
          <w:t>5</w:t>
        </w:r>
      </w:hyperlink>
      <w:r w:rsidRPr="00F01CCB">
        <w:rPr>
          <w:sz w:val="12"/>
        </w:rPr>
        <w:t> </w:t>
      </w:r>
    </w:p>
    <w:p w14:paraId="25C5AEAE" w14:textId="77777777" w:rsidR="00486D8F" w:rsidRPr="00F01CCB" w:rsidRDefault="00486D8F" w:rsidP="00486D8F">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14:paraId="2BCB1B7C" w14:textId="77777777" w:rsidR="00486D8F" w:rsidRPr="00F01CCB" w:rsidRDefault="00486D8F" w:rsidP="00486D8F">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14:paraId="29EA2875" w14:textId="77777777" w:rsidR="00486D8F" w:rsidRDefault="00486D8F" w:rsidP="00486D8F"/>
    <w:p w14:paraId="171EE420" w14:textId="77777777" w:rsidR="00486D8F" w:rsidRPr="00E86D81" w:rsidRDefault="00486D8F" w:rsidP="00486D8F">
      <w:pPr>
        <w:pStyle w:val="Heading4"/>
      </w:pPr>
      <w:r>
        <w:t>50% of medicine comes from IK</w:t>
      </w:r>
    </w:p>
    <w:p w14:paraId="17226E61" w14:textId="77777777" w:rsidR="00486D8F" w:rsidRDefault="00486D8F" w:rsidP="00486D8F">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r>
        <w:t xml:space="preserve"> </w:t>
      </w:r>
    </w:p>
    <w:p w14:paraId="1EF12F0B" w14:textId="77777777" w:rsidR="00486D8F" w:rsidRPr="00821009" w:rsidRDefault="00486D8F" w:rsidP="00486D8F">
      <w:pPr>
        <w:pStyle w:val="ListParagraph"/>
        <w:numPr>
          <w:ilvl w:val="0"/>
          <w:numId w:val="13"/>
        </w:numPr>
      </w:pPr>
      <w:r>
        <w:t>TM = traditional medicine</w:t>
      </w:r>
    </w:p>
    <w:p w14:paraId="25A68E7E" w14:textId="77777777" w:rsidR="00486D8F" w:rsidRPr="00A932E7" w:rsidRDefault="00486D8F" w:rsidP="00486D8F">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01B534EB" w14:textId="77777777" w:rsidR="00486D8F" w:rsidRDefault="00486D8F" w:rsidP="00486D8F"/>
    <w:p w14:paraId="1FBBD73E" w14:textId="77777777" w:rsidR="00486D8F" w:rsidRPr="00FE51A3" w:rsidRDefault="00486D8F" w:rsidP="00486D8F">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043D1E07" w14:textId="77777777" w:rsidR="00486D8F" w:rsidRPr="00FE51A3" w:rsidRDefault="00486D8F" w:rsidP="00486D8F">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7B59503" w14:textId="77777777" w:rsidR="00486D8F" w:rsidRPr="00311A9C" w:rsidRDefault="00486D8F" w:rsidP="00486D8F">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 xml:space="preserve">moral </w:t>
      </w:r>
      <w:r w:rsidRPr="009A1622">
        <w:rPr>
          <w:rStyle w:val="StyleUnderline"/>
          <w:rFonts w:asciiTheme="majorHAnsi" w:hAnsiTheme="majorHAnsi" w:cstheme="majorHAnsi"/>
          <w:highlight w:val="green"/>
        </w:rPr>
        <w:lastRenderedPageBreak/>
        <w:t>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C225CD8" w14:textId="77777777" w:rsidR="00486D8F" w:rsidRDefault="00486D8F" w:rsidP="00486D8F">
      <w:pPr>
        <w:rPr>
          <w:sz w:val="12"/>
        </w:rPr>
      </w:pPr>
    </w:p>
    <w:p w14:paraId="5D50B29E" w14:textId="77777777" w:rsidR="00486D8F" w:rsidRPr="00131F53" w:rsidRDefault="00486D8F" w:rsidP="00486D8F">
      <w:pPr>
        <w:pStyle w:val="Heading4"/>
      </w:pPr>
      <w:r w:rsidRPr="009A7E01">
        <w:rPr>
          <w:u w:val="single"/>
        </w:rPr>
        <w:t>Extinction</w:t>
      </w:r>
      <w:r>
        <w:t xml:space="preserve"> – </w:t>
      </w:r>
      <w:r w:rsidRPr="00131F53">
        <w:t xml:space="preserve">defense is wrong </w:t>
      </w:r>
    </w:p>
    <w:p w14:paraId="7BE143AB" w14:textId="77777777" w:rsidR="00486D8F" w:rsidRPr="00131F53" w:rsidRDefault="00486D8F" w:rsidP="00486D8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BEDE305" w14:textId="77777777" w:rsidR="00486D8F" w:rsidRPr="00790705" w:rsidRDefault="00486D8F" w:rsidP="00486D8F">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402AFFDF" w14:textId="77777777" w:rsidR="00486D8F" w:rsidRPr="00790705" w:rsidRDefault="00486D8F" w:rsidP="00486D8F">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4CA6EBAC" w14:textId="77777777" w:rsidR="00486D8F" w:rsidRPr="00790705" w:rsidRDefault="00486D8F" w:rsidP="00486D8F">
      <w:pPr>
        <w:rPr>
          <w:sz w:val="12"/>
        </w:rPr>
      </w:pPr>
      <w:r w:rsidRPr="00790705">
        <w:rPr>
          <w:sz w:val="12"/>
        </w:rPr>
        <w:lastRenderedPageBreak/>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AAC0146" w14:textId="493C32E9" w:rsidR="00486D8F" w:rsidRDefault="00486D8F" w:rsidP="00486D8F">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579E6B1" w14:textId="77777777" w:rsidR="008C0FB6" w:rsidRDefault="008C0FB6" w:rsidP="00486D8F">
      <w:pPr>
        <w:rPr>
          <w:sz w:val="10"/>
        </w:rPr>
      </w:pPr>
    </w:p>
    <w:p w14:paraId="2DB74DC7" w14:textId="61D87CE4" w:rsidR="008C0FB6" w:rsidRPr="008C0FB6" w:rsidRDefault="008C0FB6" w:rsidP="008C0FB6">
      <w:pPr>
        <w:pStyle w:val="Heading2"/>
      </w:pPr>
      <w:r>
        <w:lastRenderedPageBreak/>
        <w:t>1NC – CP</w:t>
      </w:r>
    </w:p>
    <w:p w14:paraId="08533CED" w14:textId="622F5546" w:rsidR="008C0FB6" w:rsidRPr="001E741E" w:rsidRDefault="008C0FB6" w:rsidP="008C0FB6">
      <w:pPr>
        <w:pStyle w:val="Heading4"/>
        <w:rPr>
          <w:rFonts w:cs="Calibri"/>
        </w:rPr>
      </w:pPr>
      <w:r w:rsidRPr="001E741E">
        <w:rPr>
          <w:rFonts w:cs="Calibri"/>
        </w:rPr>
        <w:t xml:space="preserve">CP: Member nations of the World Trade Organization should enter into a prior and binding consultation with the World Health Organization over </w:t>
      </w:r>
      <w:r w:rsidR="00293853" w:rsidRPr="00293853">
        <w:rPr>
          <w:rFonts w:cs="Calibri"/>
        </w:rPr>
        <w:t xml:space="preserve">eliminating </w:t>
      </w:r>
      <w:r w:rsidR="00293853" w:rsidRPr="00293853">
        <w:rPr>
          <w:rFonts w:eastAsia="MS Gothic" w:cs="Calibri"/>
          <w:iCs/>
        </w:rPr>
        <w:t>medicines based on Indigenous knowledge from patentability.</w:t>
      </w:r>
      <w:r w:rsidR="00293853" w:rsidRPr="00293853">
        <w:rPr>
          <w:rFonts w:cs="Calibri"/>
        </w:rPr>
        <w:t xml:space="preserve"> </w:t>
      </w:r>
      <w:r w:rsidRPr="00293853">
        <w:rPr>
          <w:rFonts w:cs="Calibri"/>
        </w:rPr>
        <w:t>Member nations will support the proposal and adopt the results of consultation.</w:t>
      </w:r>
      <w:r w:rsidRPr="001E741E">
        <w:rPr>
          <w:rFonts w:cs="Calibri"/>
        </w:rPr>
        <w:t xml:space="preserve"> </w:t>
      </w:r>
    </w:p>
    <w:p w14:paraId="7C55007F" w14:textId="77777777" w:rsidR="008C0FB6" w:rsidRPr="001E741E" w:rsidRDefault="008C0FB6" w:rsidP="008C0FB6"/>
    <w:p w14:paraId="2EF8B5EE" w14:textId="77777777" w:rsidR="008C0FB6" w:rsidRDefault="008C0FB6" w:rsidP="008C0FB6">
      <w:pPr>
        <w:pStyle w:val="Heading4"/>
      </w:pPr>
      <w:r>
        <w:t>WHO says yes</w:t>
      </w:r>
      <w:r>
        <w:t>:</w:t>
      </w:r>
    </w:p>
    <w:p w14:paraId="074A55C9" w14:textId="45C7B8D4" w:rsidR="008C0FB6" w:rsidRDefault="008C0FB6" w:rsidP="008C0FB6">
      <w:pPr>
        <w:pStyle w:val="Heading4"/>
        <w:numPr>
          <w:ilvl w:val="0"/>
          <w:numId w:val="14"/>
        </w:numPr>
      </w:pPr>
      <w:r>
        <w:t>T</w:t>
      </w:r>
      <w:r>
        <w:t>hey supported the Nagoya Protocol</w:t>
      </w:r>
    </w:p>
    <w:p w14:paraId="49C9A70F" w14:textId="77777777" w:rsidR="008C0FB6" w:rsidRPr="003D750A" w:rsidRDefault="008C0FB6" w:rsidP="008C0FB6">
      <w:pPr>
        <w:rPr>
          <w:rStyle w:val="Style13ptBold"/>
          <w:b w:val="0"/>
        </w:rPr>
      </w:pPr>
      <w:r>
        <w:rPr>
          <w:rStyle w:val="Style13ptBold"/>
        </w:rPr>
        <w:t xml:space="preserve">WHO 17 </w:t>
      </w:r>
      <w:r w:rsidRPr="003D750A">
        <w:rPr>
          <w:rStyle w:val="Style13ptBold"/>
          <w:b w:val="0"/>
          <w:bCs/>
          <w:sz w:val="16"/>
          <w:szCs w:val="16"/>
        </w:rPr>
        <w:t>[“</w:t>
      </w:r>
      <w:r w:rsidRPr="003D750A">
        <w:rPr>
          <w:szCs w:val="16"/>
        </w:rPr>
        <w:t>Implementation of the Nagoya Protocol and Pathogen Sharing: Public Health Implications,” World Health Organization, 2/1/2017] JL</w:t>
      </w:r>
    </w:p>
    <w:p w14:paraId="581AB647" w14:textId="77777777" w:rsidR="008C0FB6" w:rsidRPr="003D750A" w:rsidRDefault="008C0FB6" w:rsidP="008C0FB6">
      <w:pPr>
        <w:rPr>
          <w:sz w:val="12"/>
        </w:rPr>
      </w:pPr>
      <w:r w:rsidRPr="003D750A">
        <w:rPr>
          <w:rStyle w:val="StyleUnderline"/>
        </w:rPr>
        <w:t xml:space="preserve">The </w:t>
      </w:r>
      <w:r w:rsidRPr="003D750A">
        <w:rPr>
          <w:rStyle w:val="StyleUnderline"/>
          <w:highlight w:val="green"/>
        </w:rPr>
        <w:t>Nagoya</w:t>
      </w:r>
      <w:r w:rsidRPr="003D750A">
        <w:rPr>
          <w:rStyle w:val="StyleUnderline"/>
        </w:rPr>
        <w:t xml:space="preserve"> Protocol </w:t>
      </w:r>
      <w:r w:rsidRPr="003D750A">
        <w:rPr>
          <w:rStyle w:val="StyleUnderline"/>
          <w:highlight w:val="green"/>
        </w:rPr>
        <w:t>provides a foundation, based on core principles, such as fairness and equity, for a global common approach to</w:t>
      </w:r>
      <w:r w:rsidRPr="003D750A">
        <w:rPr>
          <w:rStyle w:val="StyleUnderline"/>
        </w:rPr>
        <w:t xml:space="preserve"> accessing pathogens, and </w:t>
      </w:r>
      <w:r w:rsidRPr="003D750A">
        <w:rPr>
          <w:rStyle w:val="StyleUnderline"/>
          <w:highlight w:val="green"/>
        </w:rPr>
        <w:t>sharing benefits</w:t>
      </w:r>
      <w:r w:rsidRPr="003D750A">
        <w:rPr>
          <w:sz w:val="12"/>
        </w:rPr>
        <w:t xml:space="preserve"> arising from their use. As suggested by several respondents to this study, </w:t>
      </w:r>
      <w:r w:rsidRPr="003D750A">
        <w:rPr>
          <w:sz w:val="12"/>
          <w:szCs w:val="12"/>
        </w:rPr>
        <w:t>implementation of</w:t>
      </w:r>
      <w:r w:rsidRPr="003D750A">
        <w:t xml:space="preserve"> </w:t>
      </w:r>
      <w:r w:rsidRPr="003D750A">
        <w:rPr>
          <w:rStyle w:val="StyleUnderline"/>
        </w:rPr>
        <w:t xml:space="preserve">the </w:t>
      </w:r>
      <w:r w:rsidRPr="003D750A">
        <w:rPr>
          <w:rStyle w:val="StyleUnderline"/>
          <w:highlight w:val="green"/>
        </w:rPr>
        <w:t>Nagoya</w:t>
      </w:r>
      <w:r w:rsidRPr="003D750A">
        <w:rPr>
          <w:rStyle w:val="StyleUnderline"/>
        </w:rPr>
        <w:t xml:space="preserve"> Protocol in the context of infectious diseases could help to (1) clarify and harmonize the ABS obligations associated with access to pathogens and (2) establish a fairer and more equitable approach for sharing the benefits</w:t>
      </w:r>
      <w:r w:rsidRPr="003D750A">
        <w:rPr>
          <w:sz w:val="12"/>
        </w:rPr>
        <w:t xml:space="preserve"> derived from their use.</w:t>
      </w:r>
    </w:p>
    <w:p w14:paraId="13CF94BE" w14:textId="77777777" w:rsidR="008C0FB6" w:rsidRPr="003D750A" w:rsidRDefault="008C0FB6" w:rsidP="008C0FB6">
      <w:pPr>
        <w:rPr>
          <w:sz w:val="12"/>
        </w:rPr>
      </w:pPr>
      <w:r w:rsidRPr="003D750A">
        <w:rPr>
          <w:rStyle w:val="StyleUnderline"/>
        </w:rPr>
        <w:t xml:space="preserve">Increased clarity, fairness and equity </w:t>
      </w:r>
      <w:r w:rsidRPr="003D750A">
        <w:rPr>
          <w:rStyle w:val="StyleUnderline"/>
          <w:highlight w:val="green"/>
        </w:rPr>
        <w:t>could encourage timely sharing</w:t>
      </w:r>
      <w:r w:rsidRPr="003D750A">
        <w:rPr>
          <w:rStyle w:val="StyleUnderline"/>
        </w:rPr>
        <w:t xml:space="preserve">, which would support risk assessment and the development of medical countermeasures. In addition, predictable sharing of benefits could </w:t>
      </w:r>
      <w:r w:rsidRPr="003D750A">
        <w:rPr>
          <w:rStyle w:val="StyleUnderline"/>
          <w:highlight w:val="green"/>
        </w:rPr>
        <w:t>improve access to</w:t>
      </w:r>
      <w:r w:rsidRPr="003D750A">
        <w:rPr>
          <w:rStyle w:val="StyleUnderline"/>
        </w:rPr>
        <w:t xml:space="preserve"> affordable </w:t>
      </w:r>
      <w:r w:rsidRPr="003D750A">
        <w:rPr>
          <w:rStyle w:val="StyleUnderline"/>
          <w:highlight w:val="green"/>
        </w:rPr>
        <w:t>treatments and</w:t>
      </w:r>
      <w:r w:rsidRPr="003D750A">
        <w:rPr>
          <w:rStyle w:val="StyleUnderline"/>
        </w:rPr>
        <w:t xml:space="preserve"> help </w:t>
      </w:r>
      <w:r w:rsidRPr="003D750A">
        <w:rPr>
          <w:rStyle w:val="StyleUnderline"/>
          <w:highlight w:val="green"/>
        </w:rPr>
        <w:t>build capacities</w:t>
      </w:r>
      <w:r w:rsidRPr="003D750A">
        <w:rPr>
          <w:rStyle w:val="StyleUnderline"/>
        </w:rPr>
        <w:t xml:space="preserve">, such as disease surveillance, and research and development, particularly </w:t>
      </w:r>
      <w:r w:rsidRPr="003D750A">
        <w:rPr>
          <w:rStyle w:val="StyleUnderline"/>
          <w:highlight w:val="green"/>
        </w:rPr>
        <w:t>in developing countries</w:t>
      </w:r>
      <w:r w:rsidRPr="003D750A">
        <w:rPr>
          <w:sz w:val="12"/>
        </w:rPr>
        <w:t xml:space="preserve">. Through the sharing of benefits such as joint ownership of intellectual property, collaboration and acknowledgment of contributions, </w:t>
      </w:r>
      <w:r w:rsidRPr="003D750A">
        <w:rPr>
          <w:rStyle w:val="StyleUnderline"/>
        </w:rPr>
        <w:t xml:space="preserve">the Nagoya Protocol provides </w:t>
      </w:r>
      <w:r w:rsidRPr="003D750A">
        <w:rPr>
          <w:rStyle w:val="StyleUnderline"/>
          <w:highlight w:val="green"/>
        </w:rPr>
        <w:t>an opportunity for</w:t>
      </w:r>
      <w:r w:rsidRPr="003D750A">
        <w:rPr>
          <w:rStyle w:val="StyleUnderline"/>
        </w:rPr>
        <w:t xml:space="preserve"> Member States to establish pathogensharing systems that support </w:t>
      </w:r>
      <w:r w:rsidRPr="003D750A">
        <w:rPr>
          <w:rStyle w:val="Emphasis"/>
          <w:highlight w:val="green"/>
        </w:rPr>
        <w:t>global health equity</w:t>
      </w:r>
      <w:r w:rsidRPr="003D750A">
        <w:rPr>
          <w:sz w:val="12"/>
        </w:rPr>
        <w:t>.</w:t>
      </w:r>
    </w:p>
    <w:p w14:paraId="1D89F36C" w14:textId="77777777" w:rsidR="008C0FB6" w:rsidRPr="003D750A" w:rsidRDefault="008C0FB6" w:rsidP="008C0FB6"/>
    <w:p w14:paraId="504C4B21" w14:textId="5B609750" w:rsidR="008C0FB6" w:rsidRDefault="008C0FB6" w:rsidP="008C0FB6">
      <w:pPr>
        <w:pStyle w:val="Heading4"/>
        <w:numPr>
          <w:ilvl w:val="0"/>
          <w:numId w:val="14"/>
        </w:numPr>
      </w:pPr>
      <w:r>
        <w:t>WHO says yes</w:t>
      </w:r>
    </w:p>
    <w:p w14:paraId="19EB031D" w14:textId="77777777" w:rsidR="008C0FB6" w:rsidRPr="0049575A" w:rsidRDefault="008C0FB6" w:rsidP="008C0FB6">
      <w:pPr>
        <w:rPr>
          <w:rStyle w:val="Style13ptBold"/>
          <w:b w:val="0"/>
          <w:bCs/>
        </w:rPr>
      </w:pPr>
      <w:r>
        <w:rPr>
          <w:rStyle w:val="Style13ptBold"/>
        </w:rPr>
        <w:t xml:space="preserve">WHO 06 </w:t>
      </w:r>
      <w:r w:rsidRPr="0049575A">
        <w:rPr>
          <w:rStyle w:val="Style13ptBold"/>
          <w:b w:val="0"/>
          <w:bCs/>
          <w:sz w:val="16"/>
          <w:szCs w:val="16"/>
        </w:rPr>
        <w:t>[“</w:t>
      </w:r>
      <w:r w:rsidRPr="0049575A">
        <w:rPr>
          <w:bCs/>
          <w:szCs w:val="16"/>
        </w:rPr>
        <w:t>Access to AIDS medicines stumbles on trade rules,” Bulletin of the World Health Organization, 2006] JL</w:t>
      </w:r>
    </w:p>
    <w:p w14:paraId="67E32602" w14:textId="77777777" w:rsidR="008C0FB6" w:rsidRPr="0049575A" w:rsidRDefault="008C0FB6" w:rsidP="008C0FB6">
      <w:pPr>
        <w:rPr>
          <w:sz w:val="12"/>
        </w:rPr>
      </w:pPr>
      <w:r w:rsidRPr="0049575A">
        <w:rPr>
          <w:rStyle w:val="StyleUnderline"/>
        </w:rPr>
        <w:t xml:space="preserve">The holders of traditional knowledge often face a dilemma. How can they benefit from their own traditional knowledge if they don’t patent it? </w:t>
      </w:r>
      <w:r w:rsidRPr="0049575A">
        <w:rPr>
          <w:rStyle w:val="StyleUnderline"/>
          <w:highlight w:val="green"/>
        </w:rPr>
        <w:t>I</w:t>
      </w:r>
      <w:r w:rsidRPr="0049575A">
        <w:rPr>
          <w:rStyle w:val="StyleUnderline"/>
        </w:rPr>
        <w:t xml:space="preserve">ntellectual </w:t>
      </w:r>
      <w:r w:rsidRPr="0049575A">
        <w:rPr>
          <w:rStyle w:val="StyleUnderline"/>
          <w:highlight w:val="green"/>
        </w:rPr>
        <w:t>p</w:t>
      </w:r>
      <w:r w:rsidRPr="0049575A">
        <w:rPr>
          <w:rStyle w:val="StyleUnderline"/>
        </w:rPr>
        <w:t xml:space="preserve">roperty </w:t>
      </w:r>
      <w:r w:rsidRPr="0049575A">
        <w:rPr>
          <w:rStyle w:val="StyleUnderline"/>
          <w:highlight w:val="green"/>
        </w:rPr>
        <w:t>r</w:t>
      </w:r>
      <w:r w:rsidRPr="0049575A">
        <w:rPr>
          <w:rStyle w:val="StyleUnderline"/>
        </w:rPr>
        <w:t xml:space="preserve">ights </w:t>
      </w:r>
      <w:r w:rsidRPr="0049575A">
        <w:rPr>
          <w:rStyle w:val="StyleUnderline"/>
          <w:highlight w:val="green"/>
        </w:rPr>
        <w:t>are</w:t>
      </w:r>
      <w:r w:rsidRPr="0049575A">
        <w:rPr>
          <w:sz w:val="12"/>
        </w:rPr>
        <w:t xml:space="preserve"> often regarded as </w:t>
      </w:r>
      <w:r w:rsidRPr="0049575A">
        <w:rPr>
          <w:rStyle w:val="Emphasis"/>
          <w:highlight w:val="green"/>
        </w:rPr>
        <w:t>incompatible with traditional knowledge</w:t>
      </w:r>
      <w:r w:rsidRPr="0049575A">
        <w:rPr>
          <w:rStyle w:val="StyleUnderline"/>
          <w:highlight w:val="green"/>
        </w:rPr>
        <w:t xml:space="preserve"> because patents are</w:t>
      </w:r>
      <w:r w:rsidRPr="0049575A">
        <w:rPr>
          <w:rStyle w:val="StyleUnderline"/>
        </w:rPr>
        <w:t xml:space="preserve"> based on innovations or discoveries and </w:t>
      </w:r>
      <w:r w:rsidRPr="0049575A">
        <w:rPr>
          <w:rStyle w:val="StyleUnderline"/>
          <w:highlight w:val="green"/>
        </w:rPr>
        <w:t>held exclusively</w:t>
      </w:r>
      <w:r w:rsidRPr="0049575A">
        <w:rPr>
          <w:sz w:val="12"/>
          <w:szCs w:val="12"/>
        </w:rPr>
        <w:t>, while traditional knowledge is collectively owned and based on prior use.</w:t>
      </w:r>
    </w:p>
    <w:p w14:paraId="32B7C282" w14:textId="77777777" w:rsidR="008C0FB6" w:rsidRPr="001E741E" w:rsidRDefault="008C0FB6" w:rsidP="008C0FB6">
      <w:pPr>
        <w:rPr>
          <w:rStyle w:val="Emphasis"/>
        </w:rPr>
      </w:pPr>
    </w:p>
    <w:p w14:paraId="4EADD06A" w14:textId="77777777" w:rsidR="008C0FB6" w:rsidRPr="001E741E" w:rsidRDefault="008C0FB6" w:rsidP="008C0FB6">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7D214E84" w14:textId="77777777" w:rsidR="008C0FB6" w:rsidRPr="001E741E" w:rsidRDefault="008C0FB6" w:rsidP="008C0FB6">
      <w:pPr>
        <w:rPr>
          <w:rStyle w:val="Style13ptBold"/>
          <w:b w:val="0"/>
          <w:bCs/>
        </w:rPr>
      </w:pPr>
      <w:r w:rsidRPr="001E741E">
        <w:rPr>
          <w:rStyle w:val="Style13ptBold"/>
        </w:rPr>
        <w:t xml:space="preserve">Gostin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01CE2042" w14:textId="77777777" w:rsidR="008C0FB6" w:rsidRPr="001E741E" w:rsidRDefault="008C0FB6" w:rsidP="008C0FB6">
      <w:pPr>
        <w:rPr>
          <w:sz w:val="12"/>
        </w:rPr>
      </w:pPr>
      <w:r w:rsidRPr="001E741E">
        <w:rPr>
          <w:rStyle w:val="StyleUnderline"/>
          <w:highlight w:val="green"/>
        </w:rPr>
        <w:lastRenderedPageBreak/>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5BB832A8" w14:textId="77777777" w:rsidR="008C0FB6" w:rsidRPr="001E741E" w:rsidRDefault="008C0FB6" w:rsidP="008C0FB6">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447C3717" w14:textId="77777777" w:rsidR="008C0FB6" w:rsidRPr="001E741E" w:rsidRDefault="008C0FB6" w:rsidP="008C0FB6">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6C5A58F3" w14:textId="77777777" w:rsidR="008C0FB6" w:rsidRPr="001E741E" w:rsidRDefault="008C0FB6" w:rsidP="008C0FB6"/>
    <w:p w14:paraId="61135C2F" w14:textId="77777777" w:rsidR="008C0FB6" w:rsidRPr="001E741E" w:rsidRDefault="008C0FB6" w:rsidP="008C0FB6">
      <w:pPr>
        <w:pStyle w:val="Heading4"/>
        <w:rPr>
          <w:rFonts w:cs="Calibri"/>
        </w:rPr>
      </w:pPr>
      <w:r w:rsidRPr="001E741E">
        <w:rPr>
          <w:rFonts w:cs="Calibri"/>
        </w:rPr>
        <w:t>WHO is critical to disease prevention – it is the only international institution that can disperse information, standardize global public health, and facilitate public-private cooperation</w:t>
      </w:r>
    </w:p>
    <w:p w14:paraId="3EC4654B" w14:textId="77777777" w:rsidR="008C0FB6" w:rsidRPr="001E741E" w:rsidRDefault="008C0FB6" w:rsidP="008C0FB6">
      <w:pPr>
        <w:rPr>
          <w:rStyle w:val="Style13ptBold"/>
          <w:bCs/>
        </w:rPr>
      </w:pPr>
      <w:r w:rsidRPr="001E741E">
        <w:rPr>
          <w:rStyle w:val="Style13ptBold"/>
        </w:rPr>
        <w:t xml:space="preserve">Murtugudde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0F6ECF82" w14:textId="77777777" w:rsidR="008C0FB6" w:rsidRPr="001E741E" w:rsidRDefault="008C0FB6" w:rsidP="008C0FB6">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itself. In November 2018, </w:t>
      </w:r>
      <w:r w:rsidRPr="001E741E">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291B58DD" w14:textId="77777777" w:rsidR="008C0FB6" w:rsidRPr="001E741E" w:rsidRDefault="008C0FB6" w:rsidP="008C0FB6">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Increasing global connectivity simply catalyses this process, as much as it catalyses economic growth.</w:t>
      </w:r>
    </w:p>
    <w:p w14:paraId="192CD753" w14:textId="77777777" w:rsidR="008C0FB6" w:rsidRPr="001E741E" w:rsidRDefault="008C0FB6" w:rsidP="008C0FB6">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etc. The importance of WHO’s work on </w:t>
      </w:r>
      <w:r w:rsidRPr="001E741E">
        <w:rPr>
          <w:rStyle w:val="Emphasis"/>
        </w:rPr>
        <w:t>immunisation</w:t>
      </w:r>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r w:rsidRPr="001E741E">
        <w:rPr>
          <w:rStyle w:val="Emphasis"/>
          <w:highlight w:val="green"/>
        </w:rPr>
        <w:t>organisations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684D581A" w14:textId="77777777" w:rsidR="008C0FB6" w:rsidRPr="001E741E" w:rsidRDefault="008C0FB6" w:rsidP="008C0FB6">
      <w:pPr>
        <w:rPr>
          <w:sz w:val="12"/>
        </w:rPr>
      </w:pPr>
      <w:r w:rsidRPr="001E741E">
        <w:rPr>
          <w:rStyle w:val="StyleUnderline"/>
        </w:rPr>
        <w:lastRenderedPageBreak/>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7A39CC30" w14:textId="77777777" w:rsidR="008C0FB6" w:rsidRPr="001E741E" w:rsidRDefault="008C0FB6" w:rsidP="008C0FB6">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r w:rsidRPr="001E741E">
        <w:rPr>
          <w:rStyle w:val="Emphasis"/>
          <w:highlight w:val="green"/>
        </w:rPr>
        <w:t>IHR</w:t>
      </w:r>
      <w:r w:rsidRPr="001E741E">
        <w:rPr>
          <w:sz w:val="12"/>
        </w:rPr>
        <w:t>.</w:t>
      </w:r>
    </w:p>
    <w:p w14:paraId="165B391D" w14:textId="77777777" w:rsidR="008C0FB6" w:rsidRPr="001E741E" w:rsidRDefault="008C0FB6" w:rsidP="008C0FB6"/>
    <w:p w14:paraId="44AAC1C3" w14:textId="77777777" w:rsidR="008C0FB6" w:rsidRPr="001E741E" w:rsidRDefault="008C0FB6" w:rsidP="008C0FB6">
      <w:pPr>
        <w:pStyle w:val="Heading4"/>
        <w:rPr>
          <w:rFonts w:cs="Calibri"/>
        </w:rPr>
      </w:pPr>
      <w:r w:rsidRPr="001E741E">
        <w:rPr>
          <w:rFonts w:cs="Calibri"/>
          <w:u w:val="single"/>
        </w:rPr>
        <w:t>Extinction</w:t>
      </w:r>
      <w:r w:rsidRPr="001E741E">
        <w:rPr>
          <w:rFonts w:cs="Calibri"/>
        </w:rPr>
        <w:t xml:space="preserve"> – defense is wrong </w:t>
      </w:r>
    </w:p>
    <w:p w14:paraId="65D82077" w14:textId="77777777" w:rsidR="008C0FB6" w:rsidRPr="001E741E" w:rsidRDefault="008C0FB6" w:rsidP="008C0FB6">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2F627223" w14:textId="77777777" w:rsidR="008C0FB6" w:rsidRPr="001E741E" w:rsidRDefault="008C0FB6" w:rsidP="008C0FB6">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6EC17AAF" w14:textId="77777777" w:rsidR="008C0FB6" w:rsidRPr="001E741E" w:rsidRDefault="008C0FB6" w:rsidP="008C0FB6">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0F8C80D7" w14:textId="77777777" w:rsidR="008C0FB6" w:rsidRPr="001E741E" w:rsidRDefault="008C0FB6" w:rsidP="008C0FB6">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C3775EC" w14:textId="77777777" w:rsidR="008C0FB6" w:rsidRPr="001E741E" w:rsidRDefault="008C0FB6" w:rsidP="008C0FB6">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w:t>
      </w:r>
      <w:r w:rsidRPr="001E741E">
        <w:rPr>
          <w:rStyle w:val="StyleUnderline"/>
        </w:rPr>
        <w:lastRenderedPageBreak/>
        <w:t xml:space="preserve">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16B3B2F5" w14:textId="77777777" w:rsidR="008C0FB6" w:rsidRPr="001E741E" w:rsidRDefault="008C0FB6" w:rsidP="008C0FB6"/>
    <w:p w14:paraId="06E51AC7" w14:textId="77777777" w:rsidR="008C0FB6" w:rsidRPr="001E741E" w:rsidRDefault="008C0FB6" w:rsidP="008C0FB6">
      <w:pPr>
        <w:pStyle w:val="Heading4"/>
        <w:rPr>
          <w:rFonts w:cs="Calibri"/>
        </w:rPr>
      </w:pPr>
      <w:r w:rsidRPr="001E741E">
        <w:rPr>
          <w:rFonts w:cs="Calibri"/>
        </w:rPr>
        <w:t>WHO diplomacy solves great power conflict</w:t>
      </w:r>
    </w:p>
    <w:p w14:paraId="1E40F97F" w14:textId="77777777" w:rsidR="008C0FB6" w:rsidRPr="001E741E" w:rsidRDefault="008C0FB6" w:rsidP="008C0FB6">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3DB02F44" w14:textId="77777777" w:rsidR="008C0FB6" w:rsidRPr="001E741E" w:rsidRDefault="008C0FB6" w:rsidP="008C0FB6">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B120B09" w14:textId="77777777" w:rsidR="008C0FB6" w:rsidRPr="001E741E" w:rsidRDefault="008C0FB6" w:rsidP="008C0FB6">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6E3E2F1C" w14:textId="77777777" w:rsidR="008C0FB6" w:rsidRPr="001E741E" w:rsidRDefault="008C0FB6" w:rsidP="008C0FB6">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62A23304" w14:textId="47697EE7" w:rsidR="008C0FB6" w:rsidRDefault="008C0FB6" w:rsidP="008C0FB6">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35363870" w14:textId="7C1FF654" w:rsidR="006722E8" w:rsidRDefault="006722E8" w:rsidP="008C0FB6">
      <w:pPr>
        <w:rPr>
          <w:sz w:val="12"/>
        </w:rPr>
      </w:pPr>
    </w:p>
    <w:p w14:paraId="5537C224" w14:textId="0361484A" w:rsidR="006722E8" w:rsidRPr="001E741E" w:rsidRDefault="006722E8" w:rsidP="006722E8">
      <w:pPr>
        <w:pStyle w:val="Heading4"/>
        <w:rPr>
          <w:rFonts w:cs="Calibri"/>
        </w:rPr>
      </w:pPr>
      <w:r w:rsidRPr="001E741E">
        <w:rPr>
          <w:rFonts w:cs="Calibri"/>
        </w:rPr>
        <w:t xml:space="preserve">Should is </w:t>
      </w:r>
      <w:r w:rsidR="006043FE" w:rsidRPr="006043FE">
        <w:rPr>
          <w:rFonts w:cs="Calibri"/>
          <w:u w:val="single"/>
        </w:rPr>
        <w:t>certain</w:t>
      </w:r>
      <w:r w:rsidR="006043FE">
        <w:rPr>
          <w:rFonts w:cs="Calibri"/>
        </w:rPr>
        <w:t xml:space="preserve"> and </w:t>
      </w:r>
      <w:r w:rsidRPr="001E741E">
        <w:rPr>
          <w:rFonts w:cs="Calibri"/>
          <w:u w:val="single"/>
        </w:rPr>
        <w:t>immediate</w:t>
      </w:r>
    </w:p>
    <w:p w14:paraId="571FCCB2" w14:textId="77777777" w:rsidR="006722E8" w:rsidRPr="001E741E" w:rsidRDefault="006722E8" w:rsidP="006722E8">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79FCBEE6" w14:textId="77777777" w:rsidR="006722E8" w:rsidRPr="001E741E" w:rsidRDefault="006722E8" w:rsidP="006722E8">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4"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5" w:anchor="marker3fn14" w:history="1">
        <w:r w:rsidRPr="001E741E">
          <w:rPr>
            <w:rStyle w:val="Hyperlink"/>
          </w:rPr>
          <w:t>14</w:t>
        </w:r>
      </w:hyperlink>
      <w:r w:rsidRPr="001E741E">
        <w:t xml:space="preserve"> The answer to this query is not to be divined from rules of grammar;</w:t>
      </w:r>
      <w:hyperlink r:id="rId16"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7" w:anchor="marker3fn16" w:history="1">
        <w:r w:rsidRPr="001E741E">
          <w:rPr>
            <w:rStyle w:val="Hyperlink"/>
          </w:rPr>
          <w:t xml:space="preserve">16 </w:t>
        </w:r>
      </w:hyperlink>
      <w:r w:rsidRPr="001E741E">
        <w:t xml:space="preserve">[CONTINUES – TO </w:t>
      </w:r>
      <w:r w:rsidRPr="001E741E">
        <w:lastRenderedPageBreak/>
        <w:t xml:space="preserve">FOOTNOTE] </w:t>
      </w:r>
      <w:hyperlink r:id="rId18"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9"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20"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21" w:history="1">
        <w:r w:rsidRPr="001E741E">
          <w:rPr>
            <w:rStyle w:val="Hyperlink"/>
          </w:rPr>
          <w:t>106 U.S. 360</w:t>
        </w:r>
      </w:hyperlink>
      <w:r w:rsidRPr="001E741E">
        <w:t>, 365, 1 S.Ct. 336, 337, 27 L.Ed. 201 (1882).</w:t>
      </w:r>
    </w:p>
    <w:p w14:paraId="7139E5F4" w14:textId="77777777" w:rsidR="006722E8" w:rsidRPr="001E741E" w:rsidRDefault="006722E8" w:rsidP="008C0FB6">
      <w:pPr>
        <w:rPr>
          <w:sz w:val="12"/>
        </w:rPr>
      </w:pPr>
    </w:p>
    <w:p w14:paraId="137EF394" w14:textId="62496E19" w:rsidR="008C0FB6" w:rsidRDefault="008C0FB6" w:rsidP="00486D8F"/>
    <w:p w14:paraId="04A23E42" w14:textId="77777777" w:rsidR="006722E8" w:rsidRPr="006722E8" w:rsidRDefault="006722E8" w:rsidP="006722E8"/>
    <w:p w14:paraId="5C3CF30A" w14:textId="1E4BEF5E" w:rsidR="009B2DAE" w:rsidRDefault="006722E8" w:rsidP="009B2DAE">
      <w:pPr>
        <w:pStyle w:val="Heading2"/>
      </w:pPr>
      <w:r>
        <w:lastRenderedPageBreak/>
        <w:t>1</w:t>
      </w:r>
      <w:r w:rsidR="009B2DAE">
        <w:t>NC – Nebel T</w:t>
      </w:r>
    </w:p>
    <w:p w14:paraId="2944BCA6" w14:textId="77777777" w:rsidR="009B2DAE" w:rsidRPr="009811A7" w:rsidRDefault="009B2DAE" w:rsidP="009B2DAE">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4D05E300" w14:textId="77777777" w:rsidR="009B2DAE" w:rsidRPr="009811A7" w:rsidRDefault="009B2DAE" w:rsidP="009B2DAE">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75E267C4" w14:textId="77777777" w:rsidR="009B2DAE" w:rsidRPr="009811A7" w:rsidRDefault="009B2DAE" w:rsidP="009B2DAE">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9B3B235" w14:textId="77777777" w:rsidR="009B2DAE" w:rsidRPr="009811A7" w:rsidRDefault="009B2DAE" w:rsidP="009B2DAE">
      <w:pPr>
        <w:rPr>
          <w:sz w:val="12"/>
        </w:rPr>
      </w:pPr>
    </w:p>
    <w:p w14:paraId="4DC8533A" w14:textId="77777777" w:rsidR="009B2DAE" w:rsidRPr="009811A7" w:rsidRDefault="009B2DAE" w:rsidP="009B2DAE">
      <w:pPr>
        <w:pStyle w:val="Heading4"/>
        <w:rPr>
          <w:rFonts w:cs="Calibri"/>
        </w:rPr>
      </w:pPr>
      <w:r w:rsidRPr="009811A7">
        <w:rPr>
          <w:rFonts w:cs="Calibri"/>
        </w:rPr>
        <w:t>It applies to medicines:</w:t>
      </w:r>
    </w:p>
    <w:p w14:paraId="192DA5D9" w14:textId="77777777" w:rsidR="009B2DAE" w:rsidRPr="009811A7" w:rsidRDefault="009B2DAE" w:rsidP="009B2DAE">
      <w:pPr>
        <w:pStyle w:val="Heading4"/>
        <w:numPr>
          <w:ilvl w:val="0"/>
          <w:numId w:val="15"/>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07403E24" w14:textId="77777777" w:rsidR="009B2DAE" w:rsidRDefault="009B2DAE" w:rsidP="009B2DAE">
      <w:pPr>
        <w:pStyle w:val="Heading4"/>
        <w:numPr>
          <w:ilvl w:val="0"/>
          <w:numId w:val="15"/>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469CA96B" w14:textId="77777777" w:rsidR="009B2DAE" w:rsidRPr="009811A7" w:rsidRDefault="009B2DAE" w:rsidP="009B2DAE"/>
    <w:p w14:paraId="031C4C82" w14:textId="77777777" w:rsidR="009B2DAE" w:rsidRDefault="009B2DAE" w:rsidP="009B2DAE">
      <w:pPr>
        <w:pStyle w:val="Heading4"/>
        <w:rPr>
          <w:rFonts w:cs="Calibri"/>
        </w:rPr>
      </w:pPr>
      <w:r w:rsidRPr="009811A7">
        <w:rPr>
          <w:rFonts w:cs="Calibri"/>
        </w:rPr>
        <w:t>V</w:t>
      </w:r>
      <w:r>
        <w:rPr>
          <w:rFonts w:cs="Calibri"/>
        </w:rPr>
        <w:t>iolation: the aff only defends medicines that use indigenous knowledge</w:t>
      </w:r>
    </w:p>
    <w:p w14:paraId="6FAFDA82" w14:textId="77777777" w:rsidR="009B2DAE" w:rsidRPr="009811A7" w:rsidRDefault="009B2DAE" w:rsidP="009B2DAE">
      <w:pPr>
        <w:pStyle w:val="Heading4"/>
        <w:rPr>
          <w:rFonts w:cs="Calibri"/>
        </w:rPr>
      </w:pPr>
      <w:r>
        <w:rPr>
          <w:rFonts w:cs="Calibri"/>
        </w:rPr>
        <w:t>V</w:t>
      </w:r>
      <w:r w:rsidRPr="009811A7">
        <w:rPr>
          <w:rFonts w:cs="Calibri"/>
        </w:rPr>
        <w:t>ote neg:</w:t>
      </w:r>
    </w:p>
    <w:p w14:paraId="485EB1C7" w14:textId="77777777" w:rsidR="009B2DAE" w:rsidRDefault="009B2DAE" w:rsidP="009B2DAE">
      <w:pPr>
        <w:pStyle w:val="Heading4"/>
        <w:numPr>
          <w:ilvl w:val="0"/>
          <w:numId w:val="16"/>
        </w:numPr>
        <w:tabs>
          <w:tab w:val="num" w:pos="720"/>
        </w:tabs>
        <w:rPr>
          <w:rFonts w:cs="Calibri"/>
        </w:rPr>
      </w:pPr>
      <w:r w:rsidRPr="009811A7">
        <w:rPr>
          <w:rFonts w:cs="Calibri"/>
        </w:rPr>
        <w:t>Semantics o</w:t>
      </w:r>
      <w:r w:rsidRPr="009811A7">
        <w:rPr>
          <w:rFonts w:eastAsia="MS Gothic" w:cs="Calibri"/>
        </w:rPr>
        <w:t>utweigh:</w:t>
      </w:r>
    </w:p>
    <w:p w14:paraId="73D6F622" w14:textId="77777777" w:rsidR="009B2DAE" w:rsidRDefault="009B2DAE" w:rsidP="009B2DAE">
      <w:pPr>
        <w:pStyle w:val="Heading4"/>
        <w:numPr>
          <w:ilvl w:val="1"/>
          <w:numId w:val="16"/>
        </w:numPr>
        <w:tabs>
          <w:tab w:val="num" w:pos="720"/>
        </w:tabs>
        <w:ind w:left="720"/>
        <w:rPr>
          <w:rFonts w:cs="Calibri"/>
        </w:rPr>
      </w:pPr>
      <w:r w:rsidRPr="00E01ECF">
        <w:rPr>
          <w:rFonts w:cs="Calibri"/>
        </w:rPr>
        <w:t>T is a constitutive rule of the activity and a basic aff burden – they agreed to debate the topic when they came here</w:t>
      </w:r>
    </w:p>
    <w:p w14:paraId="18AD6433" w14:textId="77777777" w:rsidR="009B2DAE" w:rsidRPr="00E01ECF" w:rsidRDefault="009B2DAE" w:rsidP="009B2DAE">
      <w:pPr>
        <w:pStyle w:val="Heading4"/>
        <w:numPr>
          <w:ilvl w:val="1"/>
          <w:numId w:val="16"/>
        </w:numPr>
        <w:tabs>
          <w:tab w:val="num" w:pos="720"/>
        </w:tabs>
        <w:ind w:left="720"/>
        <w:rPr>
          <w:rFonts w:cs="Calibri"/>
        </w:rPr>
      </w:pPr>
      <w:r w:rsidRPr="00E01ECF">
        <w:rPr>
          <w:rFonts w:cs="Calibri"/>
        </w:rPr>
        <w:t>It’s the only stasis point we know before the round so it controls the internal link to engagement – there’s no way to use ground if debaters aren’t prepared to defend it</w:t>
      </w:r>
    </w:p>
    <w:p w14:paraId="4EE9B718" w14:textId="77777777" w:rsidR="009B2DAE" w:rsidRPr="009811A7" w:rsidRDefault="009B2DAE" w:rsidP="009B2DAE"/>
    <w:p w14:paraId="7721E0E4" w14:textId="77777777" w:rsidR="009B2DAE" w:rsidRPr="00122B32" w:rsidRDefault="009B2DAE" w:rsidP="009B2DAE">
      <w:pPr>
        <w:pStyle w:val="Heading4"/>
        <w:numPr>
          <w:ilvl w:val="0"/>
          <w:numId w:val="16"/>
        </w:numPr>
        <w:tabs>
          <w:tab w:val="num" w:pos="720"/>
        </w:tabs>
        <w:rPr>
          <w:rFonts w:cs="Calibri"/>
        </w:rPr>
      </w:pPr>
      <w:r w:rsidRPr="009811A7">
        <w:rPr>
          <w:rFonts w:cs="Calibri"/>
        </w:rPr>
        <w:t xml:space="preserve">Limits – there are countless affs accounting for thousands of medicines – unlimited topics incentivize obscure affs that negs won’t have prep on </w:t>
      </w:r>
      <w:r>
        <w:rPr>
          <w:rFonts w:cs="Calibri"/>
        </w:rPr>
        <w:t>– </w:t>
      </w:r>
      <w:r w:rsidRPr="009811A7">
        <w:rPr>
          <w:rFonts w:cs="Calibri"/>
        </w:rPr>
        <w:t>potential abuse doesn’t justify foregoing the topic and 1AR theory checks PICs</w:t>
      </w:r>
    </w:p>
    <w:p w14:paraId="69BD8E7A" w14:textId="77777777" w:rsidR="009B2DAE" w:rsidRPr="009811A7" w:rsidRDefault="009B2DAE" w:rsidP="009B2DAE"/>
    <w:p w14:paraId="280FBDB5" w14:textId="77777777" w:rsidR="009B2DAE" w:rsidRPr="009811A7" w:rsidRDefault="009B2DAE" w:rsidP="009B2DAE">
      <w:pPr>
        <w:pStyle w:val="Heading4"/>
        <w:rPr>
          <w:rFonts w:cs="Calibri"/>
        </w:rPr>
      </w:pPr>
      <w:r w:rsidRPr="009811A7">
        <w:rPr>
          <w:rFonts w:cs="Calibri"/>
        </w:rPr>
        <w:t xml:space="preserve">There are over 20,000 affs </w:t>
      </w:r>
    </w:p>
    <w:p w14:paraId="7EED84FE" w14:textId="77777777" w:rsidR="009B2DAE" w:rsidRPr="009811A7" w:rsidRDefault="009B2DAE" w:rsidP="009B2DAE">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791405F9" w14:textId="77777777" w:rsidR="009B2DAE" w:rsidRPr="009811A7" w:rsidRDefault="009B2DAE" w:rsidP="009B2DAE">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10360B7C" w14:textId="77777777" w:rsidR="009B2DAE" w:rsidRPr="009811A7" w:rsidRDefault="009B2DAE" w:rsidP="009B2DAE">
      <w:pPr>
        <w:rPr>
          <w:sz w:val="12"/>
          <w:szCs w:val="12"/>
        </w:rPr>
      </w:pPr>
      <w:r w:rsidRPr="009811A7">
        <w:rPr>
          <w:sz w:val="12"/>
          <w:szCs w:val="12"/>
        </w:rPr>
        <w:t>FDA oversees over 6,500 different medical device product categories.</w:t>
      </w:r>
    </w:p>
    <w:p w14:paraId="0463486D" w14:textId="77777777" w:rsidR="009B2DAE" w:rsidRPr="009811A7" w:rsidRDefault="009B2DAE" w:rsidP="009B2DAE">
      <w:pPr>
        <w:rPr>
          <w:sz w:val="12"/>
          <w:szCs w:val="12"/>
        </w:rPr>
      </w:pPr>
      <w:r w:rsidRPr="009811A7">
        <w:rPr>
          <w:sz w:val="12"/>
          <w:szCs w:val="12"/>
        </w:rPr>
        <w:t>There are over 1,600 FDA-approved animal drug products.</w:t>
      </w:r>
    </w:p>
    <w:p w14:paraId="6FDE2FCC" w14:textId="77777777" w:rsidR="009B2DAE" w:rsidRPr="009811A7" w:rsidRDefault="009B2DAE" w:rsidP="009B2DAE">
      <w:r w:rsidRPr="009811A7">
        <w:rPr>
          <w:rStyle w:val="StyleUnderline"/>
        </w:rPr>
        <w:lastRenderedPageBreak/>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39DC99C6" w14:textId="77777777" w:rsidR="009B2DAE" w:rsidRPr="009811A7" w:rsidRDefault="009B2DAE" w:rsidP="009B2DAE"/>
    <w:p w14:paraId="5F0413B9" w14:textId="77777777" w:rsidR="009B2DAE" w:rsidRDefault="009B2DAE" w:rsidP="009B2DAE">
      <w:pPr>
        <w:pStyle w:val="Heading4"/>
        <w:numPr>
          <w:ilvl w:val="0"/>
          <w:numId w:val="16"/>
        </w:numPr>
        <w:tabs>
          <w:tab w:val="num" w:pos="720"/>
        </w:tabs>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3A759565" w14:textId="77777777" w:rsidR="009B2DAE" w:rsidRPr="009811A7" w:rsidRDefault="009B2DAE" w:rsidP="009B2DAE"/>
    <w:p w14:paraId="4BF120D4" w14:textId="77777777" w:rsidR="009B2DAE" w:rsidRPr="009811A7" w:rsidRDefault="009B2DAE" w:rsidP="009B2DAE">
      <w:pPr>
        <w:pStyle w:val="Heading4"/>
        <w:numPr>
          <w:ilvl w:val="0"/>
          <w:numId w:val="16"/>
        </w:numPr>
        <w:tabs>
          <w:tab w:val="num" w:pos="720"/>
        </w:tabs>
        <w:rPr>
          <w:rFonts w:cs="Calibri"/>
        </w:rPr>
      </w:pPr>
      <w:r w:rsidRPr="009811A7">
        <w:rPr>
          <w:rFonts w:cs="Calibri"/>
        </w:rPr>
        <w:t>TVA solves – read as an advantage to whole rez</w:t>
      </w:r>
    </w:p>
    <w:p w14:paraId="7C853662" w14:textId="77777777" w:rsidR="009B2DAE" w:rsidRDefault="009B2DAE" w:rsidP="009B2DAE"/>
    <w:p w14:paraId="36119990" w14:textId="77777777" w:rsidR="009B2DAE" w:rsidRPr="00F01CCB" w:rsidRDefault="009B2DAE" w:rsidP="00486D8F"/>
    <w:p w14:paraId="33740D33" w14:textId="77777777" w:rsidR="00486D8F" w:rsidRPr="00F01CCB" w:rsidRDefault="00486D8F" w:rsidP="00486D8F"/>
    <w:p w14:paraId="062B3592" w14:textId="77777777" w:rsidR="00486D8F" w:rsidRDefault="00486D8F" w:rsidP="00486D8F">
      <w:pPr>
        <w:pStyle w:val="Heading2"/>
      </w:pPr>
      <w:r>
        <w:lastRenderedPageBreak/>
        <w:t>Case</w:t>
      </w:r>
    </w:p>
    <w:p w14:paraId="42B2E5ED" w14:textId="77777777" w:rsidR="00486D8F" w:rsidRDefault="00486D8F" w:rsidP="00486D8F">
      <w:pPr>
        <w:pStyle w:val="Heading3"/>
      </w:pPr>
      <w:r>
        <w:lastRenderedPageBreak/>
        <w:t>Framing</w:t>
      </w:r>
    </w:p>
    <w:p w14:paraId="642B7E4D" w14:textId="77777777" w:rsidR="00486D8F" w:rsidRPr="00AE0123" w:rsidRDefault="00486D8F" w:rsidP="00486D8F">
      <w:pPr>
        <w:pStyle w:val="ListParagraph"/>
        <w:keepNext/>
        <w:keepLines/>
        <w:numPr>
          <w:ilvl w:val="0"/>
          <w:numId w:val="12"/>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an alternative, complementary way of looking at existential risk; they also suggest a new way of thinking about the ideal of sustainability. Let me elaborate.¶</w:t>
      </w:r>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73993B91" w14:textId="3400E519" w:rsidR="00486D8F" w:rsidRPr="009C0D12" w:rsidRDefault="00486D8F" w:rsidP="00486D8F">
      <w:pPr>
        <w:pStyle w:val="ListParagraph"/>
        <w:keepNext/>
        <w:keepLines/>
        <w:numPr>
          <w:ilvl w:val="0"/>
          <w:numId w:val="12"/>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2"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And, further, that the absolute value of the indirect effect of saving 1  billion lives on the total cumulative amount of existential riskâ€”positive or negativeâ€”is almost   certainly larger than the positive value of the direct benefit of such an action.</w:t>
      </w:r>
      <w:r w:rsidRPr="00AE0123">
        <w:rPr>
          <w:color w:val="1E1E1E"/>
          <w:sz w:val="26"/>
          <w:szCs w:val="26"/>
          <w:u w:color="1E1E1E"/>
        </w:rPr>
        <w:t xml:space="preserve">  </w:t>
      </w:r>
    </w:p>
    <w:p w14:paraId="3DDD07CE" w14:textId="53AA0099" w:rsidR="009C0D12" w:rsidRDefault="009C0D12" w:rsidP="009C0D12">
      <w:pPr>
        <w:pStyle w:val="Heading4"/>
        <w:numPr>
          <w:ilvl w:val="0"/>
          <w:numId w:val="12"/>
        </w:numPr>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 of () your </w:t>
      </w:r>
      <w:r>
        <w:rPr>
          <w:rFonts w:asciiTheme="majorHAnsi" w:hAnsiTheme="majorHAnsi" w:cstheme="majorHAnsi"/>
          <w:i/>
        </w:rPr>
        <w:t>senior</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w:t>
      </w:r>
    </w:p>
    <w:p w14:paraId="2161BEAF" w14:textId="4C8B83D7" w:rsidR="009C0D12" w:rsidRPr="00AE0123" w:rsidRDefault="009C0D12" w:rsidP="00486D8F">
      <w:pPr>
        <w:pStyle w:val="ListParagraph"/>
        <w:keepNext/>
        <w:keepLines/>
        <w:numPr>
          <w:ilvl w:val="0"/>
          <w:numId w:val="12"/>
        </w:numPr>
        <w:spacing w:before="40"/>
        <w:outlineLvl w:val="3"/>
        <w:rPr>
          <w:rFonts w:eastAsiaTheme="majorEastAsia"/>
          <w:b/>
          <w:bCs/>
          <w:color w:val="1E1E1E"/>
          <w:sz w:val="26"/>
          <w:szCs w:val="26"/>
        </w:rPr>
      </w:pPr>
      <w:r>
        <w:rPr>
          <w:rFonts w:eastAsiaTheme="majorEastAsia"/>
          <w:b/>
          <w:bCs/>
          <w:color w:val="1E1E1E"/>
          <w:sz w:val="26"/>
          <w:szCs w:val="26"/>
        </w:rPr>
        <w:lastRenderedPageBreak/>
        <w:t>All of their impacts also appeal to the badness of suffering – more suffering is worse than less – proves magnitude is inevitably the impact filter</w:t>
      </w:r>
      <w:r w:rsidR="00A5637D">
        <w:rPr>
          <w:rFonts w:eastAsiaTheme="majorEastAsia"/>
          <w:b/>
          <w:bCs/>
          <w:color w:val="1E1E1E"/>
          <w:sz w:val="26"/>
          <w:szCs w:val="26"/>
        </w:rPr>
        <w:t xml:space="preserve"> – the Barker evidence is unresponsive if we win an internal link</w:t>
      </w:r>
    </w:p>
    <w:p w14:paraId="448655C2" w14:textId="3174FEB7" w:rsidR="006B0212" w:rsidRDefault="006B0212" w:rsidP="006B0212">
      <w:pPr>
        <w:pStyle w:val="Heading4"/>
        <w:numPr>
          <w:ilvl w:val="0"/>
          <w:numId w:val="12"/>
        </w:numPr>
      </w:pPr>
      <w:r>
        <w:t>They shouldn’t garner offense from anything other than the consequences of the plan:</w:t>
      </w:r>
    </w:p>
    <w:p w14:paraId="7094DA5A" w14:textId="77777777" w:rsidR="006B0212" w:rsidRDefault="006B0212" w:rsidP="006B0212">
      <w:pPr>
        <w:pStyle w:val="Heading4"/>
        <w:numPr>
          <w:ilvl w:val="1"/>
          <w:numId w:val="12"/>
        </w:numPr>
      </w:pPr>
      <w:r>
        <w:t>That would be extra topical – voter because it infinitely explodes limits and justifies Frankenstein planks to skirt neg ground</w:t>
      </w:r>
    </w:p>
    <w:p w14:paraId="19899799" w14:textId="77777777" w:rsidR="006B0212" w:rsidRDefault="006B0212" w:rsidP="006B0212">
      <w:pPr>
        <w:pStyle w:val="Heading4"/>
        <w:numPr>
          <w:ilvl w:val="1"/>
          <w:numId w:val="12"/>
        </w:numPr>
      </w:pPr>
      <w:r>
        <w:t>Solvency matters – justifies reading the racism bad framework and contention and calling it a day</w:t>
      </w:r>
    </w:p>
    <w:p w14:paraId="588F2395" w14:textId="77777777" w:rsidR="00486D8F" w:rsidRPr="00AE0123" w:rsidRDefault="00486D8F" w:rsidP="00486D8F"/>
    <w:p w14:paraId="779C0E0B" w14:textId="0B25CF17" w:rsidR="009C0D12" w:rsidRPr="009C0D12" w:rsidRDefault="00486D8F" w:rsidP="006B0212">
      <w:pPr>
        <w:pStyle w:val="Heading3"/>
      </w:pPr>
      <w:r>
        <w:lastRenderedPageBreak/>
        <w:t>Advantage</w:t>
      </w:r>
    </w:p>
    <w:p w14:paraId="535FEDDA" w14:textId="282AD4C9" w:rsidR="00486D8F" w:rsidRPr="0094657D" w:rsidRDefault="00486D8F" w:rsidP="006B0212">
      <w:pPr>
        <w:pStyle w:val="Heading4"/>
        <w:numPr>
          <w:ilvl w:val="0"/>
          <w:numId w:val="20"/>
        </w:numPr>
      </w:pPr>
      <w:r>
        <w:t xml:space="preserve">They can only leverage the amount of </w:t>
      </w:r>
      <w:r w:rsidR="00BB1AAB">
        <w:t>ongoing indigenous genocide</w:t>
      </w:r>
      <w:r>
        <w:t xml:space="preserve"> solved by the aff – Chinese oppression of Uighurs, Turkey’s involvement in Syria, and Native Americans making $.60 to the dollar</w:t>
      </w:r>
      <w:r w:rsidR="00EF0E43">
        <w:t xml:space="preserve"> are all alt causes</w:t>
      </w:r>
    </w:p>
    <w:p w14:paraId="6FCA5151" w14:textId="13951CB9" w:rsidR="00AB4B1A" w:rsidRDefault="00AB4B1A" w:rsidP="009C0D12">
      <w:pPr>
        <w:pStyle w:val="Heading4"/>
        <w:numPr>
          <w:ilvl w:val="0"/>
          <w:numId w:val="20"/>
        </w:numPr>
      </w:pPr>
      <w:r>
        <w:t>They don’t solve – their evidence says traditional knowledge is already under jurisdiction of indigenous legal systems – tribes aren’t WTO members</w:t>
      </w:r>
    </w:p>
    <w:p w14:paraId="04EC1CAD" w14:textId="7114BADD" w:rsidR="00AB4B1A" w:rsidRPr="00AB4B1A" w:rsidRDefault="00AB4B1A" w:rsidP="00AB4B1A">
      <w:r w:rsidRPr="00F0710B">
        <w:rPr>
          <w:rFonts w:eastAsia="Cambria"/>
          <w:szCs w:val="16"/>
        </w:rPr>
        <w:t xml:space="preserve">But more importantly for Indigenous peoples, </w:t>
      </w:r>
      <w:r w:rsidRPr="00F0710B">
        <w:rPr>
          <w:rFonts w:eastAsia="Cambria"/>
          <w:b/>
          <w:highlight w:val="green"/>
          <w:u w:val="single"/>
        </w:rPr>
        <w:t>such patent claims should be denied</w:t>
      </w:r>
      <w:r w:rsidRPr="00F0710B">
        <w:rPr>
          <w:rFonts w:eastAsia="Cambria"/>
          <w:b/>
          <w:u w:val="single"/>
        </w:rPr>
        <w:t xml:space="preserve"> because </w:t>
      </w:r>
      <w:r w:rsidRPr="00F0710B">
        <w:rPr>
          <w:rFonts w:eastAsia="Cambria"/>
          <w:b/>
          <w:highlight w:val="green"/>
          <w:u w:val="single"/>
        </w:rPr>
        <w:t>IK</w:t>
      </w:r>
      <w:r w:rsidRPr="00F0710B">
        <w:rPr>
          <w:rFonts w:eastAsia="Cambria"/>
          <w:b/>
          <w:u w:val="single"/>
        </w:rPr>
        <w:t xml:space="preserve"> is in the Indigenous domain; that is, it </w:t>
      </w:r>
      <w:r w:rsidRPr="00F0710B">
        <w:rPr>
          <w:rFonts w:eastAsia="Cambria"/>
          <w:b/>
          <w:highlight w:val="green"/>
          <w:u w:val="single"/>
        </w:rPr>
        <w:t>is</w:t>
      </w:r>
      <w:r w:rsidRPr="00F0710B">
        <w:rPr>
          <w:rFonts w:eastAsia="Cambria"/>
          <w:b/>
          <w:u w:val="single"/>
        </w:rPr>
        <w:t xml:space="preserve"> already </w:t>
      </w:r>
      <w:r w:rsidRPr="00F0710B">
        <w:rPr>
          <w:rFonts w:eastAsia="Cambria"/>
          <w:b/>
          <w:highlight w:val="green"/>
          <w:u w:val="single"/>
        </w:rPr>
        <w:t>under the jurisdiction of Indigenous legal systems</w:t>
      </w:r>
      <w:r w:rsidRPr="00F0710B">
        <w:rPr>
          <w:rFonts w:eastAsia="Cambria"/>
          <w:b/>
          <w:u w:val="single"/>
        </w:rPr>
        <w:t>, which protect the IK in perpetuity as the inherent and inalienable cultural property of Indigenous peoples</w:t>
      </w:r>
    </w:p>
    <w:p w14:paraId="5B649867" w14:textId="063FC0E5" w:rsidR="00A5637D" w:rsidRDefault="00042E27" w:rsidP="009C0D12">
      <w:pPr>
        <w:pStyle w:val="Heading4"/>
        <w:numPr>
          <w:ilvl w:val="0"/>
          <w:numId w:val="20"/>
        </w:numPr>
      </w:pPr>
      <w:r>
        <w:t>None</w:t>
      </w:r>
      <w:r w:rsidR="00F40955">
        <w:t xml:space="preserve"> of the </w:t>
      </w:r>
      <w:r>
        <w:t>ev about bioprospecting</w:t>
      </w:r>
      <w:r w:rsidR="00F40955">
        <w:t xml:space="preserve"> </w:t>
      </w:r>
      <w:r>
        <w:t xml:space="preserve">is </w:t>
      </w:r>
      <w:r w:rsidR="00F40955">
        <w:t>about medicine – </w:t>
      </w:r>
      <w:r w:rsidR="00A5637D">
        <w:t>alt causes</w:t>
      </w:r>
    </w:p>
    <w:p w14:paraId="7D88C068" w14:textId="77777777" w:rsidR="00A5637D" w:rsidRPr="00A5637D" w:rsidRDefault="00A5637D" w:rsidP="00A5637D">
      <w:pPr>
        <w:rPr>
          <w:rStyle w:val="Style13ptBold"/>
          <w:bCs/>
        </w:rPr>
      </w:pPr>
      <w:r>
        <w:rPr>
          <w:rStyle w:val="Style13ptBold"/>
        </w:rPr>
        <w:t xml:space="preserve">Bruchac 14 </w:t>
      </w:r>
      <w:r w:rsidRPr="00A5637D">
        <w:rPr>
          <w:rStyle w:val="Style13ptBold"/>
          <w:b w:val="0"/>
          <w:bCs/>
          <w:sz w:val="16"/>
          <w:szCs w:val="16"/>
        </w:rPr>
        <w:t xml:space="preserve">[(Margaret, </w:t>
      </w:r>
      <w:r w:rsidRPr="00A5637D">
        <w:rPr>
          <w:szCs w:val="16"/>
        </w:rPr>
        <w:t>Coordinator, Native American &amp; Indigenous Studies at the University of Pennsylvania, PhD in anthropology from the University of Massachusetts Amherst</w:t>
      </w:r>
      <w:r w:rsidRPr="00A5637D">
        <w:rPr>
          <w:rStyle w:val="Style13ptBold"/>
          <w:b w:val="0"/>
          <w:bCs/>
          <w:sz w:val="16"/>
          <w:szCs w:val="16"/>
        </w:rPr>
        <w:t>) “</w:t>
      </w:r>
      <w:r w:rsidRPr="00A5637D">
        <w:rPr>
          <w:bCs/>
          <w:szCs w:val="16"/>
        </w:rPr>
        <w:t>Indigenous Knowledge and Traditional Knowledge,” Encyclopedia of Global Archaeology, 2014] JL</w:t>
      </w:r>
    </w:p>
    <w:p w14:paraId="024A51DE" w14:textId="77777777" w:rsidR="00A5637D" w:rsidRPr="00A5637D" w:rsidRDefault="00A5637D" w:rsidP="00A5637D">
      <w:pPr>
        <w:rPr>
          <w:sz w:val="12"/>
        </w:rPr>
      </w:pPr>
      <w:r w:rsidRPr="00DC05AF">
        <w:rPr>
          <w:rStyle w:val="StyleUnderline"/>
        </w:rPr>
        <w:t>Traditional Indigenous knowledge can be defined as a network of knowledges, beliefs, and traditions intended to preserve, communicate, and contextualize Indigenous relationships with culture and landscape over time</w:t>
      </w:r>
      <w:r w:rsidRPr="00A5637D">
        <w:rPr>
          <w:sz w:val="12"/>
        </w:rPr>
        <w:t xml:space="preserve">. One might distinguish "knowledge" as factual data, "belief" as religious concepts, and "tradition" as practice, but these terms are often used imprecisely and interchangeably to describe Indigenous epistemologies. </w:t>
      </w:r>
      <w:r w:rsidRPr="00DC05AF">
        <w:rPr>
          <w:rStyle w:val="StyleUnderline"/>
        </w:rPr>
        <w:t>Indigenous knowledges are conveyed</w:t>
      </w:r>
      <w:r w:rsidRPr="00A5637D">
        <w:rPr>
          <w:sz w:val="12"/>
        </w:rPr>
        <w:t xml:space="preserve"> formally and informally among kin groups and communities </w:t>
      </w:r>
      <w:r w:rsidRPr="00DC05AF">
        <w:rPr>
          <w:rStyle w:val="StyleUnderline"/>
        </w:rPr>
        <w:t xml:space="preserve">through social encounters, oral traditions, ritual practices, and other activities. They include: </w:t>
      </w:r>
      <w:r w:rsidRPr="00A5637D">
        <w:rPr>
          <w:rStyle w:val="Emphasis"/>
          <w:highlight w:val="green"/>
        </w:rPr>
        <w:t>oral narratives</w:t>
      </w:r>
      <w:r w:rsidRPr="00DC05AF">
        <w:rPr>
          <w:rStyle w:val="Emphasis"/>
        </w:rPr>
        <w:t xml:space="preserve"> that recount human histories; </w:t>
      </w:r>
      <w:r w:rsidRPr="00A5637D">
        <w:rPr>
          <w:rStyle w:val="Emphasis"/>
          <w:highlight w:val="green"/>
        </w:rPr>
        <w:t>cosmological observations</w:t>
      </w:r>
      <w:r w:rsidRPr="00DC05AF">
        <w:rPr>
          <w:rStyle w:val="Emphasis"/>
        </w:rPr>
        <w:t xml:space="preserve"> and modes of reckoning time; </w:t>
      </w:r>
      <w:r w:rsidRPr="00A5637D">
        <w:rPr>
          <w:rStyle w:val="Emphasis"/>
          <w:highlight w:val="green"/>
        </w:rPr>
        <w:t>symbolic and decorative</w:t>
      </w:r>
      <w:r w:rsidRPr="00DC05AF">
        <w:rPr>
          <w:rStyle w:val="Emphasis"/>
        </w:rPr>
        <w:t xml:space="preserve"> modes of </w:t>
      </w:r>
      <w:r w:rsidRPr="00A5637D">
        <w:rPr>
          <w:rStyle w:val="Emphasis"/>
          <w:highlight w:val="green"/>
        </w:rPr>
        <w:t>communication; techniques for planting and harvesting; hunting and gathering skills;</w:t>
      </w:r>
      <w:r w:rsidRPr="00DC05AF">
        <w:rPr>
          <w:rStyle w:val="Emphasis"/>
        </w:rPr>
        <w:t xml:space="preserve"> specialized </w:t>
      </w:r>
      <w:r w:rsidRPr="00A5637D">
        <w:rPr>
          <w:rStyle w:val="Emphasis"/>
          <w:highlight w:val="green"/>
        </w:rPr>
        <w:t>understandings of</w:t>
      </w:r>
      <w:r w:rsidRPr="00DC05AF">
        <w:rPr>
          <w:rStyle w:val="Emphasis"/>
        </w:rPr>
        <w:t xml:space="preserve"> local </w:t>
      </w:r>
      <w:r w:rsidRPr="00A5637D">
        <w:rPr>
          <w:rStyle w:val="Emphasis"/>
          <w:highlight w:val="green"/>
        </w:rPr>
        <w:t>ecosystems</w:t>
      </w:r>
      <w:r w:rsidRPr="00DC05AF">
        <w:rPr>
          <w:rStyle w:val="Emphasis"/>
        </w:rPr>
        <w:t xml:space="preserve">; and the manufacture of specialized </w:t>
      </w:r>
      <w:r w:rsidRPr="00A5637D">
        <w:rPr>
          <w:rStyle w:val="Emphasis"/>
          <w:highlight w:val="green"/>
        </w:rPr>
        <w:t>tools</w:t>
      </w:r>
      <w:r w:rsidRPr="00DC05AF">
        <w:rPr>
          <w:rStyle w:val="Emphasis"/>
        </w:rPr>
        <w:t xml:space="preserve"> and technologies</w:t>
      </w:r>
      <w:r w:rsidRPr="00DC05AF">
        <w:rPr>
          <w:rStyle w:val="StyleUnderline"/>
        </w:rPr>
        <w:t xml:space="preserve"> (</w:t>
      </w:r>
      <w:r w:rsidRPr="00A5637D">
        <w:rPr>
          <w:rStyle w:val="StyleUnderline"/>
          <w:highlight w:val="green"/>
        </w:rPr>
        <w:t>e.g., flintknapping, hide tanning, pottery-making</w:t>
      </w:r>
      <w:r w:rsidRPr="00DC05AF">
        <w:rPr>
          <w:rStyle w:val="StyleUnderline"/>
        </w:rPr>
        <w:t>, and concocting medicinal remedies</w:t>
      </w:r>
      <w:r w:rsidRPr="00A5637D">
        <w:rPr>
          <w:sz w:val="12"/>
        </w:rPr>
        <w:t xml:space="preserve">). </w:t>
      </w:r>
    </w:p>
    <w:p w14:paraId="1DCA8623" w14:textId="77777777" w:rsidR="00A5637D" w:rsidRPr="00A5637D" w:rsidRDefault="00A5637D" w:rsidP="00A5637D"/>
    <w:p w14:paraId="335C310F" w14:textId="6953DEAF" w:rsidR="00AB1020" w:rsidRDefault="00AB4B1A" w:rsidP="009C0D12">
      <w:pPr>
        <w:pStyle w:val="Heading4"/>
        <w:numPr>
          <w:ilvl w:val="0"/>
          <w:numId w:val="20"/>
        </w:numPr>
      </w:pPr>
      <w:r>
        <w:t>C</w:t>
      </w:r>
      <w:r w:rsidR="00AB1020">
        <w:t>ircumvention – no brightline for what constitutes traditional knowledge – </w:t>
      </w:r>
      <w:r w:rsidR="00725463">
        <w:t xml:space="preserve">either pharmaceutical companies will pressure governments, so </w:t>
      </w:r>
      <w:r w:rsidR="00AB1020">
        <w:t>states have incentive to define it narrowly</w:t>
      </w:r>
      <w:r w:rsidR="00725463">
        <w:t xml:space="preserve"> </w:t>
      </w:r>
      <w:r w:rsidR="00FF32FF">
        <w:t xml:space="preserve">and </w:t>
      </w:r>
      <w:r w:rsidR="00725463">
        <w:t>you don’t solve or yes innovation link</w:t>
      </w:r>
    </w:p>
    <w:p w14:paraId="02C13C75" w14:textId="5F7B561E" w:rsidR="00413709" w:rsidRDefault="00413709" w:rsidP="009C0D12">
      <w:pPr>
        <w:pStyle w:val="Heading4"/>
        <w:numPr>
          <w:ilvl w:val="0"/>
          <w:numId w:val="20"/>
        </w:numPr>
      </w:pPr>
      <w:r>
        <w:t>Plan doesn’t solve resource extraction –</w:t>
      </w:r>
      <w:r w:rsidR="00725463">
        <w:t xml:space="preserve"> even if corporations can’t patent traditional knowledge, they’ll </w:t>
      </w:r>
      <w:r w:rsidR="00372151">
        <w:t>still</w:t>
      </w:r>
      <w:r w:rsidR="00F36462">
        <w:t xml:space="preserve"> mine for minerals, oil, natural gas, etc.</w:t>
      </w:r>
    </w:p>
    <w:p w14:paraId="2234AB99" w14:textId="20D0BBCC" w:rsidR="00486D8F" w:rsidRPr="001C36BF" w:rsidRDefault="00486D8F" w:rsidP="009C0D12">
      <w:pPr>
        <w:pStyle w:val="Heading4"/>
        <w:numPr>
          <w:ilvl w:val="0"/>
          <w:numId w:val="20"/>
        </w:numPr>
      </w:pPr>
      <w:r>
        <w:t xml:space="preserve">Patents </w:t>
      </w:r>
      <w:r>
        <w:rPr>
          <w:u w:val="single"/>
        </w:rPr>
        <w:t>prevent</w:t>
      </w:r>
      <w:r>
        <w:t xml:space="preserve"> biopiracy</w:t>
      </w:r>
    </w:p>
    <w:p w14:paraId="59A7D988" w14:textId="77777777" w:rsidR="00486D8F" w:rsidRPr="001C36BF" w:rsidRDefault="00486D8F" w:rsidP="00486D8F">
      <w:pPr>
        <w:rPr>
          <w:rStyle w:val="Style13ptBold"/>
          <w:b w:val="0"/>
        </w:rPr>
      </w:pPr>
      <w:r>
        <w:rPr>
          <w:rStyle w:val="Style13ptBold"/>
        </w:rPr>
        <w:t xml:space="preserve">Erstling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17512527" w14:textId="77777777" w:rsidR="00486D8F" w:rsidRPr="001C36BF" w:rsidRDefault="00486D8F" w:rsidP="00486D8F">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w:t>
      </w:r>
      <w:r w:rsidRPr="001C36BF">
        <w:rPr>
          <w:rStyle w:val="StyleUnderline"/>
        </w:rPr>
        <w:lastRenderedPageBreak/>
        <w:t>alleged biopiracy, including patents granted for neem, turmeric, the enola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67171C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7C419D"/>
    <w:multiLevelType w:val="hybridMultilevel"/>
    <w:tmpl w:val="05061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787904"/>
    <w:multiLevelType w:val="hybridMultilevel"/>
    <w:tmpl w:val="0978AB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95EC2"/>
    <w:multiLevelType w:val="hybridMultilevel"/>
    <w:tmpl w:val="1C42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125174"/>
    <w:multiLevelType w:val="hybridMultilevel"/>
    <w:tmpl w:val="E00A5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53010C"/>
    <w:multiLevelType w:val="hybridMultilevel"/>
    <w:tmpl w:val="7E46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8"/>
  </w:num>
  <w:num w:numId="15">
    <w:abstractNumId w:val="17"/>
  </w:num>
  <w:num w:numId="16">
    <w:abstractNumId w:val="19"/>
  </w:num>
  <w:num w:numId="17">
    <w:abstractNumId w:val="12"/>
  </w:num>
  <w:num w:numId="18">
    <w:abstractNumId w:val="20"/>
  </w:num>
  <w:num w:numId="19">
    <w:abstractNumId w:val="11"/>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7E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E2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853"/>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151"/>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709"/>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7A3"/>
    <w:rsid w:val="00482AF9"/>
    <w:rsid w:val="00486D8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43F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2E8"/>
    <w:rsid w:val="00674A78"/>
    <w:rsid w:val="00696A16"/>
    <w:rsid w:val="006A4840"/>
    <w:rsid w:val="006A52A0"/>
    <w:rsid w:val="006A7E1D"/>
    <w:rsid w:val="006B0212"/>
    <w:rsid w:val="006B7EB8"/>
    <w:rsid w:val="006C3A56"/>
    <w:rsid w:val="006D13F4"/>
    <w:rsid w:val="006D6AED"/>
    <w:rsid w:val="006E6D0B"/>
    <w:rsid w:val="006F126E"/>
    <w:rsid w:val="006F32C9"/>
    <w:rsid w:val="006F3834"/>
    <w:rsid w:val="006F5693"/>
    <w:rsid w:val="006F5D4C"/>
    <w:rsid w:val="00717B01"/>
    <w:rsid w:val="007227D9"/>
    <w:rsid w:val="0072491F"/>
    <w:rsid w:val="00725463"/>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0FB6"/>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DAE"/>
    <w:rsid w:val="009B69F5"/>
    <w:rsid w:val="009C0D1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37D"/>
    <w:rsid w:val="00A60FBC"/>
    <w:rsid w:val="00A65C0B"/>
    <w:rsid w:val="00A776BA"/>
    <w:rsid w:val="00A81FD2"/>
    <w:rsid w:val="00A8441A"/>
    <w:rsid w:val="00A8674A"/>
    <w:rsid w:val="00A96E24"/>
    <w:rsid w:val="00AA19DB"/>
    <w:rsid w:val="00AA6F6E"/>
    <w:rsid w:val="00AB1020"/>
    <w:rsid w:val="00AB122B"/>
    <w:rsid w:val="00AB21B0"/>
    <w:rsid w:val="00AB34A7"/>
    <w:rsid w:val="00AB48D3"/>
    <w:rsid w:val="00AB4B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AAB"/>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CEE"/>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E4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62"/>
    <w:rsid w:val="00F40955"/>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F3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FC31C7"/>
  <w14:defaultImageDpi w14:val="300"/>
  <w15:docId w15:val="{67B17DDE-E378-7C48-A0B9-43520283D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D8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B7E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7EB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7EB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B7EB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B7E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EB8"/>
  </w:style>
  <w:style w:type="character" w:customStyle="1" w:styleId="Heading1Char">
    <w:name w:val="Heading 1 Char"/>
    <w:aliases w:val="Pocket Char"/>
    <w:basedOn w:val="DefaultParagraphFont"/>
    <w:link w:val="Heading1"/>
    <w:uiPriority w:val="9"/>
    <w:rsid w:val="006B7EB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7EB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7EB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B7EB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B7EB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1"/>
    <w:qFormat/>
    <w:rsid w:val="006B7EB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6B7EB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B7EB8"/>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6B7EB8"/>
    <w:rPr>
      <w:color w:val="auto"/>
      <w:u w:val="none"/>
    </w:rPr>
  </w:style>
  <w:style w:type="paragraph" w:styleId="DocumentMap">
    <w:name w:val="Document Map"/>
    <w:basedOn w:val="Normal"/>
    <w:link w:val="DocumentMapChar"/>
    <w:uiPriority w:val="99"/>
    <w:semiHidden/>
    <w:unhideWhenUsed/>
    <w:rsid w:val="006B7EB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7EB8"/>
    <w:rPr>
      <w:rFonts w:ascii="Lucida Grande" w:hAnsi="Lucida Grande" w:cs="Lucida Grande"/>
    </w:rPr>
  </w:style>
  <w:style w:type="paragraph" w:customStyle="1" w:styleId="textbold">
    <w:name w:val="text bold"/>
    <w:basedOn w:val="Normal"/>
    <w:link w:val="Emphasis"/>
    <w:uiPriority w:val="20"/>
    <w:qFormat/>
    <w:rsid w:val="00486D8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486D8F"/>
    <w:pPr>
      <w:ind w:left="720"/>
      <w:contextualSpacing/>
    </w:pPr>
  </w:style>
  <w:style w:type="paragraph" w:customStyle="1" w:styleId="Emphasis1">
    <w:name w:val="Emphasis1"/>
    <w:basedOn w:val="Normal"/>
    <w:autoRedefine/>
    <w:uiPriority w:val="20"/>
    <w:qFormat/>
    <w:rsid w:val="004827A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758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oscn.net/applications/oscn/deliverdocument.asp?box1=106&amp;box2=U.S.&amp;box3=360" TargetMode="Externa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hyperlink" Target="http://www.oscn.net/applications/oscn/DeliverDocument.asp?CiteID=20287"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CiteID=202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lavery.ca/en/publications/our-publications/3225-natural-products-and-pharmaceutical-innovations-what-are-the-patent-options-ip-intellectual-property.html" TargetMode="External"/><Relationship Id="rId19" Type="http://schemas.openxmlformats.org/officeDocument/2006/relationships/hyperlink" Target="http://www.oscn.net/applications/oscn/deliverdocument.asp?box1=802&amp;box2=P.2D&amp;box3=813" TargetMode="External"/><Relationship Id="rId4" Type="http://schemas.openxmlformats.org/officeDocument/2006/relationships/customXml" Target="../customXml/item4.xml"/><Relationship Id="rId9" Type="http://schemas.openxmlformats.org/officeDocument/2006/relationships/hyperlink" Target="https://www.lavery.ca/en/publications/our-publications/3225-natural-products-and-pharmaceutical-innovations-what-are-the-patent-options-ip-intellectual-property.html"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20</Pages>
  <Words>8912</Words>
  <Characters>50802</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24</cp:revision>
  <dcterms:created xsi:type="dcterms:W3CDTF">2021-10-16T21:01:00Z</dcterms:created>
  <dcterms:modified xsi:type="dcterms:W3CDTF">2021-10-16T21:42:00Z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