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4DA98" w14:textId="6D547A99" w:rsidR="007A70E3" w:rsidRDefault="005D0F67" w:rsidP="005D0F67">
      <w:pPr>
        <w:pStyle w:val="Heading2"/>
      </w:pPr>
      <w:r>
        <w:t>1</w:t>
      </w:r>
      <w:r w:rsidR="007A70E3">
        <w:t>NC – T</w:t>
      </w:r>
    </w:p>
    <w:p w14:paraId="7960D410" w14:textId="378D11D1" w:rsidR="000C67F9" w:rsidRPr="006356D7" w:rsidRDefault="000C67F9" w:rsidP="000C67F9">
      <w:pPr>
        <w:pStyle w:val="Heading4"/>
        <w:rPr>
          <w:rFonts w:cs="Calibri"/>
        </w:rPr>
      </w:pPr>
      <w:r>
        <w:rPr>
          <w:rFonts w:cs="Calibri"/>
        </w:rPr>
        <w:t xml:space="preserve">Interpretation: </w:t>
      </w:r>
      <w:r w:rsidRPr="006356D7">
        <w:rPr>
          <w:rFonts w:cs="Calibri"/>
        </w:rPr>
        <w:t xml:space="preserve">“Appropriation of outer space” by private entities refers to the exercise of exclusive control of space. </w:t>
      </w:r>
    </w:p>
    <w:p w14:paraId="12B4503E" w14:textId="77777777" w:rsidR="000C67F9" w:rsidRPr="006356D7" w:rsidRDefault="000C67F9" w:rsidP="000C67F9">
      <w:r w:rsidRPr="006356D7">
        <w:t xml:space="preserve">TIMOTHY JUSTIN </w:t>
      </w:r>
      <w:r w:rsidRPr="006356D7">
        <w:rPr>
          <w:rStyle w:val="Style13ptBold"/>
        </w:rPr>
        <w:t>TRAPP</w:t>
      </w:r>
      <w:r w:rsidRPr="006356D7">
        <w:t xml:space="preserve">, JD Candidate @ UIUC Law, </w:t>
      </w:r>
      <w:r w:rsidRPr="006356D7">
        <w:rPr>
          <w:rStyle w:val="Style13ptBold"/>
        </w:rPr>
        <w:t>’13</w:t>
      </w:r>
      <w:r w:rsidRPr="006356D7">
        <w:t>, TAKING UP SPACE BY ANY OTHER MEANS: COMING TO TERMS WITH THE NONAPPROPRIATION ARTICLE OF THE OUTER SPACE TREATY UNIVERSITY OF ILLINOIS LAW REVIEW [Vol. 2013 No. 4]</w:t>
      </w:r>
    </w:p>
    <w:p w14:paraId="33C601CF" w14:textId="7FB8715E" w:rsidR="000C67F9" w:rsidRDefault="000C67F9" w:rsidP="00406201">
      <w:r w:rsidRPr="006356D7">
        <w:t xml:space="preserve">The issues presented in relation to the </w:t>
      </w:r>
      <w:proofErr w:type="spellStart"/>
      <w:r w:rsidRPr="006356D7">
        <w:t>nonappropriation</w:t>
      </w:r>
      <w:proofErr w:type="spellEnd"/>
      <w:r w:rsidRPr="006356D7">
        <w:t xml:space="preserve"> article of the Outer Space Treaty should be clear.214 The ITU has, quite blatantly, created something akin to “</w:t>
      </w:r>
      <w:r w:rsidRPr="006356D7">
        <w:rPr>
          <w:rStyle w:val="StyleUnderline"/>
        </w:rPr>
        <w:t>property interests in outer space</w:t>
      </w:r>
      <w:r w:rsidRPr="006356D7">
        <w:t xml:space="preserve">.”215 It allows nations to exclude others from their orbital slots, even when the nation is not currently using that slot.216 This </w:t>
      </w:r>
      <w:r w:rsidRPr="006356D7">
        <w:rPr>
          <w:rStyle w:val="StyleUnderline"/>
        </w:rPr>
        <w:t>is directly in line with at least one definition of outer-space appropriation</w:t>
      </w:r>
      <w:r w:rsidRPr="006356D7">
        <w:t>.217 [**Start Footnote 217**Id. at 236 (“</w:t>
      </w:r>
      <w:r w:rsidRPr="006356D7">
        <w:rPr>
          <w:rStyle w:val="Emphasis"/>
          <w:highlight w:val="green"/>
        </w:rPr>
        <w:t>Appropriation of outer space</w:t>
      </w:r>
      <w:r w:rsidRPr="006356D7">
        <w:t xml:space="preserve">, </w:t>
      </w:r>
      <w:r w:rsidRPr="006356D7">
        <w:rPr>
          <w:rStyle w:val="Emphasis"/>
        </w:rPr>
        <w:t xml:space="preserve">therefore, </w:t>
      </w:r>
      <w:r w:rsidRPr="006356D7">
        <w:rPr>
          <w:rStyle w:val="Emphasis"/>
          <w:highlight w:val="green"/>
        </w:rPr>
        <w:t xml:space="preserve">is ‘the exercise of exclusive control </w:t>
      </w:r>
      <w:r w:rsidRPr="006356D7">
        <w:rPr>
          <w:rStyle w:val="Emphasis"/>
        </w:rPr>
        <w:t xml:space="preserve">or exclusive use’ </w:t>
      </w:r>
      <w:r w:rsidRPr="006356D7">
        <w:rPr>
          <w:rStyle w:val="Emphasis"/>
          <w:highlight w:val="green"/>
        </w:rPr>
        <w:t>with a sense of permanence, which limits other nations’ access</w:t>
      </w:r>
      <w:r w:rsidRPr="006356D7">
        <w:rPr>
          <w:rStyle w:val="Emphasis"/>
        </w:rPr>
        <w:t xml:space="preserve"> to i</w:t>
      </w:r>
      <w:r w:rsidRPr="006356D7">
        <w:t>t.”) (</w:t>
      </w:r>
      <w:proofErr w:type="gramStart"/>
      <w:r w:rsidRPr="006356D7">
        <w:t>quoting</w:t>
      </w:r>
      <w:proofErr w:type="gramEnd"/>
      <w:r w:rsidRPr="006356D7">
        <w:t xml:space="preserve"> Milton L. Smith, The Role of the ITU in the Development of Space Law, 17 ANNALS AIR &amp; SPACE L. 157, 165 (1992)). **End Footnote 217*</w:t>
      </w:r>
      <w:proofErr w:type="gramStart"/>
      <w:r w:rsidRPr="006356D7">
        <w:t>*]The</w:t>
      </w:r>
      <w:proofErr w:type="gramEnd"/>
      <w:r w:rsidRPr="006356D7">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4CF362C" w14:textId="03D9ADC8" w:rsidR="007A70E3" w:rsidRPr="006356D7" w:rsidRDefault="000C67F9" w:rsidP="007A70E3">
      <w:pPr>
        <w:pStyle w:val="Heading4"/>
        <w:rPr>
          <w:rFonts w:cs="Calibri"/>
        </w:rPr>
      </w:pPr>
      <w:r>
        <w:rPr>
          <w:rFonts w:cs="Calibri"/>
        </w:rPr>
        <w:t>Violation: c</w:t>
      </w:r>
      <w:r w:rsidR="007A70E3" w:rsidRPr="006356D7">
        <w:rPr>
          <w:rFonts w:cs="Calibri"/>
        </w:rPr>
        <w:t xml:space="preserve">onstellations’ use of LEO </w:t>
      </w:r>
      <w:r>
        <w:rPr>
          <w:rFonts w:cs="Calibri"/>
        </w:rPr>
        <w:t xml:space="preserve">does not exclusively occupy or preclude </w:t>
      </w:r>
      <w:r w:rsidR="00184D8D">
        <w:rPr>
          <w:rFonts w:cs="Calibri"/>
        </w:rPr>
        <w:t xml:space="preserve">other </w:t>
      </w:r>
      <w:r w:rsidR="0054445B">
        <w:rPr>
          <w:rFonts w:cs="Calibri"/>
        </w:rPr>
        <w:t>orbits</w:t>
      </w:r>
    </w:p>
    <w:p w14:paraId="1C5DDFA6" w14:textId="77777777" w:rsidR="007A70E3" w:rsidRPr="006356D7" w:rsidRDefault="007A70E3" w:rsidP="007A70E3">
      <w:pPr>
        <w:rPr>
          <w:rStyle w:val="Style13ptBold"/>
        </w:rPr>
      </w:pPr>
      <w:r w:rsidRPr="006356D7">
        <w:rPr>
          <w:rStyle w:val="Style13ptBold"/>
        </w:rPr>
        <w:t xml:space="preserve">Johnson 20 </w:t>
      </w:r>
      <w:r w:rsidRPr="006356D7">
        <w:rPr>
          <w:rStyle w:val="Style13ptBold"/>
          <w:b w:val="0"/>
          <w:bCs/>
          <w:sz w:val="16"/>
          <w:szCs w:val="16"/>
        </w:rPr>
        <w:t xml:space="preserve">[(Christopher, </w:t>
      </w:r>
      <w:r w:rsidRPr="006356D7">
        <w:rPr>
          <w:szCs w:val="16"/>
        </w:rPr>
        <w:t>Professor of Law at the Georgetown University Law Center, Adjunct Faculty at the International Space University in Strasbourg, France, the Legal Advisor for the Moon Village Association, Core Expert and Rule Drafter in the Manual on International Law Applicable to Military Activities in Outer Space project, Juris Doctor from </w:t>
      </w:r>
      <w:r w:rsidRPr="006356D7">
        <w:rPr>
          <w:rFonts w:eastAsiaTheme="majorEastAsia"/>
          <w:szCs w:val="16"/>
        </w:rPr>
        <w:t>New York Law School</w:t>
      </w:r>
      <w:r w:rsidRPr="006356D7">
        <w:rPr>
          <w:szCs w:val="16"/>
        </w:rPr>
        <w:t xml:space="preserve"> and an Advanced Masters in Law in Air and Space Law from </w:t>
      </w:r>
      <w:r w:rsidRPr="006356D7">
        <w:rPr>
          <w:rFonts w:eastAsiaTheme="majorEastAsia"/>
          <w:szCs w:val="16"/>
        </w:rPr>
        <w:t>Leiden University’s International Institute of Air and Space Law</w:t>
      </w:r>
      <w:r w:rsidRPr="006356D7">
        <w:rPr>
          <w:rStyle w:val="Style13ptBold"/>
          <w:b w:val="0"/>
          <w:bCs/>
          <w:sz w:val="16"/>
          <w:szCs w:val="16"/>
        </w:rPr>
        <w:t>) “</w:t>
      </w:r>
      <w:r w:rsidRPr="006356D7">
        <w:rPr>
          <w:szCs w:val="16"/>
        </w:rPr>
        <w:t xml:space="preserve">The Legal Status of </w:t>
      </w:r>
      <w:proofErr w:type="spellStart"/>
      <w:r w:rsidRPr="006356D7">
        <w:rPr>
          <w:szCs w:val="16"/>
        </w:rPr>
        <w:t>MegaLEO</w:t>
      </w:r>
      <w:proofErr w:type="spellEnd"/>
      <w:r w:rsidRPr="006356D7">
        <w:rPr>
          <w:szCs w:val="16"/>
        </w:rPr>
        <w:t xml:space="preserve"> Constellations and Concerns About Appropriation of Large Swaths of Earth Orbit,” Handbook of Small Satellites, 2020] JL</w:t>
      </w:r>
    </w:p>
    <w:p w14:paraId="5859967B" w14:textId="03A4CA6E" w:rsidR="007A70E3" w:rsidRDefault="007A70E3" w:rsidP="007A70E3">
      <w:pPr>
        <w:rPr>
          <w:sz w:val="12"/>
        </w:rPr>
      </w:pPr>
      <w:r w:rsidRPr="00EB152E">
        <w:rPr>
          <w:rStyle w:val="StyleUnderline"/>
          <w:highlight w:val="green"/>
        </w:rPr>
        <w:t>The use of LEO by satellite constellations</w:t>
      </w:r>
      <w:r w:rsidRPr="007A70E3">
        <w:rPr>
          <w:rStyle w:val="StyleUnderline"/>
        </w:rPr>
        <w:t xml:space="preserve"> is</w:t>
      </w:r>
      <w:r w:rsidRPr="00EB152E">
        <w:rPr>
          <w:rStyle w:val="StyleUnderline"/>
        </w:rPr>
        <w:t xml:space="preserve"> substantially </w:t>
      </w:r>
      <w:proofErr w:type="gramStart"/>
      <w:r w:rsidRPr="007A70E3">
        <w:rPr>
          <w:rStyle w:val="StyleUnderline"/>
        </w:rPr>
        <w:t>similar to</w:t>
      </w:r>
      <w:proofErr w:type="gramEnd"/>
      <w:r w:rsidRPr="007A70E3">
        <w:rPr>
          <w:rStyle w:val="StyleUnderline"/>
        </w:rPr>
        <w:t xml:space="preserve"> the use of GSO</w:t>
      </w:r>
      <w:r w:rsidRPr="00EB152E">
        <w:rPr>
          <w:sz w:val="12"/>
        </w:rPr>
        <w:t xml:space="preserve">, and therefore permissible. In each region, </w:t>
      </w:r>
      <w:r w:rsidRPr="00EB152E">
        <w:rPr>
          <w:rStyle w:val="StyleUnderline"/>
        </w:rPr>
        <w:t xml:space="preserve">individual actors are given permission - either from a national administrator or from an international governing body (the ITU) via a national administer–to use precoordinated subsections of space. In a way that is overwhelmingly </w:t>
      </w:r>
      <w:proofErr w:type="gramStart"/>
      <w:r w:rsidRPr="00EB152E">
        <w:rPr>
          <w:rStyle w:val="StyleUnderline"/>
        </w:rPr>
        <w:t>similar to</w:t>
      </w:r>
      <w:proofErr w:type="gramEnd"/>
      <w:r w:rsidRPr="00EB152E">
        <w:rPr>
          <w:rStyle w:val="StyleUnderline"/>
        </w:rPr>
        <w:t xml:space="preserve"> the use of orbital slots in GSO, </w:t>
      </w:r>
      <w:r w:rsidRPr="007A70E3">
        <w:rPr>
          <w:rStyle w:val="Emphasis"/>
        </w:rPr>
        <w:t>the placement of spacecraft</w:t>
      </w:r>
      <w:r w:rsidRPr="00EB152E">
        <w:rPr>
          <w:rStyle w:val="Emphasis"/>
        </w:rPr>
        <w:t xml:space="preserve"> into orbits in LEO or higher orbits </w:t>
      </w:r>
      <w:r w:rsidRPr="00EB152E">
        <w:rPr>
          <w:rStyle w:val="Emphasis"/>
          <w:highlight w:val="green"/>
        </w:rPr>
        <w:t>does not constitute possession, ownership, or occupation</w:t>
      </w:r>
      <w:r w:rsidRPr="00EB152E">
        <w:rPr>
          <w:rStyle w:val="Emphasis"/>
        </w:rPr>
        <w:t xml:space="preserve"> of those orbits</w:t>
      </w:r>
      <w:r w:rsidRPr="00EB152E">
        <w:rPr>
          <w:sz w:val="12"/>
        </w:rPr>
        <w:t xml:space="preserve">. This is because </w:t>
      </w:r>
      <w:r w:rsidRPr="00EB152E">
        <w:rPr>
          <w:rStyle w:val="StyleUnderline"/>
          <w:highlight w:val="green"/>
        </w:rPr>
        <w:t>States</w:t>
      </w:r>
      <w:r w:rsidRPr="00EB152E">
        <w:rPr>
          <w:sz w:val="12"/>
        </w:rPr>
        <w:t xml:space="preserve"> (and their companies) </w:t>
      </w:r>
      <w:r w:rsidRPr="00EB152E">
        <w:rPr>
          <w:rStyle w:val="StyleUnderline"/>
        </w:rPr>
        <w:t xml:space="preserve">have been occupying orbital slots in GSO for decades, and these </w:t>
      </w:r>
      <w:r w:rsidRPr="00EB152E">
        <w:rPr>
          <w:rStyle w:val="Emphasis"/>
        </w:rPr>
        <w:t xml:space="preserve">uses of GSO </w:t>
      </w:r>
      <w:r w:rsidRPr="00EB152E">
        <w:rPr>
          <w:rStyle w:val="Emphasis"/>
          <w:highlight w:val="green"/>
        </w:rPr>
        <w:t>have never been accused of “appropriating” GSO</w:t>
      </w:r>
      <w:r w:rsidRPr="00EB152E">
        <w:rPr>
          <w:sz w:val="12"/>
        </w:rPr>
        <w:t xml:space="preserve">. The users have never claimed to be appropriating GSO, and </w:t>
      </w:r>
      <w:r w:rsidRPr="00EB152E">
        <w:rPr>
          <w:rStyle w:val="StyleUnderline"/>
        </w:rPr>
        <w:t>their exercising of rights to use GSO is respected by other actors in the space domain</w:t>
      </w:r>
      <w:r w:rsidRPr="00EB152E">
        <w:rPr>
          <w:sz w:val="12"/>
        </w:rPr>
        <w:t xml:space="preserve">. This is the same situation for other orbits, including LEO and other non-Geostationary orbits. And while GSO locations are relatively stable (subject to space weather and other perturbations, and require </w:t>
      </w:r>
      <w:proofErr w:type="spellStart"/>
      <w:r w:rsidRPr="00EB152E">
        <w:rPr>
          <w:sz w:val="12"/>
        </w:rPr>
        <w:t>stationkeeping</w:t>
      </w:r>
      <w:proofErr w:type="spellEnd"/>
      <w:r w:rsidRPr="00EB152E">
        <w:rPr>
          <w:sz w:val="12"/>
        </w:rPr>
        <w:t xml:space="preserve">), </w:t>
      </w:r>
      <w:r w:rsidRPr="00EB152E">
        <w:rPr>
          <w:rStyle w:val="StyleUnderline"/>
          <w:highlight w:val="green"/>
        </w:rPr>
        <w:t>spacecraft</w:t>
      </w:r>
      <w:r w:rsidRPr="00EB152E">
        <w:rPr>
          <w:rStyle w:val="StyleUnderline"/>
        </w:rPr>
        <w:t xml:space="preserve"> in LEO </w:t>
      </w:r>
      <w:proofErr w:type="gramStart"/>
      <w:r w:rsidRPr="00EB152E">
        <w:rPr>
          <w:rStyle w:val="StyleUnderline"/>
        </w:rPr>
        <w:t>are</w:t>
      </w:r>
      <w:proofErr w:type="gramEnd"/>
      <w:r w:rsidRPr="00EB152E">
        <w:rPr>
          <w:rStyle w:val="StyleUnderline"/>
        </w:rPr>
        <w:t xml:space="preserve"> actually moving through space and </w:t>
      </w:r>
      <w:r w:rsidRPr="00EB152E">
        <w:rPr>
          <w:rStyle w:val="StyleUnderline"/>
          <w:highlight w:val="green"/>
        </w:rPr>
        <w:t xml:space="preserve">are </w:t>
      </w:r>
      <w:r w:rsidRPr="00EB152E">
        <w:rPr>
          <w:rStyle w:val="Emphasis"/>
          <w:highlight w:val="green"/>
        </w:rPr>
        <w:t>not stationary</w:t>
      </w:r>
      <w:r w:rsidRPr="00EB152E">
        <w:rPr>
          <w:rStyle w:val="StyleUnderline"/>
        </w:rPr>
        <w:t xml:space="preserve">, so </w:t>
      </w:r>
      <w:r w:rsidRPr="00EB152E">
        <w:rPr>
          <w:rStyle w:val="StyleUnderline"/>
          <w:highlight w:val="green"/>
        </w:rPr>
        <w:t>it is</w:t>
      </w:r>
      <w:r w:rsidRPr="00EB152E">
        <w:rPr>
          <w:rStyle w:val="StyleUnderline"/>
        </w:rPr>
        <w:t xml:space="preserve"> even more </w:t>
      </w:r>
      <w:r w:rsidRPr="00EB152E">
        <w:rPr>
          <w:rStyle w:val="Emphasis"/>
          <w:highlight w:val="green"/>
        </w:rPr>
        <w:t>difficult to see</w:t>
      </w:r>
      <w:r w:rsidRPr="00EB152E">
        <w:rPr>
          <w:rStyle w:val="Emphasis"/>
        </w:rPr>
        <w:t xml:space="preserve"> this use by </w:t>
      </w:r>
      <w:r w:rsidRPr="00EB152E">
        <w:rPr>
          <w:rStyle w:val="Emphasis"/>
          <w:highlight w:val="green"/>
        </w:rPr>
        <w:t>constellations as</w:t>
      </w:r>
      <w:r w:rsidRPr="00F71FE1">
        <w:rPr>
          <w:rStyle w:val="Emphasis"/>
        </w:rPr>
        <w:t xml:space="preserve"> occupation, much less </w:t>
      </w:r>
      <w:r w:rsidRPr="00EB152E">
        <w:rPr>
          <w:rStyle w:val="Emphasis"/>
          <w:highlight w:val="green"/>
        </w:rPr>
        <w:t>appropriation</w:t>
      </w:r>
      <w:r w:rsidRPr="00EB152E">
        <w:rPr>
          <w:sz w:val="12"/>
        </w:rPr>
        <w:t xml:space="preserve">. Moreover, </w:t>
      </w:r>
      <w:r w:rsidRPr="00EB152E">
        <w:rPr>
          <w:rStyle w:val="StyleUnderline"/>
        </w:rPr>
        <w:t xml:space="preserve">Space Situational Awareness (SSA) and Space Traffic Management (STM) will allow other uses to use these orbits, and </w:t>
      </w:r>
      <w:r w:rsidRPr="00EB152E">
        <w:rPr>
          <w:rStyle w:val="Emphasis"/>
          <w:highlight w:val="green"/>
        </w:rPr>
        <w:t>nothing about</w:t>
      </w:r>
      <w:r w:rsidRPr="00EB152E">
        <w:rPr>
          <w:rStyle w:val="Emphasis"/>
        </w:rPr>
        <w:t xml:space="preserve"> the use of any </w:t>
      </w:r>
      <w:r w:rsidRPr="00EB152E">
        <w:rPr>
          <w:rStyle w:val="Emphasis"/>
          <w:highlight w:val="green"/>
        </w:rPr>
        <w:t>one user</w:t>
      </w:r>
      <w:r w:rsidRPr="00EB152E">
        <w:rPr>
          <w:rStyle w:val="Emphasis"/>
        </w:rPr>
        <w:t xml:space="preserve"> necessarily </w:t>
      </w:r>
      <w:r w:rsidRPr="00EB152E">
        <w:rPr>
          <w:rStyle w:val="Emphasis"/>
          <w:highlight w:val="green"/>
        </w:rPr>
        <w:t>precludes others</w:t>
      </w:r>
      <w:r w:rsidRPr="00EB152E">
        <w:rPr>
          <w:sz w:val="12"/>
        </w:rPr>
        <w:t xml:space="preserve">. Lastly, </w:t>
      </w:r>
      <w:r w:rsidRPr="00EB152E">
        <w:rPr>
          <w:rStyle w:val="StyleUnderline"/>
          <w:highlight w:val="green"/>
        </w:rPr>
        <w:t xml:space="preserve">there is </w:t>
      </w:r>
      <w:r w:rsidRPr="00EB152E">
        <w:rPr>
          <w:rStyle w:val="Emphasis"/>
          <w:highlight w:val="green"/>
        </w:rPr>
        <w:t>no intention</w:t>
      </w:r>
      <w:r w:rsidRPr="00EB152E">
        <w:rPr>
          <w:rStyle w:val="StyleUnderline"/>
        </w:rPr>
        <w:t xml:space="preserve"> by operators of constellations </w:t>
      </w:r>
      <w:r w:rsidRPr="00EB152E">
        <w:rPr>
          <w:rStyle w:val="Emphasis"/>
          <w:highlight w:val="green"/>
        </w:rPr>
        <w:t>to</w:t>
      </w:r>
      <w:r w:rsidRPr="00EB152E">
        <w:rPr>
          <w:rStyle w:val="Emphasis"/>
        </w:rPr>
        <w:t xml:space="preserve"> </w:t>
      </w:r>
      <w:r w:rsidRPr="007A70E3">
        <w:rPr>
          <w:rStyle w:val="Emphasis"/>
        </w:rPr>
        <w:t>exclusively occupy, must less</w:t>
      </w:r>
      <w:r w:rsidRPr="00EB152E">
        <w:rPr>
          <w:rStyle w:val="Emphasis"/>
        </w:rPr>
        <w:t xml:space="preserve"> possess or </w:t>
      </w:r>
      <w:r w:rsidRPr="00EB152E">
        <w:rPr>
          <w:rStyle w:val="Emphasis"/>
          <w:highlight w:val="green"/>
        </w:rPr>
        <w:t>appropriate</w:t>
      </w:r>
      <w:r w:rsidRPr="00EB152E">
        <w:rPr>
          <w:rStyle w:val="Emphasis"/>
        </w:rPr>
        <w:t xml:space="preserve">, these </w:t>
      </w:r>
      <w:r w:rsidRPr="00EB152E">
        <w:rPr>
          <w:rStyle w:val="Emphasis"/>
          <w:highlight w:val="green"/>
        </w:rPr>
        <w:t>orbits</w:t>
      </w:r>
      <w:r w:rsidRPr="00EB152E">
        <w:rPr>
          <w:sz w:val="12"/>
        </w:rPr>
        <w:t xml:space="preserve">. </w:t>
      </w:r>
      <w:r w:rsidRPr="00EB152E">
        <w:rPr>
          <w:rStyle w:val="StyleUnderline"/>
        </w:rPr>
        <w:t xml:space="preserve">Would not the appropriation of outer space be an intentional, </w:t>
      </w:r>
      <w:proofErr w:type="spellStart"/>
      <w:r w:rsidRPr="00EB152E">
        <w:rPr>
          <w:rStyle w:val="StyleUnderline"/>
        </w:rPr>
        <w:t>volutional</w:t>
      </w:r>
      <w:proofErr w:type="spellEnd"/>
      <w:r w:rsidRPr="00EB152E">
        <w:rPr>
          <w:rStyle w:val="StyleUnderline"/>
        </w:rPr>
        <w:t xml:space="preserve"> act? No such intention can be found in the operators of global constellations</w:t>
      </w:r>
      <w:r w:rsidRPr="00EB152E">
        <w:rPr>
          <w:sz w:val="12"/>
        </w:rPr>
        <w:t>.</w:t>
      </w:r>
    </w:p>
    <w:p w14:paraId="63F6915C" w14:textId="1D92CC4B" w:rsidR="005F2FA2" w:rsidRDefault="005F2FA2" w:rsidP="005F2FA2">
      <w:pPr>
        <w:pStyle w:val="Heading4"/>
      </w:pPr>
      <w:r>
        <w:lastRenderedPageBreak/>
        <w:t>Net benefits:</w:t>
      </w:r>
    </w:p>
    <w:p w14:paraId="23B41797" w14:textId="4899BDE7" w:rsidR="005F2FA2" w:rsidRDefault="005F2FA2" w:rsidP="005F2FA2">
      <w:pPr>
        <w:pStyle w:val="Heading4"/>
        <w:numPr>
          <w:ilvl w:val="0"/>
          <w:numId w:val="15"/>
        </w:numPr>
      </w:pPr>
      <w:r>
        <w:t xml:space="preserve">Precision – their </w:t>
      </w:r>
      <w:proofErr w:type="spellStart"/>
      <w:r>
        <w:t>interp</w:t>
      </w:r>
      <w:proofErr w:type="spellEnd"/>
      <w:r>
        <w:t xml:space="preserve"> justifies jettisoning any word in the </w:t>
      </w:r>
      <w:proofErr w:type="spellStart"/>
      <w:r>
        <w:t>rez</w:t>
      </w:r>
      <w:proofErr w:type="spellEnd"/>
      <w:r>
        <w:t xml:space="preserve">, like private actors and outer space which zeroes neg prep </w:t>
      </w:r>
      <w:r>
        <w:softHyphen/>
        <w:t xml:space="preserve">– proven by the absence of “appropriation” in the plan text </w:t>
      </w:r>
    </w:p>
    <w:p w14:paraId="3CD78201" w14:textId="41BDC8E2" w:rsidR="005F2FA2" w:rsidRDefault="005F2FA2" w:rsidP="005F2FA2">
      <w:pPr>
        <w:pStyle w:val="Heading4"/>
        <w:numPr>
          <w:ilvl w:val="0"/>
          <w:numId w:val="15"/>
        </w:numPr>
      </w:pPr>
      <w:r>
        <w:t xml:space="preserve">Limits – literally anything that takes place in space becomes topical under their </w:t>
      </w:r>
      <w:proofErr w:type="spellStart"/>
      <w:r>
        <w:t>interp</w:t>
      </w:r>
      <w:proofErr w:type="spellEnd"/>
      <w:r>
        <w:t xml:space="preserve"> – 2 physical entities can never occupy space at the same time – tourism, mining, constellations, rockets, skydiving, lunar bases, exploration, radio waves, photography – limits explosion precludes nuanced clash and privileges the </w:t>
      </w:r>
      <w:proofErr w:type="spellStart"/>
      <w:r>
        <w:t>aff</w:t>
      </w:r>
      <w:proofErr w:type="spellEnd"/>
      <w:r>
        <w:t xml:space="preserve"> by stretching pre-tournament neg prep too thin</w:t>
      </w:r>
    </w:p>
    <w:p w14:paraId="28D06A48" w14:textId="3B4B4987" w:rsidR="005F2FA2" w:rsidRDefault="005F2FA2" w:rsidP="005F2FA2">
      <w:pPr>
        <w:pStyle w:val="Heading4"/>
      </w:pPr>
      <w:r>
        <w:t xml:space="preserve">Drop the debater – indicts the whole </w:t>
      </w:r>
      <w:proofErr w:type="spellStart"/>
      <w:r>
        <w:t>aff</w:t>
      </w:r>
      <w:proofErr w:type="spellEnd"/>
      <w:r>
        <w:t xml:space="preserve"> and deters abuse</w:t>
      </w:r>
    </w:p>
    <w:p w14:paraId="52509EFA" w14:textId="30EFDFA8" w:rsidR="005F2FA2" w:rsidRDefault="005F2FA2" w:rsidP="005F2FA2">
      <w:pPr>
        <w:pStyle w:val="Heading4"/>
      </w:pPr>
      <w:r>
        <w:t xml:space="preserve">Competing </w:t>
      </w:r>
      <w:proofErr w:type="spellStart"/>
      <w:r>
        <w:t>interps</w:t>
      </w:r>
      <w:proofErr w:type="spellEnd"/>
      <w:r>
        <w:t xml:space="preserve"> – reasonability invites arbitrary judge intervention and a race to the bottom</w:t>
      </w:r>
    </w:p>
    <w:p w14:paraId="7D63EF6B" w14:textId="36CE4268" w:rsidR="005F2FA2" w:rsidRPr="005F2FA2" w:rsidRDefault="005F2FA2" w:rsidP="005F2FA2">
      <w:pPr>
        <w:pStyle w:val="Heading4"/>
      </w:pPr>
      <w:r>
        <w:t xml:space="preserve">No RVIs – fairness and education are logical litmus tests and incentivizes baiting abuse to win on prepped out </w:t>
      </w:r>
      <w:proofErr w:type="spellStart"/>
      <w:r>
        <w:t>counterinterps</w:t>
      </w:r>
      <w:proofErr w:type="spellEnd"/>
    </w:p>
    <w:p w14:paraId="5CF02BDA" w14:textId="77777777" w:rsidR="007A70E3" w:rsidRPr="007A70E3" w:rsidRDefault="007A70E3" w:rsidP="007A70E3"/>
    <w:p w14:paraId="05176B04" w14:textId="7992C92A" w:rsidR="005D0F67" w:rsidRDefault="007A70E3" w:rsidP="005D0F67">
      <w:pPr>
        <w:pStyle w:val="Heading2"/>
      </w:pPr>
      <w:r>
        <w:lastRenderedPageBreak/>
        <w:t>1</w:t>
      </w:r>
      <w:r w:rsidR="005D0F67">
        <w:t>NC – DA</w:t>
      </w:r>
    </w:p>
    <w:p w14:paraId="6E7132D2" w14:textId="7D82C8EF" w:rsidR="005D0F67" w:rsidRDefault="005D0F67" w:rsidP="005D0F67">
      <w:pPr>
        <w:pStyle w:val="Heading4"/>
      </w:pPr>
      <w:r>
        <w:t xml:space="preserve">China’s capitalizing on US vulnerabilities and ramping up </w:t>
      </w:r>
      <w:r w:rsidR="00A041A4">
        <w:t xml:space="preserve">satellite jamming capabilities </w:t>
      </w:r>
      <w:r>
        <w:t>– that emboldens Xi to invade Taiwan</w:t>
      </w:r>
    </w:p>
    <w:p w14:paraId="07B78F3D" w14:textId="77777777" w:rsidR="005D0F67" w:rsidRPr="002F7CCC" w:rsidRDefault="005D0F67" w:rsidP="005D0F67">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27FECED5" w14:textId="77777777" w:rsidR="005D0F67" w:rsidRPr="00CD6535" w:rsidRDefault="005D0F67" w:rsidP="005D0F67">
      <w:pPr>
        <w:rPr>
          <w:sz w:val="12"/>
        </w:rPr>
      </w:pPr>
      <w:r w:rsidRPr="00CD6535">
        <w:rPr>
          <w:sz w:val="12"/>
        </w:rPr>
        <w:t xml:space="preserve">If current trends hold, then </w:t>
      </w:r>
      <w:r w:rsidRPr="00B72F08">
        <w:rPr>
          <w:rStyle w:val="StyleUnderline"/>
          <w:highlight w:val="green"/>
        </w:rPr>
        <w:t>China</w:t>
      </w:r>
      <w:r w:rsidRPr="00CD6535">
        <w:rPr>
          <w:rStyle w:val="StyleUnderline"/>
        </w:rPr>
        <w:t>’s Strategic Support Force </w:t>
      </w:r>
      <w:r w:rsidRPr="00B72F08">
        <w:rPr>
          <w:rStyle w:val="StyleUnderline"/>
          <w:highlight w:val="green"/>
        </w:rPr>
        <w:t xml:space="preserve">will be capable by the </w:t>
      </w:r>
      <w:r w:rsidRPr="00B72F08">
        <w:rPr>
          <w:rStyle w:val="Emphasis"/>
          <w:highlight w:val="green"/>
        </w:rPr>
        <w:t>late</w:t>
      </w:r>
      <w:r w:rsidRPr="00CD6535">
        <w:rPr>
          <w:rStyle w:val="Emphasis"/>
        </w:rPr>
        <w:t xml:space="preserve"> 20</w:t>
      </w:r>
      <w:r w:rsidRPr="00B72F08">
        <w:rPr>
          <w:rStyle w:val="Emphasis"/>
          <w:highlight w:val="green"/>
        </w:rPr>
        <w:t>20s</w:t>
      </w:r>
      <w:r w:rsidRPr="00B72F08">
        <w:rPr>
          <w:rStyle w:val="StyleUnderline"/>
          <w:highlight w:val="green"/>
        </w:rPr>
        <w:t xml:space="preserve"> of </w:t>
      </w:r>
      <w:r w:rsidRPr="00B72F08">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B72F08">
        <w:rPr>
          <w:rStyle w:val="StyleUnderline"/>
          <w:highlight w:val="green"/>
        </w:rPr>
        <w:t>the U</w:t>
      </w:r>
      <w:r w:rsidRPr="00CD6535">
        <w:rPr>
          <w:rStyle w:val="StyleUnderline"/>
        </w:rPr>
        <w:t xml:space="preserve">nited </w:t>
      </w:r>
      <w:r w:rsidRPr="00B72F08">
        <w:rPr>
          <w:rStyle w:val="StyleUnderline"/>
          <w:highlight w:val="green"/>
        </w:rPr>
        <w:t>S</w:t>
      </w:r>
      <w:r w:rsidRPr="00CD6535">
        <w:rPr>
          <w:rStyle w:val="StyleUnderline"/>
        </w:rPr>
        <w:t xml:space="preserve">tates would face </w:t>
      </w:r>
      <w:r w:rsidRPr="00B72F08">
        <w:rPr>
          <w:rStyle w:val="StyleUnderline"/>
          <w:highlight w:val="green"/>
        </w:rPr>
        <w:t>a</w:t>
      </w:r>
      <w:r w:rsidRPr="00CD6535">
        <w:rPr>
          <w:rStyle w:val="StyleUnderline"/>
        </w:rPr>
        <w:t xml:space="preserve"> type of “Sophie’s </w:t>
      </w:r>
      <w:r w:rsidRPr="00B72F08">
        <w:rPr>
          <w:rStyle w:val="StyleUnderline"/>
          <w:highlight w:val="green"/>
        </w:rPr>
        <w:t>Choice”: decline to intervene</w:t>
      </w:r>
      <w:r w:rsidRPr="00CD6535">
        <w:rPr>
          <w:rStyle w:val="StyleUnderline"/>
        </w:rPr>
        <w:t xml:space="preserve">, potentially leading allies to follow suit and Taiwan to succumb without a fight, thereby </w:t>
      </w:r>
      <w:r w:rsidRPr="00B72F08">
        <w:rPr>
          <w:rStyle w:val="StyleUnderline"/>
          <w:highlight w:val="green"/>
        </w:rPr>
        <w:t>enabling Xi to</w:t>
      </w:r>
      <w:r w:rsidRPr="00CD6535">
        <w:rPr>
          <w:rStyle w:val="StyleUnderline"/>
        </w:rPr>
        <w:t xml:space="preserve"> achieve his goal of “peacefully” </w:t>
      </w:r>
      <w:r w:rsidRPr="00B72F08">
        <w:rPr>
          <w:rStyle w:val="StyleUnderline"/>
          <w:highlight w:val="green"/>
        </w:rPr>
        <w:t>snuff</w:t>
      </w:r>
      <w:r w:rsidRPr="00CD6535">
        <w:rPr>
          <w:rStyle w:val="StyleUnderline"/>
        </w:rPr>
        <w:t xml:space="preserve">ing </w:t>
      </w:r>
      <w:r w:rsidRPr="00B72F08">
        <w:rPr>
          <w:rStyle w:val="StyleUnderline"/>
          <w:highlight w:val="green"/>
        </w:rPr>
        <w:t>out Taiwan</w:t>
      </w:r>
      <w:r w:rsidRPr="00CD6535">
        <w:rPr>
          <w:rStyle w:val="StyleUnderline"/>
        </w:rPr>
        <w:t xml:space="preserve">ese independence; </w:t>
      </w:r>
      <w:r w:rsidRPr="00B72F08">
        <w:rPr>
          <w:rStyle w:val="StyleUnderline"/>
          <w:highlight w:val="green"/>
        </w:rPr>
        <w:t>or</w:t>
      </w:r>
      <w:r w:rsidRPr="00CD6535">
        <w:rPr>
          <w:rStyle w:val="StyleUnderline"/>
        </w:rPr>
        <w:t xml:space="preserve"> start a war that would at best be long and bloody and might well even </w:t>
      </w:r>
      <w:r w:rsidRPr="00B72F08">
        <w:rPr>
          <w:rStyle w:val="StyleUnderline"/>
          <w:highlight w:val="green"/>
        </w:rPr>
        <w:t>cross the nuclear threshold</w:t>
      </w:r>
      <w:r w:rsidRPr="00CD6535">
        <w:rPr>
          <w:sz w:val="12"/>
        </w:rPr>
        <w:t>. </w:t>
      </w:r>
    </w:p>
    <w:p w14:paraId="755199A4" w14:textId="77777777" w:rsidR="005D0F67" w:rsidRPr="00CD6535" w:rsidRDefault="005D0F67" w:rsidP="005D0F67">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568027BB" w14:textId="77777777" w:rsidR="005D0F67" w:rsidRPr="00CD6535" w:rsidRDefault="005D0F67" w:rsidP="005D0F67">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B72F08">
        <w:rPr>
          <w:rStyle w:val="StyleUnderline"/>
          <w:highlight w:val="green"/>
        </w:rPr>
        <w:t>China</w:t>
      </w:r>
      <w:r w:rsidRPr="00CD6535">
        <w:rPr>
          <w:rStyle w:val="StyleUnderline"/>
        </w:rPr>
        <w:t xml:space="preserve"> by surprise, driving it to </w:t>
      </w:r>
      <w:r w:rsidRPr="00B72F08">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0D811438" w14:textId="77777777" w:rsidR="005D0F67" w:rsidRPr="00CD6535" w:rsidRDefault="005D0F67" w:rsidP="005D0F67">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2BF14F4F" w14:textId="77777777" w:rsidR="005D0F67" w:rsidRPr="00CD6535" w:rsidRDefault="005D0F67" w:rsidP="005D0F67">
      <w:pPr>
        <w:rPr>
          <w:sz w:val="12"/>
        </w:rPr>
      </w:pPr>
      <w:r w:rsidRPr="00CD6535">
        <w:rPr>
          <w:sz w:val="12"/>
        </w:rPr>
        <w:t>This is </w:t>
      </w:r>
      <w:r w:rsidRPr="002172E3">
        <w:rPr>
          <w:sz w:val="12"/>
        </w:rPr>
        <w:t>a serious threat</w:t>
      </w:r>
      <w:r w:rsidRPr="00CD6535">
        <w:rPr>
          <w:sz w:val="12"/>
        </w:rPr>
        <w:t xml:space="preserve">, primarily because </w:t>
      </w:r>
      <w:r w:rsidRPr="00B72F08">
        <w:rPr>
          <w:rStyle w:val="Emphasis"/>
          <w:highlight w:val="green"/>
        </w:rPr>
        <w:t>no international rules</w:t>
      </w:r>
      <w:r w:rsidRPr="00CD6535">
        <w:rPr>
          <w:rStyle w:val="Emphasis"/>
        </w:rPr>
        <w:t xml:space="preserve"> presently </w:t>
      </w:r>
      <w:r w:rsidRPr="00B72F08">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37C4E8E" w14:textId="77777777" w:rsidR="005D0F67" w:rsidRPr="00CD6535" w:rsidRDefault="005D0F67" w:rsidP="005D0F67">
      <w:pPr>
        <w:rPr>
          <w:sz w:val="12"/>
        </w:rPr>
      </w:pPr>
      <w:r w:rsidRPr="00CD6535">
        <w:rPr>
          <w:sz w:val="12"/>
        </w:rPr>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B72F08">
        <w:rPr>
          <w:rStyle w:val="Emphasis"/>
          <w:highlight w:val="green"/>
        </w:rPr>
        <w:t>Even if</w:t>
      </w:r>
      <w:r w:rsidRPr="00CD6535">
        <w:rPr>
          <w:rStyle w:val="Emphasis"/>
        </w:rPr>
        <w:t xml:space="preserve"> it were certain that these </w:t>
      </w:r>
      <w:r w:rsidRPr="00B72F08">
        <w:rPr>
          <w:rStyle w:val="Emphasis"/>
          <w:highlight w:val="green"/>
        </w:rPr>
        <w:t>capabilities are intended</w:t>
      </w:r>
      <w:r w:rsidRPr="00CD6535">
        <w:rPr>
          <w:rStyle w:val="Emphasis"/>
        </w:rPr>
        <w:t xml:space="preserve"> purely </w:t>
      </w:r>
      <w:r w:rsidRPr="00B72F08">
        <w:rPr>
          <w:rStyle w:val="Emphasis"/>
          <w:highlight w:val="green"/>
        </w:rPr>
        <w:t>for peaceful applications</w:t>
      </w:r>
      <w:r w:rsidRPr="00CD6535">
        <w:rPr>
          <w:rStyle w:val="StyleUnderline"/>
        </w:rPr>
        <w:t>—and it is not at all clear that that is the case—</w:t>
      </w:r>
      <w:r w:rsidRPr="00B72F08">
        <w:rPr>
          <w:rStyle w:val="Emphasis"/>
          <w:highlight w:val="green"/>
        </w:rPr>
        <w:t>China</w:t>
      </w:r>
      <w:r w:rsidRPr="00CD6535">
        <w:rPr>
          <w:rStyle w:val="Emphasis"/>
        </w:rPr>
        <w:t xml:space="preserve"> (or any other country) </w:t>
      </w:r>
      <w:r w:rsidRPr="00B72F08">
        <w:rPr>
          <w:rStyle w:val="Emphasis"/>
          <w:highlight w:val="green"/>
        </w:rPr>
        <w:t>could</w:t>
      </w:r>
      <w:r w:rsidRPr="00CD6535">
        <w:rPr>
          <w:rStyle w:val="Emphasis"/>
        </w:rPr>
        <w:t xml:space="preserve"> at any time decide to </w:t>
      </w:r>
      <w:r w:rsidRPr="00B72F08">
        <w:rPr>
          <w:rStyle w:val="Emphasis"/>
          <w:highlight w:val="green"/>
        </w:rPr>
        <w:t>repurpose</w:t>
      </w:r>
      <w:r w:rsidRPr="00CD6535">
        <w:rPr>
          <w:rStyle w:val="Emphasis"/>
        </w:rPr>
        <w:t xml:space="preserve"> these capabilities for ASAT use</w:t>
      </w:r>
      <w:r w:rsidRPr="00CD6535">
        <w:rPr>
          <w:sz w:val="12"/>
        </w:rPr>
        <w:t>. </w:t>
      </w:r>
    </w:p>
    <w:p w14:paraId="32DE9B04" w14:textId="77777777" w:rsidR="005D0F67" w:rsidRPr="00CD6535" w:rsidRDefault="005D0F67" w:rsidP="005D0F67">
      <w:pPr>
        <w:rPr>
          <w:sz w:val="12"/>
        </w:rPr>
      </w:pPr>
      <w:r w:rsidRPr="00B72F08">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 xml:space="preserve">we should expect to see China demonstrate an </w:t>
      </w:r>
      <w:r w:rsidRPr="00CD6535">
        <w:rPr>
          <w:rStyle w:val="StyleUnderline"/>
        </w:rPr>
        <w:lastRenderedPageBreak/>
        <w:t>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20EDC4D8" w14:textId="77777777" w:rsidR="005D0F67" w:rsidRPr="00CD6535" w:rsidRDefault="005D0F67" w:rsidP="005D0F67">
      <w:pPr>
        <w:rPr>
          <w:sz w:val="12"/>
        </w:rPr>
      </w:pPr>
      <w:r w:rsidRPr="00CD6535">
        <w:rPr>
          <w:sz w:val="12"/>
        </w:rPr>
        <w:t xml:space="preserve">At the same time, </w:t>
      </w:r>
      <w:r w:rsidRPr="00B72F08">
        <w:rPr>
          <w:rStyle w:val="Emphasis"/>
          <w:highlight w:val="green"/>
        </w:rPr>
        <w:t>China is expanding</w:t>
      </w:r>
      <w:r w:rsidRPr="00CD6535">
        <w:rPr>
          <w:rStyle w:val="Emphasis"/>
        </w:rPr>
        <w:t xml:space="preserve"> its capacity for rapid spacecraft </w:t>
      </w:r>
      <w:r w:rsidRPr="00B72F08">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5CA54485" w14:textId="77777777" w:rsidR="005D0F67" w:rsidRPr="00CD6535" w:rsidRDefault="005D0F67" w:rsidP="005D0F67">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B72F08">
        <w:rPr>
          <w:rStyle w:val="Emphasis"/>
          <w:highlight w:val="green"/>
        </w:rPr>
        <w:t>China would</w:t>
      </w:r>
      <w:r w:rsidRPr="00CD6535">
        <w:rPr>
          <w:rStyle w:val="Emphasis"/>
        </w:rPr>
        <w:t xml:space="preserve"> be able to </w:t>
      </w:r>
      <w:r w:rsidRPr="00B72F08">
        <w:rPr>
          <w:rStyle w:val="Emphasis"/>
          <w:highlight w:val="green"/>
        </w:rPr>
        <w:t>simultaneously</w:t>
      </w:r>
      <w:r w:rsidRPr="00CD6535">
        <w:rPr>
          <w:rStyle w:val="Emphasis"/>
        </w:rPr>
        <w:t xml:space="preserve"> threaten </w:t>
      </w:r>
      <w:r w:rsidRPr="00B72F08">
        <w:rPr>
          <w:rStyle w:val="Emphasis"/>
          <w:highlight w:val="green"/>
        </w:rPr>
        <w:t>disable</w:t>
      </w:r>
      <w:r w:rsidRPr="00CD6535">
        <w:rPr>
          <w:rStyle w:val="Emphasis"/>
        </w:rPr>
        <w:t xml:space="preserve">ment of the entire constellations of U.S. satellites for missile </w:t>
      </w:r>
      <w:r w:rsidRPr="00B72F08">
        <w:rPr>
          <w:rStyle w:val="Emphasis"/>
          <w:highlight w:val="green"/>
        </w:rPr>
        <w:t>early warning</w:t>
      </w:r>
      <w:r w:rsidRPr="00CD6535">
        <w:rPr>
          <w:sz w:val="12"/>
        </w:rPr>
        <w:t xml:space="preserve"> (about a dozen satellites with spares included); </w:t>
      </w:r>
      <w:r w:rsidRPr="00B72F08">
        <w:rPr>
          <w:rStyle w:val="StyleUnderline"/>
          <w:highlight w:val="green"/>
        </w:rPr>
        <w:t>communications</w:t>
      </w:r>
      <w:r w:rsidRPr="00CD6535">
        <w:rPr>
          <w:rStyle w:val="StyleUnderline"/>
        </w:rPr>
        <w:t xml:space="preserve"> in a nuclear-disrupted environment (about a dozen); </w:t>
      </w:r>
      <w:r w:rsidRPr="00B72F08">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B72F08">
        <w:rPr>
          <w:rStyle w:val="StyleUnderline"/>
          <w:highlight w:val="green"/>
        </w:rPr>
        <w:t>Losing these assets would severely degrade</w:t>
      </w:r>
      <w:r w:rsidRPr="00CD6535">
        <w:rPr>
          <w:rStyle w:val="StyleUnderline"/>
        </w:rPr>
        <w:t xml:space="preserve"> U.S. </w:t>
      </w:r>
      <w:r w:rsidRPr="00B72F08">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B72F08">
        <w:rPr>
          <w:rStyle w:val="StyleUnderline"/>
          <w:highlight w:val="green"/>
        </w:rPr>
        <w:t>such pre-positioning</w:t>
      </w:r>
      <w:r w:rsidRPr="00CD6535">
        <w:rPr>
          <w:rStyle w:val="StyleUnderline"/>
        </w:rPr>
        <w:t xml:space="preserve"> </w:t>
      </w:r>
      <w:r w:rsidRPr="00B72F08">
        <w:rPr>
          <w:rStyle w:val="StyleUnderline"/>
          <w:highlight w:val="green"/>
        </w:rPr>
        <w:t>could</w:t>
      </w:r>
      <w:r w:rsidRPr="00CD6535">
        <w:rPr>
          <w:rStyle w:val="StyleUnderline"/>
        </w:rPr>
        <w:t xml:space="preserve"> conceivably </w:t>
      </w:r>
      <w:r w:rsidRPr="00B72F08">
        <w:rPr>
          <w:rStyle w:val="StyleUnderline"/>
          <w:highlight w:val="green"/>
        </w:rPr>
        <w:t>deter the U</w:t>
      </w:r>
      <w:r w:rsidRPr="00CD6535">
        <w:rPr>
          <w:rStyle w:val="StyleUnderline"/>
        </w:rPr>
        <w:t xml:space="preserve">nited </w:t>
      </w:r>
      <w:r w:rsidRPr="00B72F08">
        <w:rPr>
          <w:rStyle w:val="StyleUnderline"/>
          <w:highlight w:val="green"/>
        </w:rPr>
        <w:t>S</w:t>
      </w:r>
      <w:r w:rsidRPr="00CD6535">
        <w:rPr>
          <w:rStyle w:val="StyleUnderline"/>
        </w:rPr>
        <w:t xml:space="preserve">tates </w:t>
      </w:r>
      <w:r w:rsidRPr="00B72F08">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4B42890B" w14:textId="77777777" w:rsidR="005D0F67" w:rsidRPr="0034418B" w:rsidRDefault="005D0F67" w:rsidP="005D0F67">
      <w:pPr>
        <w:rPr>
          <w:sz w:val="12"/>
        </w:rPr>
      </w:pPr>
      <w:r w:rsidRPr="00CD6535">
        <w:rPr>
          <w:rStyle w:val="StyleUnderline"/>
        </w:rPr>
        <w:t xml:space="preserve">Should the United States fail to intervene, the </w:t>
      </w:r>
      <w:r w:rsidRPr="00B72F08">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B72F08">
        <w:rPr>
          <w:rStyle w:val="Emphasis"/>
          <w:highlight w:val="green"/>
        </w:rPr>
        <w:t>U.S. defense commitments</w:t>
      </w:r>
      <w:r w:rsidRPr="00CD6535">
        <w:rPr>
          <w:rStyle w:val="Emphasis"/>
        </w:rPr>
        <w:t xml:space="preserve"> around the globe</w:t>
      </w:r>
      <w:r w:rsidRPr="00A029C9">
        <w:rPr>
          <w:sz w:val="12"/>
        </w:rPr>
        <w:t xml:space="preserve">. </w:t>
      </w:r>
      <w:r w:rsidRPr="00B72F08">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B72F08">
        <w:rPr>
          <w:rStyle w:val="Emphasis"/>
          <w:highlight w:val="green"/>
        </w:rPr>
        <w:t>major wars aris</w:t>
      </w:r>
      <w:r w:rsidRPr="00393FE6">
        <w:rPr>
          <w:rStyle w:val="Emphasis"/>
        </w:rPr>
        <w:t>i</w:t>
      </w:r>
      <w:r w:rsidRPr="00CD6535">
        <w:rPr>
          <w:rStyle w:val="Emphasis"/>
        </w:rPr>
        <w:t xml:space="preserve">ng </w:t>
      </w:r>
      <w:r w:rsidRPr="00B72F08">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B72F08">
        <w:rPr>
          <w:rStyle w:val="StyleUnderline"/>
          <w:highlight w:val="green"/>
        </w:rPr>
        <w:t>a situation could easily escalate</w:t>
      </w:r>
      <w:r w:rsidRPr="00A029C9">
        <w:rPr>
          <w:sz w:val="12"/>
        </w:rPr>
        <w:t xml:space="preserve"> out of control to a full-scale conventional conflict or even </w:t>
      </w:r>
      <w:r w:rsidRPr="00B72F08">
        <w:rPr>
          <w:rStyle w:val="StyleUnderline"/>
          <w:highlight w:val="green"/>
        </w:rPr>
        <w:t>to</w:t>
      </w:r>
      <w:r w:rsidRPr="00B72F08">
        <w:rPr>
          <w:sz w:val="12"/>
          <w:highlight w:val="green"/>
        </w:rPr>
        <w:t xml:space="preserve"> </w:t>
      </w:r>
      <w:r w:rsidRPr="00B72F08">
        <w:rPr>
          <w:rStyle w:val="Emphasis"/>
          <w:highlight w:val="green"/>
        </w:rPr>
        <w:t>nuclear use</w:t>
      </w:r>
      <w:r w:rsidRPr="00A029C9">
        <w:rPr>
          <w:sz w:val="12"/>
        </w:rPr>
        <w:t>.</w:t>
      </w:r>
    </w:p>
    <w:p w14:paraId="529045F5" w14:textId="77777777" w:rsidR="005D0F67" w:rsidRPr="009366CB" w:rsidRDefault="005D0F67" w:rsidP="005D0F67"/>
    <w:p w14:paraId="03D8B57A" w14:textId="77777777" w:rsidR="005D0F67" w:rsidRPr="00E609DE" w:rsidRDefault="005D0F67" w:rsidP="005D0F67">
      <w:pPr>
        <w:pStyle w:val="Heading4"/>
        <w:rPr>
          <w:u w:val="single"/>
        </w:rPr>
      </w:pPr>
      <w:proofErr w:type="spellStart"/>
      <w:r>
        <w:t>Starlink</w:t>
      </w:r>
      <w:proofErr w:type="spellEnd"/>
      <w:r>
        <w:t xml:space="preserve"> development solves – mega-constellations are </w:t>
      </w:r>
      <w:proofErr w:type="spellStart"/>
      <w:r>
        <w:rPr>
          <w:u w:val="single"/>
        </w:rPr>
        <w:t>unjammable</w:t>
      </w:r>
      <w:proofErr w:type="spellEnd"/>
      <w:r>
        <w:t xml:space="preserve"> and </w:t>
      </w:r>
      <w:r>
        <w:rPr>
          <w:u w:val="single"/>
        </w:rPr>
        <w:t>accurate</w:t>
      </w:r>
    </w:p>
    <w:p w14:paraId="2BB6CB42" w14:textId="77777777" w:rsidR="005D0F67" w:rsidRPr="00F74FBB" w:rsidRDefault="005D0F67" w:rsidP="005D0F67">
      <w:pPr>
        <w:rPr>
          <w:rStyle w:val="Style13ptBold"/>
        </w:rPr>
      </w:pPr>
      <w:r>
        <w:rPr>
          <w:rStyle w:val="Style13ptBold"/>
        </w:rPr>
        <w:t xml:space="preserve">Harris 20 </w:t>
      </w:r>
      <w:r w:rsidRPr="00F74FBB">
        <w:rPr>
          <w:rStyle w:val="Style13ptBold"/>
          <w:b w:val="0"/>
          <w:bCs/>
          <w:sz w:val="16"/>
          <w:szCs w:val="16"/>
        </w:rPr>
        <w:t xml:space="preserve">[(Mark, </w:t>
      </w:r>
      <w:r w:rsidRPr="00F74FBB">
        <w:rPr>
          <w:szCs w:val="16"/>
        </w:rPr>
        <w:t xml:space="preserve">Knight Science Journalism Fellow at MIT in 2013, writes about technology, science, business, the environment, and travel, internally cites Todd Humphreys, Professor of Aerospace Engineering at UT Austin, and Peter </w:t>
      </w:r>
      <w:proofErr w:type="gramStart"/>
      <w:r w:rsidRPr="00F74FBB">
        <w:rPr>
          <w:szCs w:val="16"/>
        </w:rPr>
        <w:t>Iannucci,,</w:t>
      </w:r>
      <w:proofErr w:type="gramEnd"/>
      <w:r w:rsidRPr="00F74FBB">
        <w:rPr>
          <w:szCs w:val="16"/>
        </w:rPr>
        <w:t xml:space="preserve"> Postdoctoral Research Fellow in Aerospace Engineering and Engineering Mechanics at UT Austin</w:t>
      </w:r>
      <w:r w:rsidRPr="00F74FBB">
        <w:rPr>
          <w:rStyle w:val="Style13ptBold"/>
          <w:b w:val="0"/>
          <w:bCs/>
          <w:sz w:val="16"/>
          <w:szCs w:val="16"/>
        </w:rPr>
        <w:t>) “</w:t>
      </w:r>
      <w:r w:rsidRPr="00F74FBB">
        <w:rPr>
          <w:szCs w:val="16"/>
        </w:rPr>
        <w:t xml:space="preserve">SpaceX’s </w:t>
      </w:r>
      <w:proofErr w:type="spellStart"/>
      <w:r w:rsidRPr="00F74FBB">
        <w:rPr>
          <w:szCs w:val="16"/>
        </w:rPr>
        <w:t>Starlink</w:t>
      </w:r>
      <w:proofErr w:type="spellEnd"/>
      <w:r w:rsidRPr="00F74FBB">
        <w:rPr>
          <w:szCs w:val="16"/>
        </w:rPr>
        <w:t xml:space="preserve"> satellites could make US Army navigation hard to jam,” MIT Technology Review, 9/28/2020] JL</w:t>
      </w:r>
    </w:p>
    <w:p w14:paraId="1EA076D3" w14:textId="77777777" w:rsidR="005D0F67" w:rsidRPr="00F74FBB" w:rsidRDefault="005D0F67" w:rsidP="005D0F67">
      <w:pPr>
        <w:rPr>
          <w:sz w:val="12"/>
        </w:rPr>
      </w:pPr>
      <w:r w:rsidRPr="00F74FBB">
        <w:rPr>
          <w:sz w:val="12"/>
        </w:rPr>
        <w:t xml:space="preserve">Now, </w:t>
      </w:r>
      <w:r w:rsidRPr="00F74FBB">
        <w:rPr>
          <w:rStyle w:val="StyleUnderline"/>
        </w:rPr>
        <w:t xml:space="preserve">research funded by the US Army has concluded that </w:t>
      </w:r>
      <w:r w:rsidRPr="00B72F08">
        <w:rPr>
          <w:rStyle w:val="Emphasis"/>
          <w:highlight w:val="green"/>
        </w:rPr>
        <w:t>the</w:t>
      </w:r>
      <w:r w:rsidRPr="00F74FBB">
        <w:rPr>
          <w:rStyle w:val="Emphasis"/>
        </w:rPr>
        <w:t xml:space="preserve"> growing </w:t>
      </w:r>
      <w:r w:rsidRPr="00B72F08">
        <w:rPr>
          <w:rStyle w:val="Emphasis"/>
          <w:highlight w:val="green"/>
        </w:rPr>
        <w:t>mega-constellation could</w:t>
      </w:r>
      <w:r w:rsidRPr="00F74FBB">
        <w:rPr>
          <w:rStyle w:val="Emphasis"/>
        </w:rPr>
        <w:t xml:space="preserve"> have a secondary purpose: </w:t>
      </w:r>
      <w:r w:rsidRPr="00B72F08">
        <w:rPr>
          <w:rStyle w:val="Emphasis"/>
          <w:highlight w:val="green"/>
        </w:rPr>
        <w:t>doubl</w:t>
      </w:r>
      <w:r w:rsidRPr="00F74FBB">
        <w:rPr>
          <w:rStyle w:val="Emphasis"/>
        </w:rPr>
        <w:t xml:space="preserve">ing </w:t>
      </w:r>
      <w:r w:rsidRPr="00B72F08">
        <w:rPr>
          <w:rStyle w:val="Emphasis"/>
          <w:highlight w:val="green"/>
        </w:rPr>
        <w:t>as a low-cost</w:t>
      </w:r>
      <w:r w:rsidRPr="00D97715">
        <w:rPr>
          <w:rStyle w:val="Emphasis"/>
        </w:rPr>
        <w:t xml:space="preserve">, highly </w:t>
      </w:r>
      <w:r w:rsidRPr="00B72F08">
        <w:rPr>
          <w:rStyle w:val="Emphasis"/>
          <w:highlight w:val="green"/>
        </w:rPr>
        <w:t>accurate, and</w:t>
      </w:r>
      <w:r w:rsidRPr="00F74FBB">
        <w:rPr>
          <w:rStyle w:val="Emphasis"/>
        </w:rPr>
        <w:t xml:space="preserve"> almost </w:t>
      </w:r>
      <w:proofErr w:type="spellStart"/>
      <w:r w:rsidRPr="00B72F08">
        <w:rPr>
          <w:rStyle w:val="Emphasis"/>
          <w:highlight w:val="green"/>
        </w:rPr>
        <w:t>unjammable</w:t>
      </w:r>
      <w:proofErr w:type="spellEnd"/>
      <w:r w:rsidRPr="00B72F08">
        <w:rPr>
          <w:rStyle w:val="Emphasis"/>
          <w:highlight w:val="green"/>
        </w:rPr>
        <w:t xml:space="preserve"> alternative to GPS</w:t>
      </w:r>
      <w:r w:rsidRPr="00F74FBB">
        <w:rPr>
          <w:rStyle w:val="StyleUnderline"/>
        </w:rPr>
        <w:t xml:space="preserve">. The new method would use existing </w:t>
      </w:r>
      <w:proofErr w:type="spellStart"/>
      <w:r w:rsidRPr="00F74FBB">
        <w:rPr>
          <w:rStyle w:val="StyleUnderline"/>
        </w:rPr>
        <w:t>Starlink</w:t>
      </w:r>
      <w:proofErr w:type="spellEnd"/>
      <w:r w:rsidRPr="00F74FBB">
        <w:rPr>
          <w:rStyle w:val="StyleUnderline"/>
        </w:rPr>
        <w:t xml:space="preserve"> satellites in low Earth orbit (LEO) to provide near-global navigation services</w:t>
      </w:r>
      <w:r w:rsidRPr="00F74FBB">
        <w:rPr>
          <w:sz w:val="12"/>
        </w:rPr>
        <w:t>. </w:t>
      </w:r>
    </w:p>
    <w:p w14:paraId="0CFB39F2" w14:textId="77777777" w:rsidR="005D0F67" w:rsidRPr="00F74FBB" w:rsidRDefault="005D0F67" w:rsidP="005D0F67">
      <w:pPr>
        <w:rPr>
          <w:sz w:val="12"/>
          <w:szCs w:val="12"/>
        </w:rPr>
      </w:pPr>
      <w:r w:rsidRPr="00F74FBB">
        <w:rPr>
          <w:sz w:val="12"/>
          <w:szCs w:val="12"/>
        </w:rPr>
        <w:t>In a non-peer-reviewed paper, Todd Humphreys and Peter Iannucci of the Radionavigation Laboratory at the University of Texas at Austin claim to have devised a system that uses the same satellites, piggybacking on traditional GPS signals, to deliver location precision up to 10 times as good as GPS, in a system much less prone to interference. </w:t>
      </w:r>
    </w:p>
    <w:p w14:paraId="1CEAC2B9" w14:textId="77777777" w:rsidR="005D0F67" w:rsidRPr="00F74FBB" w:rsidRDefault="005D0F67" w:rsidP="005D0F67">
      <w:pPr>
        <w:rPr>
          <w:sz w:val="12"/>
        </w:rPr>
      </w:pPr>
      <w:r w:rsidRPr="00F74FBB">
        <w:rPr>
          <w:rStyle w:val="StyleUnderline"/>
        </w:rPr>
        <w:t>The Global Positioning System consists of a constellation of around 30 satellites orbiting 20,000 kilometers above Earth</w:t>
      </w:r>
      <w:r w:rsidRPr="00F74FBB">
        <w:rPr>
          <w:sz w:val="12"/>
        </w:rPr>
        <w:t>. Each satellite continuously broadcasts a radio signal containing its position and the exact time from a very precise atomic clock on board. Receivers on the ground can then compare how long signals from multiple satellites take to arrive and calculate their position, typically to within a few meters. </w:t>
      </w:r>
    </w:p>
    <w:p w14:paraId="753CE375" w14:textId="77777777" w:rsidR="005D0F67" w:rsidRPr="00F74FBB" w:rsidRDefault="005D0F67" w:rsidP="005D0F67">
      <w:pPr>
        <w:rPr>
          <w:sz w:val="12"/>
        </w:rPr>
      </w:pPr>
      <w:r w:rsidRPr="00F74FBB">
        <w:rPr>
          <w:rStyle w:val="StyleUnderline"/>
        </w:rPr>
        <w:lastRenderedPageBreak/>
        <w:t xml:space="preserve">The problem with </w:t>
      </w:r>
      <w:r w:rsidRPr="00B72F08">
        <w:rPr>
          <w:rStyle w:val="StyleUnderline"/>
          <w:highlight w:val="green"/>
        </w:rPr>
        <w:t>GPS</w:t>
      </w:r>
      <w:r w:rsidRPr="00F74FBB">
        <w:rPr>
          <w:rStyle w:val="StyleUnderline"/>
        </w:rPr>
        <w:t xml:space="preserve"> is that those </w:t>
      </w:r>
      <w:r w:rsidRPr="00B72F08">
        <w:rPr>
          <w:rStyle w:val="StyleUnderline"/>
          <w:highlight w:val="green"/>
        </w:rPr>
        <w:t>signals are extremely weak</w:t>
      </w:r>
      <w:r w:rsidRPr="00F74FBB">
        <w:rPr>
          <w:rStyle w:val="StyleUnderline"/>
        </w:rPr>
        <w:t xml:space="preserve"> by the time they reach </w:t>
      </w:r>
      <w:proofErr w:type="gramStart"/>
      <w:r w:rsidRPr="00F74FBB">
        <w:rPr>
          <w:rStyle w:val="StyleUnderline"/>
        </w:rPr>
        <w:t xml:space="preserve">Earth, </w:t>
      </w:r>
      <w:r w:rsidRPr="00B72F08">
        <w:rPr>
          <w:rStyle w:val="StyleUnderline"/>
          <w:highlight w:val="green"/>
        </w:rPr>
        <w:t>and</w:t>
      </w:r>
      <w:proofErr w:type="gramEnd"/>
      <w:r w:rsidRPr="00F74FBB">
        <w:rPr>
          <w:rStyle w:val="StyleUnderline"/>
        </w:rPr>
        <w:t xml:space="preserve"> are </w:t>
      </w:r>
      <w:r w:rsidRPr="00B72F08">
        <w:rPr>
          <w:rStyle w:val="Emphasis"/>
          <w:highlight w:val="green"/>
        </w:rPr>
        <w:t>easily overwhelmed by</w:t>
      </w:r>
      <w:r w:rsidRPr="00F74FBB">
        <w:rPr>
          <w:sz w:val="12"/>
        </w:rPr>
        <w:t xml:space="preserve"> either accidental interference </w:t>
      </w:r>
      <w:r w:rsidRPr="00D97715">
        <w:rPr>
          <w:sz w:val="12"/>
        </w:rPr>
        <w:t xml:space="preserve">or </w:t>
      </w:r>
      <w:r w:rsidRPr="00B72F08">
        <w:rPr>
          <w:rStyle w:val="Emphasis"/>
          <w:highlight w:val="green"/>
        </w:rPr>
        <w:t>electronic warfare</w:t>
      </w:r>
      <w:r w:rsidRPr="00F74FBB">
        <w:rPr>
          <w:sz w:val="12"/>
        </w:rPr>
        <w:t>. In China, mysterious GPS attacks have successfully “spoofed” ships in fake locations, while GPS signals are regularly jammed in the eastern Mediterranean.</w:t>
      </w:r>
    </w:p>
    <w:p w14:paraId="3BEEFECF" w14:textId="77777777" w:rsidR="005D0F67" w:rsidRPr="00F74FBB" w:rsidRDefault="005D0F67" w:rsidP="005D0F67">
      <w:pPr>
        <w:rPr>
          <w:sz w:val="12"/>
        </w:rPr>
      </w:pPr>
      <w:r w:rsidRPr="00F74FBB">
        <w:rPr>
          <w:rStyle w:val="StyleUnderline"/>
        </w:rPr>
        <w:t>The US military relies heavily on GPS</w:t>
      </w:r>
      <w:r w:rsidRPr="00F74FBB">
        <w:rPr>
          <w:sz w:val="12"/>
        </w:rPr>
        <w:t xml:space="preserve">. Last year, the US Army Futures Command, a new unit dedicated to modernizing its forces, visited </w:t>
      </w:r>
      <w:proofErr w:type="spellStart"/>
      <w:r w:rsidRPr="00F74FBB">
        <w:rPr>
          <w:sz w:val="12"/>
        </w:rPr>
        <w:t>Humphreys’s</w:t>
      </w:r>
      <w:proofErr w:type="spellEnd"/>
      <w:r w:rsidRPr="00F74FBB">
        <w:rPr>
          <w:sz w:val="12"/>
        </w:rPr>
        <w:t xml:space="preserve"> lab to talk about a startup called Coherent Navigation he had cofounded in 2008. Coherent, which aimed to use signals from Iridium satellites as a rough alternative to GPS, was acquired by Apple in 2015. </w:t>
      </w:r>
    </w:p>
    <w:p w14:paraId="5AB2160D" w14:textId="77777777" w:rsidR="005D0F67" w:rsidRPr="00F74FBB" w:rsidRDefault="005D0F67" w:rsidP="005D0F67">
      <w:pPr>
        <w:rPr>
          <w:sz w:val="12"/>
        </w:rPr>
      </w:pPr>
      <w:r w:rsidRPr="00F74FBB">
        <w:rPr>
          <w:sz w:val="12"/>
        </w:rPr>
        <w:t xml:space="preserve">“They told me </w:t>
      </w:r>
      <w:r w:rsidRPr="00B72F08">
        <w:rPr>
          <w:rStyle w:val="StyleUnderline"/>
          <w:highlight w:val="green"/>
        </w:rPr>
        <w:t>the Army</w:t>
      </w:r>
      <w:r w:rsidRPr="00F74FBB">
        <w:rPr>
          <w:rStyle w:val="StyleUnderline"/>
        </w:rPr>
        <w:t xml:space="preserve"> has a relationship with SpaceX [it signed an </w:t>
      </w:r>
      <w:r w:rsidRPr="00B72F08">
        <w:rPr>
          <w:rStyle w:val="StyleUnderline"/>
          <w:highlight w:val="green"/>
        </w:rPr>
        <w:t xml:space="preserve">agreement to test </w:t>
      </w:r>
      <w:proofErr w:type="spellStart"/>
      <w:r w:rsidRPr="00B72F08">
        <w:rPr>
          <w:rStyle w:val="StyleUnderline"/>
          <w:highlight w:val="green"/>
        </w:rPr>
        <w:t>Starlink</w:t>
      </w:r>
      <w:proofErr w:type="spellEnd"/>
      <w:r w:rsidRPr="00F74FBB">
        <w:rPr>
          <w:rStyle w:val="StyleUnderline"/>
        </w:rPr>
        <w:t xml:space="preserve"> to move data across military networks in May</w:t>
      </w:r>
      <w:r w:rsidRPr="00F74FBB">
        <w:rPr>
          <w:sz w:val="12"/>
        </w:rPr>
        <w:t xml:space="preserve">] and would I be interested in talking to SpaceX about using their </w:t>
      </w:r>
      <w:proofErr w:type="spellStart"/>
      <w:r w:rsidRPr="00F74FBB">
        <w:rPr>
          <w:sz w:val="12"/>
        </w:rPr>
        <w:t>Starlink</w:t>
      </w:r>
      <w:proofErr w:type="spellEnd"/>
      <w:r w:rsidRPr="00F74FBB">
        <w:rPr>
          <w:sz w:val="12"/>
        </w:rPr>
        <w:t xml:space="preserve"> satellites the same way that I used these old Iridium satellites?” Humphreys says. “That got us an audience with people at SpaceX, who liked it, and the Army gave us a year to look into the problem.” Futures Command also provided several million dollars in funding. </w:t>
      </w:r>
    </w:p>
    <w:p w14:paraId="7D04DC2B" w14:textId="77777777" w:rsidR="005D0F67" w:rsidRPr="00F74FBB" w:rsidRDefault="005D0F67" w:rsidP="005D0F67">
      <w:pPr>
        <w:rPr>
          <w:sz w:val="12"/>
          <w:szCs w:val="12"/>
        </w:rPr>
      </w:pPr>
      <w:r w:rsidRPr="00F74FBB">
        <w:rPr>
          <w:sz w:val="12"/>
          <w:szCs w:val="12"/>
        </w:rPr>
        <w:t>The concept of using LEO satellites for navigation isn't new. In fact, some of the first US spacecraft launched in the 1960s were Transit satellites orbiting at 1,100 kilometers, providing location information for Navy ships and submarines. The advantage of an LEO constellation is that the signals can be a thousand times stronger than GPS. The disadvantage is that each satellite can serve only a small area beneath it, so that reliable global coverage requires hundreds or even thousands of satellites. </w:t>
      </w:r>
    </w:p>
    <w:p w14:paraId="3E7F4998" w14:textId="77777777" w:rsidR="005D0F67" w:rsidRPr="00F74FBB" w:rsidRDefault="005D0F67" w:rsidP="005D0F67">
      <w:pPr>
        <w:rPr>
          <w:sz w:val="12"/>
          <w:szCs w:val="12"/>
        </w:rPr>
      </w:pPr>
      <w:r w:rsidRPr="00F74FBB">
        <w:rPr>
          <w:sz w:val="12"/>
          <w:szCs w:val="12"/>
        </w:rPr>
        <w:t>Building a whole new network of LEO satellites with ultra-accurate clocks would be an expensive undertaking. Bay Area startup </w:t>
      </w:r>
      <w:proofErr w:type="spellStart"/>
      <w:r w:rsidRPr="00F74FBB">
        <w:rPr>
          <w:sz w:val="12"/>
          <w:szCs w:val="12"/>
        </w:rPr>
        <w:t>Xona</w:t>
      </w:r>
      <w:proofErr w:type="spellEnd"/>
      <w:r w:rsidRPr="00F74FBB">
        <w:rPr>
          <w:sz w:val="12"/>
          <w:szCs w:val="12"/>
        </w:rPr>
        <w:t xml:space="preserve"> Space Systems plans to do just that, aiming to launch a constellation of at least 300 Pulsar satellites over the next six years.</w:t>
      </w:r>
    </w:p>
    <w:p w14:paraId="34371C51" w14:textId="77777777" w:rsidR="005D0F67" w:rsidRPr="00F74FBB" w:rsidRDefault="005D0F67" w:rsidP="005D0F67">
      <w:r w:rsidRPr="00B72F08">
        <w:rPr>
          <w:rStyle w:val="StyleUnderline"/>
          <w:highlight w:val="green"/>
        </w:rPr>
        <w:t>Humphreys and Iannucci’s</w:t>
      </w:r>
      <w:r w:rsidRPr="00F74FBB">
        <w:rPr>
          <w:rStyle w:val="StyleUnderline"/>
        </w:rPr>
        <w:t xml:space="preserve"> idea is different: they would use a simple software upgrade to modify </w:t>
      </w:r>
      <w:proofErr w:type="spellStart"/>
      <w:r w:rsidRPr="00F74FBB">
        <w:rPr>
          <w:rStyle w:val="StyleUnderline"/>
        </w:rPr>
        <w:t>Starlink’s</w:t>
      </w:r>
      <w:proofErr w:type="spellEnd"/>
      <w:r w:rsidRPr="00F74FBB">
        <w:rPr>
          <w:rStyle w:val="StyleUnderline"/>
        </w:rPr>
        <w:t xml:space="preserve"> satellites </w:t>
      </w:r>
      <w:r w:rsidRPr="00D97715">
        <w:rPr>
          <w:rStyle w:val="StyleUnderline"/>
        </w:rPr>
        <w:t>so</w:t>
      </w:r>
      <w:r w:rsidRPr="00F74FBB">
        <w:rPr>
          <w:rStyle w:val="StyleUnderline"/>
        </w:rPr>
        <w:t xml:space="preserve"> their communications abilities and existing GPS signals could provide position and navigation </w:t>
      </w:r>
      <w:proofErr w:type="gramStart"/>
      <w:r w:rsidRPr="00F74FBB">
        <w:rPr>
          <w:rStyle w:val="StyleUnderline"/>
        </w:rPr>
        <w:t>services</w:t>
      </w:r>
      <w:r w:rsidRPr="00F74FBB">
        <w:t> .</w:t>
      </w:r>
      <w:proofErr w:type="gramEnd"/>
    </w:p>
    <w:p w14:paraId="41462FEF" w14:textId="77777777" w:rsidR="005D0F67" w:rsidRPr="00F74FBB" w:rsidRDefault="005D0F67" w:rsidP="005D0F67">
      <w:pPr>
        <w:rPr>
          <w:sz w:val="12"/>
        </w:rPr>
      </w:pPr>
      <w:r w:rsidRPr="00F74FBB">
        <w:rPr>
          <w:sz w:val="12"/>
        </w:rPr>
        <w:t xml:space="preserve">They claim </w:t>
      </w:r>
      <w:r w:rsidRPr="00F74FBB">
        <w:rPr>
          <w:rStyle w:val="StyleUnderline"/>
        </w:rPr>
        <w:t xml:space="preserve">their new </w:t>
      </w:r>
      <w:r w:rsidRPr="00B72F08">
        <w:rPr>
          <w:rStyle w:val="StyleUnderline"/>
          <w:highlight w:val="green"/>
        </w:rPr>
        <w:t>system can</w:t>
      </w:r>
      <w:r w:rsidRPr="00F74FBB">
        <w:rPr>
          <w:rStyle w:val="StyleUnderline"/>
        </w:rPr>
        <w:t xml:space="preserve"> even, counterintuitively, </w:t>
      </w:r>
      <w:r w:rsidRPr="00B72F08">
        <w:rPr>
          <w:rStyle w:val="StyleUnderline"/>
          <w:highlight w:val="green"/>
        </w:rPr>
        <w:t>deliver better accuracy</w:t>
      </w:r>
      <w:r w:rsidRPr="00F74FBB">
        <w:rPr>
          <w:rStyle w:val="StyleUnderline"/>
        </w:rPr>
        <w:t xml:space="preserve"> for most users than the GPS technology it relies upon</w:t>
      </w:r>
      <w:r w:rsidRPr="00F74FBB">
        <w:rPr>
          <w:sz w:val="12"/>
        </w:rPr>
        <w:t xml:space="preserve">. That is because the GPS receiver on each </w:t>
      </w:r>
      <w:proofErr w:type="spellStart"/>
      <w:r w:rsidRPr="00F74FBB">
        <w:rPr>
          <w:sz w:val="12"/>
        </w:rPr>
        <w:t>Starlink</w:t>
      </w:r>
      <w:proofErr w:type="spellEnd"/>
      <w:r w:rsidRPr="00F74FBB">
        <w:rPr>
          <w:sz w:val="12"/>
        </w:rPr>
        <w:t xml:space="preserve"> satellite uses algorithms that are rarely found in consumer products, to pinpoint its location within just a few centimeters. These technologies exploit physical properties of the GPS radio signal, and its encoding, to improve the accuracy of location calculations. Essentially, </w:t>
      </w:r>
      <w:r w:rsidRPr="00F74FBB">
        <w:rPr>
          <w:rStyle w:val="StyleUnderline"/>
        </w:rPr>
        <w:t xml:space="preserve">the </w:t>
      </w:r>
      <w:proofErr w:type="spellStart"/>
      <w:r w:rsidRPr="00F74FBB">
        <w:rPr>
          <w:rStyle w:val="StyleUnderline"/>
        </w:rPr>
        <w:t>Starlink</w:t>
      </w:r>
      <w:proofErr w:type="spellEnd"/>
      <w:r w:rsidRPr="00F74FBB">
        <w:rPr>
          <w:rStyle w:val="StyleUnderline"/>
        </w:rPr>
        <w:t xml:space="preserve"> satellites can do the heavy computational lifting</w:t>
      </w:r>
      <w:r w:rsidRPr="00F74FBB">
        <w:rPr>
          <w:sz w:val="12"/>
        </w:rPr>
        <w:t xml:space="preserve"> for their users below. </w:t>
      </w:r>
    </w:p>
    <w:p w14:paraId="3CA9BBDE" w14:textId="77777777" w:rsidR="005D0F67" w:rsidRPr="00F74FBB" w:rsidRDefault="005D0F67" w:rsidP="005D0F67">
      <w:pPr>
        <w:rPr>
          <w:sz w:val="12"/>
        </w:rPr>
      </w:pPr>
      <w:r w:rsidRPr="00F74FBB">
        <w:rPr>
          <w:sz w:val="12"/>
        </w:rPr>
        <w:t xml:space="preserve">The </w:t>
      </w:r>
      <w:proofErr w:type="spellStart"/>
      <w:r w:rsidRPr="00F74FBB">
        <w:rPr>
          <w:rStyle w:val="StyleUnderline"/>
        </w:rPr>
        <w:t>Starlink</w:t>
      </w:r>
      <w:proofErr w:type="spellEnd"/>
      <w:r w:rsidRPr="00F74FBB">
        <w:rPr>
          <w:rStyle w:val="StyleUnderline"/>
        </w:rPr>
        <w:t xml:space="preserve"> satellites are also essentially internet routers in space, capable of achieving 100 megabits per second. GPS satellites, on the other hand, communicate at fewer than 100 bits per second</w:t>
      </w:r>
      <w:r>
        <w:rPr>
          <w:rStyle w:val="StyleUnderline"/>
        </w:rPr>
        <w:t>.</w:t>
      </w:r>
    </w:p>
    <w:p w14:paraId="5698F788" w14:textId="77777777" w:rsidR="005D0F67" w:rsidRPr="00F74FBB" w:rsidRDefault="005D0F67" w:rsidP="005D0F67">
      <w:pPr>
        <w:rPr>
          <w:sz w:val="12"/>
          <w:szCs w:val="12"/>
        </w:rPr>
      </w:pPr>
      <w:r w:rsidRPr="00F74FBB">
        <w:rPr>
          <w:sz w:val="12"/>
          <w:szCs w:val="12"/>
        </w:rPr>
        <w:t>“There are so few bits per second available for GPS transmissions that they can’t afford to include fresh, highly accurate data about where the satellites actually are,” says Iannucci. “If you have a million times more opportunity to send information down from your satellite, the data can be much closer to the truth.”</w:t>
      </w:r>
    </w:p>
    <w:p w14:paraId="455D0BF9" w14:textId="77777777" w:rsidR="005D0F67" w:rsidRPr="00F74FBB" w:rsidRDefault="005D0F67" w:rsidP="005D0F67">
      <w:pPr>
        <w:rPr>
          <w:sz w:val="12"/>
        </w:rPr>
      </w:pPr>
      <w:r w:rsidRPr="00F74FBB">
        <w:rPr>
          <w:rStyle w:val="StyleUnderline"/>
        </w:rPr>
        <w:t xml:space="preserve">The new system, which Humphreys calls </w:t>
      </w:r>
      <w:r w:rsidRPr="00B72F08">
        <w:rPr>
          <w:rStyle w:val="StyleUnderline"/>
          <w:highlight w:val="green"/>
        </w:rPr>
        <w:t>fused LEO navigation, will use instant orbit and clock calculations</w:t>
      </w:r>
      <w:r w:rsidRPr="00F74FBB">
        <w:rPr>
          <w:rStyle w:val="StyleUnderline"/>
        </w:rPr>
        <w:t xml:space="preserve"> to locate users to within 70 centimeters</w:t>
      </w:r>
      <w:r w:rsidRPr="00F74FBB">
        <w:rPr>
          <w:sz w:val="12"/>
        </w:rPr>
        <w:t xml:space="preserve">, he estimates. </w:t>
      </w:r>
      <w:r w:rsidRPr="00F74FBB">
        <w:rPr>
          <w:rStyle w:val="StyleUnderline"/>
        </w:rPr>
        <w:t>Most GPS systems in smartphones, watches, and cars, for comparison, are only accurate to a few meters</w:t>
      </w:r>
      <w:r w:rsidRPr="00F74FBB">
        <w:rPr>
          <w:sz w:val="12"/>
        </w:rPr>
        <w:t>. </w:t>
      </w:r>
    </w:p>
    <w:p w14:paraId="1DA13B0E" w14:textId="77777777" w:rsidR="005D0F67" w:rsidRPr="00F74FBB" w:rsidRDefault="005D0F67" w:rsidP="005D0F67">
      <w:pPr>
        <w:rPr>
          <w:sz w:val="12"/>
        </w:rPr>
      </w:pPr>
      <w:r w:rsidRPr="00F74FBB">
        <w:rPr>
          <w:sz w:val="12"/>
        </w:rPr>
        <w:t xml:space="preserve">But </w:t>
      </w:r>
      <w:r w:rsidRPr="00F74FBB">
        <w:rPr>
          <w:rStyle w:val="StyleUnderline"/>
        </w:rPr>
        <w:t>the key advantage for the Pentagon is that</w:t>
      </w:r>
      <w:r w:rsidRPr="00F74FBB">
        <w:rPr>
          <w:sz w:val="12"/>
        </w:rPr>
        <w:t xml:space="preserve"> </w:t>
      </w:r>
      <w:r w:rsidRPr="00F74FBB">
        <w:rPr>
          <w:rStyle w:val="Emphasis"/>
        </w:rPr>
        <w:t xml:space="preserve">fused LEO navigation should be </w:t>
      </w:r>
      <w:r w:rsidRPr="00B72F08">
        <w:rPr>
          <w:rStyle w:val="Emphasis"/>
          <w:highlight w:val="green"/>
        </w:rPr>
        <w:t>significantly more difficult to jam or spoof</w:t>
      </w:r>
      <w:r w:rsidRPr="00F74FBB">
        <w:rPr>
          <w:sz w:val="12"/>
        </w:rPr>
        <w:t xml:space="preserve">. </w:t>
      </w:r>
      <w:r w:rsidRPr="00F74FBB">
        <w:rPr>
          <w:rStyle w:val="StyleUnderline"/>
        </w:rPr>
        <w:t>Not only are its signals much stronger at ground level, but the antennas for its microwave frequencies are about 10 times more directional than GPS antennas</w:t>
      </w:r>
      <w:r w:rsidRPr="00F74FBB">
        <w:rPr>
          <w:sz w:val="12"/>
        </w:rPr>
        <w:t xml:space="preserve">. That means </w:t>
      </w:r>
      <w:r w:rsidRPr="00F74FBB">
        <w:rPr>
          <w:rStyle w:val="StyleUnderline"/>
        </w:rPr>
        <w:t>it should be easier to pick up the true satellite signals rather than those from a jammer</w:t>
      </w:r>
      <w:r w:rsidRPr="00F74FBB">
        <w:rPr>
          <w:sz w:val="12"/>
        </w:rPr>
        <w:t>.  “At least that’s the hope,” says Humphreys.</w:t>
      </w:r>
    </w:p>
    <w:p w14:paraId="4D635BA1" w14:textId="77777777" w:rsidR="005D0F67" w:rsidRPr="00F74FBB" w:rsidRDefault="005D0F67" w:rsidP="005D0F67">
      <w:pPr>
        <w:rPr>
          <w:sz w:val="12"/>
        </w:rPr>
      </w:pPr>
      <w:r w:rsidRPr="00F74FBB">
        <w:rPr>
          <w:sz w:val="12"/>
        </w:rPr>
        <w:t xml:space="preserve">According to Humphreys and Iannucci’s calculations, </w:t>
      </w:r>
      <w:r w:rsidRPr="00F74FBB">
        <w:rPr>
          <w:rStyle w:val="StyleUnderline"/>
        </w:rPr>
        <w:t xml:space="preserve">their fused LEO navigation system could provide continuous navigation service to 99.8% of the world’s population, using less than 1% of </w:t>
      </w:r>
      <w:proofErr w:type="spellStart"/>
      <w:r w:rsidRPr="00F74FBB">
        <w:rPr>
          <w:rStyle w:val="StyleUnderline"/>
        </w:rPr>
        <w:t>Starlink’s</w:t>
      </w:r>
      <w:proofErr w:type="spellEnd"/>
      <w:r w:rsidRPr="00F74FBB">
        <w:rPr>
          <w:rStyle w:val="StyleUnderline"/>
        </w:rPr>
        <w:t xml:space="preserve"> downlink capacity and less than 0.5% of its energy capacity</w:t>
      </w:r>
      <w:r w:rsidRPr="00F74FBB">
        <w:rPr>
          <w:sz w:val="12"/>
        </w:rPr>
        <w:t>.</w:t>
      </w:r>
    </w:p>
    <w:p w14:paraId="77BF1DA1" w14:textId="77777777" w:rsidR="005D0F67" w:rsidRPr="00F74FBB" w:rsidRDefault="005D0F67" w:rsidP="005D0F67">
      <w:pPr>
        <w:rPr>
          <w:sz w:val="12"/>
        </w:rPr>
      </w:pPr>
      <w:r w:rsidRPr="00F74FBB">
        <w:rPr>
          <w:sz w:val="12"/>
        </w:rPr>
        <w:t xml:space="preserve">“I do think this could lead to </w:t>
      </w:r>
      <w:r w:rsidRPr="00B72F08">
        <w:rPr>
          <w:rStyle w:val="StyleUnderline"/>
          <w:highlight w:val="green"/>
        </w:rPr>
        <w:t>a more robust and accurate solution</w:t>
      </w:r>
      <w:r w:rsidRPr="00F74FBB">
        <w:rPr>
          <w:rStyle w:val="StyleUnderline"/>
        </w:rPr>
        <w:t xml:space="preserve"> than GPS alone</w:t>
      </w:r>
      <w:r w:rsidRPr="00F74FBB">
        <w:rPr>
          <w:sz w:val="12"/>
        </w:rPr>
        <w:t xml:space="preserve">,” says Todd Walter of Stanford University’s GPS Lab, who was not involved with the research. “And </w:t>
      </w:r>
      <w:r w:rsidRPr="00F74FBB">
        <w:rPr>
          <w:rStyle w:val="StyleUnderline"/>
        </w:rPr>
        <w:t xml:space="preserve">if you don’t have to modify </w:t>
      </w:r>
      <w:proofErr w:type="spellStart"/>
      <w:r w:rsidRPr="00F74FBB">
        <w:rPr>
          <w:rStyle w:val="StyleUnderline"/>
        </w:rPr>
        <w:t>Starlink’s</w:t>
      </w:r>
      <w:proofErr w:type="spellEnd"/>
      <w:r w:rsidRPr="00F74FBB">
        <w:rPr>
          <w:rStyle w:val="StyleUnderline"/>
        </w:rPr>
        <w:t xml:space="preserve"> satellites, it certainly is a fast, simple way to go</w:t>
      </w:r>
      <w:r w:rsidRPr="00F74FBB">
        <w:rPr>
          <w:sz w:val="12"/>
        </w:rPr>
        <w:t>.”</w:t>
      </w:r>
    </w:p>
    <w:p w14:paraId="79E0AA23" w14:textId="77777777" w:rsidR="005D0F67" w:rsidRDefault="005D0F67" w:rsidP="005D0F67"/>
    <w:p w14:paraId="5F91F657" w14:textId="18C263B9" w:rsidR="000A1B18" w:rsidRDefault="000A1B18" w:rsidP="005D0F67">
      <w:pPr>
        <w:pStyle w:val="Heading4"/>
      </w:pPr>
      <w:r>
        <w:lastRenderedPageBreak/>
        <w:t xml:space="preserve">1AC </w:t>
      </w:r>
      <w:proofErr w:type="spellStart"/>
      <w:r>
        <w:t>Zenko</w:t>
      </w:r>
      <w:proofErr w:type="spellEnd"/>
      <w:r>
        <w:t xml:space="preserve"> says Chinese ASAT tests </w:t>
      </w:r>
      <w:r w:rsidR="007F49CC">
        <w:t xml:space="preserve">create debris and </w:t>
      </w:r>
      <w:r>
        <w:t xml:space="preserve">cause </w:t>
      </w:r>
      <w:proofErr w:type="spellStart"/>
      <w:r>
        <w:t>miscalc</w:t>
      </w:r>
      <w:proofErr w:type="spellEnd"/>
      <w:r>
        <w:t xml:space="preserve"> – proves it’s </w:t>
      </w:r>
      <w:proofErr w:type="gramStart"/>
      <w:r>
        <w:t>try</w:t>
      </w:r>
      <w:proofErr w:type="gramEnd"/>
      <w:r>
        <w:t xml:space="preserve"> or die for </w:t>
      </w:r>
      <w:proofErr w:type="spellStart"/>
      <w:r>
        <w:t>Starlink</w:t>
      </w:r>
      <w:proofErr w:type="spellEnd"/>
      <w:r w:rsidR="00D00FEF">
        <w:t xml:space="preserve"> deterrence</w:t>
      </w:r>
      <w:r>
        <w:t xml:space="preserve"> – inserted in green</w:t>
      </w:r>
    </w:p>
    <w:p w14:paraId="7B2FE551" w14:textId="77777777" w:rsidR="007F49CC" w:rsidRPr="00153BC0" w:rsidRDefault="007F49CC" w:rsidP="007F49CC">
      <w:r w:rsidRPr="007F49CC">
        <w:rPr>
          <w:rStyle w:val="StyleUnderline"/>
          <w:highlight w:val="green"/>
        </w:rPr>
        <w:t>A January 2007 direct ascent ASAT te</w:t>
      </w:r>
      <w:r w:rsidRPr="007F49CC">
        <w:rPr>
          <w:rStyle w:val="StyleUnderline"/>
        </w:rPr>
        <w:t xml:space="preserve">st carried out by China against its defunct Fengyun-1C weather satellite </w:t>
      </w:r>
      <w:r w:rsidRPr="007F49CC">
        <w:rPr>
          <w:rStyle w:val="StyleUnderline"/>
          <w:highlight w:val="green"/>
        </w:rPr>
        <w:t>instantly increased the amount of space debris in low earth orbit (LEO) by 40 percent</w:t>
      </w:r>
      <w:r w:rsidRPr="007F49CC">
        <w:rPr>
          <w:rStyle w:val="StyleUnderline"/>
        </w:rPr>
        <w:t>. Debris is especially problematic in LEO, where half of the world's 1,100 active satellites operate</w:t>
      </w:r>
      <w:r w:rsidRPr="001279EC">
        <w:rPr>
          <w:rStyle w:val="StyleUnderline"/>
        </w:rPr>
        <w:t>.</w:t>
      </w:r>
      <w:r w:rsidRPr="00C419BD">
        <w:t xml:space="preserve"> Space objects—even flecks of paint—travel as fast as eighteen thousand miles per hour and can cause catastrophic damage to manned and unmanned spacecraft—creating even more debris in the process. </w:t>
      </w:r>
      <w:r w:rsidRPr="001279EC">
        <w:rPr>
          <w:rStyle w:val="StyleUnderline"/>
        </w:rPr>
        <w:t xml:space="preserve">The U.S. National Research Council estimates that portions </w:t>
      </w:r>
      <w:r w:rsidRPr="000242C9">
        <w:rPr>
          <w:rStyle w:val="StyleUnderline"/>
        </w:rPr>
        <w:t>of LEO have reached a "tipping point,"</w:t>
      </w:r>
      <w:r w:rsidRPr="000242C9">
        <w:rPr>
          <w:u w:val="single"/>
        </w:rPr>
        <w:t xml:space="preserve"> with</w:t>
      </w:r>
      <w:r w:rsidRPr="000242C9">
        <w:t xml:space="preserve"> hundreds of thousands of space </w:t>
      </w:r>
      <w:r w:rsidRPr="000242C9">
        <w:rPr>
          <w:u w:val="single"/>
        </w:rPr>
        <w:t>debris</w:t>
      </w:r>
      <w:r w:rsidRPr="000242C9">
        <w:t xml:space="preserve"> larger than one centimeter stuck in orbit </w:t>
      </w:r>
      <w:r w:rsidRPr="000242C9">
        <w:rPr>
          <w:szCs w:val="26"/>
          <w:u w:val="single"/>
        </w:rPr>
        <w:t>that</w:t>
      </w:r>
      <w:r w:rsidRPr="000242C9">
        <w:rPr>
          <w:u w:val="single"/>
        </w:rPr>
        <w:t xml:space="preserve"> will collide with other </w:t>
      </w:r>
      <w:r w:rsidRPr="000242C9">
        <w:t xml:space="preserve">pieces of </w:t>
      </w:r>
      <w:r w:rsidRPr="000242C9">
        <w:rPr>
          <w:u w:val="single"/>
        </w:rPr>
        <w:t>debris</w:t>
      </w:r>
      <w:r w:rsidRPr="000242C9">
        <w:t xml:space="preserve"> or spacecraft, thus </w:t>
      </w:r>
      <w:r w:rsidRPr="000242C9">
        <w:rPr>
          <w:rStyle w:val="StyleUnderline"/>
        </w:rPr>
        <w:t>creating exponentially more debris</w:t>
      </w:r>
      <w:r w:rsidRPr="000242C9">
        <w:t xml:space="preserve">. </w:t>
      </w:r>
      <w:r w:rsidRPr="000242C9">
        <w:rPr>
          <w:rStyle w:val="StyleUnderline"/>
        </w:rPr>
        <w:t>Significant</w:t>
      </w:r>
      <w:r w:rsidRPr="001279EC">
        <w:rPr>
          <w:rStyle w:val="StyleUnderline"/>
        </w:rPr>
        <w:t xml:space="preserve"> </w:t>
      </w:r>
      <w:r w:rsidRPr="00FD1034">
        <w:rPr>
          <w:rStyle w:val="StyleUnderline"/>
          <w:highlight w:val="cyan"/>
        </w:rPr>
        <w:t>growth in</w:t>
      </w:r>
      <w:r w:rsidRPr="001279EC">
        <w:rPr>
          <w:rStyle w:val="StyleUnderline"/>
        </w:rPr>
        <w:t xml:space="preserve"> the quantity or density of </w:t>
      </w:r>
      <w:r w:rsidRPr="00FD1034">
        <w:rPr>
          <w:rStyle w:val="StyleUnderline"/>
          <w:highlight w:val="cyan"/>
        </w:rPr>
        <w:t>space debris could render</w:t>
      </w:r>
      <w:r w:rsidRPr="001279EC">
        <w:rPr>
          <w:rStyle w:val="StyleUnderline"/>
        </w:rPr>
        <w:t xml:space="preserve"> certain high-demand </w:t>
      </w:r>
      <w:r w:rsidRPr="00FD1034">
        <w:rPr>
          <w:rStyle w:val="StyleUnderline"/>
          <w:highlight w:val="cyan"/>
        </w:rPr>
        <w:t xml:space="preserve">portions of outer space </w:t>
      </w:r>
      <w:r w:rsidRPr="00FD1034">
        <w:rPr>
          <w:rStyle w:val="Emphasis"/>
          <w:highlight w:val="cyan"/>
        </w:rPr>
        <w:t>unnavigable and inutile</w:t>
      </w:r>
      <w:r w:rsidRPr="00C419BD">
        <w:t>. Currently, there are no legal or internationally accepted means for removing existing debris</w:t>
      </w:r>
      <w:r w:rsidRPr="007F49CC">
        <w:rPr>
          <w:rStyle w:val="StyleUnderline"/>
        </w:rPr>
        <w:t xml:space="preserve">. </w:t>
      </w:r>
      <w:r w:rsidRPr="007F49CC">
        <w:rPr>
          <w:rStyle w:val="StyleUnderline"/>
          <w:highlight w:val="green"/>
        </w:rPr>
        <w:t>China could also test co-orbital antisatellite systems in which an interceptor spacecraft destroys</w:t>
      </w:r>
      <w:r w:rsidRPr="007F49CC">
        <w:rPr>
          <w:rStyle w:val="StyleUnderline"/>
        </w:rPr>
        <w:t xml:space="preserve"> its target by exploding in </w:t>
      </w:r>
      <w:proofErr w:type="gramStart"/>
      <w:r w:rsidRPr="007F49CC">
        <w:rPr>
          <w:rStyle w:val="StyleUnderline"/>
        </w:rPr>
        <w:t>close proximity</w:t>
      </w:r>
      <w:proofErr w:type="gramEnd"/>
      <w:r w:rsidRPr="007F49CC">
        <w:rPr>
          <w:rStyle w:val="StyleUnderline"/>
        </w:rPr>
        <w:t xml:space="preserve">, creating even more debris. For several years, </w:t>
      </w:r>
      <w:r w:rsidRPr="007F49CC">
        <w:rPr>
          <w:rStyle w:val="StyleUnderline"/>
          <w:highlight w:val="green"/>
        </w:rPr>
        <w:t xml:space="preserve">Beijing has conducted a series of </w:t>
      </w:r>
      <w:proofErr w:type="gramStart"/>
      <w:r w:rsidRPr="007F49CC">
        <w:rPr>
          <w:rStyle w:val="StyleUnderline"/>
          <w:highlight w:val="green"/>
        </w:rPr>
        <w:t>close proximity</w:t>
      </w:r>
      <w:proofErr w:type="gramEnd"/>
      <w:r w:rsidRPr="007F49CC">
        <w:rPr>
          <w:rStyle w:val="StyleUnderline"/>
          <w:highlight w:val="green"/>
        </w:rPr>
        <w:t xml:space="preserve"> maneuvers with its satellites in LEO</w:t>
      </w:r>
      <w:r w:rsidRPr="007F49CC">
        <w:rPr>
          <w:rStyle w:val="StyleUnderline"/>
        </w:rPr>
        <w:t xml:space="preserve">; the most recent occurred after a July 20, 2013, launch of three satellites on the same rocket, which have since conducted sudden maneuvers toward other Chinese satellites. </w:t>
      </w:r>
      <w:r w:rsidRPr="007F49CC">
        <w:rPr>
          <w:rStyle w:val="StyleUnderline"/>
          <w:highlight w:val="green"/>
        </w:rPr>
        <w:t>Human or operating errors during these maneuvers could inadvertently result in a collision</w:t>
      </w:r>
      <w:r w:rsidRPr="007F49CC">
        <w:rPr>
          <w:rStyle w:val="StyleUnderline"/>
        </w:rPr>
        <w:t xml:space="preserve"> that produces harmful debris. While these maneuvers could eventually be used for civilian purposes, most U.S. officials believe these experiments are primarily intended to demonstrate latent ASAT capabiliti</w:t>
      </w:r>
      <w:r w:rsidRPr="00C419BD">
        <w:rPr>
          <w:szCs w:val="16"/>
        </w:rPr>
        <w:t>es</w:t>
      </w:r>
      <w:r w:rsidRPr="007F49CC">
        <w:rPr>
          <w:rStyle w:val="StyleUnderline"/>
        </w:rPr>
        <w:t xml:space="preserve">. </w:t>
      </w:r>
      <w:r w:rsidRPr="007F49CC">
        <w:rPr>
          <w:rStyle w:val="StyleUnderline"/>
          <w:highlight w:val="green"/>
        </w:rPr>
        <w:t>An ASAT test that causes unintended damage to U.S. and ally satellites</w:t>
      </w:r>
      <w:r w:rsidRPr="007F49CC">
        <w:rPr>
          <w:rStyle w:val="StyleUnderline"/>
        </w:rPr>
        <w:t xml:space="preserve"> or </w:t>
      </w:r>
      <w:r w:rsidRPr="007F49CC">
        <w:rPr>
          <w:rStyle w:val="StyleUnderline"/>
          <w:highlight w:val="cyan"/>
        </w:rPr>
        <w:t>an accident</w:t>
      </w:r>
      <w:r w:rsidRPr="007F49CC">
        <w:rPr>
          <w:rStyle w:val="StyleUnderline"/>
        </w:rPr>
        <w:t xml:space="preserve"> in space caused by debris </w:t>
      </w:r>
      <w:r w:rsidRPr="007F49CC">
        <w:rPr>
          <w:rStyle w:val="StyleUnderline"/>
          <w:highlight w:val="green"/>
        </w:rPr>
        <w:t>could trigger a major international crisis</w:t>
      </w:r>
      <w:r w:rsidRPr="007F49CC">
        <w:rPr>
          <w:highlight w:val="green"/>
        </w:rPr>
        <w:t xml:space="preserve"> </w:t>
      </w:r>
      <w:r w:rsidRPr="00FD1034">
        <w:rPr>
          <w:rStyle w:val="StyleUnderline"/>
          <w:highlight w:val="cyan"/>
        </w:rPr>
        <w:t>between the U</w:t>
      </w:r>
      <w:r w:rsidRPr="001279EC">
        <w:rPr>
          <w:rStyle w:val="StyleUnderline"/>
        </w:rPr>
        <w:t xml:space="preserve">nited </w:t>
      </w:r>
      <w:r w:rsidRPr="00FD1034">
        <w:rPr>
          <w:rStyle w:val="StyleUnderline"/>
          <w:highlight w:val="cyan"/>
        </w:rPr>
        <w:t>S</w:t>
      </w:r>
      <w:r w:rsidRPr="001279EC">
        <w:rPr>
          <w:rStyle w:val="StyleUnderline"/>
        </w:rPr>
        <w:t xml:space="preserve">tates and </w:t>
      </w:r>
      <w:r w:rsidRPr="00FD1034">
        <w:rPr>
          <w:rStyle w:val="StyleUnderline"/>
          <w:highlight w:val="cyan"/>
        </w:rPr>
        <w:t>China</w:t>
      </w:r>
      <w:r w:rsidRPr="001279EC">
        <w:rPr>
          <w:rStyle w:val="StyleUnderline"/>
        </w:rPr>
        <w:t xml:space="preserve">. The risk is heightened by the fact that </w:t>
      </w:r>
      <w:r w:rsidRPr="00FD1034">
        <w:rPr>
          <w:rStyle w:val="StyleUnderline"/>
          <w:highlight w:val="cyan"/>
        </w:rPr>
        <w:t xml:space="preserve">both </w:t>
      </w:r>
      <w:r w:rsidRPr="000242C9">
        <w:rPr>
          <w:rStyle w:val="StyleUnderline"/>
        </w:rPr>
        <w:t xml:space="preserve">countries </w:t>
      </w:r>
      <w:r w:rsidRPr="00FD1034">
        <w:rPr>
          <w:rStyle w:val="StyleUnderline"/>
          <w:highlight w:val="cyan"/>
        </w:rPr>
        <w:t xml:space="preserve">have </w:t>
      </w:r>
      <w:r w:rsidRPr="00FD1034">
        <w:rPr>
          <w:rStyle w:val="Emphasis"/>
          <w:highlight w:val="cyan"/>
        </w:rPr>
        <w:t>no pre–space-launch notification arrangements</w:t>
      </w:r>
      <w:r w:rsidRPr="00C419BD">
        <w:t xml:space="preserve">, </w:t>
      </w:r>
      <w:proofErr w:type="gramStart"/>
      <w:r w:rsidRPr="00C419BD">
        <w:t>similar to</w:t>
      </w:r>
      <w:proofErr w:type="gramEnd"/>
      <w:r w:rsidRPr="00C419BD">
        <w:t xml:space="preserve"> the U.S.-Russia agreement on notifications of intercontinental ballistic missile (ICBM) and submarine-launched ballistic missile (SLBM) launches. </w:t>
      </w:r>
      <w:r w:rsidRPr="00FD1034">
        <w:rPr>
          <w:rStyle w:val="StyleUnderline"/>
          <w:highlight w:val="cyan"/>
        </w:rPr>
        <w:t>Management</w:t>
      </w:r>
      <w:r w:rsidRPr="001279EC">
        <w:rPr>
          <w:rStyle w:val="StyleUnderline"/>
        </w:rPr>
        <w:t xml:space="preserve"> of such a crisis </w:t>
      </w:r>
      <w:r w:rsidRPr="00FD1034">
        <w:rPr>
          <w:rStyle w:val="StyleUnderline"/>
          <w:highlight w:val="cyan"/>
        </w:rPr>
        <w:t xml:space="preserve">could also be hindered by a lack </w:t>
      </w:r>
      <w:r w:rsidRPr="00FD1034">
        <w:rPr>
          <w:rStyle w:val="Emphasis"/>
          <w:highlight w:val="cyan"/>
        </w:rPr>
        <w:t>of direct communication</w:t>
      </w:r>
      <w:r w:rsidRPr="00FD1034">
        <w:rPr>
          <w:rStyle w:val="StyleUnderline"/>
          <w:highlight w:val="cyan"/>
        </w:rPr>
        <w:t xml:space="preserve"> </w:t>
      </w:r>
      <w:r w:rsidRPr="000242C9">
        <w:rPr>
          <w:rStyle w:val="StyleUnderline"/>
        </w:rPr>
        <w:t>between U.S. authorities and the PLA</w:t>
      </w:r>
      <w:r w:rsidRPr="001279EC">
        <w:rPr>
          <w:rStyle w:val="StyleUnderline"/>
        </w:rPr>
        <w:t xml:space="preserve"> agency</w:t>
      </w:r>
      <w:r w:rsidRPr="00C419BD">
        <w:t xml:space="preserve"> that oversees Chinese military space launches.</w:t>
      </w:r>
    </w:p>
    <w:p w14:paraId="5DFF40F3" w14:textId="77777777" w:rsidR="000A1B18" w:rsidRPr="000A1B18" w:rsidRDefault="000A1B18" w:rsidP="000A1B18"/>
    <w:p w14:paraId="3AEBFC46" w14:textId="7DA45E70" w:rsidR="005D0F67" w:rsidRDefault="000A1B18" w:rsidP="005D0F67">
      <w:pPr>
        <w:pStyle w:val="Heading4"/>
      </w:pPr>
      <w:r>
        <w:t>T</w:t>
      </w:r>
      <w:r w:rsidR="005D0F67">
        <w:t>aiwan goes nuclear – the US gets drawn in</w:t>
      </w:r>
    </w:p>
    <w:p w14:paraId="0A39D124" w14:textId="77777777" w:rsidR="005D0F67" w:rsidRPr="00D46A6D" w:rsidRDefault="005D0F67" w:rsidP="005D0F67">
      <w:pPr>
        <w:rPr>
          <w:rStyle w:val="Style13ptBold"/>
        </w:rPr>
      </w:pPr>
      <w:r>
        <w:rPr>
          <w:rStyle w:val="Style13ptBold"/>
        </w:rPr>
        <w:t xml:space="preserve">The Week 1/4 </w:t>
      </w:r>
      <w:r w:rsidRPr="00D46A6D">
        <w:rPr>
          <w:rStyle w:val="Style13ptBold"/>
          <w:b w:val="0"/>
          <w:bCs/>
          <w:sz w:val="16"/>
          <w:szCs w:val="16"/>
        </w:rPr>
        <w:t xml:space="preserve">[(The Week Staff, </w:t>
      </w:r>
      <w:r w:rsidRPr="00D46A6D">
        <w:rPr>
          <w:szCs w:val="16"/>
        </w:rPr>
        <w:t>weekly news magazine with editions in the United Kingdom and United States</w:t>
      </w:r>
      <w:r w:rsidRPr="00D46A6D">
        <w:rPr>
          <w:rStyle w:val="Style13ptBold"/>
          <w:b w:val="0"/>
          <w:bCs/>
          <w:sz w:val="16"/>
          <w:szCs w:val="16"/>
        </w:rPr>
        <w:t>) “</w:t>
      </w:r>
      <w:r w:rsidRPr="00D46A6D">
        <w:rPr>
          <w:szCs w:val="16"/>
        </w:rPr>
        <w:t>What would happen if China tried to invade Taiwan?” The Week Staff, 1/4/2022] JL</w:t>
      </w:r>
    </w:p>
    <w:p w14:paraId="6718FF08" w14:textId="77777777" w:rsidR="005D0F67" w:rsidRPr="00581FB9" w:rsidRDefault="005D0F67" w:rsidP="005D0F67">
      <w:pPr>
        <w:rPr>
          <w:sz w:val="12"/>
        </w:rPr>
      </w:pPr>
      <w:r w:rsidRPr="00581FB9">
        <w:rPr>
          <w:rStyle w:val="StyleUnderline"/>
        </w:rPr>
        <w:t xml:space="preserve">If </w:t>
      </w:r>
      <w:r w:rsidRPr="00B72F08">
        <w:rPr>
          <w:rStyle w:val="StyleUnderline"/>
          <w:highlight w:val="green"/>
        </w:rPr>
        <w:t>a conflict</w:t>
      </w:r>
      <w:r w:rsidRPr="00581FB9">
        <w:rPr>
          <w:rStyle w:val="StyleUnderline"/>
        </w:rPr>
        <w:t xml:space="preserve"> were to break out between the two </w:t>
      </w:r>
      <w:proofErr w:type="spellStart"/>
      <w:r w:rsidRPr="00581FB9">
        <w:rPr>
          <w:rStyle w:val="StyleUnderline"/>
        </w:rPr>
        <w:t>neighbours</w:t>
      </w:r>
      <w:proofErr w:type="spellEnd"/>
      <w:r w:rsidRPr="00581FB9">
        <w:rPr>
          <w:rStyle w:val="StyleUnderline"/>
        </w:rPr>
        <w:t xml:space="preserve"> it </w:t>
      </w:r>
      <w:r w:rsidRPr="00B72F08">
        <w:rPr>
          <w:rStyle w:val="StyleUnderline"/>
          <w:highlight w:val="green"/>
        </w:rPr>
        <w:t>would be “a catastrophe</w:t>
      </w:r>
      <w:r w:rsidRPr="00581FB9">
        <w:rPr>
          <w:sz w:val="12"/>
        </w:rPr>
        <w:t xml:space="preserve">”, reported The Economist. This is first </w:t>
      </w:r>
      <w:r w:rsidRPr="00B72F08">
        <w:rPr>
          <w:rStyle w:val="StyleUnderline"/>
          <w:highlight w:val="green"/>
        </w:rPr>
        <w:t>because of</w:t>
      </w:r>
      <w:r w:rsidRPr="00581FB9">
        <w:rPr>
          <w:rStyle w:val="StyleUnderline"/>
        </w:rPr>
        <w:t> “the bloodshed in Taiwan” but also because of the risk of “</w:t>
      </w:r>
      <w:r w:rsidRPr="00B72F08">
        <w:rPr>
          <w:rStyle w:val="StyleUnderline"/>
          <w:highlight w:val="green"/>
        </w:rPr>
        <w:t>escalation between two nuclear powers</w:t>
      </w:r>
      <w:r w:rsidRPr="00581FB9">
        <w:rPr>
          <w:rStyle w:val="StyleUnderline"/>
        </w:rPr>
        <w:t>”, namely the US and China</w:t>
      </w:r>
      <w:r w:rsidRPr="00581FB9">
        <w:rPr>
          <w:sz w:val="12"/>
        </w:rPr>
        <w:t>.</w:t>
      </w:r>
    </w:p>
    <w:p w14:paraId="44FCD582" w14:textId="77777777" w:rsidR="005D0F67" w:rsidRPr="00581FB9" w:rsidRDefault="005D0F67" w:rsidP="005D0F67">
      <w:pPr>
        <w:rPr>
          <w:sz w:val="12"/>
        </w:rPr>
      </w:pPr>
      <w:r w:rsidRPr="00581FB9">
        <w:rPr>
          <w:sz w:val="12"/>
        </w:rPr>
        <w:t>Beijing massively outguns Taiwan, with estimates from the Stockholm International Peace Research Institute showing that China spends about 25 times more on its military. However</w:t>
      </w:r>
      <w:r w:rsidRPr="00581FB9">
        <w:rPr>
          <w:sz w:val="12"/>
          <w:szCs w:val="12"/>
        </w:rPr>
        <w:t xml:space="preserve">, </w:t>
      </w:r>
      <w:r w:rsidRPr="00581FB9">
        <w:rPr>
          <w:rStyle w:val="StyleUnderline"/>
        </w:rPr>
        <w:t xml:space="preserve">Taiwan has a </w:t>
      </w:r>
      <w:proofErr w:type="spellStart"/>
      <w:r w:rsidRPr="00581FB9">
        <w:rPr>
          <w:rStyle w:val="StyleUnderline"/>
        </w:rPr>
        <w:t>defence</w:t>
      </w:r>
      <w:proofErr w:type="spellEnd"/>
      <w:r w:rsidRPr="00581FB9">
        <w:rPr>
          <w:rStyle w:val="StyleUnderline"/>
        </w:rPr>
        <w:t xml:space="preserve"> pact with the US dating back to the 1954 Sino-American Mutual </w:t>
      </w:r>
      <w:proofErr w:type="spellStart"/>
      <w:r w:rsidRPr="00581FB9">
        <w:rPr>
          <w:rStyle w:val="StyleUnderline"/>
        </w:rPr>
        <w:t>Defence</w:t>
      </w:r>
      <w:proofErr w:type="spellEnd"/>
      <w:r w:rsidRPr="00581FB9">
        <w:rPr>
          <w:rStyle w:val="StyleUnderline"/>
        </w:rPr>
        <w:t xml:space="preserve"> Treaty</w:t>
      </w:r>
      <w:r w:rsidRPr="00581FB9">
        <w:rPr>
          <w:sz w:val="12"/>
        </w:rPr>
        <w:t>, meaning the US could, in theory, be drawn into the conflict.</w:t>
      </w:r>
    </w:p>
    <w:p w14:paraId="3297C2E1" w14:textId="77777777" w:rsidR="005D0F67" w:rsidRPr="00581FB9" w:rsidRDefault="005D0F67" w:rsidP="005D0F67">
      <w:pPr>
        <w:rPr>
          <w:sz w:val="12"/>
        </w:rPr>
      </w:pPr>
      <w:r w:rsidRPr="00581FB9">
        <w:rPr>
          <w:sz w:val="12"/>
        </w:rPr>
        <w:t>“</w:t>
      </w:r>
      <w:r w:rsidRPr="00B72F08">
        <w:rPr>
          <w:rStyle w:val="StyleUnderline"/>
          <w:highlight w:val="green"/>
        </w:rPr>
        <w:t>Beijing</w:t>
      </w:r>
      <w:r w:rsidRPr="00581FB9">
        <w:rPr>
          <w:rStyle w:val="StyleUnderline"/>
        </w:rPr>
        <w:t xml:space="preserve">’s optimistic version of events” after the decision to invade </w:t>
      </w:r>
      <w:r w:rsidRPr="00B72F08">
        <w:rPr>
          <w:rStyle w:val="StyleUnderline"/>
          <w:highlight w:val="green"/>
        </w:rPr>
        <w:t>would see “</w:t>
      </w:r>
      <w:r w:rsidRPr="00B72F08">
        <w:rPr>
          <w:rStyle w:val="Emphasis"/>
          <w:highlight w:val="green"/>
        </w:rPr>
        <w:t>cyber and electronic warfare units target</w:t>
      </w:r>
      <w:r w:rsidRPr="00581FB9">
        <w:rPr>
          <w:rStyle w:val="StyleUnderline"/>
        </w:rPr>
        <w:t xml:space="preserve"> Taiwan’s financial system and key infrastructure, as well as </w:t>
      </w:r>
      <w:r w:rsidRPr="00B72F08">
        <w:rPr>
          <w:rStyle w:val="Emphasis"/>
          <w:highlight w:val="green"/>
        </w:rPr>
        <w:t>US sat</w:t>
      </w:r>
      <w:r w:rsidRPr="00581FB9">
        <w:rPr>
          <w:rStyle w:val="Emphasis"/>
        </w:rPr>
        <w:t>ellite</w:t>
      </w:r>
      <w:r w:rsidRPr="00B72F08">
        <w:rPr>
          <w:rStyle w:val="Emphasis"/>
          <w:highlight w:val="green"/>
        </w:rPr>
        <w:t>s to reduce notice of impending ballistic missiles</w:t>
      </w:r>
      <w:r w:rsidRPr="00581FB9">
        <w:rPr>
          <w:sz w:val="12"/>
        </w:rPr>
        <w:t>”, Bloomberg said.</w:t>
      </w:r>
    </w:p>
    <w:p w14:paraId="031C05BD" w14:textId="77777777" w:rsidR="005D0F67" w:rsidRPr="00581FB9" w:rsidRDefault="005D0F67" w:rsidP="005D0F67">
      <w:pPr>
        <w:rPr>
          <w:sz w:val="12"/>
        </w:rPr>
      </w:pPr>
      <w:r w:rsidRPr="00581FB9">
        <w:rPr>
          <w:sz w:val="12"/>
        </w:rPr>
        <w:lastRenderedPageBreak/>
        <w:t>“</w:t>
      </w:r>
      <w:r w:rsidRPr="00581FB9">
        <w:rPr>
          <w:rStyle w:val="StyleUnderline"/>
        </w:rPr>
        <w:t>Chinese vessels could also harass ships around Taiwan, restricting vital supplies of fuel and food</w:t>
      </w:r>
      <w:r w:rsidRPr="00581FB9">
        <w:rPr>
          <w:sz w:val="12"/>
        </w:rPr>
        <w:t>,” the news site continued, while “</w:t>
      </w:r>
      <w:r w:rsidRPr="00581FB9">
        <w:rPr>
          <w:rStyle w:val="StyleUnderline"/>
        </w:rPr>
        <w:t xml:space="preserve">airstrikes would quickly aim to kill Taiwan’s top political and military leaders, while also </w:t>
      </w:r>
      <w:proofErr w:type="spellStart"/>
      <w:r w:rsidRPr="00581FB9">
        <w:rPr>
          <w:rStyle w:val="StyleUnderline"/>
        </w:rPr>
        <w:t>immobilising</w:t>
      </w:r>
      <w:proofErr w:type="spellEnd"/>
      <w:r w:rsidRPr="00581FB9">
        <w:rPr>
          <w:rStyle w:val="StyleUnderline"/>
        </w:rPr>
        <w:t xml:space="preserve"> local </w:t>
      </w:r>
      <w:proofErr w:type="spellStart"/>
      <w:r w:rsidRPr="00581FB9">
        <w:rPr>
          <w:rStyle w:val="StyleUnderline"/>
        </w:rPr>
        <w:t>defences</w:t>
      </w:r>
      <w:proofErr w:type="spellEnd"/>
      <w:r w:rsidRPr="00581FB9">
        <w:rPr>
          <w:sz w:val="12"/>
        </w:rPr>
        <w:t>”.</w:t>
      </w:r>
    </w:p>
    <w:p w14:paraId="6514C886" w14:textId="77777777" w:rsidR="005D0F67" w:rsidRPr="00581FB9" w:rsidRDefault="005D0F67" w:rsidP="005D0F67">
      <w:pPr>
        <w:rPr>
          <w:sz w:val="12"/>
          <w:szCs w:val="12"/>
        </w:rPr>
      </w:pPr>
      <w:r w:rsidRPr="00581FB9">
        <w:rPr>
          <w:sz w:val="12"/>
          <w:szCs w:val="12"/>
        </w:rPr>
        <w:t xml:space="preserve">This would be followed by “warships and submarines traversing some 130 </w:t>
      </w:r>
      <w:proofErr w:type="spellStart"/>
      <w:r w:rsidRPr="00581FB9">
        <w:rPr>
          <w:sz w:val="12"/>
          <w:szCs w:val="12"/>
        </w:rPr>
        <w:t>kilometres</w:t>
      </w:r>
      <w:proofErr w:type="spellEnd"/>
      <w:r w:rsidRPr="00581FB9">
        <w:rPr>
          <w:sz w:val="12"/>
          <w:szCs w:val="12"/>
        </w:rPr>
        <w:t xml:space="preserve"> [80 miles] across the Taiwan Strait”, before “thousands of paratroopers would appear above Taiwan’s coastlines, looking to penetrate </w:t>
      </w:r>
      <w:proofErr w:type="spellStart"/>
      <w:r w:rsidRPr="00581FB9">
        <w:rPr>
          <w:sz w:val="12"/>
          <w:szCs w:val="12"/>
        </w:rPr>
        <w:t>defences</w:t>
      </w:r>
      <w:proofErr w:type="spellEnd"/>
      <w:r w:rsidRPr="00581FB9">
        <w:rPr>
          <w:sz w:val="12"/>
          <w:szCs w:val="12"/>
        </w:rPr>
        <w:t xml:space="preserve"> [and] capture strategic buildings”.</w:t>
      </w:r>
    </w:p>
    <w:p w14:paraId="695DA49B" w14:textId="77777777" w:rsidR="005D0F67" w:rsidRPr="00581FB9" w:rsidRDefault="005D0F67" w:rsidP="005D0F67">
      <w:pPr>
        <w:rPr>
          <w:sz w:val="12"/>
        </w:rPr>
      </w:pPr>
      <w:r w:rsidRPr="00581FB9">
        <w:rPr>
          <w:sz w:val="12"/>
        </w:rPr>
        <w:t xml:space="preserve">According to satellite imagery seen by military news site The Drive, </w:t>
      </w:r>
      <w:r w:rsidRPr="00581FB9">
        <w:rPr>
          <w:rStyle w:val="StyleUnderline"/>
        </w:rPr>
        <w:t>China has also begun “beefing up its combat aviation infrastructure across from Taiwan as invasion fears grow</w:t>
      </w:r>
      <w:r w:rsidRPr="00581FB9">
        <w:rPr>
          <w:sz w:val="12"/>
        </w:rPr>
        <w:t>”. </w:t>
      </w:r>
    </w:p>
    <w:p w14:paraId="4880BCAE" w14:textId="77777777" w:rsidR="005D0F67" w:rsidRPr="00581FB9" w:rsidRDefault="005D0F67" w:rsidP="005D0F67">
      <w:pPr>
        <w:rPr>
          <w:sz w:val="12"/>
          <w:szCs w:val="12"/>
        </w:rPr>
      </w:pPr>
      <w:r w:rsidRPr="00581FB9">
        <w:rPr>
          <w:sz w:val="12"/>
          <w:szCs w:val="12"/>
        </w:rPr>
        <w:t>Beijing “is upgrading three air bases located opposite” the island, “boosting its air power capability in an already tense region that is flush with air combat capabilities.”</w:t>
      </w:r>
    </w:p>
    <w:p w14:paraId="0DD3280B" w14:textId="77777777" w:rsidR="005D0F67" w:rsidRPr="00581FB9" w:rsidRDefault="005D0F67" w:rsidP="005D0F67">
      <w:pPr>
        <w:rPr>
          <w:sz w:val="12"/>
          <w:szCs w:val="12"/>
        </w:rPr>
      </w:pPr>
      <w:r w:rsidRPr="00581FB9">
        <w:rPr>
          <w:sz w:val="12"/>
          <w:szCs w:val="12"/>
        </w:rPr>
        <w:t>“Construction of the new infrastructure began in early 2020 and continued uninterrupted through the pandemic, underlining its priority,” the site added.</w:t>
      </w:r>
    </w:p>
    <w:p w14:paraId="78B3F6C0" w14:textId="77777777" w:rsidR="005D0F67" w:rsidRPr="00581FB9" w:rsidRDefault="005D0F67" w:rsidP="005D0F67">
      <w:pPr>
        <w:rPr>
          <w:sz w:val="12"/>
          <w:szCs w:val="12"/>
        </w:rPr>
      </w:pPr>
      <w:r w:rsidRPr="00581FB9">
        <w:rPr>
          <w:sz w:val="12"/>
          <w:szCs w:val="12"/>
        </w:rPr>
        <w:t xml:space="preserve">Taiwan would be reliant on “natural </w:t>
      </w:r>
      <w:proofErr w:type="spellStart"/>
      <w:r w:rsidRPr="00581FB9">
        <w:rPr>
          <w:sz w:val="12"/>
          <w:szCs w:val="12"/>
        </w:rPr>
        <w:t>defences</w:t>
      </w:r>
      <w:proofErr w:type="spellEnd"/>
      <w:r w:rsidRPr="00581FB9">
        <w:rPr>
          <w:sz w:val="12"/>
          <w:szCs w:val="12"/>
        </w:rPr>
        <w:t>” – its rugged coastline and rough sea – with plans to “throw a thousand tanks at the beachhead” in the event of a Chinese invasion that could result in “brutal tank battles” that “decide the outcome”, according to Forbes.</w:t>
      </w:r>
    </w:p>
    <w:p w14:paraId="2B0E0BE7" w14:textId="77777777" w:rsidR="005D0F67" w:rsidRPr="00581FB9" w:rsidRDefault="005D0F67" w:rsidP="005D0F67">
      <w:pPr>
        <w:rPr>
          <w:sz w:val="12"/>
          <w:szCs w:val="12"/>
        </w:rPr>
      </w:pPr>
      <w:r w:rsidRPr="00581FB9">
        <w:rPr>
          <w:sz w:val="12"/>
          <w:szCs w:val="12"/>
        </w:rPr>
        <w:t xml:space="preserve">The island’s top military leadership has also “warned China that the closer its aircraft and ships get to the island the harder Taipei will respond”, Bloomberg reported, with “a multi-pronged approach that </w:t>
      </w:r>
      <w:proofErr w:type="spellStart"/>
      <w:r w:rsidRPr="00581FB9">
        <w:rPr>
          <w:sz w:val="12"/>
          <w:szCs w:val="12"/>
        </w:rPr>
        <w:t>utilises</w:t>
      </w:r>
      <w:proofErr w:type="spellEnd"/>
      <w:r w:rsidRPr="00581FB9">
        <w:rPr>
          <w:sz w:val="12"/>
          <w:szCs w:val="12"/>
        </w:rPr>
        <w:t xml:space="preserve"> aircraft, ships and its air </w:t>
      </w:r>
      <w:proofErr w:type="spellStart"/>
      <w:r w:rsidRPr="00581FB9">
        <w:rPr>
          <w:sz w:val="12"/>
          <w:szCs w:val="12"/>
        </w:rPr>
        <w:t>defence</w:t>
      </w:r>
      <w:proofErr w:type="spellEnd"/>
      <w:r w:rsidRPr="00581FB9">
        <w:rPr>
          <w:sz w:val="12"/>
          <w:szCs w:val="12"/>
        </w:rPr>
        <w:t xml:space="preserve"> systems to counter Chinese military incursions” in the works.</w:t>
      </w:r>
    </w:p>
    <w:p w14:paraId="54EB62FA" w14:textId="77777777" w:rsidR="005D0F67" w:rsidRPr="00581FB9" w:rsidRDefault="005D0F67" w:rsidP="005D0F67">
      <w:pPr>
        <w:rPr>
          <w:sz w:val="12"/>
        </w:rPr>
      </w:pPr>
      <w:r w:rsidRPr="00581FB9">
        <w:rPr>
          <w:sz w:val="12"/>
        </w:rPr>
        <w:t>“</w:t>
      </w:r>
      <w:r w:rsidRPr="00581FB9">
        <w:rPr>
          <w:rStyle w:val="StyleUnderline"/>
        </w:rPr>
        <w:t>Chinese state media has dismissed the idea of Taiwan retaliating</w:t>
      </w:r>
      <w:r w:rsidRPr="00581FB9">
        <w:rPr>
          <w:sz w:val="12"/>
        </w:rPr>
        <w:t xml:space="preserve">,” the news agency added. But a report by the island’s </w:t>
      </w:r>
      <w:proofErr w:type="spellStart"/>
      <w:r w:rsidRPr="00581FB9">
        <w:rPr>
          <w:sz w:val="12"/>
        </w:rPr>
        <w:t>defence</w:t>
      </w:r>
      <w:proofErr w:type="spellEnd"/>
      <w:r w:rsidRPr="00581FB9">
        <w:rPr>
          <w:sz w:val="12"/>
        </w:rPr>
        <w:t xml:space="preserve"> ministry sent to legislators shows the island is preparing to “take tougher measures” should they be necessary.</w:t>
      </w:r>
    </w:p>
    <w:p w14:paraId="6540E44A" w14:textId="77777777" w:rsidR="005D0F67" w:rsidRPr="00581FB9" w:rsidRDefault="005D0F67" w:rsidP="005D0F67">
      <w:r w:rsidRPr="00581FB9">
        <w:rPr>
          <w:rStyle w:val="StyleUnderline"/>
        </w:rPr>
        <w:t>This would all be complicated by the US pledge to defend its ally in what The Economist called a “test of America’s military might and its diplomatic and political resolve</w:t>
      </w:r>
      <w:r w:rsidRPr="00581FB9">
        <w:t>”.</w:t>
      </w:r>
    </w:p>
    <w:p w14:paraId="0582D210" w14:textId="77777777" w:rsidR="005D0F67" w:rsidRPr="00581FB9" w:rsidRDefault="005D0F67" w:rsidP="005D0F67">
      <w:pPr>
        <w:rPr>
          <w:sz w:val="12"/>
        </w:rPr>
      </w:pPr>
      <w:r w:rsidRPr="00B72F08">
        <w:rPr>
          <w:rStyle w:val="StyleUnderline"/>
          <w:highlight w:val="green"/>
        </w:rPr>
        <w:t>Asked</w:t>
      </w:r>
      <w:r w:rsidRPr="00581FB9">
        <w:rPr>
          <w:rStyle w:val="StyleUnderline"/>
        </w:rPr>
        <w:t xml:space="preserve"> last week during a CNN town hall meeting </w:t>
      </w:r>
      <w:r w:rsidRPr="00B72F08">
        <w:rPr>
          <w:rStyle w:val="StyleUnderline"/>
          <w:highlight w:val="green"/>
        </w:rPr>
        <w:t>whether the US would mount a military response</w:t>
      </w:r>
      <w:r w:rsidRPr="00581FB9">
        <w:rPr>
          <w:rStyle w:val="StyleUnderline"/>
        </w:rPr>
        <w:t xml:space="preserve"> if Beijing attempted to take the island by force, </w:t>
      </w:r>
      <w:r w:rsidRPr="00B72F08">
        <w:rPr>
          <w:rStyle w:val="StyleUnderline"/>
          <w:highlight w:val="green"/>
        </w:rPr>
        <w:t>Biden responded: “Yes</w:t>
      </w:r>
      <w:r w:rsidRPr="00581FB9">
        <w:rPr>
          <w:rStyle w:val="StyleUnderline"/>
        </w:rPr>
        <w:t>, we have a commitment</w:t>
      </w:r>
      <w:r w:rsidRPr="00581FB9">
        <w:rPr>
          <w:sz w:val="12"/>
        </w:rPr>
        <w:t xml:space="preserve"> to do that.”</w:t>
      </w:r>
    </w:p>
    <w:p w14:paraId="06C167DD" w14:textId="77777777" w:rsidR="005D0F67" w:rsidRPr="00581FB9" w:rsidRDefault="005D0F67" w:rsidP="005D0F67">
      <w:pPr>
        <w:rPr>
          <w:sz w:val="12"/>
        </w:rPr>
      </w:pPr>
      <w:r w:rsidRPr="00581FB9">
        <w:rPr>
          <w:sz w:val="12"/>
        </w:rPr>
        <w:t xml:space="preserve">The Guardian said that </w:t>
      </w:r>
      <w:r w:rsidRPr="00581FB9">
        <w:rPr>
          <w:rStyle w:val="StyleUnderline"/>
        </w:rPr>
        <w:t>Biden “made a similar pledge in August</w:t>
      </w:r>
      <w:r w:rsidRPr="00581FB9">
        <w:rPr>
          <w:sz w:val="12"/>
        </w:rPr>
        <w:t xml:space="preserve">”, when he told ABC News that </w:t>
      </w:r>
      <w:r w:rsidRPr="00581FB9">
        <w:rPr>
          <w:rStyle w:val="StyleUnderline"/>
        </w:rPr>
        <w:t>the US has a “sacred commitment” to defend</w:t>
      </w:r>
      <w:r w:rsidRPr="00581FB9">
        <w:rPr>
          <w:sz w:val="12"/>
        </w:rPr>
        <w:t xml:space="preserve"> its </w:t>
      </w:r>
      <w:proofErr w:type="spellStart"/>
      <w:r w:rsidRPr="00581FB9">
        <w:rPr>
          <w:sz w:val="12"/>
        </w:rPr>
        <w:t>Nato</w:t>
      </w:r>
      <w:proofErr w:type="spellEnd"/>
      <w:r w:rsidRPr="00581FB9">
        <w:rPr>
          <w:sz w:val="12"/>
        </w:rPr>
        <w:t xml:space="preserve"> allies in Canada and Europe and it was the “same with Japan, same with South Korea, same with </w:t>
      </w:r>
      <w:r w:rsidRPr="00581FB9">
        <w:rPr>
          <w:rStyle w:val="StyleUnderline"/>
        </w:rPr>
        <w:t>Taiwan</w:t>
      </w:r>
      <w:r w:rsidRPr="00581FB9">
        <w:rPr>
          <w:sz w:val="12"/>
        </w:rPr>
        <w:t>”.</w:t>
      </w:r>
    </w:p>
    <w:p w14:paraId="44BA37AA" w14:textId="77777777" w:rsidR="005D0F67" w:rsidRPr="00581FB9" w:rsidRDefault="005D0F67" w:rsidP="005D0F67">
      <w:pPr>
        <w:rPr>
          <w:sz w:val="12"/>
          <w:szCs w:val="12"/>
        </w:rPr>
      </w:pPr>
      <w:r w:rsidRPr="00581FB9">
        <w:rPr>
          <w:sz w:val="12"/>
          <w:szCs w:val="12"/>
        </w:rPr>
        <w:t>If the US had decided against intervention, “China would overnight become the dominant power in Asia” and “America’s allies around the world would know that they could not count on it”, the paper added. In other words, “Pax Americana would collapse”.</w:t>
      </w:r>
    </w:p>
    <w:p w14:paraId="36F65F4F" w14:textId="77777777" w:rsidR="005D0F67" w:rsidRPr="00581FB9" w:rsidRDefault="005D0F67" w:rsidP="005D0F67">
      <w:pPr>
        <w:rPr>
          <w:sz w:val="12"/>
          <w:szCs w:val="12"/>
        </w:rPr>
      </w:pPr>
      <w:r w:rsidRPr="00581FB9">
        <w:rPr>
          <w:sz w:val="12"/>
          <w:szCs w:val="12"/>
        </w:rPr>
        <w:t>That would be unacceptable in Washington, especially as “Joe Biden pivots US foreign policy towards a focus on the Indo-Pacific as the main arena for 21st-century superpower competition”, The Guardian said.</w:t>
      </w:r>
    </w:p>
    <w:p w14:paraId="24B3186B" w14:textId="77777777" w:rsidR="005D0F67" w:rsidRPr="00581FB9" w:rsidRDefault="005D0F67" w:rsidP="005D0F67">
      <w:pPr>
        <w:rPr>
          <w:sz w:val="12"/>
          <w:szCs w:val="12"/>
        </w:rPr>
      </w:pPr>
      <w:r w:rsidRPr="00581FB9">
        <w:rPr>
          <w:sz w:val="12"/>
          <w:szCs w:val="12"/>
        </w:rPr>
        <w:t xml:space="preserve">Biden’s comments during the CNN event were “at odds with the long-held US policy” of “strategic ambiguity”, The Telegraph said. Historically, Washington has helped “build Taiwan’s </w:t>
      </w:r>
      <w:proofErr w:type="spellStart"/>
      <w:r w:rsidRPr="00581FB9">
        <w:rPr>
          <w:sz w:val="12"/>
          <w:szCs w:val="12"/>
        </w:rPr>
        <w:t>defences</w:t>
      </w:r>
      <w:proofErr w:type="spellEnd"/>
      <w:r w:rsidRPr="00581FB9">
        <w:rPr>
          <w:sz w:val="12"/>
          <w:szCs w:val="12"/>
        </w:rPr>
        <w:t>” but has “not explicitly promised to come to the island’s aid”.</w:t>
      </w:r>
    </w:p>
    <w:p w14:paraId="05BC75A0" w14:textId="77777777" w:rsidR="005D0F67" w:rsidRPr="00581FB9" w:rsidRDefault="005D0F67" w:rsidP="005D0F67">
      <w:pPr>
        <w:rPr>
          <w:sz w:val="12"/>
        </w:rPr>
      </w:pPr>
      <w:r w:rsidRPr="00581FB9">
        <w:rPr>
          <w:rStyle w:val="StyleUnderline"/>
        </w:rPr>
        <w:t xml:space="preserve">US </w:t>
      </w:r>
      <w:proofErr w:type="spellStart"/>
      <w:r w:rsidRPr="00581FB9">
        <w:rPr>
          <w:rStyle w:val="StyleUnderline"/>
        </w:rPr>
        <w:t>manoeuvres</w:t>
      </w:r>
      <w:proofErr w:type="spellEnd"/>
      <w:r w:rsidRPr="00581FB9">
        <w:rPr>
          <w:rStyle w:val="StyleUnderline"/>
        </w:rPr>
        <w:t> have so far consisted of building up “large amounts of lethal military hardware</w:t>
      </w:r>
      <w:r w:rsidRPr="00581FB9">
        <w:rPr>
          <w:sz w:val="12"/>
        </w:rPr>
        <w:t>”, The Guardian added, with “the steady buildup of troops and equipment and the proliferation of war games” meaning there is “more of a chance of conflict triggered by miscalculation or accident”.</w:t>
      </w:r>
    </w:p>
    <w:p w14:paraId="29F929CF" w14:textId="77777777" w:rsidR="005D0F67" w:rsidRPr="00581FB9" w:rsidRDefault="005D0F67" w:rsidP="005D0F67">
      <w:pPr>
        <w:rPr>
          <w:sz w:val="12"/>
        </w:rPr>
      </w:pPr>
      <w:r w:rsidRPr="00581FB9">
        <w:rPr>
          <w:sz w:val="12"/>
        </w:rPr>
        <w:t xml:space="preserve">The primary danger that comes with US involvement lies in the fact that </w:t>
      </w:r>
      <w:r w:rsidRPr="00581FB9">
        <w:rPr>
          <w:rStyle w:val="Emphasis"/>
        </w:rPr>
        <w:t xml:space="preserve">both </w:t>
      </w:r>
      <w:r w:rsidRPr="00B72F08">
        <w:rPr>
          <w:rStyle w:val="Emphasis"/>
          <w:highlight w:val="green"/>
        </w:rPr>
        <w:t>Washington and Beijing possess nuc</w:t>
      </w:r>
      <w:r w:rsidRPr="00581FB9">
        <w:rPr>
          <w:rStyle w:val="Emphasis"/>
        </w:rPr>
        <w:t>lear weapon</w:t>
      </w:r>
      <w:r w:rsidRPr="00B72F08">
        <w:rPr>
          <w:rStyle w:val="Emphasis"/>
          <w:highlight w:val="green"/>
        </w:rPr>
        <w:t>s</w:t>
      </w:r>
      <w:r w:rsidRPr="00581FB9">
        <w:rPr>
          <w:sz w:val="12"/>
        </w:rPr>
        <w:t>.</w:t>
      </w:r>
    </w:p>
    <w:p w14:paraId="56C5A3E5" w14:textId="77777777" w:rsidR="005D0F67" w:rsidRPr="00581FB9" w:rsidRDefault="005D0F67" w:rsidP="005D0F67">
      <w:pPr>
        <w:rPr>
          <w:sz w:val="12"/>
        </w:rPr>
      </w:pPr>
      <w:r w:rsidRPr="00581FB9">
        <w:rPr>
          <w:rStyle w:val="StyleUnderline"/>
        </w:rPr>
        <w:t>Leaked documents published by The New York Times earlier this year revealed the extent of Washington’s discussions about using nuclear weapons to deter a Chinese invasion of Taiwan in the 1950s</w:t>
      </w:r>
      <w:r w:rsidRPr="00581FB9">
        <w:rPr>
          <w:sz w:val="12"/>
        </w:rPr>
        <w:t>.</w:t>
      </w:r>
    </w:p>
    <w:p w14:paraId="772D5CC8" w14:textId="77777777" w:rsidR="005D0F67" w:rsidRPr="00581FB9" w:rsidRDefault="005D0F67" w:rsidP="005D0F67">
      <w:pPr>
        <w:rPr>
          <w:sz w:val="12"/>
        </w:rPr>
      </w:pPr>
      <w:r w:rsidRPr="00581FB9">
        <w:rPr>
          <w:sz w:val="12"/>
        </w:rPr>
        <w:t xml:space="preserve">Provided to the paper by Daniel Ellsberg, the whistleblower behind the 1971 Pentagon Papers, </w:t>
      </w:r>
      <w:r w:rsidRPr="00581FB9">
        <w:rPr>
          <w:rStyle w:val="StyleUnderline"/>
        </w:rPr>
        <w:t xml:space="preserve">the </w:t>
      </w:r>
      <w:r w:rsidRPr="00B72F08">
        <w:rPr>
          <w:rStyle w:val="StyleUnderline"/>
          <w:highlight w:val="green"/>
        </w:rPr>
        <w:t>documents</w:t>
      </w:r>
      <w:r w:rsidRPr="00581FB9">
        <w:rPr>
          <w:rStyle w:val="StyleUnderline"/>
        </w:rPr>
        <w:t xml:space="preserve"> appeared to </w:t>
      </w:r>
      <w:r w:rsidRPr="00B72F08">
        <w:rPr>
          <w:rStyle w:val="StyleUnderline"/>
          <w:highlight w:val="green"/>
        </w:rPr>
        <w:t>show an “acceptance by</w:t>
      </w:r>
      <w:r w:rsidRPr="00581FB9">
        <w:rPr>
          <w:rStyle w:val="StyleUnderline"/>
        </w:rPr>
        <w:t xml:space="preserve"> some </w:t>
      </w:r>
      <w:r w:rsidRPr="00B72F08">
        <w:rPr>
          <w:rStyle w:val="StyleUnderline"/>
          <w:highlight w:val="green"/>
        </w:rPr>
        <w:t>US</w:t>
      </w:r>
      <w:r w:rsidRPr="00581FB9">
        <w:rPr>
          <w:rStyle w:val="StyleUnderline"/>
        </w:rPr>
        <w:t xml:space="preserve"> military </w:t>
      </w:r>
      <w:r w:rsidRPr="00B72F08">
        <w:rPr>
          <w:rStyle w:val="StyleUnderline"/>
          <w:highlight w:val="green"/>
        </w:rPr>
        <w:t>leaders o</w:t>
      </w:r>
      <w:r w:rsidRPr="00581FB9">
        <w:rPr>
          <w:rStyle w:val="StyleUnderline"/>
        </w:rPr>
        <w:t xml:space="preserve">f possible </w:t>
      </w:r>
      <w:r w:rsidRPr="00015CF2">
        <w:rPr>
          <w:rStyle w:val="Emphasis"/>
          <w:highlight w:val="green"/>
        </w:rPr>
        <w:t>r</w:t>
      </w:r>
      <w:r w:rsidRPr="00B72F08">
        <w:rPr>
          <w:rStyle w:val="Emphasis"/>
          <w:highlight w:val="green"/>
        </w:rPr>
        <w:t>etaliatory nuclear strikes on US bases</w:t>
      </w:r>
      <w:r w:rsidRPr="00581FB9">
        <w:rPr>
          <w:rStyle w:val="StyleUnderline"/>
        </w:rPr>
        <w:t xml:space="preserve">”, CNN noted, raising the </w:t>
      </w:r>
      <w:proofErr w:type="spellStart"/>
      <w:r w:rsidRPr="00581FB9">
        <w:rPr>
          <w:rStyle w:val="StyleUnderline"/>
        </w:rPr>
        <w:t>spectre</w:t>
      </w:r>
      <w:proofErr w:type="spellEnd"/>
      <w:r w:rsidRPr="00581FB9">
        <w:rPr>
          <w:rStyle w:val="StyleUnderline"/>
        </w:rPr>
        <w:t xml:space="preserve"> of how the nuclear powers would square off in a 21st-century conflict</w:t>
      </w:r>
      <w:r w:rsidRPr="00581FB9">
        <w:rPr>
          <w:sz w:val="12"/>
        </w:rPr>
        <w:t>.</w:t>
      </w:r>
    </w:p>
    <w:p w14:paraId="224D67A2" w14:textId="354110AC" w:rsidR="005D0F67" w:rsidRDefault="005D0F67" w:rsidP="005D0F67"/>
    <w:p w14:paraId="7AE9C74A" w14:textId="31A82DBD" w:rsidR="008B7D8C" w:rsidRDefault="008B7D8C" w:rsidP="008B7D8C">
      <w:pPr>
        <w:pStyle w:val="Heading2"/>
      </w:pPr>
      <w:r>
        <w:lastRenderedPageBreak/>
        <w:t>1NC –</w:t>
      </w:r>
      <w:r w:rsidR="0018442A">
        <w:t xml:space="preserve"> </w:t>
      </w:r>
      <w:r>
        <w:t>CP</w:t>
      </w:r>
    </w:p>
    <w:p w14:paraId="758F5B30" w14:textId="77777777" w:rsidR="008B7D8C" w:rsidRDefault="008B7D8C" w:rsidP="008B7D8C">
      <w:pPr>
        <w:pStyle w:val="Heading4"/>
      </w:pPr>
      <w:r>
        <w:t>CP: Space-faring nations should</w:t>
      </w:r>
    </w:p>
    <w:p w14:paraId="17AA43A4" w14:textId="77777777" w:rsidR="008B7D8C" w:rsidRDefault="008B7D8C" w:rsidP="008B7D8C">
      <w:pPr>
        <w:pStyle w:val="Heading4"/>
        <w:numPr>
          <w:ilvl w:val="0"/>
          <w:numId w:val="14"/>
        </w:numPr>
        <w:tabs>
          <w:tab w:val="num" w:pos="360"/>
        </w:tabs>
        <w:ind w:left="360"/>
      </w:pPr>
      <w:r>
        <w:t>Establish a unified system of space traffic management modeled after the International Telecommunication Union</w:t>
      </w:r>
    </w:p>
    <w:p w14:paraId="79F1A026" w14:textId="77777777" w:rsidR="008B7D8C" w:rsidRDefault="008B7D8C" w:rsidP="008B7D8C">
      <w:pPr>
        <w:pStyle w:val="Heading4"/>
        <w:numPr>
          <w:ilvl w:val="0"/>
          <w:numId w:val="14"/>
        </w:numPr>
        <w:tabs>
          <w:tab w:val="num" w:pos="360"/>
        </w:tabs>
        <w:ind w:left="360"/>
      </w:pPr>
      <w:r>
        <w:t>Collaborate on techniques to track and display the location of objects in real time and AI to automate debris-avoidance maneuvers</w:t>
      </w:r>
    </w:p>
    <w:p w14:paraId="4599CD23" w14:textId="77777777" w:rsidR="008B7D8C" w:rsidRDefault="008B7D8C" w:rsidP="008B7D8C">
      <w:pPr>
        <w:pStyle w:val="Heading4"/>
      </w:pPr>
      <w:r>
        <w:t>The United States Federal Government should:</w:t>
      </w:r>
    </w:p>
    <w:p w14:paraId="385F90F5" w14:textId="77777777" w:rsidR="008B7D8C" w:rsidRPr="0002601D" w:rsidRDefault="008B7D8C" w:rsidP="008B7D8C">
      <w:pPr>
        <w:pStyle w:val="Heading4"/>
        <w:numPr>
          <w:ilvl w:val="0"/>
          <w:numId w:val="14"/>
        </w:numPr>
        <w:tabs>
          <w:tab w:val="num" w:pos="360"/>
        </w:tabs>
        <w:ind w:left="360"/>
      </w:pPr>
      <w:r>
        <w:t>Shift responsibility for the Space-Track catalogue to the civilian Department of Commerce, allocating necessary funds</w:t>
      </w:r>
    </w:p>
    <w:p w14:paraId="4548C74B" w14:textId="77777777" w:rsidR="008B7D8C" w:rsidRPr="00FD3507" w:rsidRDefault="008B7D8C" w:rsidP="008B7D8C">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14125C3E" w14:textId="77777777" w:rsidR="008B7D8C" w:rsidRPr="00FD3507" w:rsidRDefault="008B7D8C" w:rsidP="008B7D8C">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 xml:space="preserve">it lacks some satellites that countries — including the United States, </w:t>
      </w:r>
      <w:proofErr w:type="gramStart"/>
      <w:r w:rsidRPr="00FD3507">
        <w:rPr>
          <w:rStyle w:val="StyleUnderline"/>
        </w:rPr>
        <w:t>China</w:t>
      </w:r>
      <w:proofErr w:type="gramEnd"/>
      <w:r w:rsidRPr="00FD3507">
        <w:rPr>
          <w:rStyle w:val="StyleUnderline"/>
        </w:rPr>
        <w:t xml:space="preserve"> and Russia — have not acknowledged publicly. In part because of this lack of transparency, other nations also track space objects, and some private companies maintain commercially available catalogues</w:t>
      </w:r>
      <w:r w:rsidRPr="00FD3507">
        <w:t>.</w:t>
      </w:r>
    </w:p>
    <w:p w14:paraId="1F6981C1" w14:textId="77777777" w:rsidR="008B7D8C" w:rsidRPr="00FD3507" w:rsidRDefault="008B7D8C" w:rsidP="008B7D8C">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2DA38AAD" w14:textId="77777777" w:rsidR="008B7D8C" w:rsidRPr="00FD3507" w:rsidRDefault="008B7D8C" w:rsidP="008B7D8C">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760BE636" w14:textId="77777777" w:rsidR="008B7D8C" w:rsidRPr="00FD3507" w:rsidRDefault="008B7D8C" w:rsidP="008B7D8C">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w:t>
      </w:r>
      <w:r w:rsidRPr="00FD3507">
        <w:rPr>
          <w:rStyle w:val="StyleUnderline"/>
        </w:rPr>
        <w:lastRenderedPageBreak/>
        <w:t xml:space="preserve">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418B9DE1" w14:textId="77777777" w:rsidR="008B7D8C" w:rsidRPr="00FD3507" w:rsidRDefault="008B7D8C" w:rsidP="008B7D8C">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 xml:space="preserve">establish norms for responsible space </w:t>
      </w:r>
      <w:proofErr w:type="spellStart"/>
      <w:r w:rsidRPr="0002601D">
        <w:rPr>
          <w:rStyle w:val="StyleUnderline"/>
          <w:highlight w:val="green"/>
        </w:rPr>
        <w:t>behaviour</w:t>
      </w:r>
      <w:proofErr w:type="spellEnd"/>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243488BF" w14:textId="77777777" w:rsidR="008B7D8C" w:rsidRPr="00FD3507" w:rsidRDefault="008B7D8C" w:rsidP="008B7D8C">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debris-avoidance </w:t>
      </w:r>
      <w:proofErr w:type="spellStart"/>
      <w:r w:rsidRPr="0002601D">
        <w:rPr>
          <w:rStyle w:val="Emphasis"/>
          <w:highlight w:val="green"/>
        </w:rPr>
        <w:t>manoeuvres</w:t>
      </w:r>
      <w:proofErr w:type="spellEnd"/>
      <w:r w:rsidRPr="00FD3507">
        <w:rPr>
          <w:rStyle w:val="StyleUnderline"/>
        </w:rPr>
        <w:t>, could bolster any global effort to monitor and regulate space</w:t>
      </w:r>
      <w:r w:rsidRPr="00FD3507">
        <w:t>.</w:t>
      </w:r>
    </w:p>
    <w:p w14:paraId="0E6ED038" w14:textId="77777777" w:rsidR="008B7D8C" w:rsidRPr="00FD3507" w:rsidRDefault="008B7D8C" w:rsidP="008B7D8C">
      <w:r w:rsidRPr="00FD3507">
        <w:t xml:space="preserve">If governments and companies around the world do not take urgent action to work together to make space safer, they will one day face a catastrophic collision that knocks out one or more satellites key to their safety, economic </w:t>
      </w:r>
      <w:proofErr w:type="gramStart"/>
      <w:r w:rsidRPr="00FD3507">
        <w:t>well-being</w:t>
      </w:r>
      <w:proofErr w:type="gramEnd"/>
      <w:r w:rsidRPr="00FD3507">
        <w:t xml:space="preserve"> or both. Space is a </w:t>
      </w:r>
      <w:proofErr w:type="gramStart"/>
      <w:r w:rsidRPr="00FD3507">
        <w:t>global commons</w:t>
      </w:r>
      <w:proofErr w:type="gramEnd"/>
      <w:r w:rsidRPr="00FD3507">
        <w:t xml:space="preserve">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1C2963E3" w14:textId="77777777" w:rsidR="008B7D8C" w:rsidRDefault="008B7D8C" w:rsidP="005D0F67"/>
    <w:p w14:paraId="0E8D78D0" w14:textId="1DD371DB" w:rsidR="005D0F67" w:rsidRDefault="005D0F67" w:rsidP="005D0F67">
      <w:pPr>
        <w:pStyle w:val="Heading2"/>
      </w:pPr>
      <w:r>
        <w:lastRenderedPageBreak/>
        <w:t>1NC – DA</w:t>
      </w:r>
    </w:p>
    <w:p w14:paraId="64607790" w14:textId="77777777" w:rsidR="005D0F67" w:rsidRPr="00EA384A" w:rsidRDefault="005D0F67" w:rsidP="005D0F67">
      <w:pPr>
        <w:pStyle w:val="Heading4"/>
      </w:pPr>
      <w:proofErr w:type="gramStart"/>
      <w:r>
        <w:t>Democracy’s</w:t>
      </w:r>
      <w:proofErr w:type="gramEnd"/>
      <w:r>
        <w:t xml:space="preserve"> on the </w:t>
      </w:r>
      <w:r w:rsidRPr="004E1BCF">
        <w:rPr>
          <w:u w:val="single"/>
        </w:rPr>
        <w:t>brink</w:t>
      </w:r>
      <w:r>
        <w:t xml:space="preserve"> – </w:t>
      </w:r>
      <w:r w:rsidRPr="00EA384A">
        <w:t xml:space="preserve">control of </w:t>
      </w:r>
      <w:r>
        <w:rPr>
          <w:u w:val="single"/>
        </w:rPr>
        <w:t>information</w:t>
      </w:r>
      <w:r>
        <w:t xml:space="preserve"> will determine its fate</w:t>
      </w:r>
    </w:p>
    <w:p w14:paraId="63D7AB66" w14:textId="77777777" w:rsidR="005D0F67" w:rsidRPr="004E1BCF" w:rsidRDefault="005D0F67" w:rsidP="005D0F67">
      <w:pPr>
        <w:rPr>
          <w:rStyle w:val="Style13ptBold"/>
          <w:sz w:val="16"/>
          <w:szCs w:val="16"/>
        </w:rPr>
      </w:pPr>
      <w:r>
        <w:rPr>
          <w:rStyle w:val="Style13ptBold"/>
        </w:rPr>
        <w:t xml:space="preserve">Nye 18 </w:t>
      </w:r>
      <w:r w:rsidRPr="004E1BCF">
        <w:rPr>
          <w:rStyle w:val="Style13ptBold"/>
          <w:b w:val="0"/>
          <w:bCs/>
          <w:sz w:val="16"/>
          <w:szCs w:val="16"/>
        </w:rPr>
        <w:t xml:space="preserve">[(Joseph, </w:t>
      </w:r>
      <w:r w:rsidRPr="004E1BCF">
        <w:rPr>
          <w:szCs w:val="16"/>
        </w:rPr>
        <w:t>Distinguished Visiting Fellow at the Hoover Institution, University Distinguished Service Professor Emeritus and former dean of Harvard’s Kennedy School of Government, PhD in political science from Harvard</w:t>
      </w:r>
      <w:r w:rsidRPr="004E1BCF">
        <w:rPr>
          <w:rStyle w:val="Style13ptBold"/>
          <w:b w:val="0"/>
          <w:bCs/>
          <w:sz w:val="16"/>
          <w:szCs w:val="16"/>
        </w:rPr>
        <w:t>) “</w:t>
      </w:r>
      <w:r w:rsidRPr="004E1BCF">
        <w:rPr>
          <w:szCs w:val="16"/>
        </w:rPr>
        <w:t>Protecting Democracy in an Era of Cyber Information War,” Hoover Institution, 11/13/2018] JL</w:t>
      </w:r>
    </w:p>
    <w:p w14:paraId="63D74AF5" w14:textId="77777777" w:rsidR="005D0F67" w:rsidRPr="004E1BCF" w:rsidRDefault="005D0F67" w:rsidP="005D0F67">
      <w:pPr>
        <w:rPr>
          <w:sz w:val="12"/>
        </w:rPr>
      </w:pPr>
      <w:r w:rsidRPr="004E1BCF">
        <w:rPr>
          <w:sz w:val="12"/>
        </w:rPr>
        <w:t xml:space="preserve">Today, </w:t>
      </w:r>
      <w:r w:rsidRPr="004E1BCF">
        <w:rPr>
          <w:rStyle w:val="StyleUnderline"/>
          <w:highlight w:val="green"/>
        </w:rPr>
        <w:t>in the face of</w:t>
      </w:r>
      <w:r w:rsidRPr="004E1BCF">
        <w:rPr>
          <w:rStyle w:val="StyleUnderline"/>
        </w:rPr>
        <w:t xml:space="preserve"> successful </w:t>
      </w:r>
      <w:r w:rsidRPr="004E1BCF">
        <w:rPr>
          <w:rStyle w:val="StyleUnderline"/>
          <w:highlight w:val="green"/>
        </w:rPr>
        <w:t>Chinese control of</w:t>
      </w:r>
      <w:r w:rsidRPr="004E1BCF">
        <w:rPr>
          <w:rStyle w:val="StyleUnderline"/>
        </w:rPr>
        <w:t xml:space="preserve"> what citizens can see and say on </w:t>
      </w:r>
      <w:r w:rsidRPr="004E1BCF">
        <w:rPr>
          <w:rStyle w:val="StyleUnderline"/>
          <w:highlight w:val="green"/>
        </w:rPr>
        <w:t>the Internet</w:t>
      </w:r>
      <w:r w:rsidRPr="004E1BCF">
        <w:rPr>
          <w:rStyle w:val="StyleUnderline"/>
        </w:rPr>
        <w:t xml:space="preserve"> </w:t>
      </w:r>
      <w:r w:rsidRPr="004E1BCF">
        <w:rPr>
          <w:rStyle w:val="StyleUnderline"/>
          <w:highlight w:val="green"/>
        </w:rPr>
        <w:t>and Russian use of the Internet</w:t>
      </w:r>
      <w:r w:rsidRPr="004E1BCF">
        <w:rPr>
          <w:rStyle w:val="StyleUnderline"/>
        </w:rPr>
        <w:t xml:space="preserve"> to interfere </w:t>
      </w:r>
      <w:r w:rsidRPr="004E1BCF">
        <w:rPr>
          <w:rStyle w:val="StyleUnderline"/>
          <w:highlight w:val="green"/>
        </w:rPr>
        <w:t>in</w:t>
      </w:r>
      <w:r w:rsidRPr="004E1BCF">
        <w:rPr>
          <w:rStyle w:val="StyleUnderline"/>
        </w:rPr>
        <w:t xml:space="preserve"> the </w:t>
      </w:r>
      <w:r w:rsidRPr="004E1BCF">
        <w:rPr>
          <w:rStyle w:val="StyleUnderline"/>
          <w:highlight w:val="green"/>
        </w:rPr>
        <w:t>2016</w:t>
      </w:r>
      <w:r w:rsidRPr="004E1BCF">
        <w:rPr>
          <w:rStyle w:val="StyleUnderline"/>
        </w:rPr>
        <w:t xml:space="preserve"> American election, the United States (and allied </w:t>
      </w:r>
      <w:r w:rsidRPr="004E1BCF">
        <w:rPr>
          <w:rStyle w:val="Emphasis"/>
          <w:highlight w:val="green"/>
        </w:rPr>
        <w:t>democracies) find themselves on the defensive</w:t>
      </w:r>
      <w:r w:rsidRPr="004E1BCF">
        <w:rPr>
          <w:sz w:val="12"/>
        </w:rPr>
        <w:t>. The expected asymmetries seem to have been reversed</w:t>
      </w:r>
      <w:r w:rsidRPr="004E1BCF">
        <w:rPr>
          <w:rStyle w:val="StyleUnderline"/>
        </w:rPr>
        <w:t xml:space="preserve">. </w:t>
      </w:r>
      <w:r w:rsidRPr="004E1BCF">
        <w:rPr>
          <w:rStyle w:val="StyleUnderline"/>
          <w:highlight w:val="green"/>
        </w:rPr>
        <w:t>Autocracies</w:t>
      </w:r>
      <w:r w:rsidRPr="004E1BCF">
        <w:rPr>
          <w:rStyle w:val="StyleUnderline"/>
        </w:rPr>
        <w:t xml:space="preserve"> </w:t>
      </w:r>
      <w:proofErr w:type="gramStart"/>
      <w:r w:rsidRPr="004E1BCF">
        <w:rPr>
          <w:rStyle w:val="StyleUnderline"/>
        </w:rPr>
        <w:t>are able to</w:t>
      </w:r>
      <w:proofErr w:type="gramEnd"/>
      <w:r w:rsidRPr="004E1BCF">
        <w:rPr>
          <w:rStyle w:val="StyleUnderline"/>
        </w:rPr>
        <w:t xml:space="preserve"> </w:t>
      </w:r>
      <w:r w:rsidRPr="004E1BCF">
        <w:rPr>
          <w:rStyle w:val="StyleUnderline"/>
          <w:highlight w:val="green"/>
        </w:rPr>
        <w:t>protect themselves by controlling information</w:t>
      </w:r>
      <w:r w:rsidRPr="004E1BCF">
        <w:rPr>
          <w:rStyle w:val="StyleUnderline"/>
        </w:rPr>
        <w:t xml:space="preserve"> flows, while the openness of democracies creates vulnerabilities that autocracies can exploit via information warfare</w:t>
      </w:r>
      <w:r w:rsidRPr="004E1BCF">
        <w:rPr>
          <w:sz w:val="12"/>
        </w:rPr>
        <w:t xml:space="preserve">. Ironically, one cause of the vulnerabilities has been the rise of social media and mobile devices in which American companies have been the global leaders. Citizens voluntarily carry Big Brother and his relatives in their pockets. Along with big data and artificial intelligence, </w:t>
      </w:r>
      <w:r w:rsidRPr="004E1BCF">
        <w:rPr>
          <w:rStyle w:val="StyleUnderline"/>
        </w:rPr>
        <w:t>technology has made the problem of defending democracy from information warfare far more complicated than foreseen two decades ago</w:t>
      </w:r>
      <w:r w:rsidRPr="004E1BCF">
        <w:rPr>
          <w:sz w:val="12"/>
        </w:rPr>
        <w:t xml:space="preserve">. And </w:t>
      </w:r>
      <w:r w:rsidRPr="004E1BCF">
        <w:rPr>
          <w:rStyle w:val="StyleUnderline"/>
        </w:rPr>
        <w:t>while rule of law, trust, truth, and openness make democracies asymmetrically vulnerable, they are also critical values to defend</w:t>
      </w:r>
      <w:r w:rsidRPr="004E1BCF">
        <w:rPr>
          <w:sz w:val="12"/>
        </w:rPr>
        <w:t>. Any policy to defend against cyber information war must start with the Hippocratic oath: first, do no harm.</w:t>
      </w:r>
    </w:p>
    <w:p w14:paraId="55639037" w14:textId="77777777" w:rsidR="005D0F67" w:rsidRPr="004E1BCF" w:rsidRDefault="005D0F67" w:rsidP="005D0F67">
      <w:pPr>
        <w:rPr>
          <w:sz w:val="12"/>
        </w:rPr>
      </w:pPr>
      <w:r w:rsidRPr="004E1BCF">
        <w:rPr>
          <w:rStyle w:val="StyleUnderline"/>
        </w:rPr>
        <w:t>The use of information as an instrument of conflict and manipulation in international politics has a long history</w:t>
      </w:r>
      <w:r w:rsidRPr="004E1BCF">
        <w:rPr>
          <w:sz w:val="12"/>
        </w:rPr>
        <w:t>. Britain manipulated information to move American opinion in the direction of war with Germany both in 1917 and 1941. The United States and the Soviet Union both used broadcasts, covert organizations, and funds to interfere in foreign elections during the Cold War.</w:t>
      </w:r>
      <w:r w:rsidRPr="004E1BCF">
        <w:rPr>
          <w:sz w:val="12"/>
          <w:vertAlign w:val="superscript"/>
        </w:rPr>
        <w:t>3</w:t>
      </w:r>
      <w:r w:rsidRPr="004E1BCF">
        <w:rPr>
          <w:sz w:val="12"/>
        </w:rPr>
        <w:t xml:space="preserve"> And more narrowly, in battlefield situations in Iraq or in the campaign against ISIS, information was an important tool. In recent years, </w:t>
      </w:r>
      <w:r w:rsidRPr="004E1BCF">
        <w:rPr>
          <w:rStyle w:val="StyleUnderline"/>
          <w:highlight w:val="green"/>
        </w:rPr>
        <w:t>Russia’s hybrid war against Ukraine</w:t>
      </w:r>
      <w:r w:rsidRPr="004E1BCF">
        <w:rPr>
          <w:rStyle w:val="StyleUnderline"/>
        </w:rPr>
        <w:t xml:space="preserve"> has </w:t>
      </w:r>
      <w:r w:rsidRPr="004E1BCF">
        <w:rPr>
          <w:rStyle w:val="StyleUnderline"/>
          <w:highlight w:val="green"/>
        </w:rPr>
        <w:t>encompassed</w:t>
      </w:r>
      <w:r w:rsidRPr="004E1BCF">
        <w:rPr>
          <w:sz w:val="12"/>
          <w:szCs w:val="12"/>
        </w:rPr>
        <w:t xml:space="preserve"> both </w:t>
      </w:r>
      <w:proofErr w:type="spellStart"/>
      <w:r w:rsidRPr="004E1BCF">
        <w:rPr>
          <w:sz w:val="12"/>
          <w:szCs w:val="12"/>
        </w:rPr>
        <w:t>cyber attacks</w:t>
      </w:r>
      <w:proofErr w:type="spellEnd"/>
      <w:r w:rsidRPr="004E1BCF">
        <w:rPr>
          <w:sz w:val="12"/>
          <w:szCs w:val="12"/>
        </w:rPr>
        <w:t xml:space="preserve"> and </w:t>
      </w:r>
      <w:r w:rsidRPr="004E1BCF">
        <w:rPr>
          <w:rStyle w:val="StyleUnderline"/>
          <w:highlight w:val="green"/>
        </w:rPr>
        <w:t>manipulation of information</w:t>
      </w:r>
      <w:r w:rsidRPr="004E1BCF">
        <w:rPr>
          <w:rStyle w:val="StyleUnderline"/>
        </w:rPr>
        <w:t xml:space="preserve">. </w:t>
      </w:r>
      <w:r w:rsidRPr="004E1BCF">
        <w:rPr>
          <w:rStyle w:val="Emphasis"/>
        </w:rPr>
        <w:t>Information operations are a critical component of modern warfare</w:t>
      </w:r>
      <w:r w:rsidRPr="004E1BCF">
        <w:rPr>
          <w:sz w:val="12"/>
        </w:rPr>
        <w:t>.</w:t>
      </w:r>
      <w:r w:rsidRPr="004E1BCF">
        <w:rPr>
          <w:sz w:val="12"/>
          <w:vertAlign w:val="superscript"/>
        </w:rPr>
        <w:t>4</w:t>
      </w:r>
    </w:p>
    <w:p w14:paraId="67A06771" w14:textId="77777777" w:rsidR="005D0F67" w:rsidRPr="004E1BCF" w:rsidRDefault="005D0F67" w:rsidP="005D0F67">
      <w:pPr>
        <w:rPr>
          <w:sz w:val="12"/>
        </w:rPr>
      </w:pPr>
      <w:r w:rsidRPr="004E1BCF">
        <w:rPr>
          <w:rStyle w:val="StyleUnderline"/>
        </w:rPr>
        <w:t xml:space="preserve">Russia has used </w:t>
      </w:r>
      <w:r w:rsidRPr="004E1BCF">
        <w:rPr>
          <w:rStyle w:val="StyleUnderline"/>
          <w:highlight w:val="green"/>
        </w:rPr>
        <w:t>propaganda</w:t>
      </w:r>
      <w:r w:rsidRPr="004E1BCF">
        <w:rPr>
          <w:rStyle w:val="StyleUnderline"/>
        </w:rPr>
        <w:t xml:space="preserve"> to express preferences for candidates in American elections since at least 1964, but </w:t>
      </w:r>
      <w:r w:rsidRPr="004E1BCF">
        <w:rPr>
          <w:rStyle w:val="Emphasis"/>
          <w:highlight w:val="green"/>
        </w:rPr>
        <w:t>new technologies</w:t>
      </w:r>
      <w:r w:rsidRPr="004E1BCF">
        <w:rPr>
          <w:rStyle w:val="Emphasis"/>
        </w:rPr>
        <w:t xml:space="preserve"> have </w:t>
      </w:r>
      <w:r w:rsidRPr="004E1BCF">
        <w:rPr>
          <w:rStyle w:val="Emphasis"/>
          <w:highlight w:val="green"/>
        </w:rPr>
        <w:t>amplified their impact enormously</w:t>
      </w:r>
      <w:r w:rsidRPr="004E1BCF">
        <w:rPr>
          <w:sz w:val="12"/>
        </w:rPr>
        <w:t>.</w:t>
      </w:r>
      <w:r w:rsidRPr="004E1BCF">
        <w:rPr>
          <w:sz w:val="12"/>
          <w:vertAlign w:val="superscript"/>
        </w:rPr>
        <w:t>5</w:t>
      </w:r>
      <w:r w:rsidRPr="004E1BCF">
        <w:rPr>
          <w:sz w:val="12"/>
        </w:rPr>
        <w:t> According to former CIA Director Michael Hayden, Russian interference in the 2016 election was “the most successful covert influence campaign in recorded history.”</w:t>
      </w:r>
      <w:r w:rsidRPr="004E1BCF">
        <w:rPr>
          <w:sz w:val="12"/>
          <w:vertAlign w:val="superscript"/>
        </w:rPr>
        <w:t>6</w:t>
      </w:r>
      <w:r w:rsidRPr="004E1BCF">
        <w:rPr>
          <w:sz w:val="12"/>
        </w:rPr>
        <w:t> For example</w:t>
      </w:r>
      <w:r w:rsidRPr="004E1BCF">
        <w:rPr>
          <w:rStyle w:val="StyleUnderline"/>
        </w:rPr>
        <w:t>, Russian operatives used Facebook to publicize 129 staged events, drawing attention of 340,000 users; 10 million people saw ads paid for by Russian accounts; and 126 million Americans saw posts by 470 accounts affiliated with the Russian Internet Research Agency</w:t>
      </w:r>
      <w:r w:rsidRPr="004E1BCF">
        <w:rPr>
          <w:sz w:val="12"/>
        </w:rPr>
        <w:t>.</w:t>
      </w:r>
      <w:r w:rsidRPr="004E1BCF">
        <w:rPr>
          <w:sz w:val="12"/>
          <w:vertAlign w:val="superscript"/>
        </w:rPr>
        <w:t>7</w:t>
      </w:r>
      <w:r w:rsidRPr="004E1BCF">
        <w:rPr>
          <w:sz w:val="12"/>
        </w:rPr>
        <w:t> A study by Twitter reported that 50,000 Russia-linked accounts were automated and tweeted election related content.</w:t>
      </w:r>
      <w:r w:rsidRPr="004E1BCF">
        <w:rPr>
          <w:sz w:val="12"/>
          <w:vertAlign w:val="superscript"/>
        </w:rPr>
        <w:t>8</w:t>
      </w:r>
      <w:r w:rsidRPr="004E1BCF">
        <w:rPr>
          <w:sz w:val="12"/>
        </w:rPr>
        <w:t> Reports released by the Senate Intelligence Committee estimate that the Russian campaign reached not only the 126 million people on Facebook but another 20 million more on Instagram.</w:t>
      </w:r>
      <w:r w:rsidRPr="004E1BCF">
        <w:rPr>
          <w:sz w:val="12"/>
          <w:vertAlign w:val="superscript"/>
        </w:rPr>
        <w:t>9</w:t>
      </w:r>
      <w:r w:rsidRPr="004E1BCF">
        <w:rPr>
          <w:sz w:val="12"/>
        </w:rPr>
        <w:t xml:space="preserve"> Some </w:t>
      </w:r>
      <w:r w:rsidRPr="004E1BCF">
        <w:rPr>
          <w:rStyle w:val="StyleUnderline"/>
        </w:rPr>
        <w:t>Russian messages were crafted to support particular candidates while others were designed to create a general sense of chaos</w:t>
      </w:r>
      <w:r w:rsidRPr="004E1BCF">
        <w:rPr>
          <w:sz w:val="12"/>
        </w:rPr>
        <w:t xml:space="preserve">. Still others were micro-targeted to suppress voting by particular demographic groups such as </w:t>
      </w:r>
      <w:proofErr w:type="gramStart"/>
      <w:r w:rsidRPr="004E1BCF">
        <w:rPr>
          <w:sz w:val="12"/>
        </w:rPr>
        <w:t>African-Americans</w:t>
      </w:r>
      <w:proofErr w:type="gramEnd"/>
      <w:r w:rsidRPr="004E1BCF">
        <w:rPr>
          <w:sz w:val="12"/>
        </w:rPr>
        <w:t xml:space="preserve"> or younger voters. While skeptics argue that Russian efforts were a small percentage of the total content on the Internet, “</w:t>
      </w:r>
      <w:r w:rsidRPr="004E1BCF">
        <w:rPr>
          <w:rStyle w:val="StyleUnderline"/>
        </w:rPr>
        <w:t>for sub-groups of targeted Americans, the messaging was perhaps ubiquitous</w:t>
      </w:r>
      <w:r w:rsidRPr="004E1BCF">
        <w:rPr>
          <w:sz w:val="12"/>
        </w:rPr>
        <w:t>.”</w:t>
      </w:r>
      <w:r w:rsidRPr="004E1BCF">
        <w:rPr>
          <w:sz w:val="12"/>
          <w:vertAlign w:val="superscript"/>
        </w:rPr>
        <w:t>10</w:t>
      </w:r>
    </w:p>
    <w:p w14:paraId="0FAD559C" w14:textId="77777777" w:rsidR="005D0F67" w:rsidRPr="004E1BCF" w:rsidRDefault="005D0F67" w:rsidP="005D0F67">
      <w:pPr>
        <w:rPr>
          <w:sz w:val="12"/>
        </w:rPr>
      </w:pPr>
      <w:r w:rsidRPr="004E1BCF">
        <w:rPr>
          <w:rStyle w:val="StyleUnderline"/>
        </w:rPr>
        <w:t>Before the Internet, such operations involved costly training and movement of spies across borders, establishment of foreign bank accounts, and transfers of cash. Now similar effects can be accomplished remotely at much lower cost</w:t>
      </w:r>
      <w:r w:rsidRPr="004E1BCF">
        <w:rPr>
          <w:sz w:val="12"/>
        </w:rPr>
        <w:t xml:space="preserve">. It is much easier to send electrons across borders than human agents. Ransoming a failed spy can be costly, but if no one clicks on a phishing e mail, it is simple, deniable, and virtually free to send another. </w:t>
      </w:r>
      <w:r w:rsidRPr="004E1BCF">
        <w:rPr>
          <w:rStyle w:val="StyleUnderline"/>
        </w:rPr>
        <w:t xml:space="preserve">In 1983, when the KGB seeded the rumor that AIDS was the product of U.S. government experiments with biological weapons, the rumor </w:t>
      </w:r>
      <w:r w:rsidRPr="004E1BCF">
        <w:rPr>
          <w:sz w:val="12"/>
        </w:rPr>
        <w:t xml:space="preserve">started with an anonymous letter to a small New Delhi newspaper and then </w:t>
      </w:r>
      <w:r w:rsidRPr="004E1BCF">
        <w:rPr>
          <w:rStyle w:val="StyleUnderline"/>
        </w:rPr>
        <w:t>was propagated globally but slowly over several years</w:t>
      </w:r>
      <w:r w:rsidRPr="004E1BCF">
        <w:rPr>
          <w:sz w:val="12"/>
        </w:rPr>
        <w:t xml:space="preserve"> by widespread reproduction and constant repetition in conventional media. It took four years to reach full fruition. </w:t>
      </w:r>
      <w:r w:rsidRPr="004E1BCF">
        <w:rPr>
          <w:sz w:val="12"/>
          <w:vertAlign w:val="superscript"/>
        </w:rPr>
        <w:t>11</w:t>
      </w:r>
      <w:r w:rsidRPr="004E1BCF">
        <w:rPr>
          <w:sz w:val="12"/>
        </w:rPr>
        <w:t> </w:t>
      </w:r>
      <w:r w:rsidRPr="004E1BCF">
        <w:rPr>
          <w:rStyle w:val="StyleUnderline"/>
        </w:rPr>
        <w:t>In 2016</w:t>
      </w:r>
      <w:r w:rsidRPr="004E1BCF">
        <w:rPr>
          <w:sz w:val="12"/>
        </w:rPr>
        <w:t>, an updated version of the same technique was used to create “</w:t>
      </w:r>
      <w:proofErr w:type="spellStart"/>
      <w:r w:rsidRPr="004E1BCF">
        <w:rPr>
          <w:rStyle w:val="StyleUnderline"/>
        </w:rPr>
        <w:t>Pizzagate</w:t>
      </w:r>
      <w:proofErr w:type="spellEnd"/>
      <w:r w:rsidRPr="004E1BCF">
        <w:rPr>
          <w:sz w:val="12"/>
        </w:rPr>
        <w:t xml:space="preserve">,” the bizarre rumor that Hillary Clinton’s campaign manager ran a child sex ring in a </w:t>
      </w:r>
      <w:r w:rsidRPr="004E1BCF">
        <w:rPr>
          <w:sz w:val="12"/>
        </w:rPr>
        <w:lastRenderedPageBreak/>
        <w:t xml:space="preserve">Washington restaurant. It </w:t>
      </w:r>
      <w:r w:rsidRPr="004E1BCF">
        <w:rPr>
          <w:rStyle w:val="StyleUnderline"/>
        </w:rPr>
        <w:t>spread instantly on the Internet. What’s new is not the basic model; it’s the speed with which such disinformation can spread and the low cost of spreading it</w:t>
      </w:r>
      <w:r w:rsidRPr="004E1BCF">
        <w:rPr>
          <w:sz w:val="12"/>
        </w:rPr>
        <w:t>.</w:t>
      </w:r>
    </w:p>
    <w:p w14:paraId="07BA094F" w14:textId="77777777" w:rsidR="005D0F67" w:rsidRPr="004E1BCF" w:rsidRDefault="005D0F67" w:rsidP="005D0F67">
      <w:pPr>
        <w:rPr>
          <w:sz w:val="12"/>
        </w:rPr>
      </w:pPr>
      <w:r w:rsidRPr="004E1BCF">
        <w:rPr>
          <w:sz w:val="12"/>
        </w:rPr>
        <w:t xml:space="preserve">With its armies of paid trolls and botnets, along with outlets such as Russia Today (RT) and Sputnik, </w:t>
      </w:r>
      <w:r w:rsidRPr="004E1BCF">
        <w:rPr>
          <w:rStyle w:val="StyleUnderline"/>
        </w:rPr>
        <w:t>Russian intelligence, after hacking into the e-mails of the Democratic National Committee and senior Clinton campaign officials, could distract and disrupt news cycles week after week without setting foot in the United States</w:t>
      </w:r>
      <w:r w:rsidRPr="004E1BCF">
        <w:rPr>
          <w:sz w:val="12"/>
        </w:rPr>
        <w:t>. And it could also count on the witting and unwitting help of organizations like Wikileaks. Russian messages aimed at priming, framing, agenda setting, and contagion were accelerated by U.S. media that were too quick and unreflective in using the Russian phrasing and frames.</w:t>
      </w:r>
      <w:r w:rsidRPr="004E1BCF">
        <w:rPr>
          <w:sz w:val="12"/>
          <w:vertAlign w:val="superscript"/>
        </w:rPr>
        <w:t>12</w:t>
      </w:r>
      <w:r w:rsidRPr="004E1BCF">
        <w:rPr>
          <w:sz w:val="12"/>
        </w:rPr>
        <w:t xml:space="preserve"> American voters are subject to many influences, and there were many potential causes of the narrow outcome of the 2016 election. It is far too simple just to blame manipulation of social media. As social scientists say, the outcome was “overdetermined.” </w:t>
      </w:r>
      <w:r w:rsidRPr="004E1BCF">
        <w:rPr>
          <w:rStyle w:val="StyleUnderline"/>
        </w:rPr>
        <w:t xml:space="preserve">But whatever its effects on the </w:t>
      </w:r>
      <w:proofErr w:type="gramStart"/>
      <w:r w:rsidRPr="004E1BCF">
        <w:rPr>
          <w:rStyle w:val="StyleUnderline"/>
        </w:rPr>
        <w:t>particular election</w:t>
      </w:r>
      <w:proofErr w:type="gramEnd"/>
      <w:r w:rsidRPr="004E1BCF">
        <w:rPr>
          <w:rStyle w:val="StyleUnderline"/>
        </w:rPr>
        <w:t xml:space="preserve"> outcome, </w:t>
      </w:r>
      <w:r w:rsidRPr="004E1BCF">
        <w:rPr>
          <w:rStyle w:val="StyleUnderline"/>
          <w:highlight w:val="green"/>
        </w:rPr>
        <w:t>Russia</w:t>
      </w:r>
      <w:r w:rsidRPr="004E1BCF">
        <w:rPr>
          <w:rStyle w:val="StyleUnderline"/>
        </w:rPr>
        <w:t xml:space="preserve"> was able to accomplish its deeper goal of </w:t>
      </w:r>
      <w:r w:rsidRPr="004E1BCF">
        <w:rPr>
          <w:rStyle w:val="StyleUnderline"/>
          <w:highlight w:val="green"/>
        </w:rPr>
        <w:t>sow</w:t>
      </w:r>
      <w:r w:rsidRPr="004E1BCF">
        <w:rPr>
          <w:rStyle w:val="StyleUnderline"/>
        </w:rPr>
        <w:t xml:space="preserve">ing </w:t>
      </w:r>
      <w:r w:rsidRPr="004E1BCF">
        <w:rPr>
          <w:rStyle w:val="StyleUnderline"/>
          <w:highlight w:val="green"/>
        </w:rPr>
        <w:t xml:space="preserve">disruption and </w:t>
      </w:r>
      <w:r w:rsidRPr="004E1BCF">
        <w:rPr>
          <w:rStyle w:val="Emphasis"/>
          <w:highlight w:val="green"/>
        </w:rPr>
        <w:t>discredit</w:t>
      </w:r>
      <w:r w:rsidRPr="004E1BCF">
        <w:rPr>
          <w:rStyle w:val="Emphasis"/>
        </w:rPr>
        <w:t xml:space="preserve">ing </w:t>
      </w:r>
      <w:r w:rsidRPr="004E1BCF">
        <w:rPr>
          <w:rStyle w:val="Emphasis"/>
          <w:highlight w:val="green"/>
        </w:rPr>
        <w:t>the democratic model</w:t>
      </w:r>
      <w:r w:rsidRPr="004E1BCF">
        <w:rPr>
          <w:sz w:val="12"/>
        </w:rPr>
        <w:t>. It successfully undercut American soft power.</w:t>
      </w:r>
    </w:p>
    <w:p w14:paraId="0703C1B1" w14:textId="77777777" w:rsidR="005D0F67" w:rsidRPr="004E1BCF" w:rsidRDefault="005D0F67" w:rsidP="005D0F67"/>
    <w:p w14:paraId="362A5A4D" w14:textId="77777777" w:rsidR="005D0F67" w:rsidRPr="00DC6C4A" w:rsidRDefault="005D0F67" w:rsidP="005D0F67">
      <w:pPr>
        <w:pStyle w:val="Heading4"/>
      </w:pPr>
      <w:r>
        <w:t xml:space="preserve">Constellations are key to democracy promotion – they put authoritarian leaders on the defensive – it’s </w:t>
      </w:r>
      <w:r w:rsidRPr="00DC6C4A">
        <w:rPr>
          <w:u w:val="single"/>
        </w:rPr>
        <w:t>perceptual</w:t>
      </w:r>
      <w:r>
        <w:t xml:space="preserve"> and </w:t>
      </w:r>
      <w:r w:rsidRPr="004E1BCF">
        <w:rPr>
          <w:u w:val="single"/>
        </w:rPr>
        <w:t>proven</w:t>
      </w:r>
      <w:r>
        <w:t xml:space="preserve"> by opposition to satellites</w:t>
      </w:r>
    </w:p>
    <w:p w14:paraId="11D6FBE4" w14:textId="77777777" w:rsidR="005D0F67" w:rsidRPr="00B1640A" w:rsidRDefault="005D0F67" w:rsidP="005D0F67">
      <w:pPr>
        <w:rPr>
          <w:rStyle w:val="Style13ptBold"/>
          <w:sz w:val="16"/>
          <w:szCs w:val="16"/>
        </w:rPr>
      </w:pPr>
      <w:proofErr w:type="spellStart"/>
      <w:r>
        <w:rPr>
          <w:rStyle w:val="Style13ptBold"/>
        </w:rPr>
        <w:t>Schwille</w:t>
      </w:r>
      <w:proofErr w:type="spellEnd"/>
      <w:r>
        <w:rPr>
          <w:rStyle w:val="Style13ptBold"/>
        </w:rPr>
        <w:t xml:space="preserve"> 4/12 </w:t>
      </w:r>
      <w:r w:rsidRPr="00B1640A">
        <w:rPr>
          <w:rStyle w:val="Style13ptBold"/>
          <w:b w:val="0"/>
          <w:bCs/>
          <w:sz w:val="16"/>
          <w:szCs w:val="16"/>
        </w:rPr>
        <w:t xml:space="preserve">[(Michael, </w:t>
      </w:r>
      <w:r w:rsidRPr="00B1640A">
        <w:rPr>
          <w:szCs w:val="16"/>
        </w:rPr>
        <w:t>senior policy analyst at RAND, research interest focuses on the integration of information into combined arms warfare, M.A. in international development studies from George Washington University</w:t>
      </w:r>
      <w:r w:rsidRPr="00B1640A">
        <w:rPr>
          <w:rStyle w:val="Style13ptBold"/>
          <w:b w:val="0"/>
          <w:bCs/>
          <w:sz w:val="16"/>
          <w:szCs w:val="16"/>
        </w:rPr>
        <w:t>) “</w:t>
      </w:r>
      <w:r w:rsidRPr="00B1640A">
        <w:rPr>
          <w:szCs w:val="16"/>
        </w:rPr>
        <w:t>Satellite Internet Services—Fostering the Dictator's Dilemma?” RAND Corporation, 4/12/2021] JL</w:t>
      </w:r>
    </w:p>
    <w:p w14:paraId="7F8A0AFA" w14:textId="77777777" w:rsidR="005D0F67" w:rsidRPr="000D7D87" w:rsidRDefault="005D0F67" w:rsidP="005D0F67">
      <w:pPr>
        <w:rPr>
          <w:sz w:val="12"/>
        </w:rPr>
      </w:pPr>
      <w:r w:rsidRPr="00B72F08">
        <w:rPr>
          <w:rStyle w:val="StyleUnderline"/>
          <w:highlight w:val="green"/>
        </w:rPr>
        <w:t>C</w:t>
      </w:r>
      <w:r w:rsidRPr="000D7D87">
        <w:rPr>
          <w:rStyle w:val="StyleUnderline"/>
          <w:highlight w:val="green"/>
        </w:rPr>
        <w:t>onstellations</w:t>
      </w:r>
      <w:r w:rsidRPr="000D7D87">
        <w:rPr>
          <w:rStyle w:val="StyleUnderline"/>
        </w:rPr>
        <w:t xml:space="preserve"> of low-altitude, low-latency satellites </w:t>
      </w:r>
      <w:r w:rsidRPr="000D7D87">
        <w:rPr>
          <w:rStyle w:val="StyleUnderline"/>
          <w:highlight w:val="green"/>
        </w:rPr>
        <w:t>providing broadband</w:t>
      </w:r>
      <w:r w:rsidRPr="000D7D87">
        <w:rPr>
          <w:rStyle w:val="StyleUnderline"/>
        </w:rPr>
        <w:t xml:space="preserve"> internet access to wide swathes of the earth </w:t>
      </w:r>
      <w:r w:rsidRPr="000D7D87">
        <w:rPr>
          <w:rStyle w:val="StyleUnderline"/>
          <w:highlight w:val="green"/>
        </w:rPr>
        <w:t>are an impending challenge to</w:t>
      </w:r>
      <w:r w:rsidRPr="000D7D87">
        <w:rPr>
          <w:rStyle w:val="StyleUnderline"/>
        </w:rPr>
        <w:t xml:space="preserve"> the information dominance enjoyed by the world's </w:t>
      </w:r>
      <w:r w:rsidRPr="000D7D87">
        <w:rPr>
          <w:rStyle w:val="StyleUnderline"/>
          <w:highlight w:val="green"/>
        </w:rPr>
        <w:t>authoritarian states</w:t>
      </w:r>
      <w:r w:rsidRPr="000D7D87">
        <w:rPr>
          <w:sz w:val="12"/>
        </w:rPr>
        <w:t xml:space="preserve">. </w:t>
      </w:r>
      <w:r w:rsidRPr="000D7D87">
        <w:rPr>
          <w:rStyle w:val="StyleUnderline"/>
        </w:rPr>
        <w:t xml:space="preserve">Whether Amazon's proposed Project </w:t>
      </w:r>
      <w:r w:rsidRPr="000D7D87">
        <w:rPr>
          <w:rStyle w:val="StyleUnderline"/>
          <w:highlight w:val="green"/>
        </w:rPr>
        <w:t>Kuiper</w:t>
      </w:r>
      <w:r w:rsidRPr="000D7D87">
        <w:rPr>
          <w:rStyle w:val="StyleUnderline"/>
        </w:rPr>
        <w:t>, Elon Musk's </w:t>
      </w:r>
      <w:proofErr w:type="spellStart"/>
      <w:r w:rsidRPr="000D7D87">
        <w:rPr>
          <w:rStyle w:val="Emphasis"/>
          <w:highlight w:val="green"/>
        </w:rPr>
        <w:t>Starlink</w:t>
      </w:r>
      <w:proofErr w:type="spellEnd"/>
      <w:r w:rsidRPr="000D7D87">
        <w:rPr>
          <w:rStyle w:val="StyleUnderline"/>
        </w:rPr>
        <w:t> (already functional in some areas of North America), or the United Kingdom funded </w:t>
      </w:r>
      <w:proofErr w:type="spellStart"/>
      <w:r w:rsidRPr="000D7D87">
        <w:rPr>
          <w:rStyle w:val="StyleUnderline"/>
          <w:highlight w:val="green"/>
        </w:rPr>
        <w:t>OneWeb</w:t>
      </w:r>
      <w:proofErr w:type="spellEnd"/>
      <w:r w:rsidRPr="000D7D87">
        <w:rPr>
          <w:rStyle w:val="StyleUnderline"/>
        </w:rPr>
        <w:t xml:space="preserve">, the ability to </w:t>
      </w:r>
      <w:r w:rsidRPr="000D7D87">
        <w:rPr>
          <w:rStyle w:val="StyleUnderline"/>
          <w:highlight w:val="green"/>
        </w:rPr>
        <w:t>provide</w:t>
      </w:r>
      <w:r w:rsidRPr="000D7D87">
        <w:rPr>
          <w:rStyle w:val="StyleUnderline"/>
        </w:rPr>
        <w:t xml:space="preserve"> relatively </w:t>
      </w:r>
      <w:proofErr w:type="gramStart"/>
      <w:r w:rsidRPr="000D7D87">
        <w:rPr>
          <w:rStyle w:val="Emphasis"/>
        </w:rPr>
        <w:t>low cost</w:t>
      </w:r>
      <w:proofErr w:type="gramEnd"/>
      <w:r w:rsidRPr="000D7D87">
        <w:rPr>
          <w:rStyle w:val="Emphasis"/>
        </w:rPr>
        <w:t xml:space="preserve"> internet access</w:t>
      </w:r>
      <w:r w:rsidRPr="000D7D87">
        <w:rPr>
          <w:rStyle w:val="StyleUnderline"/>
        </w:rPr>
        <w:t xml:space="preserve"> outside of government control is both </w:t>
      </w:r>
      <w:r w:rsidRPr="000D7D87">
        <w:rPr>
          <w:rStyle w:val="StyleUnderline"/>
          <w:highlight w:val="green"/>
        </w:rPr>
        <w:t xml:space="preserve">a </w:t>
      </w:r>
      <w:r w:rsidRPr="000D7D87">
        <w:rPr>
          <w:rStyle w:val="Emphasis"/>
          <w:highlight w:val="green"/>
        </w:rPr>
        <w:t>challenge</w:t>
      </w:r>
      <w:r w:rsidRPr="000D7D87">
        <w:rPr>
          <w:rStyle w:val="Emphasis"/>
        </w:rPr>
        <w:t xml:space="preserve"> for </w:t>
      </w:r>
      <w:r w:rsidRPr="000D7D87">
        <w:rPr>
          <w:rStyle w:val="Emphasis"/>
          <w:highlight w:val="green"/>
        </w:rPr>
        <w:t>authoritarian states</w:t>
      </w:r>
      <w:r w:rsidRPr="000D7D87">
        <w:rPr>
          <w:rStyle w:val="StyleUnderline"/>
          <w:highlight w:val="green"/>
        </w:rPr>
        <w:t xml:space="preserve"> and an </w:t>
      </w:r>
      <w:r w:rsidRPr="000D7D87">
        <w:rPr>
          <w:rStyle w:val="Emphasis"/>
          <w:highlight w:val="green"/>
        </w:rPr>
        <w:t>opportunity for democracies</w:t>
      </w:r>
      <w:r w:rsidRPr="000D7D87">
        <w:rPr>
          <w:sz w:val="12"/>
        </w:rPr>
        <w:t>.</w:t>
      </w:r>
    </w:p>
    <w:p w14:paraId="6DD41F04" w14:textId="77777777" w:rsidR="005D0F67" w:rsidRPr="000D7D87" w:rsidRDefault="005D0F67" w:rsidP="005D0F67">
      <w:pPr>
        <w:rPr>
          <w:sz w:val="12"/>
        </w:rPr>
      </w:pPr>
      <w:r w:rsidRPr="000D7D87">
        <w:rPr>
          <w:sz w:val="12"/>
        </w:rPr>
        <w:t xml:space="preserve">In Russia, </w:t>
      </w:r>
      <w:r w:rsidRPr="000D7D87">
        <w:rPr>
          <w:rStyle w:val="StyleUnderline"/>
        </w:rPr>
        <w:t>the Duma is already considering a law to criminalize access to such satellite services</w:t>
      </w:r>
      <w:r w:rsidRPr="000D7D87">
        <w:rPr>
          <w:sz w:val="12"/>
        </w:rPr>
        <w:t xml:space="preserve">. </w:t>
      </w:r>
      <w:r w:rsidRPr="000D7D87">
        <w:rPr>
          <w:rStyle w:val="StyleUnderline"/>
        </w:rPr>
        <w:t>China is not only planning to launch a competing service</w:t>
      </w:r>
      <w:r w:rsidRPr="000D7D87">
        <w:rPr>
          <w:sz w:val="12"/>
        </w:rPr>
        <w:t xml:space="preserve">, </w:t>
      </w:r>
      <w:proofErr w:type="gramStart"/>
      <w:r w:rsidRPr="000D7D87">
        <w:rPr>
          <w:sz w:val="12"/>
        </w:rPr>
        <w:t>it</w:t>
      </w:r>
      <w:proofErr w:type="gramEnd"/>
      <w:r w:rsidRPr="000D7D87">
        <w:rPr>
          <w:sz w:val="12"/>
        </w:rPr>
        <w:t xml:space="preserve"> has </w:t>
      </w:r>
      <w:proofErr w:type="spellStart"/>
      <w:r w:rsidRPr="000D7D87">
        <w:rPr>
          <w:sz w:val="12"/>
        </w:rPr>
        <w:t>Starlink's</w:t>
      </w:r>
      <w:proofErr w:type="spellEnd"/>
      <w:r w:rsidRPr="000D7D87">
        <w:rPr>
          <w:sz w:val="12"/>
        </w:rPr>
        <w:t xml:space="preserve"> Musk concerned about having his satellites “blown up.” North Korea, which bans its citizens from accessing the internet and (in)famously attacks leaflets with machine guns, shells loudspeakers with artillery, and punishes citizens for accessing Chinese cellphone towers, has yet to comment publicly on such services. Given this history though, </w:t>
      </w:r>
      <w:r w:rsidRPr="000D7D87">
        <w:rPr>
          <w:rStyle w:val="StyleUnderline"/>
        </w:rPr>
        <w:t>Pyongyang's reaction is unlikely to be very positive</w:t>
      </w:r>
      <w:r w:rsidRPr="000D7D87">
        <w:rPr>
          <w:sz w:val="12"/>
        </w:rPr>
        <w:t>.</w:t>
      </w:r>
    </w:p>
    <w:p w14:paraId="7DB6C294" w14:textId="77777777" w:rsidR="005D0F67" w:rsidRPr="000D7D87" w:rsidRDefault="005D0F67" w:rsidP="005D0F67">
      <w:pPr>
        <w:rPr>
          <w:sz w:val="12"/>
        </w:rPr>
      </w:pPr>
      <w:r w:rsidRPr="000D7D87">
        <w:rPr>
          <w:sz w:val="12"/>
        </w:rPr>
        <w:t xml:space="preserve">What are low-altitude, low-latency satellites and why are authoritarian states so concerned? </w:t>
      </w:r>
      <w:r w:rsidRPr="000D7D87">
        <w:rPr>
          <w:rStyle w:val="StyleUnderline"/>
        </w:rPr>
        <w:t xml:space="preserve">The problem (for authoritarians) and promise (for democracies) are the </w:t>
      </w:r>
      <w:r w:rsidRPr="000D7D87">
        <w:rPr>
          <w:rStyle w:val="StyleUnderline"/>
          <w:highlight w:val="green"/>
        </w:rPr>
        <w:t>services</w:t>
      </w:r>
      <w:r w:rsidRPr="000D7D87">
        <w:rPr>
          <w:rStyle w:val="StyleUnderline"/>
        </w:rPr>
        <w:t xml:space="preserve">' ability to </w:t>
      </w:r>
      <w:r w:rsidRPr="000D7D87">
        <w:rPr>
          <w:rStyle w:val="StyleUnderline"/>
          <w:highlight w:val="green"/>
        </w:rPr>
        <w:t>provide broadband</w:t>
      </w:r>
      <w:r w:rsidRPr="000D7D87">
        <w:rPr>
          <w:rStyle w:val="StyleUnderline"/>
        </w:rPr>
        <w:t xml:space="preserve"> internet access almost </w:t>
      </w:r>
      <w:r w:rsidRPr="000D7D87">
        <w:rPr>
          <w:rStyle w:val="StyleUnderline"/>
          <w:highlight w:val="green"/>
        </w:rPr>
        <w:t>anywhere</w:t>
      </w:r>
      <w:r w:rsidRPr="000D7D87">
        <w:rPr>
          <w:rStyle w:val="StyleUnderline"/>
        </w:rPr>
        <w:t xml:space="preserve"> on earth, </w:t>
      </w:r>
      <w:r w:rsidRPr="000D7D87">
        <w:rPr>
          <w:rStyle w:val="StyleUnderline"/>
          <w:highlight w:val="green"/>
        </w:rPr>
        <w:t>with nothing</w:t>
      </w:r>
      <w:r w:rsidRPr="000D7D87">
        <w:rPr>
          <w:rStyle w:val="StyleUnderline"/>
        </w:rPr>
        <w:t xml:space="preserve"> new required </w:t>
      </w:r>
      <w:r w:rsidRPr="000D7D87">
        <w:rPr>
          <w:rStyle w:val="StyleUnderline"/>
          <w:highlight w:val="green"/>
        </w:rPr>
        <w:t>on the ground</w:t>
      </w:r>
      <w:r w:rsidRPr="000D7D87">
        <w:rPr>
          <w:sz w:val="12"/>
        </w:rPr>
        <w:t xml:space="preserve"> aside from a small terminal. </w:t>
      </w:r>
      <w:r w:rsidRPr="000D7D87">
        <w:rPr>
          <w:rStyle w:val="StyleUnderline"/>
        </w:rPr>
        <w:t xml:space="preserve">Because these satellites orbit at several hundred kilometers (low Earth orbit), versus 35,000km for telecommunication satellites in geostationary orbit, their </w:t>
      </w:r>
      <w:r w:rsidRPr="000D7D87">
        <w:rPr>
          <w:rStyle w:val="StyleUnderline"/>
          <w:highlight w:val="green"/>
        </w:rPr>
        <w:t>terminals can be smaller, portable,</w:t>
      </w:r>
      <w:r w:rsidRPr="000D7D87">
        <w:rPr>
          <w:rStyle w:val="StyleUnderline"/>
        </w:rPr>
        <w:t xml:space="preserve"> </w:t>
      </w:r>
      <w:r w:rsidRPr="000D7D87">
        <w:rPr>
          <w:rStyle w:val="StyleUnderline"/>
          <w:highlight w:val="green"/>
        </w:rPr>
        <w:t>and easier to conceal</w:t>
      </w:r>
      <w:r w:rsidRPr="000D7D87">
        <w:rPr>
          <w:rStyle w:val="StyleUnderline"/>
        </w:rPr>
        <w:t>, smuggle, and infiltrate</w:t>
      </w:r>
      <w:r w:rsidRPr="000D7D87">
        <w:rPr>
          <w:sz w:val="12"/>
        </w:rPr>
        <w:t xml:space="preserve">. With one of these terminals, </w:t>
      </w:r>
      <w:r w:rsidRPr="000D7D87">
        <w:rPr>
          <w:rStyle w:val="StyleUnderline"/>
        </w:rPr>
        <w:t>users can cheaply and quickly bypass national controls on the internet and information access, plus place phone</w:t>
      </w:r>
      <w:r w:rsidRPr="000D7D87">
        <w:rPr>
          <w:sz w:val="12"/>
        </w:rPr>
        <w:t xml:space="preserve"> (</w:t>
      </w:r>
      <w:proofErr w:type="gramStart"/>
      <w:r w:rsidRPr="000D7D87">
        <w:rPr>
          <w:sz w:val="12"/>
        </w:rPr>
        <w:t>e.g.</w:t>
      </w:r>
      <w:proofErr w:type="gramEnd"/>
      <w:r w:rsidRPr="000D7D87">
        <w:rPr>
          <w:sz w:val="12"/>
        </w:rPr>
        <w:t xml:space="preserve"> Voice over Internet Protocol, Skype, or Zoom) calls outside of government-controlled systems. </w:t>
      </w:r>
      <w:r w:rsidRPr="000D7D87">
        <w:rPr>
          <w:rStyle w:val="StyleUnderline"/>
        </w:rPr>
        <w:t xml:space="preserve">It is this freedom of information access and communication that has Russia and China so concerned, and that provides </w:t>
      </w:r>
      <w:r w:rsidRPr="000D7D87">
        <w:rPr>
          <w:rStyle w:val="StyleUnderline"/>
          <w:highlight w:val="green"/>
        </w:rPr>
        <w:t>an opportunity for democratic states to rebalance their current information disadvantage</w:t>
      </w:r>
      <w:r w:rsidRPr="000D7D87">
        <w:rPr>
          <w:sz w:val="12"/>
        </w:rPr>
        <w:t>.</w:t>
      </w:r>
    </w:p>
    <w:p w14:paraId="675397C8" w14:textId="77777777" w:rsidR="005D0F67" w:rsidRPr="000D7D87" w:rsidRDefault="005D0F67" w:rsidP="005D0F67">
      <w:pPr>
        <w:rPr>
          <w:sz w:val="12"/>
        </w:rPr>
      </w:pPr>
      <w:r w:rsidRPr="000D7D87">
        <w:rPr>
          <w:sz w:val="12"/>
        </w:rPr>
        <w:t xml:space="preserve">In what some scholars have termed democracy's dilemma, </w:t>
      </w:r>
      <w:r w:rsidRPr="000D7D87">
        <w:rPr>
          <w:rStyle w:val="StyleUnderline"/>
        </w:rPr>
        <w:t>nations that rely on relatively free and open information flows are vulnerable to having that openness turned against them by adversaries</w:t>
      </w:r>
      <w:r w:rsidRPr="000D7D87">
        <w:rPr>
          <w:sz w:val="12"/>
        </w:rPr>
        <w:t xml:space="preserve">. Think Russian influence on Brexit, the 2016 U.S. elections and the COVID-19 </w:t>
      </w:r>
      <w:proofErr w:type="spellStart"/>
      <w:r w:rsidRPr="000D7D87">
        <w:rPr>
          <w:sz w:val="12"/>
        </w:rPr>
        <w:t>infodemic</w:t>
      </w:r>
      <w:proofErr w:type="spellEnd"/>
      <w:r w:rsidRPr="000D7D87">
        <w:rPr>
          <w:sz w:val="12"/>
        </w:rPr>
        <w:t xml:space="preserve">. What </w:t>
      </w:r>
      <w:proofErr w:type="gramStart"/>
      <w:r w:rsidRPr="000D7D87">
        <w:rPr>
          <w:sz w:val="12"/>
        </w:rPr>
        <w:t xml:space="preserve">these </w:t>
      </w:r>
      <w:r w:rsidRPr="000D7D87">
        <w:rPr>
          <w:rStyle w:val="StyleUnderline"/>
        </w:rPr>
        <w:t xml:space="preserve">new </w:t>
      </w:r>
      <w:r w:rsidRPr="000D7D87">
        <w:rPr>
          <w:rStyle w:val="StyleUnderline"/>
          <w:highlight w:val="green"/>
        </w:rPr>
        <w:t>satellite systems</w:t>
      </w:r>
      <w:r w:rsidRPr="000D7D87">
        <w:rPr>
          <w:rStyle w:val="StyleUnderline"/>
        </w:rPr>
        <w:t xml:space="preserve"> offer</w:t>
      </w:r>
      <w:proofErr w:type="gramEnd"/>
      <w:r w:rsidRPr="000D7D87">
        <w:rPr>
          <w:sz w:val="12"/>
        </w:rPr>
        <w:t xml:space="preserve"> is </w:t>
      </w:r>
      <w:r w:rsidRPr="000D7D87">
        <w:rPr>
          <w:rStyle w:val="StyleUnderline"/>
        </w:rPr>
        <w:t xml:space="preserve">an opportunity to </w:t>
      </w:r>
      <w:r w:rsidRPr="000D7D87">
        <w:rPr>
          <w:rStyle w:val="StyleUnderline"/>
          <w:highlight w:val="green"/>
        </w:rPr>
        <w:t>reinvigorate</w:t>
      </w:r>
      <w:r w:rsidRPr="000D7D87">
        <w:rPr>
          <w:rStyle w:val="StyleUnderline"/>
        </w:rPr>
        <w:t xml:space="preserve"> </w:t>
      </w:r>
      <w:r w:rsidRPr="000D7D87">
        <w:rPr>
          <w:rStyle w:val="StyleUnderline"/>
        </w:rPr>
        <w:lastRenderedPageBreak/>
        <w:t>the dictator's dilemma (PDF)—</w:t>
      </w:r>
      <w:r w:rsidRPr="000D7D87">
        <w:rPr>
          <w:rStyle w:val="StyleUnderline"/>
          <w:highlight w:val="green"/>
        </w:rPr>
        <w:t xml:space="preserve">the fear authoritarian leaders have of </w:t>
      </w:r>
      <w:proofErr w:type="spellStart"/>
      <w:r w:rsidRPr="000D7D87">
        <w:rPr>
          <w:rStyle w:val="StyleUnderline"/>
          <w:highlight w:val="green"/>
        </w:rPr>
        <w:t>nonregime</w:t>
      </w:r>
      <w:proofErr w:type="spellEnd"/>
      <w:r w:rsidRPr="000D7D87">
        <w:rPr>
          <w:rStyle w:val="StyleUnderline"/>
          <w:highlight w:val="green"/>
        </w:rPr>
        <w:t xml:space="preserve"> narratives</w:t>
      </w:r>
      <w:r w:rsidRPr="000D7D87">
        <w:rPr>
          <w:rStyle w:val="StyleUnderline"/>
        </w:rPr>
        <w:t xml:space="preserve"> reaching their people, or their people communicating outside</w:t>
      </w:r>
      <w:r w:rsidRPr="000D7D87">
        <w:rPr>
          <w:sz w:val="12"/>
        </w:rPr>
        <w:t xml:space="preserve"> of government-approved channels.</w:t>
      </w:r>
    </w:p>
    <w:p w14:paraId="0CF2C2C7" w14:textId="77777777" w:rsidR="005D0F67" w:rsidRPr="000D7D87" w:rsidRDefault="005D0F67" w:rsidP="005D0F67">
      <w:pPr>
        <w:rPr>
          <w:sz w:val="12"/>
        </w:rPr>
      </w:pPr>
      <w:r w:rsidRPr="000D7D87">
        <w:rPr>
          <w:sz w:val="12"/>
        </w:rPr>
        <w:t xml:space="preserve">Just </w:t>
      </w:r>
      <w:r w:rsidRPr="000D7D87">
        <w:rPr>
          <w:rStyle w:val="StyleUnderline"/>
        </w:rPr>
        <w:t>how powerful is this fear? </w:t>
      </w:r>
      <w:r w:rsidRPr="000D7D87">
        <w:rPr>
          <w:rStyle w:val="StyleUnderline"/>
          <w:highlight w:val="green"/>
        </w:rPr>
        <w:t>Moscow reacts more negatively to criticisms</w:t>
      </w:r>
      <w:r w:rsidRPr="000D7D87">
        <w:rPr>
          <w:rStyle w:val="StyleUnderline"/>
        </w:rPr>
        <w:t xml:space="preserve"> and threats to its information control </w:t>
      </w:r>
      <w:r w:rsidRPr="000D7D87">
        <w:rPr>
          <w:rStyle w:val="StyleUnderline"/>
          <w:highlight w:val="green"/>
        </w:rPr>
        <w:t>than</w:t>
      </w:r>
      <w:r w:rsidRPr="000D7D87">
        <w:rPr>
          <w:rStyle w:val="StyleUnderline"/>
        </w:rPr>
        <w:t xml:space="preserve"> it does to (far more expensive) </w:t>
      </w:r>
      <w:r w:rsidRPr="000D7D87">
        <w:rPr>
          <w:rStyle w:val="StyleUnderline"/>
          <w:highlight w:val="green"/>
        </w:rPr>
        <w:t>NATO exercises</w:t>
      </w:r>
      <w:r w:rsidRPr="000D7D87">
        <w:rPr>
          <w:sz w:val="12"/>
        </w:rPr>
        <w:t>. For years, Russian state media have even coordinated to deflect these criticisms of Russia's censorship onto countries with which Moscow is in conflict, successively targeting Georgia, the United States, and Ukraine.</w:t>
      </w:r>
    </w:p>
    <w:p w14:paraId="58270E14" w14:textId="77777777" w:rsidR="005D0F67" w:rsidRPr="000D7D87" w:rsidRDefault="005D0F67" w:rsidP="005D0F67">
      <w:pPr>
        <w:rPr>
          <w:sz w:val="12"/>
        </w:rPr>
      </w:pPr>
      <w:r w:rsidRPr="000D7D87">
        <w:rPr>
          <w:rStyle w:val="StyleUnderline"/>
          <w:highlight w:val="green"/>
        </w:rPr>
        <w:t>China's</w:t>
      </w:r>
      <w:r w:rsidRPr="000D7D87">
        <w:rPr>
          <w:rStyle w:val="StyleUnderline"/>
        </w:rPr>
        <w:t xml:space="preserve"> rulers have a similar view, </w:t>
      </w:r>
      <w:r w:rsidRPr="000D7D87">
        <w:rPr>
          <w:rStyle w:val="StyleUnderline"/>
          <w:highlight w:val="green"/>
        </w:rPr>
        <w:t>more fearful of “American ideals</w:t>
      </w:r>
      <w:r w:rsidRPr="000D7D87">
        <w:rPr>
          <w:rStyle w:val="StyleUnderline"/>
        </w:rPr>
        <w:t xml:space="preserve"> of freedom, democracy, and human rights infecting the people of China and Hong Kong,” </w:t>
      </w:r>
      <w:r w:rsidRPr="000D7D87">
        <w:rPr>
          <w:rStyle w:val="StyleUnderline"/>
          <w:highlight w:val="green"/>
        </w:rPr>
        <w:t>than</w:t>
      </w:r>
      <w:r w:rsidRPr="000D7D87">
        <w:rPr>
          <w:rStyle w:val="StyleUnderline"/>
        </w:rPr>
        <w:t xml:space="preserve"> they are of U.S. </w:t>
      </w:r>
      <w:r w:rsidRPr="000D7D87">
        <w:rPr>
          <w:rStyle w:val="StyleUnderline"/>
          <w:highlight w:val="green"/>
        </w:rPr>
        <w:t>military</w:t>
      </w:r>
      <w:r w:rsidRPr="000D7D87">
        <w:rPr>
          <w:rStyle w:val="StyleUnderline"/>
        </w:rPr>
        <w:t xml:space="preserve"> or economic </w:t>
      </w:r>
      <w:r w:rsidRPr="000D7D87">
        <w:rPr>
          <w:rStyle w:val="StyleUnderline"/>
          <w:highlight w:val="green"/>
        </w:rPr>
        <w:t>challenges</w:t>
      </w:r>
      <w:r w:rsidRPr="000D7D87">
        <w:rPr>
          <w:sz w:val="12"/>
        </w:rPr>
        <w:t>. This is not a new concern for Beijing; the term </w:t>
      </w:r>
      <w:r w:rsidRPr="000D7D87">
        <w:rPr>
          <w:i/>
          <w:iCs/>
          <w:sz w:val="12"/>
        </w:rPr>
        <w:t>Great Firewall of China</w:t>
      </w:r>
      <w:r w:rsidRPr="000D7D87">
        <w:rPr>
          <w:sz w:val="12"/>
        </w:rPr>
        <w:t xml:space="preserve"> was discussed in a Wired article back in 1997. </w:t>
      </w:r>
      <w:r w:rsidRPr="000D7D87">
        <w:rPr>
          <w:rStyle w:val="StyleUnderline"/>
        </w:rPr>
        <w:t>Beijing's controls have expanded since, with hundreds of thousands of censors and billions of dollars spent on informational and societal control</w:t>
      </w:r>
      <w:r w:rsidRPr="000D7D87">
        <w:rPr>
          <w:sz w:val="12"/>
        </w:rPr>
        <w:t>, including the uniquely intrusive social credit systems (PDF).</w:t>
      </w:r>
    </w:p>
    <w:p w14:paraId="6D540189" w14:textId="77777777" w:rsidR="005D0F67" w:rsidRPr="000D7D87" w:rsidRDefault="005D0F67" w:rsidP="005D0F67">
      <w:pPr>
        <w:rPr>
          <w:sz w:val="12"/>
        </w:rPr>
      </w:pPr>
      <w:r w:rsidRPr="000D7D87">
        <w:rPr>
          <w:rStyle w:val="StyleUnderline"/>
        </w:rPr>
        <w:t>North Korea is an even clearer example</w:t>
      </w:r>
      <w:r w:rsidRPr="000D7D87">
        <w:rPr>
          <w:sz w:val="12"/>
        </w:rPr>
        <w:t>, with years of North Korea specialists (see </w:t>
      </w:r>
      <w:proofErr w:type="spellStart"/>
      <w:r w:rsidRPr="000D7D87">
        <w:rPr>
          <w:sz w:val="12"/>
        </w:rPr>
        <w:t>Lankov</w:t>
      </w:r>
      <w:proofErr w:type="spellEnd"/>
      <w:r w:rsidRPr="000D7D87">
        <w:rPr>
          <w:sz w:val="12"/>
        </w:rPr>
        <w:t>, </w:t>
      </w:r>
      <w:proofErr w:type="spellStart"/>
      <w:r w:rsidRPr="000D7D87">
        <w:rPr>
          <w:sz w:val="12"/>
        </w:rPr>
        <w:t>Baek</w:t>
      </w:r>
      <w:proofErr w:type="spellEnd"/>
      <w:r w:rsidRPr="000D7D87">
        <w:rPr>
          <w:sz w:val="12"/>
        </w:rPr>
        <w:t xml:space="preserve">, Cha, Myers, and others) </w:t>
      </w:r>
      <w:r w:rsidRPr="000D7D87">
        <w:rPr>
          <w:rStyle w:val="StyleUnderline"/>
        </w:rPr>
        <w:t>highlighting Pyongyang's reliance on domestic information control to keep the Kim family in power</w:t>
      </w:r>
      <w:r w:rsidRPr="000D7D87">
        <w:rPr>
          <w:sz w:val="12"/>
        </w:rPr>
        <w:t>. Impressive control, but a weakness masquerading as a strength.</w:t>
      </w:r>
    </w:p>
    <w:p w14:paraId="4ACBD0AA" w14:textId="77777777" w:rsidR="005D0F67" w:rsidRPr="000D7D87" w:rsidRDefault="005D0F67" w:rsidP="005D0F67">
      <w:pPr>
        <w:rPr>
          <w:sz w:val="12"/>
        </w:rPr>
      </w:pPr>
      <w:r w:rsidRPr="000D7D87">
        <w:rPr>
          <w:sz w:val="12"/>
        </w:rPr>
        <w:t xml:space="preserve">This desire for information control represents both the dictator's dilemma and democracy's opportunity. </w:t>
      </w:r>
      <w:r w:rsidRPr="000D7D87">
        <w:rPr>
          <w:rStyle w:val="StyleUnderline"/>
          <w:highlight w:val="green"/>
        </w:rPr>
        <w:t>Beijing, Moscow, and Pyongyang</w:t>
      </w:r>
      <w:r w:rsidRPr="000D7D87">
        <w:rPr>
          <w:rStyle w:val="StyleUnderline"/>
        </w:rPr>
        <w:t xml:space="preserve"> (as well as Tehran and others) </w:t>
      </w:r>
      <w:r w:rsidRPr="000D7D87">
        <w:rPr>
          <w:rStyle w:val="StyleUnderline"/>
          <w:highlight w:val="green"/>
        </w:rPr>
        <w:t>are</w:t>
      </w:r>
      <w:r w:rsidRPr="000D7D87">
        <w:rPr>
          <w:rStyle w:val="StyleUnderline"/>
        </w:rPr>
        <w:t xml:space="preserve"> clearly </w:t>
      </w:r>
      <w:r w:rsidRPr="000D7D87">
        <w:rPr>
          <w:rStyle w:val="StyleUnderline"/>
          <w:highlight w:val="green"/>
        </w:rPr>
        <w:t>concerned</w:t>
      </w:r>
      <w:r w:rsidRPr="000D7D87">
        <w:rPr>
          <w:rStyle w:val="StyleUnderline"/>
        </w:rPr>
        <w:t xml:space="preserve"> about the threat posed by unsupervised information access. </w:t>
      </w:r>
      <w:r w:rsidRPr="000D7D87">
        <w:rPr>
          <w:rStyle w:val="StyleUnderline"/>
          <w:highlight w:val="green"/>
        </w:rPr>
        <w:t>Washington</w:t>
      </w:r>
      <w:r w:rsidRPr="000D7D87">
        <w:rPr>
          <w:sz w:val="12"/>
        </w:rPr>
        <w:t xml:space="preserve"> (or Brussels, London, Tokyo…whomever) publicly </w:t>
      </w:r>
      <w:r w:rsidRPr="000D7D87">
        <w:rPr>
          <w:rStyle w:val="StyleUnderline"/>
          <w:highlight w:val="green"/>
        </w:rPr>
        <w:t>advocating for</w:t>
      </w:r>
      <w:r w:rsidRPr="000D7D87">
        <w:rPr>
          <w:sz w:val="12"/>
          <w:szCs w:val="12"/>
        </w:rPr>
        <w:t xml:space="preserve"> more open internet access, coupled with a clear mention of the </w:t>
      </w:r>
      <w:r w:rsidRPr="000D7D87">
        <w:rPr>
          <w:rStyle w:val="StyleUnderline"/>
        </w:rPr>
        <w:t xml:space="preserve">new </w:t>
      </w:r>
      <w:r w:rsidRPr="000D7D87">
        <w:rPr>
          <w:rStyle w:val="StyleUnderline"/>
          <w:highlight w:val="green"/>
        </w:rPr>
        <w:t>satellite services, would</w:t>
      </w:r>
      <w:r w:rsidRPr="000D7D87">
        <w:rPr>
          <w:rStyle w:val="StyleUnderline"/>
        </w:rPr>
        <w:t xml:space="preserve"> quickly command </w:t>
      </w:r>
      <w:proofErr w:type="gramStart"/>
      <w:r w:rsidRPr="000D7D87">
        <w:rPr>
          <w:rStyle w:val="StyleUnderline"/>
        </w:rPr>
        <w:t>attention</w:t>
      </w:r>
      <w:proofErr w:type="gramEnd"/>
      <w:r w:rsidRPr="000D7D87">
        <w:rPr>
          <w:rStyle w:val="StyleUnderline"/>
        </w:rPr>
        <w:t xml:space="preserve"> and establish a compelling narrative</w:t>
      </w:r>
      <w:r w:rsidRPr="000D7D87">
        <w:rPr>
          <w:sz w:val="12"/>
        </w:rPr>
        <w:t xml:space="preserve"> (and underlying threat). Coupling this message with a reminder of the West's ability to challenge information controls by, for example, smuggling bulky typewriters, printing presses, and Xerox machines into Eastern Europe in the 80s, which increased the flow of uncensored information, would add credibility to the threat—</w:t>
      </w:r>
      <w:r w:rsidRPr="000D7D87">
        <w:rPr>
          <w:rStyle w:val="StyleUnderline"/>
        </w:rPr>
        <w:t xml:space="preserve">if authoritarian states thought typewriters were a problem, infiltrating an “internet in a box” (or thousands of them) looms as an even more compelling danger. </w:t>
      </w:r>
      <w:r w:rsidRPr="000D7D87">
        <w:rPr>
          <w:rStyle w:val="StyleUnderline"/>
          <w:highlight w:val="green"/>
        </w:rPr>
        <w:t>The physical threat</w:t>
      </w:r>
      <w:r w:rsidRPr="000D7D87">
        <w:rPr>
          <w:rStyle w:val="StyleUnderline"/>
        </w:rPr>
        <w:t xml:space="preserve"> of infiltrated devices </w:t>
      </w:r>
      <w:r w:rsidRPr="000D7D87">
        <w:rPr>
          <w:rStyle w:val="StyleUnderline"/>
          <w:highlight w:val="green"/>
        </w:rPr>
        <w:t>combined with a narrative</w:t>
      </w:r>
      <w:r w:rsidRPr="000D7D87">
        <w:rPr>
          <w:rStyle w:val="StyleUnderline"/>
        </w:rPr>
        <w:t xml:space="preserve"> advocating freedom of information access </w:t>
      </w:r>
      <w:r w:rsidRPr="000D7D87">
        <w:rPr>
          <w:rStyle w:val="StyleUnderline"/>
          <w:highlight w:val="green"/>
        </w:rPr>
        <w:t>provide the West with</w:t>
      </w:r>
      <w:r w:rsidRPr="000D7D87">
        <w:rPr>
          <w:rStyle w:val="StyleUnderline"/>
        </w:rPr>
        <w:t xml:space="preserve"> a </w:t>
      </w:r>
      <w:r w:rsidRPr="000D7D87">
        <w:rPr>
          <w:rStyle w:val="Emphasis"/>
        </w:rPr>
        <w:t xml:space="preserve">new, information-based tool for </w:t>
      </w:r>
      <w:r w:rsidRPr="000D7D87">
        <w:rPr>
          <w:rStyle w:val="Emphasis"/>
          <w:highlight w:val="green"/>
        </w:rPr>
        <w:t>foreign policy leverage</w:t>
      </w:r>
      <w:r w:rsidRPr="000D7D87">
        <w:rPr>
          <w:sz w:val="12"/>
        </w:rPr>
        <w:t>. A tool, or active measure, based not on fear, deception, or disinformation, but simply on information access.</w:t>
      </w:r>
    </w:p>
    <w:p w14:paraId="0810F92E" w14:textId="77777777" w:rsidR="005D0F67" w:rsidRPr="000D7D87" w:rsidRDefault="005D0F67" w:rsidP="005D0F67">
      <w:pPr>
        <w:rPr>
          <w:sz w:val="12"/>
        </w:rPr>
      </w:pPr>
      <w:r w:rsidRPr="000D7D87">
        <w:rPr>
          <w:sz w:val="12"/>
        </w:rPr>
        <w:t xml:space="preserve">By offering an information-based response to an information-based attack, </w:t>
      </w:r>
      <w:r w:rsidRPr="000D7D87">
        <w:rPr>
          <w:rStyle w:val="StyleUnderline"/>
        </w:rPr>
        <w:t>this tool offers a fresh, calibrated response option. Chinese cyber espionage or recent attacks on Hong Kong's civil liberties, Russian attempts to influence Brexit or U.S. elections (or the more recent SolarWinds hack), North Korean attacks on Sony or South Korea's ATM network, are all activities ripe for response. Once this tool is effectively demonstrated in terms of fostering the dictator's dilemma,</w:t>
      </w:r>
      <w:r w:rsidRPr="000D7D87">
        <w:rPr>
          <w:sz w:val="12"/>
        </w:rPr>
        <w:t xml:space="preserve"> </w:t>
      </w:r>
      <w:r w:rsidRPr="000D7D87">
        <w:rPr>
          <w:rStyle w:val="Emphasis"/>
          <w:highlight w:val="green"/>
        </w:rPr>
        <w:t xml:space="preserve">democracy's </w:t>
      </w:r>
      <w:proofErr w:type="gramStart"/>
      <w:r w:rsidRPr="000D7D87">
        <w:rPr>
          <w:rStyle w:val="Emphasis"/>
          <w:highlight w:val="green"/>
        </w:rPr>
        <w:t>response</w:t>
      </w:r>
      <w:proofErr w:type="gramEnd"/>
      <w:r w:rsidRPr="000D7D87">
        <w:rPr>
          <w:rStyle w:val="Emphasis"/>
          <w:highlight w:val="green"/>
        </w:rPr>
        <w:t xml:space="preserve"> and deterrence toolkits</w:t>
      </w:r>
      <w:r w:rsidRPr="000D7D87">
        <w:rPr>
          <w:rStyle w:val="StyleUnderline"/>
        </w:rPr>
        <w:t xml:space="preserve">, for both cyber and influence activities, </w:t>
      </w:r>
      <w:r w:rsidRPr="000D7D87">
        <w:rPr>
          <w:rStyle w:val="Emphasis"/>
          <w:highlight w:val="green"/>
        </w:rPr>
        <w:t>commensurately expands</w:t>
      </w:r>
      <w:r w:rsidRPr="000D7D87">
        <w:rPr>
          <w:sz w:val="12"/>
        </w:rPr>
        <w:t>.</w:t>
      </w:r>
    </w:p>
    <w:p w14:paraId="0E341103" w14:textId="77777777" w:rsidR="005D0F67" w:rsidRPr="000D7D87" w:rsidRDefault="005D0F67" w:rsidP="005D0F67">
      <w:pPr>
        <w:rPr>
          <w:sz w:val="12"/>
        </w:rPr>
      </w:pPr>
      <w:r w:rsidRPr="000D7D87">
        <w:rPr>
          <w:sz w:val="12"/>
        </w:rPr>
        <w:t xml:space="preserve">Importantly, </w:t>
      </w:r>
      <w:r w:rsidRPr="000D7D87">
        <w:rPr>
          <w:rStyle w:val="StyleUnderline"/>
        </w:rPr>
        <w:t xml:space="preserve">the utility of </w:t>
      </w:r>
      <w:r w:rsidRPr="000D7D87">
        <w:rPr>
          <w:rStyle w:val="StyleUnderline"/>
          <w:highlight w:val="green"/>
        </w:rPr>
        <w:t>this</w:t>
      </w:r>
      <w:r w:rsidRPr="000D7D87">
        <w:rPr>
          <w:rStyle w:val="StyleUnderline"/>
        </w:rPr>
        <w:t xml:space="preserve"> information </w:t>
      </w:r>
      <w:r w:rsidRPr="000D7D87">
        <w:rPr>
          <w:rStyle w:val="StyleUnderline"/>
          <w:highlight w:val="green"/>
        </w:rPr>
        <w:t>tool</w:t>
      </w:r>
      <w:r w:rsidRPr="000D7D87">
        <w:rPr>
          <w:rStyle w:val="StyleUnderline"/>
        </w:rPr>
        <w:t xml:space="preserve"> is not confined simply to allowing outside information in; it also </w:t>
      </w:r>
      <w:r w:rsidRPr="000D7D87">
        <w:rPr>
          <w:rStyle w:val="StyleUnderline"/>
          <w:highlight w:val="green"/>
        </w:rPr>
        <w:t>allows information</w:t>
      </w:r>
      <w:r w:rsidRPr="000D7D87">
        <w:rPr>
          <w:rStyle w:val="StyleUnderline"/>
        </w:rPr>
        <w:t xml:space="preserve"> to flow </w:t>
      </w:r>
      <w:r w:rsidRPr="000D7D87">
        <w:rPr>
          <w:rStyle w:val="StyleUnderline"/>
          <w:highlight w:val="green"/>
        </w:rPr>
        <w:t>out</w:t>
      </w:r>
      <w:r w:rsidRPr="000D7D87">
        <w:rPr>
          <w:rStyle w:val="StyleUnderline"/>
        </w:rPr>
        <w:t xml:space="preserve"> (especially important with North Korea</w:t>
      </w:r>
      <w:r w:rsidRPr="000D7D87">
        <w:rPr>
          <w:sz w:val="12"/>
        </w:rPr>
        <w:t xml:space="preserve">). Perhaps most importantly, </w:t>
      </w:r>
      <w:r w:rsidRPr="000D7D87">
        <w:rPr>
          <w:rStyle w:val="StyleUnderline"/>
        </w:rPr>
        <w:t xml:space="preserve">it provides another tool </w:t>
      </w:r>
      <w:r w:rsidRPr="000D7D87">
        <w:rPr>
          <w:rStyle w:val="StyleUnderline"/>
          <w:highlight w:val="green"/>
        </w:rPr>
        <w:t>to avoid government monitoring</w:t>
      </w:r>
      <w:r w:rsidRPr="000D7D87">
        <w:rPr>
          <w:rStyle w:val="StyleUnderline"/>
        </w:rPr>
        <w:t xml:space="preserve"> inside an authoritarian state</w:t>
      </w:r>
      <w:r w:rsidRPr="000D7D87">
        <w:rPr>
          <w:sz w:val="12"/>
        </w:rPr>
        <w:t xml:space="preserve">. When paired with mesh networks of the type used, for example, during demonstrations in Hong Kong, </w:t>
      </w:r>
      <w:r w:rsidRPr="000D7D87">
        <w:rPr>
          <w:rStyle w:val="StyleUnderline"/>
        </w:rPr>
        <w:t>it further increases the opportunity for the free flow of information dictators perceive as so threatening</w:t>
      </w:r>
      <w:r w:rsidRPr="000D7D87">
        <w:rPr>
          <w:sz w:val="12"/>
        </w:rPr>
        <w:t>.</w:t>
      </w:r>
    </w:p>
    <w:p w14:paraId="7E7D5583" w14:textId="77777777" w:rsidR="005D0F67" w:rsidRPr="000D7D87" w:rsidRDefault="005D0F67" w:rsidP="005D0F67">
      <w:pPr>
        <w:rPr>
          <w:sz w:val="12"/>
        </w:rPr>
      </w:pPr>
      <w:r w:rsidRPr="000D7D87">
        <w:rPr>
          <w:sz w:val="12"/>
        </w:rPr>
        <w:t xml:space="preserve">This tool (or its threatened use) does not replace other foreign policy tools—diplomatic, economic, and military tools remain options; this proposal simply adds </w:t>
      </w:r>
      <w:r w:rsidRPr="000D7D87">
        <w:rPr>
          <w:rStyle w:val="StyleUnderline"/>
        </w:rPr>
        <w:t>a new information-based capability</w:t>
      </w:r>
      <w:r w:rsidRPr="000D7D87">
        <w:rPr>
          <w:sz w:val="12"/>
        </w:rPr>
        <w:t xml:space="preserve">. The tool fits within a historical context of Western information activities and offers a compelling public narrative—fighting censorship. </w:t>
      </w:r>
      <w:r w:rsidRPr="000D7D87">
        <w:rPr>
          <w:rStyle w:val="Emphasis"/>
        </w:rPr>
        <w:t xml:space="preserve">The </w:t>
      </w:r>
      <w:r w:rsidRPr="000D7D87">
        <w:rPr>
          <w:rStyle w:val="Emphasis"/>
          <w:highlight w:val="green"/>
        </w:rPr>
        <w:t>hardware costs are</w:t>
      </w:r>
      <w:r w:rsidRPr="000D7D87">
        <w:rPr>
          <w:rStyle w:val="Emphasis"/>
        </w:rPr>
        <w:t xml:space="preserve"> relatively </w:t>
      </w:r>
      <w:r w:rsidRPr="000D7D87">
        <w:rPr>
          <w:rStyle w:val="Emphasis"/>
          <w:highlight w:val="green"/>
        </w:rPr>
        <w:t>low</w:t>
      </w:r>
      <w:r w:rsidRPr="000D7D87">
        <w:rPr>
          <w:rStyle w:val="Emphasis"/>
        </w:rPr>
        <w:t xml:space="preserve">, largely </w:t>
      </w:r>
      <w:r w:rsidRPr="000D7D87">
        <w:rPr>
          <w:rStyle w:val="Emphasis"/>
          <w:highlight w:val="green"/>
        </w:rPr>
        <w:t>borne by</w:t>
      </w:r>
      <w:r w:rsidRPr="000D7D87">
        <w:rPr>
          <w:rStyle w:val="Emphasis"/>
        </w:rPr>
        <w:t xml:space="preserve"> the </w:t>
      </w:r>
      <w:r w:rsidRPr="000D7D87">
        <w:rPr>
          <w:rStyle w:val="Emphasis"/>
          <w:highlight w:val="green"/>
        </w:rPr>
        <w:t>companies launching</w:t>
      </w:r>
      <w:r w:rsidRPr="000D7D87">
        <w:rPr>
          <w:rStyle w:val="Emphasis"/>
        </w:rPr>
        <w:t xml:space="preserve"> the satellites</w:t>
      </w:r>
      <w:r w:rsidRPr="000D7D87">
        <w:rPr>
          <w:sz w:val="12"/>
        </w:rPr>
        <w:t xml:space="preserve">, and coming into existence whether governments wish them to or not. Finally, </w:t>
      </w:r>
      <w:r w:rsidRPr="000D7D87">
        <w:rPr>
          <w:rStyle w:val="StyleUnderline"/>
        </w:rPr>
        <w:t xml:space="preserve">by </w:t>
      </w:r>
      <w:r w:rsidRPr="000D7D87">
        <w:rPr>
          <w:rStyle w:val="StyleUnderline"/>
          <w:highlight w:val="green"/>
        </w:rPr>
        <w:t>rebalancing</w:t>
      </w:r>
      <w:r w:rsidRPr="000D7D87">
        <w:rPr>
          <w:rStyle w:val="StyleUnderline"/>
        </w:rPr>
        <w:t xml:space="preserve"> democracy's dilemma through a reinforcement of the dictator's dilemma, this tool offers an information response to </w:t>
      </w:r>
      <w:r w:rsidRPr="000D7D87">
        <w:rPr>
          <w:rStyle w:val="StyleUnderline"/>
          <w:highlight w:val="green"/>
        </w:rPr>
        <w:lastRenderedPageBreak/>
        <w:t>information/cyber/influence</w:t>
      </w:r>
      <w:r w:rsidRPr="000D7D87">
        <w:rPr>
          <w:rStyle w:val="StyleUnderline"/>
        </w:rPr>
        <w:t xml:space="preserve"> attacks, using a method that clearly targets the vulnerabilities and sensitivities of authoritarian adversaries</w:t>
      </w:r>
      <w:r w:rsidRPr="000D7D87">
        <w:rPr>
          <w:sz w:val="12"/>
        </w:rPr>
        <w:t>.</w:t>
      </w:r>
    </w:p>
    <w:p w14:paraId="29466FFD" w14:textId="4D4770C3" w:rsidR="005D0F67" w:rsidRDefault="005D0F67" w:rsidP="005D0F67"/>
    <w:p w14:paraId="59E55FA1" w14:textId="7726B744" w:rsidR="006D0661" w:rsidRPr="005A57D9" w:rsidRDefault="005D1D67" w:rsidP="006D0661">
      <w:pPr>
        <w:pStyle w:val="Heading4"/>
      </w:pPr>
      <w:r>
        <w:t>Democracy</w:t>
      </w:r>
      <w:r w:rsidR="006D0661">
        <w:t xml:space="preserve"> is key to </w:t>
      </w:r>
      <w:r>
        <w:t xml:space="preserve">US </w:t>
      </w:r>
      <w:r w:rsidR="006D0661">
        <w:t xml:space="preserve">primacy </w:t>
      </w:r>
      <w:r>
        <w:t>– independently, democratic peace solves war</w:t>
      </w:r>
    </w:p>
    <w:p w14:paraId="4F929454" w14:textId="77777777" w:rsidR="006D0661" w:rsidRPr="005A57D9" w:rsidRDefault="006D0661" w:rsidP="006D0661">
      <w:pPr>
        <w:rPr>
          <w:rStyle w:val="Style13ptBold"/>
        </w:rPr>
      </w:pPr>
      <w:r w:rsidRPr="005A57D9">
        <w:rPr>
          <w:rStyle w:val="Style13ptBold"/>
        </w:rPr>
        <w:t xml:space="preserve">Kendall-Taylor 16 </w:t>
      </w:r>
      <w:r w:rsidRPr="005A57D9">
        <w:t xml:space="preserve">[(Andrea, a deputy national intelligence officer for Russia and Eurasia at the National Intelligence Council and a nonresident senior associate in the Human Rights Initiative at the Center for Strategic and International Studies in Washington, D.C.) Center for Strategic and International Studies, 7/15/2016] BC </w:t>
      </w:r>
    </w:p>
    <w:p w14:paraId="06B37C7E" w14:textId="77777777" w:rsidR="006D0661" w:rsidRPr="005A57D9" w:rsidRDefault="006D0661" w:rsidP="006D0661">
      <w:pPr>
        <w:rPr>
          <w:rStyle w:val="StyleUnderline"/>
        </w:rPr>
      </w:pPr>
      <w:r w:rsidRPr="005A57D9">
        <w:t xml:space="preserve">Although the number of democracies in the world is at an all-time high, there are </w:t>
      </w:r>
      <w:proofErr w:type="gramStart"/>
      <w:r w:rsidRPr="005A57D9">
        <w:t>a number of</w:t>
      </w:r>
      <w:proofErr w:type="gramEnd"/>
      <w:r w:rsidRPr="005A57D9">
        <w:t xml:space="preserve"> key trends that are working to undermine democracy. </w:t>
      </w:r>
      <w:r w:rsidRPr="005A57D9">
        <w:rPr>
          <w:rStyle w:val="StyleUnderline"/>
          <w:highlight w:val="green"/>
        </w:rPr>
        <w:t>The rollback of democracy</w:t>
      </w:r>
      <w:r w:rsidRPr="005A57D9">
        <w:rPr>
          <w:rStyle w:val="StyleUnderline"/>
        </w:rPr>
        <w:t xml:space="preserve"> in a few influential states or even in </w:t>
      </w:r>
      <w:proofErr w:type="gramStart"/>
      <w:r w:rsidRPr="005A57D9">
        <w:rPr>
          <w:rStyle w:val="StyleUnderline"/>
        </w:rPr>
        <w:t>a number of</w:t>
      </w:r>
      <w:proofErr w:type="gramEnd"/>
      <w:r w:rsidRPr="005A57D9">
        <w:rPr>
          <w:rStyle w:val="StyleUnderline"/>
        </w:rPr>
        <w:t xml:space="preserve"> less consequential ones </w:t>
      </w:r>
      <w:r w:rsidRPr="005A57D9">
        <w:rPr>
          <w:rStyle w:val="StyleUnderline"/>
          <w:highlight w:val="green"/>
        </w:rPr>
        <w:t>would</w:t>
      </w:r>
      <w:r w:rsidRPr="005A57D9">
        <w:rPr>
          <w:rStyle w:val="StyleUnderline"/>
        </w:rPr>
        <w:t xml:space="preserve"> almost certainly </w:t>
      </w:r>
      <w:r w:rsidRPr="005A57D9">
        <w:rPr>
          <w:rStyle w:val="StyleUnderline"/>
          <w:highlight w:val="green"/>
        </w:rPr>
        <w:t>accelerate</w:t>
      </w:r>
      <w:r w:rsidRPr="005A57D9">
        <w:rPr>
          <w:rStyle w:val="StyleUnderline"/>
        </w:rPr>
        <w:t xml:space="preserve"> meaningful </w:t>
      </w:r>
      <w:r w:rsidRPr="005A57D9">
        <w:rPr>
          <w:rStyle w:val="StyleUnderline"/>
          <w:highlight w:val="green"/>
        </w:rPr>
        <w:t>changes in today’s global order</w:t>
      </w:r>
      <w:r w:rsidRPr="005A57D9">
        <w:rPr>
          <w:rStyle w:val="StyleUnderline"/>
        </w:rPr>
        <w:t>.</w:t>
      </w:r>
    </w:p>
    <w:p w14:paraId="2EBBB28F" w14:textId="77777777" w:rsidR="006D0661" w:rsidRPr="005A57D9" w:rsidRDefault="006D0661" w:rsidP="006D0661">
      <w:pPr>
        <w:rPr>
          <w:rStyle w:val="StyleUnderline"/>
        </w:rPr>
      </w:pPr>
      <w:r w:rsidRPr="005A57D9">
        <w:rPr>
          <w:rStyle w:val="Emphasis"/>
          <w:highlight w:val="green"/>
        </w:rPr>
        <w:t>Democratic decline would weaken U.S. partnerships and erode a</w:t>
      </w:r>
      <w:r w:rsidRPr="005A57D9">
        <w:rPr>
          <w:rStyle w:val="Emphasis"/>
        </w:rPr>
        <w:t xml:space="preserve">n important </w:t>
      </w:r>
      <w:r w:rsidRPr="005A57D9">
        <w:rPr>
          <w:rStyle w:val="Emphasis"/>
          <w:highlight w:val="green"/>
        </w:rPr>
        <w:t>foundation for U.S. coop</w:t>
      </w:r>
      <w:r w:rsidRPr="005A57D9">
        <w:rPr>
          <w:rStyle w:val="Emphasis"/>
        </w:rPr>
        <w:t xml:space="preserve">eration </w:t>
      </w:r>
      <w:r w:rsidRPr="005A57D9">
        <w:rPr>
          <w:rStyle w:val="Emphasis"/>
          <w:highlight w:val="green"/>
        </w:rPr>
        <w:t>abroad</w:t>
      </w:r>
      <w:r w:rsidRPr="005A57D9">
        <w:rPr>
          <w:rStyle w:val="Emphasis"/>
        </w:rPr>
        <w:t>.</w:t>
      </w:r>
      <w:r w:rsidRPr="005A57D9">
        <w:t xml:space="preserve"> Research demonstrates that </w:t>
      </w:r>
      <w:r w:rsidRPr="005A57D9">
        <w:rPr>
          <w:rStyle w:val="StyleUnderline"/>
        </w:rPr>
        <w:t>domestic politics are a key determinant of the international behavior of states.</w:t>
      </w:r>
      <w:r w:rsidRPr="005A57D9">
        <w:t xml:space="preserve"> </w:t>
      </w:r>
      <w:proofErr w:type="gramStart"/>
      <w:r w:rsidRPr="005A57D9">
        <w:t xml:space="preserve">In particular, </w:t>
      </w:r>
      <w:r w:rsidRPr="005A57D9">
        <w:rPr>
          <w:rStyle w:val="StyleUnderline"/>
          <w:highlight w:val="green"/>
        </w:rPr>
        <w:t>democracies</w:t>
      </w:r>
      <w:proofErr w:type="gramEnd"/>
      <w:r w:rsidRPr="005A57D9">
        <w:rPr>
          <w:rStyle w:val="StyleUnderline"/>
          <w:highlight w:val="green"/>
        </w:rPr>
        <w:t xml:space="preserve"> are more likely to form alliances and</w:t>
      </w:r>
      <w:r w:rsidRPr="005A57D9">
        <w:rPr>
          <w:rStyle w:val="StyleUnderline"/>
        </w:rPr>
        <w:t xml:space="preserve"> </w:t>
      </w:r>
      <w:r w:rsidRPr="005A57D9">
        <w:rPr>
          <w:rStyle w:val="StyleUnderline"/>
          <w:highlight w:val="green"/>
        </w:rPr>
        <w:t>coop</w:t>
      </w:r>
      <w:r w:rsidRPr="005A57D9">
        <w:rPr>
          <w:rStyle w:val="StyleUnderline"/>
        </w:rPr>
        <w:t>erate more fully with other democracies than with autocracies</w:t>
      </w:r>
      <w:r w:rsidRPr="005A57D9">
        <w:t>. Similarly</w:t>
      </w:r>
      <w:r w:rsidRPr="005A57D9">
        <w:rPr>
          <w:rStyle w:val="StyleUnderline"/>
        </w:rPr>
        <w:t xml:space="preserve">, </w:t>
      </w:r>
      <w:r w:rsidRPr="005A57D9">
        <w:rPr>
          <w:rStyle w:val="StyleUnderline"/>
          <w:highlight w:val="green"/>
        </w:rPr>
        <w:t>authoritarian countries</w:t>
      </w:r>
      <w:r w:rsidRPr="005A57D9">
        <w:rPr>
          <w:rStyle w:val="StyleUnderline"/>
        </w:rPr>
        <w:t xml:space="preserve"> have </w:t>
      </w:r>
      <w:r w:rsidRPr="005A57D9">
        <w:rPr>
          <w:rStyle w:val="StyleUnderline"/>
          <w:highlight w:val="green"/>
        </w:rPr>
        <w:t>establish</w:t>
      </w:r>
      <w:r w:rsidRPr="005A57D9">
        <w:rPr>
          <w:rStyle w:val="StyleUnderline"/>
        </w:rPr>
        <w:t>ed mechanisms for cooperation and sharing of “</w:t>
      </w:r>
      <w:r w:rsidRPr="005A57D9">
        <w:rPr>
          <w:rStyle w:val="StyleUnderline"/>
          <w:highlight w:val="green"/>
        </w:rPr>
        <w:t>worst practices</w:t>
      </w:r>
      <w:r w:rsidRPr="005A57D9">
        <w:rPr>
          <w:rStyle w:val="StyleUnderline"/>
        </w:rPr>
        <w:t>.”</w:t>
      </w:r>
      <w:r w:rsidRPr="005A57D9">
        <w:t xml:space="preserve"> An increase in </w:t>
      </w:r>
      <w:r w:rsidRPr="005A57D9">
        <w:rPr>
          <w:rStyle w:val="StyleUnderline"/>
        </w:rPr>
        <w:t>authoritarian countries</w:t>
      </w:r>
      <w:r w:rsidRPr="005A57D9">
        <w:t xml:space="preserve">, then, </w:t>
      </w:r>
      <w:r w:rsidRPr="005A57D9">
        <w:rPr>
          <w:rStyle w:val="StyleUnderline"/>
        </w:rPr>
        <w:t>would provide a broader platform for coordination that could enable these countries to overcome their divergent histories, values, and interests—</w:t>
      </w:r>
      <w:r w:rsidRPr="005A57D9">
        <w:rPr>
          <w:rStyle w:val="StyleUnderline"/>
          <w:highlight w:val="green"/>
        </w:rPr>
        <w:t>factors</w:t>
      </w:r>
      <w:r w:rsidRPr="005A57D9">
        <w:rPr>
          <w:rStyle w:val="StyleUnderline"/>
        </w:rPr>
        <w:t xml:space="preserve"> that are </w:t>
      </w:r>
      <w:r w:rsidRPr="005A57D9">
        <w:rPr>
          <w:rStyle w:val="StyleUnderline"/>
          <w:highlight w:val="green"/>
        </w:rPr>
        <w:t>frequently cited as obstacles to</w:t>
      </w:r>
      <w:r w:rsidRPr="005A57D9">
        <w:rPr>
          <w:rStyle w:val="StyleUnderline"/>
        </w:rPr>
        <w:t xml:space="preserve"> the </w:t>
      </w:r>
      <w:r w:rsidRPr="005A57D9">
        <w:rPr>
          <w:rStyle w:val="StyleUnderline"/>
          <w:highlight w:val="green"/>
        </w:rPr>
        <w:t>form</w:t>
      </w:r>
      <w:r w:rsidRPr="005A57D9">
        <w:rPr>
          <w:rStyle w:val="StyleUnderline"/>
        </w:rPr>
        <w:t xml:space="preserve">ation of </w:t>
      </w:r>
      <w:r w:rsidRPr="005A57D9">
        <w:rPr>
          <w:rStyle w:val="StyleUnderline"/>
          <w:highlight w:val="green"/>
        </w:rPr>
        <w:t>a cohesive challenge to the U.S.-led international system</w:t>
      </w:r>
      <w:r w:rsidRPr="005A57D9">
        <w:rPr>
          <w:rStyle w:val="StyleUnderline"/>
        </w:rPr>
        <w:t>.</w:t>
      </w:r>
    </w:p>
    <w:p w14:paraId="71BDE80B" w14:textId="77777777" w:rsidR="006D0661" w:rsidRPr="005A57D9" w:rsidRDefault="006D0661" w:rsidP="006D0661">
      <w:r w:rsidRPr="005A57D9">
        <w:t xml:space="preserve">Recent examples support the empirical data. Democratic backsliding in Hungary and the hardening of Egypt’s autocracy under Abdel Fattah el-Sisi have led to enhanced relations between these countries and Russia. Likewise, democratic decline in Bangladesh has led Sheikh Hasina </w:t>
      </w:r>
      <w:proofErr w:type="spellStart"/>
      <w:r w:rsidRPr="005A57D9">
        <w:t>Wazed</w:t>
      </w:r>
      <w:proofErr w:type="spellEnd"/>
      <w:r w:rsidRPr="005A57D9">
        <w:t xml:space="preserve"> and her ruling </w:t>
      </w:r>
      <w:proofErr w:type="spellStart"/>
      <w:r w:rsidRPr="005A57D9">
        <w:t>Awami</w:t>
      </w:r>
      <w:proofErr w:type="spellEnd"/>
      <w:r w:rsidRPr="005A57D9">
        <w:t xml:space="preserve"> League to seek closer relations with China and Russia, in part to mitigate Western pressure and bolster the regime’s domestic standing.</w:t>
      </w:r>
    </w:p>
    <w:p w14:paraId="1D7BF4DF" w14:textId="77777777" w:rsidR="006D0661" w:rsidRPr="005A57D9" w:rsidRDefault="006D0661" w:rsidP="006D0661">
      <w:pPr>
        <w:rPr>
          <w:rStyle w:val="Emphasis"/>
        </w:rPr>
      </w:pPr>
      <w:r w:rsidRPr="005A57D9">
        <w:t>A</w:t>
      </w:r>
      <w:r w:rsidRPr="005A57D9">
        <w:rPr>
          <w:rStyle w:val="StyleUnderline"/>
        </w:rPr>
        <w:t xml:space="preserve">lthough none of these burgeoning relationships has developed into a highly unified partnership, </w:t>
      </w:r>
      <w:r w:rsidRPr="005A57D9">
        <w:rPr>
          <w:rStyle w:val="StyleUnderline"/>
          <w:highlight w:val="green"/>
        </w:rPr>
        <w:t>democratic backsliding</w:t>
      </w:r>
      <w:r w:rsidRPr="005A57D9">
        <w:rPr>
          <w:rStyle w:val="StyleUnderline"/>
        </w:rPr>
        <w:t xml:space="preserve"> in these countries </w:t>
      </w:r>
      <w:r w:rsidRPr="005A57D9">
        <w:rPr>
          <w:rStyle w:val="StyleUnderline"/>
          <w:highlight w:val="green"/>
        </w:rPr>
        <w:t>has</w:t>
      </w:r>
      <w:r w:rsidRPr="005A57D9">
        <w:rPr>
          <w:rStyle w:val="StyleUnderline"/>
        </w:rPr>
        <w:t xml:space="preserve"> </w:t>
      </w:r>
      <w:r w:rsidRPr="005A57D9">
        <w:rPr>
          <w:rStyle w:val="StyleUnderline"/>
          <w:highlight w:val="green"/>
        </w:rPr>
        <w:t>provided a basis for cooperation where it did not</w:t>
      </w:r>
      <w:r w:rsidRPr="005A57D9">
        <w:rPr>
          <w:rStyle w:val="StyleUnderline"/>
        </w:rPr>
        <w:t xml:space="preserve"> previously </w:t>
      </w:r>
      <w:r w:rsidRPr="005A57D9">
        <w:rPr>
          <w:rStyle w:val="StyleUnderline"/>
          <w:highlight w:val="green"/>
        </w:rPr>
        <w:t>exist</w:t>
      </w:r>
      <w:r w:rsidRPr="005A57D9">
        <w:rPr>
          <w:rStyle w:val="StyleUnderline"/>
        </w:rPr>
        <w:t>.</w:t>
      </w:r>
      <w:r w:rsidRPr="005A57D9">
        <w:t xml:space="preserve"> And </w:t>
      </w:r>
      <w:r w:rsidRPr="005A57D9">
        <w:rPr>
          <w:rStyle w:val="StyleUnderline"/>
        </w:rPr>
        <w:t>while the United States certainly finds common cause with authoritarian partners on specific issues, the</w:t>
      </w:r>
      <w:r w:rsidRPr="005A57D9">
        <w:t xml:space="preserve"> depth and </w:t>
      </w:r>
      <w:r w:rsidRPr="005A57D9">
        <w:rPr>
          <w:rStyle w:val="StyleUnderline"/>
        </w:rPr>
        <w:t>reliability of such cooperation is limited</w:t>
      </w:r>
      <w:r w:rsidRPr="005A57D9">
        <w:t>. Consequently</w:t>
      </w:r>
      <w:r w:rsidRPr="005A57D9">
        <w:rPr>
          <w:rStyle w:val="Emphasis"/>
        </w:rPr>
        <w:t xml:space="preserve">, </w:t>
      </w:r>
      <w:r w:rsidRPr="005D1D67">
        <w:rPr>
          <w:rStyle w:val="Emphasis"/>
        </w:rPr>
        <w:t xml:space="preserve">further democratic </w:t>
      </w:r>
      <w:r w:rsidRPr="005A57D9">
        <w:rPr>
          <w:rStyle w:val="Emphasis"/>
          <w:highlight w:val="green"/>
        </w:rPr>
        <w:t>decline could seriously</w:t>
      </w:r>
      <w:r w:rsidRPr="005A57D9">
        <w:rPr>
          <w:rStyle w:val="Emphasis"/>
        </w:rPr>
        <w:t xml:space="preserve"> </w:t>
      </w:r>
      <w:r w:rsidRPr="005A57D9">
        <w:rPr>
          <w:rStyle w:val="Emphasis"/>
          <w:highlight w:val="green"/>
        </w:rPr>
        <w:t>compromise the U</w:t>
      </w:r>
      <w:r w:rsidRPr="005A57D9">
        <w:rPr>
          <w:rStyle w:val="Emphasis"/>
        </w:rPr>
        <w:t xml:space="preserve">nited </w:t>
      </w:r>
      <w:r w:rsidRPr="005A57D9">
        <w:rPr>
          <w:rStyle w:val="Emphasis"/>
          <w:highlight w:val="green"/>
        </w:rPr>
        <w:t>S</w:t>
      </w:r>
      <w:r w:rsidRPr="005A57D9">
        <w:rPr>
          <w:rStyle w:val="Emphasis"/>
        </w:rPr>
        <w:t xml:space="preserve">tates’ </w:t>
      </w:r>
      <w:r w:rsidRPr="005A57D9">
        <w:rPr>
          <w:rStyle w:val="Emphasis"/>
          <w:highlight w:val="green"/>
        </w:rPr>
        <w:t>ability to form</w:t>
      </w:r>
      <w:r w:rsidRPr="005A57D9">
        <w:rPr>
          <w:rStyle w:val="Emphasis"/>
        </w:rPr>
        <w:t xml:space="preserve"> the kinds of deep </w:t>
      </w:r>
      <w:r w:rsidRPr="005A57D9">
        <w:rPr>
          <w:rStyle w:val="Emphasis"/>
          <w:highlight w:val="green"/>
        </w:rPr>
        <w:t xml:space="preserve">partnerships </w:t>
      </w:r>
      <w:r w:rsidRPr="005D1D67">
        <w:rPr>
          <w:rStyle w:val="Emphasis"/>
        </w:rPr>
        <w:t>that will be required to confront today’s increasingly complex challenges</w:t>
      </w:r>
      <w:r w:rsidRPr="005A57D9">
        <w:t xml:space="preserve">. </w:t>
      </w:r>
      <w:r w:rsidRPr="005D1D67">
        <w:rPr>
          <w:rStyle w:val="StyleUnderline"/>
        </w:rPr>
        <w:t xml:space="preserve">Global issues such as </w:t>
      </w:r>
      <w:r w:rsidRPr="005D1D67">
        <w:rPr>
          <w:rStyle w:val="StyleUnderline"/>
          <w:highlight w:val="green"/>
        </w:rPr>
        <w:t>climate change, migration, and violent extremism demand</w:t>
      </w:r>
      <w:r w:rsidRPr="005D1D67">
        <w:rPr>
          <w:rStyle w:val="StyleUnderline"/>
        </w:rPr>
        <w:t xml:space="preserve"> the </w:t>
      </w:r>
      <w:r w:rsidRPr="005D1D67">
        <w:rPr>
          <w:rStyle w:val="StyleUnderline"/>
          <w:highlight w:val="green"/>
        </w:rPr>
        <w:t>coordination and cooperation</w:t>
      </w:r>
      <w:r w:rsidRPr="005D1D67">
        <w:rPr>
          <w:rStyle w:val="StyleUnderline"/>
        </w:rPr>
        <w:t xml:space="preserve"> that democratic backsliding would put in peril</w:t>
      </w:r>
      <w:r w:rsidRPr="005A57D9">
        <w:t xml:space="preserve">. Put simply, </w:t>
      </w:r>
      <w:r w:rsidRPr="005D1D67">
        <w:rPr>
          <w:rStyle w:val="Emphasis"/>
        </w:rPr>
        <w:t>the United States is a less effective and influential actor if it loses its ability to rely on its partnerships with other democratic nations.</w:t>
      </w:r>
    </w:p>
    <w:p w14:paraId="376DC0B1" w14:textId="77777777" w:rsidR="006D0661" w:rsidRPr="005A57D9" w:rsidRDefault="006D0661" w:rsidP="006D0661">
      <w:r w:rsidRPr="005A57D9">
        <w:t xml:space="preserve">A slide toward authoritarianism could also challenge the current global order by diluting U.S. influence in critical international institutions, including the United </w:t>
      </w:r>
      <w:proofErr w:type="gramStart"/>
      <w:r w:rsidRPr="005A57D9">
        <w:t>Nations ,</w:t>
      </w:r>
      <w:proofErr w:type="gramEnd"/>
      <w:r w:rsidRPr="005A57D9">
        <w:t xml:space="preserve"> the World Bank, and the International Monetary Fund (IMF). </w:t>
      </w:r>
      <w:r w:rsidRPr="005A57D9">
        <w:rPr>
          <w:rStyle w:val="StyleUnderline"/>
        </w:rPr>
        <w:t>Democratic decline would weaken Western efforts within these institutions to advance issues such as Internet freedom and the responsibility to protect</w:t>
      </w:r>
      <w:r w:rsidRPr="005A57D9">
        <w:t xml:space="preserve">. In the case of Internet governance, for example, </w:t>
      </w:r>
      <w:r w:rsidRPr="005A57D9">
        <w:rPr>
          <w:rStyle w:val="StyleUnderline"/>
        </w:rPr>
        <w:t>Western democracies support an open, largely private, global Internet</w:t>
      </w:r>
      <w:r w:rsidRPr="005A57D9">
        <w:t xml:space="preserve">. </w:t>
      </w:r>
      <w:r w:rsidRPr="005A57D9">
        <w:rPr>
          <w:rStyle w:val="StyleUnderline"/>
        </w:rPr>
        <w:t>Autocracies</w:t>
      </w:r>
      <w:r w:rsidRPr="005A57D9">
        <w:t xml:space="preserve">, in contrast, </w:t>
      </w:r>
      <w:r w:rsidRPr="005A57D9">
        <w:rPr>
          <w:rStyle w:val="StyleUnderline"/>
        </w:rPr>
        <w:t>promote state control</w:t>
      </w:r>
      <w:r w:rsidRPr="005A57D9">
        <w:t xml:space="preserve"> over the Internet,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w:t>
      </w:r>
    </w:p>
    <w:p w14:paraId="08860A31" w14:textId="77777777" w:rsidR="006D0661" w:rsidRPr="005A57D9" w:rsidRDefault="006D0661" w:rsidP="006D0661">
      <w:r w:rsidRPr="005A57D9">
        <w:lastRenderedPageBreak/>
        <w:t>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the rising influence of autocracies could enable these countries to bypass the IMF and World Bank all together. For example, the Chinese-created Asian Infrastructure and Investment Bank and the BRICS Bank—which includes Russia, China, and an increasingly authoritarian South Africa—provide countries with the potential to bypass existing global financial institutions when it suits their interests. Authoritarian-led alternatives pose the risk that global economic governance will become fragmented and less effective.</w:t>
      </w:r>
    </w:p>
    <w:p w14:paraId="19419CA5" w14:textId="77777777" w:rsidR="006D0661" w:rsidRPr="005A57D9" w:rsidRDefault="006D0661" w:rsidP="006D0661">
      <w:r w:rsidRPr="005D1D67">
        <w:rPr>
          <w:rStyle w:val="StyleUnderline"/>
        </w:rPr>
        <w:t xml:space="preserve">Violence and instability would also likely increase if more democracies </w:t>
      </w:r>
      <w:proofErr w:type="gramStart"/>
      <w:r w:rsidRPr="005D1D67">
        <w:rPr>
          <w:rStyle w:val="StyleUnderline"/>
        </w:rPr>
        <w:t>give</w:t>
      </w:r>
      <w:proofErr w:type="gramEnd"/>
      <w:r w:rsidRPr="005D1D67">
        <w:rPr>
          <w:rStyle w:val="StyleUnderline"/>
        </w:rPr>
        <w:t xml:space="preserve"> way to autocracy</w:t>
      </w:r>
      <w:r w:rsidRPr="005A57D9">
        <w:t xml:space="preserve">. </w:t>
      </w:r>
      <w:r w:rsidRPr="005A57D9">
        <w:rPr>
          <w:rStyle w:val="StyleUnderline"/>
        </w:rPr>
        <w:t xml:space="preserve">International relations literature tells us that </w:t>
      </w:r>
      <w:r w:rsidRPr="005A57D9">
        <w:rPr>
          <w:rStyle w:val="Emphasis"/>
          <w:highlight w:val="green"/>
        </w:rPr>
        <w:t>democracies are less likely to fight wars against other democracies</w:t>
      </w:r>
      <w:r w:rsidRPr="005A57D9">
        <w:t xml:space="preserve">, suggesting that </w:t>
      </w:r>
      <w:r w:rsidRPr="005A57D9">
        <w:rPr>
          <w:rStyle w:val="StyleUnderline"/>
          <w:highlight w:val="green"/>
        </w:rPr>
        <w:t>interstate wars would rise as</w:t>
      </w:r>
      <w:r w:rsidRPr="005A57D9">
        <w:rPr>
          <w:rStyle w:val="StyleUnderline"/>
        </w:rPr>
        <w:t xml:space="preserve"> the number of </w:t>
      </w:r>
      <w:r w:rsidRPr="005A57D9">
        <w:rPr>
          <w:rStyle w:val="StyleUnderline"/>
          <w:highlight w:val="green"/>
        </w:rPr>
        <w:t>democracies</w:t>
      </w:r>
      <w:r w:rsidRPr="005A57D9">
        <w:rPr>
          <w:rStyle w:val="StyleUnderline"/>
        </w:rPr>
        <w:t xml:space="preserve"> </w:t>
      </w:r>
      <w:r w:rsidRPr="005A57D9">
        <w:rPr>
          <w:rStyle w:val="StyleUnderline"/>
          <w:highlight w:val="green"/>
        </w:rPr>
        <w:t>declines</w:t>
      </w:r>
      <w:r w:rsidRPr="005A57D9">
        <w:t xml:space="preserve">. Moreover, within </w:t>
      </w:r>
      <w:r w:rsidRPr="005A57D9">
        <w:rPr>
          <w:rStyle w:val="StyleUnderline"/>
        </w:rPr>
        <w:t xml:space="preserve">countries that are already autocratic, additional movement away from democracy, or an “authoritarian hardening,” would increase global </w:t>
      </w:r>
      <w:r w:rsidRPr="00E67461">
        <w:rPr>
          <w:rStyle w:val="StyleUnderline"/>
        </w:rPr>
        <w:t xml:space="preserve">instability. Highly </w:t>
      </w:r>
      <w:r w:rsidRPr="00E67461">
        <w:rPr>
          <w:rStyle w:val="StyleUnderline"/>
          <w:highlight w:val="green"/>
        </w:rPr>
        <w:t>repressive autocracies are</w:t>
      </w:r>
      <w:r w:rsidRPr="00E67461">
        <w:rPr>
          <w:rStyle w:val="StyleUnderline"/>
        </w:rPr>
        <w:t xml:space="preserve"> the </w:t>
      </w:r>
      <w:r w:rsidRPr="00E67461">
        <w:rPr>
          <w:rStyle w:val="StyleUnderline"/>
          <w:highlight w:val="green"/>
        </w:rPr>
        <w:t>most likely to experience state failure</w:t>
      </w:r>
      <w:r w:rsidRPr="00E67461">
        <w:rPr>
          <w:rStyle w:val="StyleUnderline"/>
        </w:rPr>
        <w:t>, as was the case in the Central African Republic, Libya, Somalia, Syria, and Yemen</w:t>
      </w:r>
      <w:r w:rsidRPr="005A57D9">
        <w:t xml:space="preserve">. In this way, </w:t>
      </w:r>
      <w:r w:rsidRPr="00E67461">
        <w:rPr>
          <w:rStyle w:val="StyleUnderline"/>
        </w:rPr>
        <w:t>democratic decline would significantly strain the international order</w:t>
      </w:r>
      <w:r w:rsidRPr="005A57D9">
        <w:t xml:space="preserve"> because rising levels of instability would exceed the West’s ability to respond to the tremendous costs of peacekeeping, humanitarian assistance, and refugee flows.</w:t>
      </w:r>
    </w:p>
    <w:p w14:paraId="05232B2E" w14:textId="77777777" w:rsidR="006D0661" w:rsidRPr="005A57D9" w:rsidRDefault="006D0661" w:rsidP="006D0661">
      <w:pPr>
        <w:rPr>
          <w:rStyle w:val="StyleUnderline"/>
        </w:rPr>
      </w:pPr>
      <w:r w:rsidRPr="005A57D9">
        <w:t xml:space="preserve">Finally, </w:t>
      </w:r>
      <w:r w:rsidRPr="005A57D9">
        <w:rPr>
          <w:rStyle w:val="StyleUnderline"/>
          <w:highlight w:val="green"/>
        </w:rPr>
        <w:t>widespread democratic decline would contribute to</w:t>
      </w:r>
      <w:r w:rsidRPr="005A57D9">
        <w:rPr>
          <w:rStyle w:val="StyleUnderline"/>
        </w:rPr>
        <w:t xml:space="preserve"> rising </w:t>
      </w:r>
      <w:r w:rsidRPr="005A57D9">
        <w:rPr>
          <w:rStyle w:val="StyleUnderline"/>
          <w:highlight w:val="green"/>
        </w:rPr>
        <w:t>anti-U.S. sentiment</w:t>
      </w:r>
      <w:r w:rsidRPr="005A57D9">
        <w:rPr>
          <w:rStyle w:val="StyleUnderline"/>
        </w:rPr>
        <w:t xml:space="preserve"> that could fuel a global order that is increasingly antagonistic to the United States and its values</w:t>
      </w:r>
      <w:r w:rsidRPr="005A57D9">
        <w:t xml:space="preserve">. Most </w:t>
      </w:r>
      <w:r w:rsidRPr="005A57D9">
        <w:rPr>
          <w:rStyle w:val="StyleUnderline"/>
          <w:highlight w:val="green"/>
        </w:rPr>
        <w:t>autocracies</w:t>
      </w:r>
      <w:r w:rsidRPr="005A57D9">
        <w:t xml:space="preserve"> are highly suspicious of U.S. intentions and view the creation of an external enemy as an effective means for boosting their own public support. Russian president Vladimir Putin, Venezuelan president Nicolas Maduro, and Bolivian president Evo Morales regularly </w:t>
      </w:r>
      <w:r w:rsidRPr="005A57D9">
        <w:rPr>
          <w:highlight w:val="green"/>
        </w:rPr>
        <w:t>a</w:t>
      </w:r>
      <w:r w:rsidRPr="005A57D9">
        <w:rPr>
          <w:rStyle w:val="StyleUnderline"/>
          <w:highlight w:val="green"/>
        </w:rPr>
        <w:t>ccuse the U</w:t>
      </w:r>
      <w:r w:rsidRPr="005A57D9">
        <w:rPr>
          <w:rStyle w:val="StyleUnderline"/>
        </w:rPr>
        <w:t xml:space="preserve">nited </w:t>
      </w:r>
      <w:r w:rsidRPr="005A57D9">
        <w:rPr>
          <w:rStyle w:val="StyleUnderline"/>
          <w:highlight w:val="green"/>
        </w:rPr>
        <w:t>S</w:t>
      </w:r>
      <w:r w:rsidRPr="005A57D9">
        <w:rPr>
          <w:rStyle w:val="StyleUnderline"/>
        </w:rPr>
        <w:t xml:space="preserve">tates </w:t>
      </w:r>
      <w:r w:rsidRPr="005A57D9">
        <w:rPr>
          <w:rStyle w:val="StyleUnderline"/>
          <w:highlight w:val="green"/>
        </w:rPr>
        <w:t>of</w:t>
      </w:r>
      <w:r w:rsidRPr="005A57D9">
        <w:rPr>
          <w:rStyle w:val="StyleUnderline"/>
        </w:rPr>
        <w:t xml:space="preserve"> </w:t>
      </w:r>
      <w:r w:rsidRPr="005A57D9">
        <w:rPr>
          <w:rStyle w:val="StyleUnderline"/>
          <w:highlight w:val="green"/>
        </w:rPr>
        <w:t xml:space="preserve">fomenting instability and </w:t>
      </w:r>
      <w:r w:rsidRPr="005A57D9">
        <w:rPr>
          <w:rStyle w:val="StyleUnderline"/>
        </w:rPr>
        <w:t xml:space="preserve">supporting </w:t>
      </w:r>
      <w:r w:rsidRPr="005A57D9">
        <w:rPr>
          <w:rStyle w:val="StyleUnderline"/>
          <w:highlight w:val="green"/>
        </w:rPr>
        <w:t>regime change.</w:t>
      </w:r>
      <w:r w:rsidRPr="005A57D9">
        <w:rPr>
          <w:highlight w:val="green"/>
        </w:rPr>
        <w:t xml:space="preserve"> </w:t>
      </w:r>
      <w:r w:rsidRPr="005A57D9">
        <w:rPr>
          <w:rStyle w:val="StyleUnderline"/>
          <w:highlight w:val="green"/>
        </w:rPr>
        <w:t>This vilification of the U</w:t>
      </w:r>
      <w:r w:rsidRPr="005A57D9">
        <w:rPr>
          <w:rStyle w:val="StyleUnderline"/>
        </w:rPr>
        <w:t xml:space="preserve">nited </w:t>
      </w:r>
      <w:r w:rsidRPr="005A57D9">
        <w:rPr>
          <w:rStyle w:val="StyleUnderline"/>
          <w:highlight w:val="green"/>
        </w:rPr>
        <w:t>S</w:t>
      </w:r>
      <w:r w:rsidRPr="005A57D9">
        <w:rPr>
          <w:rStyle w:val="StyleUnderline"/>
        </w:rPr>
        <w:t xml:space="preserve">tates </w:t>
      </w:r>
      <w:r w:rsidRPr="005A57D9">
        <w:rPr>
          <w:rStyle w:val="StyleUnderline"/>
          <w:highlight w:val="green"/>
        </w:rPr>
        <w:t>is a convenient way of distracting</w:t>
      </w:r>
      <w:r w:rsidRPr="005A57D9">
        <w:rPr>
          <w:rStyle w:val="StyleUnderline"/>
        </w:rPr>
        <w:t xml:space="preserve"> their publics </w:t>
      </w:r>
      <w:r w:rsidRPr="005A57D9">
        <w:rPr>
          <w:rStyle w:val="StyleUnderline"/>
          <w:highlight w:val="green"/>
        </w:rPr>
        <w:t>from</w:t>
      </w:r>
      <w:r w:rsidRPr="005A57D9">
        <w:rPr>
          <w:rStyle w:val="StyleUnderline"/>
        </w:rPr>
        <w:t xml:space="preserve"> </w:t>
      </w:r>
      <w:r w:rsidRPr="005A57D9">
        <w:rPr>
          <w:rStyle w:val="StyleUnderline"/>
          <w:highlight w:val="green"/>
        </w:rPr>
        <w:t>regime shortcomings</w:t>
      </w:r>
      <w:r w:rsidRPr="005A57D9">
        <w:rPr>
          <w:rStyle w:val="StyleUnderline"/>
        </w:rPr>
        <w:t xml:space="preserve"> and fostering public support for strongman tactics.</w:t>
      </w:r>
    </w:p>
    <w:p w14:paraId="7EFD7E94" w14:textId="77777777" w:rsidR="006D0661" w:rsidRPr="001A42E6" w:rsidRDefault="006D0661" w:rsidP="006D0661">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5DEDE1C2" w14:textId="77777777" w:rsidR="006D0661" w:rsidRPr="001A42E6" w:rsidRDefault="006D0661" w:rsidP="006D0661">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lastRenderedPageBreak/>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9"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09FAC232" w14:textId="77777777" w:rsidR="006D0661" w:rsidRPr="001A42E6" w:rsidRDefault="006D0661" w:rsidP="006D0661">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73F8AF29" w14:textId="77777777" w:rsidR="006D0661" w:rsidRPr="001A42E6" w:rsidRDefault="006D0661" w:rsidP="006D0661">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26649E2C" w14:textId="77777777" w:rsidR="006D0661" w:rsidRPr="001A42E6" w:rsidRDefault="006D0661" w:rsidP="006D0661">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7D14D592" w14:textId="77777777" w:rsidR="006D0661" w:rsidRPr="001A42E6" w:rsidRDefault="006D0661" w:rsidP="006D0661">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1A42E6">
        <w:rPr>
          <w:rFonts w:eastAsia="Times New Roman"/>
          <w:color w:val="000000"/>
          <w:sz w:val="14"/>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23524F35" w14:textId="77777777" w:rsidR="006D0661" w:rsidRPr="001A42E6" w:rsidRDefault="006D0661" w:rsidP="006D0661">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27B55FD3" w14:textId="77777777" w:rsidR="006D0661" w:rsidRPr="001A42E6" w:rsidRDefault="006D0661" w:rsidP="006D0661">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7429E4A3" w14:textId="77777777" w:rsidR="006D0661" w:rsidRPr="001A42E6" w:rsidRDefault="006D0661" w:rsidP="006D0661">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 xml:space="preserve">While the United States faces demographic challenges of its own, the disparity between the </w:t>
      </w:r>
      <w:r w:rsidRPr="001A42E6">
        <w:rPr>
          <w:rStyle w:val="StyleUnderline"/>
        </w:rPr>
        <w:lastRenderedPageBreak/>
        <w:t>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063529E5" w14:textId="77777777" w:rsidR="006D0661" w:rsidRPr="001A42E6" w:rsidRDefault="006D0661" w:rsidP="006D0661">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4094E03A" w14:textId="77777777" w:rsidR="006D0661" w:rsidRPr="001A42E6" w:rsidRDefault="006D0661" w:rsidP="006D0661">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2A6AE717" w14:textId="77777777" w:rsidR="006D0661" w:rsidRPr="001A42E6" w:rsidRDefault="006D0661" w:rsidP="006D0661">
      <w:pPr>
        <w:spacing w:before="100" w:beforeAutospacing="1" w:after="100" w:afterAutospacing="1"/>
        <w:rPr>
          <w:rStyle w:val="StyleUnderline"/>
        </w:rPr>
      </w:pPr>
      <w:r w:rsidRPr="001A42E6">
        <w:rPr>
          <w:rStyle w:val="StyleUnderline"/>
          <w:highlight w:val="green"/>
        </w:rPr>
        <w:t>Each of these 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1A42E6">
        <w:rPr>
          <w:rFonts w:eastAsia="Times New Roman"/>
          <w:color w:val="000000"/>
          <w:sz w:val="14"/>
          <w:szCs w:val="22"/>
        </w:rPr>
        <w:t>perception</w:t>
      </w:r>
      <w:proofErr w:type="gramEnd"/>
      <w:r w:rsidRPr="001A42E6">
        <w:rPr>
          <w:rFonts w:eastAsia="Times New Roman"/>
          <w:color w:val="000000"/>
          <w:sz w:val="14"/>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623024E9" w14:textId="77777777" w:rsidR="006D0661" w:rsidRPr="001A42E6" w:rsidRDefault="006D0661" w:rsidP="006D0661">
      <w:pPr>
        <w:spacing w:before="100" w:beforeAutospacing="1" w:after="100" w:afterAutospacing="1"/>
        <w:rPr>
          <w:rFonts w:eastAsia="Times New Roman"/>
          <w:color w:val="000000"/>
          <w:sz w:val="14"/>
          <w:szCs w:val="14"/>
        </w:rPr>
      </w:pPr>
      <w:r w:rsidRPr="001A42E6">
        <w:rPr>
          <w:rFonts w:eastAsia="Times New Roman"/>
          <w:color w:val="000000"/>
          <w:sz w:val="14"/>
          <w:szCs w:val="22"/>
        </w:rPr>
        <w:t xml:space="preserve">While </w:t>
      </w:r>
      <w:proofErr w:type="gramStart"/>
      <w:r w:rsidRPr="001A42E6">
        <w:rPr>
          <w:rFonts w:eastAsia="Times New Roman"/>
          <w:color w:val="000000"/>
          <w:sz w:val="14"/>
          <w:szCs w:val="22"/>
        </w:rPr>
        <w:t>Xi</w:t>
      </w:r>
      <w:proofErr w:type="gramEnd"/>
      <w:r w:rsidRPr="001A42E6">
        <w:rPr>
          <w:rFonts w:eastAsia="Times New Roman"/>
          <w:color w:val="000000"/>
          <w:sz w:val="14"/>
          <w:szCs w:val="2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10"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6C04EA64" w14:textId="77777777" w:rsidR="006D0661" w:rsidRPr="001A42E6" w:rsidRDefault="006D0661" w:rsidP="006D0661">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13A0DFD0" w14:textId="77777777" w:rsidR="006D0661" w:rsidRPr="001A42E6" w:rsidRDefault="006D0661" w:rsidP="006D0661">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w:t>
      </w:r>
      <w:r w:rsidRPr="001A42E6">
        <w:rPr>
          <w:rStyle w:val="StyleUnderline"/>
        </w:rPr>
        <w:lastRenderedPageBreak/>
        <w:t xml:space="preserve">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1DB6EE2E" w14:textId="77777777" w:rsidR="006D0661" w:rsidRPr="001A42E6" w:rsidRDefault="006D0661" w:rsidP="006D0661">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0DDC165B" w14:textId="77777777" w:rsidR="006D0661" w:rsidRPr="001A42E6" w:rsidRDefault="006D0661" w:rsidP="006D0661">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 xml:space="preserve">—following an extraordinary ramp-up in People’s Liberation Army capabilities and before Xi or the party state’s power grasp has </w:t>
      </w:r>
      <w:proofErr w:type="gramStart"/>
      <w:r w:rsidRPr="001A42E6">
        <w:rPr>
          <w:rFonts w:eastAsia="Times New Roman"/>
          <w:color w:val="000000"/>
          <w:sz w:val="14"/>
          <w:szCs w:val="22"/>
        </w:rPr>
        <w:t>ebbed</w:t>
      </w:r>
      <w:proofErr w:type="gramEnd"/>
      <w:r w:rsidRPr="001A42E6">
        <w:rPr>
          <w:rFonts w:eastAsia="Times New Roman"/>
          <w:color w:val="000000"/>
          <w:sz w:val="14"/>
          <w:szCs w:val="22"/>
        </w:rPr>
        <w:t xml:space="preserve"> or Washington and its allies have fully regrouped and rallied to the challenge.</w:t>
      </w:r>
    </w:p>
    <w:p w14:paraId="4F526B03" w14:textId="77777777" w:rsidR="006D0661" w:rsidRPr="001A42E6" w:rsidRDefault="006D0661" w:rsidP="006D0661">
      <w:pPr>
        <w:spacing w:before="100" w:beforeAutospacing="1" w:after="100" w:afterAutospacing="1"/>
        <w:rPr>
          <w:rStyle w:val="StyleUnderline"/>
        </w:rPr>
      </w:pPr>
      <w:r w:rsidRPr="001A42E6">
        <w:rPr>
          <w:rFonts w:eastAsia="Times New Roman"/>
          <w:color w:val="000000"/>
          <w:sz w:val="14"/>
          <w:szCs w:val="22"/>
        </w:rPr>
        <w:t xml:space="preserve">So how should policymakers assess the potential risk of Chinese action against Taiwan reaching dangerous levels by 2027 or possibly even earlier—as emphasized in the testimonies of </w:t>
      </w:r>
      <w:proofErr w:type="spellStart"/>
      <w:r w:rsidRPr="001A42E6">
        <w:rPr>
          <w:rFonts w:eastAsia="Times New Roman"/>
          <w:color w:val="000000"/>
          <w:sz w:val="14"/>
          <w:szCs w:val="22"/>
        </w:rPr>
        <w:t>Adms</w:t>
      </w:r>
      <w:proofErr w:type="spellEnd"/>
      <w:r w:rsidRPr="001A42E6">
        <w:rPr>
          <w:rFonts w:eastAsia="Times New Roman"/>
          <w:color w:val="000000"/>
          <w:sz w:val="14"/>
          <w:szCs w:val="22"/>
        </w:rPr>
        <w:t>.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27E036A5" w14:textId="77777777" w:rsidR="006D0661" w:rsidRPr="001A42E6" w:rsidRDefault="006D0661" w:rsidP="006D0661">
      <w:pPr>
        <w:spacing w:before="100" w:beforeAutospacing="1" w:after="100" w:afterAutospacing="1"/>
        <w:rPr>
          <w:rFonts w:eastAsia="Times New Roman"/>
          <w:color w:val="000000"/>
          <w:sz w:val="14"/>
          <w:szCs w:val="13"/>
        </w:rPr>
      </w:pPr>
      <w:r w:rsidRPr="001A42E6">
        <w:rPr>
          <w:rFonts w:eastAsia="Times New Roman"/>
          <w:color w:val="000000"/>
          <w:sz w:val="14"/>
          <w:szCs w:val="13"/>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1A42E6">
        <w:rPr>
          <w:rFonts w:eastAsia="Times New Roman"/>
          <w:color w:val="000000"/>
          <w:sz w:val="14"/>
          <w:szCs w:val="13"/>
        </w:rPr>
        <w:t>a number of</w:t>
      </w:r>
      <w:proofErr w:type="gramEnd"/>
      <w:r w:rsidRPr="001A42E6">
        <w:rPr>
          <w:rFonts w:eastAsia="Times New Roman"/>
          <w:color w:val="000000"/>
          <w:sz w:val="14"/>
          <w:szCs w:val="13"/>
        </w:rPr>
        <w:t xml:space="preserve"> open-source indicators offer valuable “early warning lights” that can help policymakers more accurately calibrate both potential timetables and risk readings as the riskiest period of relations—from 2027 onward—approaches.</w:t>
      </w:r>
    </w:p>
    <w:p w14:paraId="5F9D28A3" w14:textId="77777777" w:rsidR="006D0661" w:rsidRPr="001A42E6" w:rsidRDefault="006D0661" w:rsidP="006D0661">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1"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B2CE71C" w14:textId="77777777" w:rsidR="006D0661" w:rsidRPr="001A42E6" w:rsidRDefault="006D0661" w:rsidP="006D0661">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74AAD43E" w14:textId="77777777" w:rsidR="006D0661" w:rsidRPr="001A42E6" w:rsidRDefault="006D0661" w:rsidP="006D0661">
      <w:pPr>
        <w:spacing w:before="100" w:beforeAutospacing="1" w:after="100" w:afterAutospacing="1"/>
        <w:rPr>
          <w:rFonts w:eastAsia="Times New Roman"/>
          <w:color w:val="000000"/>
          <w:sz w:val="14"/>
          <w:szCs w:val="13"/>
        </w:rPr>
      </w:pPr>
      <w:r w:rsidRPr="001A42E6">
        <w:rPr>
          <w:rFonts w:eastAsia="Times New Roman"/>
          <w:color w:val="000000"/>
          <w:sz w:val="14"/>
          <w:szCs w:val="13"/>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1A42E6">
        <w:rPr>
          <w:rFonts w:eastAsia="Times New Roman"/>
          <w:color w:val="000000"/>
          <w:sz w:val="14"/>
          <w:szCs w:val="13"/>
        </w:rPr>
        <w:t>has to</w:t>
      </w:r>
      <w:proofErr w:type="gramEnd"/>
      <w:r w:rsidRPr="001A42E6">
        <w:rPr>
          <w:rFonts w:eastAsia="Times New Roman"/>
          <w:color w:val="000000"/>
          <w:sz w:val="14"/>
          <w:szCs w:val="13"/>
        </w:rPr>
        <w:t xml:space="preserve">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589D3BC5" w14:textId="77777777" w:rsidR="006D0661" w:rsidRPr="001A42E6" w:rsidRDefault="006D0661" w:rsidP="006D0661">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12"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230AC81D" w14:textId="77777777" w:rsidR="006D0661" w:rsidRPr="001A42E6" w:rsidRDefault="006D0661" w:rsidP="006D0661">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t>
      </w:r>
      <w:r w:rsidRPr="001A42E6">
        <w:rPr>
          <w:rFonts w:eastAsia="Times New Roman"/>
          <w:color w:val="000000"/>
          <w:sz w:val="14"/>
          <w:szCs w:val="22"/>
        </w:rPr>
        <w:lastRenderedPageBreak/>
        <w:t>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6FABC850" w14:textId="77777777" w:rsidR="006D0661" w:rsidRPr="001A42E6" w:rsidRDefault="006D0661" w:rsidP="006D0661">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13"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2C30A5B7" w14:textId="77777777" w:rsidR="006D0661" w:rsidRPr="001A42E6" w:rsidRDefault="006D0661" w:rsidP="006D0661">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615232AC" w14:textId="77777777" w:rsidR="006D0661" w:rsidRPr="001A42E6" w:rsidRDefault="006D0661" w:rsidP="006D0661">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296EDE7B" w14:textId="77777777" w:rsidR="006D0661" w:rsidRPr="001A42E6" w:rsidRDefault="006D0661" w:rsidP="006D0661">
      <w:pPr>
        <w:spacing w:before="100" w:beforeAutospacing="1" w:after="100" w:afterAutospacing="1"/>
        <w:rPr>
          <w:rFonts w:eastAsia="Times New Roman"/>
          <w:color w:val="000000"/>
          <w:sz w:val="14"/>
          <w:szCs w:val="22"/>
        </w:rPr>
      </w:pPr>
      <w:r w:rsidRPr="001A42E6">
        <w:rPr>
          <w:rFonts w:eastAsia="Times New Roman"/>
          <w:color w:val="000000"/>
          <w:sz w:val="14"/>
          <w:szCs w:val="22"/>
        </w:rPr>
        <w:t xml:space="preserve">If </w:t>
      </w:r>
      <w:proofErr w:type="gramStart"/>
      <w:r w:rsidRPr="001A42E6">
        <w:rPr>
          <w:rFonts w:eastAsia="Times New Roman"/>
          <w:color w:val="000000"/>
          <w:sz w:val="14"/>
          <w:szCs w:val="22"/>
        </w:rPr>
        <w:t>Xi</w:t>
      </w:r>
      <w:proofErr w:type="gramEnd"/>
      <w:r w:rsidRPr="001A42E6">
        <w:rPr>
          <w:rFonts w:eastAsia="Times New Roman"/>
          <w:color w:val="000000"/>
          <w:sz w:val="14"/>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1A42E6">
        <w:rPr>
          <w:rFonts w:eastAsia="Times New Roman"/>
          <w:color w:val="000000"/>
          <w:sz w:val="14"/>
          <w:szCs w:val="22"/>
        </w:rPr>
        <w:t>pacem</w:t>
      </w:r>
      <w:proofErr w:type="spellEnd"/>
      <w:r w:rsidRPr="001A42E6">
        <w:rPr>
          <w:rFonts w:eastAsia="Times New Roman"/>
          <w:color w:val="000000"/>
          <w:sz w:val="14"/>
          <w:szCs w:val="22"/>
        </w:rPr>
        <w:t>,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1D59E10A" w14:textId="77777777" w:rsidR="006D0661" w:rsidRPr="001A42E6" w:rsidRDefault="006D0661" w:rsidP="006D0661">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78B199CF" w14:textId="49318479" w:rsidR="005D0F67" w:rsidRPr="00AC33D6" w:rsidRDefault="006D0661" w:rsidP="00AC33D6">
      <w:pPr>
        <w:spacing w:before="100" w:beforeAutospacing="1" w:after="100" w:afterAutospacing="1"/>
        <w:rPr>
          <w:rFonts w:eastAsia="Times New Roman"/>
          <w:color w:val="000000"/>
          <w:sz w:val="14"/>
          <w:szCs w:val="22"/>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1A42E6">
        <w:rPr>
          <w:rFonts w:eastAsia="Times New Roman"/>
          <w:color w:val="000000"/>
          <w:sz w:val="14"/>
          <w:szCs w:val="22"/>
        </w:rPr>
        <w:t>-credible capabilities we can realistically achieve no later than the mid-to-late 2020s.</w:t>
      </w:r>
    </w:p>
    <w:p w14:paraId="16D967A6" w14:textId="7DFFF0AC" w:rsidR="00E42E4C" w:rsidRDefault="00556496" w:rsidP="00556496">
      <w:pPr>
        <w:pStyle w:val="Heading2"/>
      </w:pPr>
      <w:r>
        <w:lastRenderedPageBreak/>
        <w:t>1NC – Case</w:t>
      </w:r>
    </w:p>
    <w:p w14:paraId="2AC1DB53" w14:textId="77777777" w:rsidR="00224E1E" w:rsidRDefault="00224E1E" w:rsidP="00224E1E">
      <w:pPr>
        <w:pStyle w:val="Heading3"/>
      </w:pPr>
      <w:r>
        <w:lastRenderedPageBreak/>
        <w:t>1NC – Debris</w:t>
      </w:r>
    </w:p>
    <w:p w14:paraId="6A07D2C5" w14:textId="77777777" w:rsidR="00224E1E" w:rsidRDefault="00224E1E" w:rsidP="00224E1E">
      <w:pPr>
        <w:pStyle w:val="Heading4"/>
      </w:pPr>
      <w:r>
        <w:t>Debris creates deterrence by raising the bar for conflict – international norms fail</w:t>
      </w:r>
    </w:p>
    <w:p w14:paraId="492DC4AE" w14:textId="77777777" w:rsidR="00224E1E" w:rsidRPr="005A5216" w:rsidRDefault="00224E1E" w:rsidP="00224E1E">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7BDF1D60" w14:textId="77777777" w:rsidR="00224E1E" w:rsidRPr="005A5216" w:rsidRDefault="00224E1E" w:rsidP="00224E1E">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3976E7BB" w14:textId="77777777" w:rsidR="00224E1E" w:rsidRPr="005A5216" w:rsidRDefault="00224E1E" w:rsidP="00224E1E">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21A4D484" w14:textId="77777777" w:rsidR="00224E1E" w:rsidRPr="000B067A" w:rsidRDefault="00224E1E" w:rsidP="00224E1E"/>
    <w:p w14:paraId="4B798ECA" w14:textId="77777777" w:rsidR="00224E1E" w:rsidRPr="00100A2B" w:rsidRDefault="00224E1E" w:rsidP="00224E1E">
      <w:pPr>
        <w:pStyle w:val="Heading4"/>
      </w:pPr>
      <w:r w:rsidRPr="00100A2B">
        <w:t xml:space="preserve">Space debris creates existential deterrence and a taboo </w:t>
      </w:r>
    </w:p>
    <w:p w14:paraId="1167B620" w14:textId="77777777" w:rsidR="00224E1E" w:rsidRPr="00100A2B" w:rsidRDefault="00224E1E" w:rsidP="00224E1E">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52C29BD3" w14:textId="77777777" w:rsidR="00224E1E" w:rsidRPr="00100A2B" w:rsidRDefault="00224E1E" w:rsidP="00224E1E">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0EE0E252" w14:textId="77777777" w:rsidR="00224E1E" w:rsidRDefault="00224E1E" w:rsidP="00224E1E"/>
    <w:p w14:paraId="64571025" w14:textId="77777777" w:rsidR="00224E1E" w:rsidRPr="002D7C42" w:rsidRDefault="00224E1E" w:rsidP="00224E1E">
      <w:pPr>
        <w:pStyle w:val="Heading4"/>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7B1349A8" w14:textId="77777777" w:rsidR="00224E1E" w:rsidRPr="002D7C42" w:rsidRDefault="00224E1E" w:rsidP="00224E1E">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2DFDB9A7" w14:textId="77777777" w:rsidR="00224E1E" w:rsidRPr="002D7C42" w:rsidRDefault="00224E1E" w:rsidP="00224E1E">
      <w:r w:rsidRPr="002D7C42">
        <w:t xml:space="preserve">So, just </w:t>
      </w:r>
      <w:r w:rsidRPr="002D7C42">
        <w:rPr>
          <w:u w:val="single"/>
        </w:rPr>
        <w:t>how do we keep our</w:t>
      </w:r>
      <w:r w:rsidRPr="002D7C42">
        <w:t xml:space="preserve"> space </w:t>
      </w:r>
      <w:r w:rsidRPr="002D7C42">
        <w:rPr>
          <w:u w:val="single"/>
        </w:rPr>
        <w:t xml:space="preserve">stations, </w:t>
      </w:r>
      <w:proofErr w:type="gramStart"/>
      <w:r w:rsidRPr="002D7C42">
        <w:rPr>
          <w:u w:val="single"/>
        </w:rPr>
        <w:t>ships</w:t>
      </w:r>
      <w:proofErr w:type="gramEnd"/>
      <w:r w:rsidRPr="002D7C42">
        <w:rPr>
          <w:u w:val="single"/>
        </w:rPr>
        <w:t xml:space="preserve">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 xml:space="preserve">We’re talking about a vast collection of spent rockets, dead satellites, flotsam, jetsam, </w:t>
      </w:r>
      <w:proofErr w:type="gramStart"/>
      <w:r w:rsidRPr="002D7C42">
        <w:rPr>
          <w:u w:val="single"/>
        </w:rPr>
        <w:t>lagan</w:t>
      </w:r>
      <w:proofErr w:type="gramEnd"/>
      <w:r w:rsidRPr="002D7C42">
        <w:rPr>
          <w:u w:val="single"/>
        </w:rPr>
        <w:t xml:space="preserve">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 xml:space="preserve">orbital </w:t>
      </w:r>
      <w:proofErr w:type="gramStart"/>
      <w:r w:rsidRPr="002D7C42">
        <w:rPr>
          <w:u w:val="single"/>
        </w:rPr>
        <w:t>crap</w:t>
      </w:r>
      <w:proofErr w:type="gramEnd"/>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79C80CD0" w14:textId="77777777" w:rsidR="00224E1E" w:rsidRPr="00F817B7" w:rsidRDefault="00224E1E" w:rsidP="00224E1E">
      <w:pPr>
        <w:keepNext/>
        <w:keepLines/>
        <w:spacing w:before="200"/>
        <w:outlineLvl w:val="3"/>
        <w:rPr>
          <w:rFonts w:eastAsia="Malgun Gothic" w:cs="Times New Roman"/>
          <w:b/>
          <w:iCs/>
          <w:sz w:val="26"/>
        </w:rPr>
      </w:pPr>
      <w:r w:rsidRPr="00F817B7">
        <w:rPr>
          <w:rFonts w:eastAsia="Malgun Gothic" w:cs="Times New Roman"/>
          <w:b/>
          <w:iCs/>
          <w:sz w:val="26"/>
        </w:rPr>
        <w:t xml:space="preserve">Probability – 0.1% chance of a collision. </w:t>
      </w:r>
    </w:p>
    <w:p w14:paraId="0AA07CE7" w14:textId="77777777" w:rsidR="00224E1E" w:rsidRPr="00100A2B" w:rsidRDefault="00224E1E" w:rsidP="00224E1E">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9E46EC7" w14:textId="77777777" w:rsidR="00224E1E" w:rsidRPr="00100A2B" w:rsidRDefault="00224E1E" w:rsidP="00224E1E">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89B1D98" w14:textId="574F2C09" w:rsidR="001A5666" w:rsidRDefault="001A5666" w:rsidP="00224E1E">
      <w:pPr>
        <w:keepNext/>
        <w:keepLines/>
        <w:spacing w:before="200"/>
        <w:outlineLvl w:val="3"/>
        <w:rPr>
          <w:rFonts w:eastAsia="Malgun Gothic" w:cs="Times New Roman"/>
          <w:b/>
          <w:iCs/>
          <w:sz w:val="26"/>
        </w:rPr>
      </w:pPr>
      <w:r>
        <w:rPr>
          <w:rFonts w:eastAsia="Malgun Gothic" w:cs="Times New Roman"/>
          <w:b/>
          <w:iCs/>
          <w:sz w:val="26"/>
        </w:rPr>
        <w:t xml:space="preserve">We should have passed tipping points and collisions inevitable – inserted 1AC </w:t>
      </w:r>
      <w:proofErr w:type="spellStart"/>
      <w:r>
        <w:rPr>
          <w:rFonts w:eastAsia="Malgun Gothic" w:cs="Times New Roman"/>
          <w:b/>
          <w:iCs/>
          <w:sz w:val="26"/>
        </w:rPr>
        <w:t>Zenko</w:t>
      </w:r>
      <w:proofErr w:type="spellEnd"/>
    </w:p>
    <w:p w14:paraId="64A0F925" w14:textId="0E82E4B3" w:rsidR="001A5666" w:rsidRDefault="001A5666" w:rsidP="00224E1E">
      <w:pPr>
        <w:keepNext/>
        <w:keepLines/>
        <w:spacing w:before="200"/>
        <w:outlineLvl w:val="3"/>
        <w:rPr>
          <w:rFonts w:eastAsia="Malgun Gothic" w:cs="Times New Roman"/>
          <w:b/>
          <w:iCs/>
          <w:sz w:val="26"/>
        </w:rPr>
      </w:pPr>
      <w:r w:rsidRPr="00C419BD">
        <w:t xml:space="preserve">A January 2007 direct ascent ASAT test carried out by China against its defunct Fengyun-1C weather satellite instantly increased the amount of space debris in low earth orbit (LEO) by 40 percent. </w:t>
      </w:r>
      <w:r w:rsidRPr="001279EC">
        <w:rPr>
          <w:rStyle w:val="StyleUnderline"/>
        </w:rPr>
        <w:t>Debris is especially problematic in LEO, where half of the world's 1,100 active satellites operate.</w:t>
      </w:r>
      <w:r w:rsidRPr="00C419BD">
        <w:t xml:space="preserve"> Space objects—even flecks of paint—travel as fast as eighteen thousand miles per hour and can cause catastrophic damage to manned and unmanned spacecraft—creating even more debris in the process. </w:t>
      </w:r>
      <w:r w:rsidRPr="001279EC">
        <w:rPr>
          <w:rStyle w:val="StyleUnderline"/>
        </w:rPr>
        <w:t>The U.S. National Resea</w:t>
      </w:r>
      <w:r w:rsidRPr="001A5666">
        <w:rPr>
          <w:rStyle w:val="StyleUnderline"/>
        </w:rPr>
        <w:t xml:space="preserve">rch Council estimates that </w:t>
      </w:r>
      <w:r w:rsidRPr="001A5666">
        <w:rPr>
          <w:rStyle w:val="StyleUnderline"/>
          <w:highlight w:val="green"/>
        </w:rPr>
        <w:t>portions of LEO have reached a "tipping point," with hundreds of thousands of space debris larger than one centimeter stuck in orbit that will collide with other pieces of debris or spacecraft</w:t>
      </w:r>
      <w:r w:rsidRPr="000242C9">
        <w:t>,</w:t>
      </w:r>
    </w:p>
    <w:p w14:paraId="5B7A9F5C" w14:textId="41CB1441" w:rsidR="00224E1E" w:rsidRPr="00F817B7" w:rsidRDefault="001A5666" w:rsidP="00224E1E">
      <w:pPr>
        <w:keepNext/>
        <w:keepLines/>
        <w:spacing w:before="200"/>
        <w:outlineLvl w:val="3"/>
        <w:rPr>
          <w:rFonts w:eastAsia="Malgun Gothic" w:cs="Times New Roman"/>
          <w:b/>
          <w:iCs/>
          <w:sz w:val="26"/>
        </w:rPr>
      </w:pPr>
      <w:r>
        <w:rPr>
          <w:rFonts w:eastAsia="Malgun Gothic" w:cs="Times New Roman"/>
          <w:b/>
          <w:iCs/>
          <w:sz w:val="26"/>
        </w:rPr>
        <w:t>T</w:t>
      </w:r>
      <w:r w:rsidR="00224E1E" w:rsidRPr="00F817B7">
        <w:rPr>
          <w:rFonts w:eastAsia="Malgun Gothic" w:cs="Times New Roman"/>
          <w:b/>
          <w:iCs/>
          <w:sz w:val="26"/>
        </w:rPr>
        <w:t>ime frame – Kessler effect 200 years away</w:t>
      </w:r>
    </w:p>
    <w:p w14:paraId="0A4068D0" w14:textId="77777777" w:rsidR="00224E1E" w:rsidRPr="00100A2B" w:rsidRDefault="00224E1E" w:rsidP="00224E1E">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6401A59D" w14:textId="77777777" w:rsidR="00224E1E" w:rsidRPr="00100A2B" w:rsidRDefault="00224E1E" w:rsidP="00224E1E">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w:t>
      </w:r>
      <w:r w:rsidRPr="00100A2B">
        <w:rPr>
          <w:rFonts w:eastAsia="Calibri"/>
        </w:rPr>
        <w:lastRenderedPageBreak/>
        <w:t xml:space="preserve">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2E3B5EC3" w14:textId="77777777" w:rsidR="00224E1E" w:rsidRPr="00100A2B" w:rsidRDefault="00224E1E" w:rsidP="00224E1E">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36AF39CE" w14:textId="77777777" w:rsidR="00224E1E" w:rsidRPr="00B234D9" w:rsidRDefault="00224E1E" w:rsidP="00224E1E"/>
    <w:p w14:paraId="7B495AF1" w14:textId="77777777" w:rsidR="00224E1E" w:rsidRPr="00132664" w:rsidRDefault="00224E1E" w:rsidP="00224E1E">
      <w:pPr>
        <w:pStyle w:val="Heading4"/>
      </w:pPr>
      <w:r>
        <w:t xml:space="preserve">Use or lose is wrong – </w:t>
      </w:r>
      <w:bookmarkStart w:id="1" w:name="_Hlk525937169"/>
      <w:r>
        <w:t xml:space="preserve">It’d be irrational AND never be contemplated by any state. </w:t>
      </w:r>
    </w:p>
    <w:p w14:paraId="4832B7DA" w14:textId="77777777" w:rsidR="00224E1E" w:rsidRPr="0086396F" w:rsidRDefault="00224E1E" w:rsidP="00224E1E">
      <w:pPr>
        <w:rPr>
          <w:b/>
          <w:sz w:val="26"/>
        </w:rPr>
      </w:pPr>
      <w:proofErr w:type="spellStart"/>
      <w:r>
        <w:rPr>
          <w:rStyle w:val="Style13ptBold"/>
        </w:rPr>
        <w:t>Kroenig</w:t>
      </w:r>
      <w:proofErr w:type="spellEnd"/>
      <w:r>
        <w:rPr>
          <w:rStyle w:val="Style13ptBold"/>
        </w:rPr>
        <w:t xml:space="preserve"> 18 </w:t>
      </w:r>
      <w:r>
        <w:t xml:space="preserve">Matthew </w:t>
      </w:r>
      <w:proofErr w:type="spellStart"/>
      <w:r>
        <w:t>Kroenig</w:t>
      </w:r>
      <w:proofErr w:type="spellEnd"/>
      <w:r>
        <w:t xml:space="preserve">, Associate Professor in the Department of Government and the Edmund A. Walsh School of Foreign Service at Georgetown, The Logic of American Nuclear Strategy: Why Strategic Superiority Matters, Oxford </w:t>
      </w:r>
      <w:proofErr w:type="spellStart"/>
      <w:r>
        <w:t>UPress</w:t>
      </w:r>
      <w:proofErr w:type="spellEnd"/>
      <w:r>
        <w:t>, pp. 137-142</w:t>
      </w:r>
    </w:p>
    <w:p w14:paraId="5CC3FA0A" w14:textId="77777777" w:rsidR="00224E1E" w:rsidRDefault="00224E1E" w:rsidP="00224E1E">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w:t>
      </w:r>
      <w:proofErr w:type="spellStart"/>
      <w:r w:rsidRPr="00B234D9">
        <w:rPr>
          <w:rStyle w:val="Emphasis"/>
          <w:highlight w:val="green"/>
        </w:rPr>
        <w:t>em</w:t>
      </w:r>
      <w:proofErr w:type="spellEnd"/>
      <w:r w:rsidRPr="00B234D9">
        <w:rPr>
          <w:rStyle w:val="Emphasis"/>
          <w:highlight w:val="green"/>
        </w:rPr>
        <w:t xml:space="preserve"> or lose ’</w:t>
      </w:r>
      <w:proofErr w:type="spellStart"/>
      <w:r w:rsidRPr="00B234D9">
        <w:rPr>
          <w:rStyle w:val="Emphasis"/>
          <w:highlight w:val="green"/>
        </w:rPr>
        <w:t>em</w:t>
      </w:r>
      <w:proofErr w:type="spellEnd"/>
      <w:r w:rsidRPr="00B234D9">
        <w:rPr>
          <w:rStyle w:val="Emphasis"/>
          <w:highlight w:val="green"/>
        </w:rPr>
        <w:t>”</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655C3549" w14:textId="77777777" w:rsidR="00224E1E" w:rsidRDefault="00224E1E" w:rsidP="00224E1E">
      <w:r>
        <w:t xml:space="preserve">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w:t>
      </w:r>
      <w:proofErr w:type="gramStart"/>
      <w:r>
        <w:t>in order to</w:t>
      </w:r>
      <w:proofErr w:type="gramEnd"/>
      <w:r>
        <w:t xml:space="preserve"> avoid suffering a disarming first strike. This is the logic most often invoked by strategic stability theorists when they claim that US nuclear advantages are destabilizing. This is also the precise problem identified and inspired by </w:t>
      </w:r>
      <w:proofErr w:type="spellStart"/>
      <w:r>
        <w:t>Wohlstetter’s</w:t>
      </w:r>
      <w:proofErr w:type="spellEnd"/>
      <w:r>
        <w:t xml:space="preserve"> basing studies.</w:t>
      </w:r>
    </w:p>
    <w:p w14:paraId="1D7521B1" w14:textId="77777777" w:rsidR="00224E1E" w:rsidRDefault="00224E1E" w:rsidP="00224E1E">
      <w:r>
        <w:t>Use ’</w:t>
      </w:r>
      <w:proofErr w:type="spellStart"/>
      <w:r>
        <w:t>em</w:t>
      </w:r>
      <w:proofErr w:type="spellEnd"/>
      <w:r>
        <w:t xml:space="preserve"> or lose ’</w:t>
      </w:r>
      <w:proofErr w:type="spellStart"/>
      <w:r>
        <w:t>em</w:t>
      </w:r>
      <w:proofErr w:type="spellEnd"/>
      <w:r>
        <w:t xml:space="preserve">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p w14:paraId="319A338E" w14:textId="77777777" w:rsidR="00224E1E" w:rsidRPr="00132664" w:rsidRDefault="00224E1E" w:rsidP="00224E1E">
      <w:pPr>
        <w:rPr>
          <w:rStyle w:val="Emphasis"/>
        </w:rPr>
      </w:pPr>
      <w:r>
        <w:t xml:space="preserve">Let us </w:t>
      </w:r>
      <w:r w:rsidRPr="00B234D9">
        <w:rPr>
          <w:rStyle w:val="Emphasis"/>
          <w:highlight w:val="green"/>
        </w:rPr>
        <w:t>consider</w:t>
      </w:r>
      <w:r w:rsidRPr="00132664">
        <w:rPr>
          <w:rStyle w:val="Emphasis"/>
        </w:rPr>
        <w:t xml:space="preserve"> a concrete example</w:t>
      </w:r>
      <w:r>
        <w:t xml:space="preserve">. The United States maintains nuclear superiority over </w:t>
      </w:r>
      <w:r w:rsidRPr="00B234D9">
        <w:rPr>
          <w:rStyle w:val="Emphasis"/>
          <w:highlight w:val="green"/>
        </w:rPr>
        <w:t>China</w:t>
      </w:r>
      <w:r>
        <w:t xml:space="preserve">, as we have seen in previous chapters. </w:t>
      </w:r>
      <w:r w:rsidRPr="00003188">
        <w:rPr>
          <w:rStyle w:val="StyleUnderline"/>
        </w:rPr>
        <w:t xml:space="preserve">Strategic stability theorists want us to believe that if the United States takes </w:t>
      </w:r>
      <w:r w:rsidRPr="00003188">
        <w:rPr>
          <w:rStyle w:val="StyleUnderline"/>
        </w:rPr>
        <w:lastRenderedPageBreak/>
        <w:t>additional steps to further enhance its superiority, then China would face even greater temptations to</w:t>
      </w:r>
      <w:r w:rsidRPr="00003188">
        <w:t xml:space="preserve"> launch a nuclear </w:t>
      </w:r>
      <w:r w:rsidRPr="00003188">
        <w:rPr>
          <w:rStyle w:val="StyleUnderline"/>
        </w:rPr>
        <w:t>first strike</w:t>
      </w:r>
      <w:r w:rsidRPr="00003188">
        <w:t xml:space="preserve"> against</w:t>
      </w:r>
      <w:r>
        <w:t xml:space="preserve"> the US homeland in the event of </w:t>
      </w:r>
      <w:proofErr w:type="gramStart"/>
      <w:r>
        <w:t>a serious crisis</w:t>
      </w:r>
      <w:proofErr w:type="gramEnd"/>
      <w:r>
        <w:t xml:space="preserve">. </w:t>
      </w:r>
      <w:r w:rsidRPr="00132664">
        <w:rPr>
          <w:rStyle w:val="Emphasis"/>
        </w:rPr>
        <w:t>In other words</w:t>
      </w:r>
      <w:r>
        <w:t xml:space="preserve">, strategic stability theorists hold that </w:t>
      </w:r>
      <w:r w:rsidRPr="00B234D9">
        <w:rPr>
          <w:rStyle w:val="Emphasis"/>
          <w:highlight w:val="green"/>
        </w:rPr>
        <w:t>China would be so worried about losing a</w:t>
      </w:r>
      <w:r w:rsidRPr="00132664">
        <w:rPr>
          <w:rStyle w:val="Emphasis"/>
        </w:rPr>
        <w:t xml:space="preserve"> devastating </w:t>
      </w:r>
      <w:r w:rsidRPr="00B234D9">
        <w:rPr>
          <w:rStyle w:val="Emphasis"/>
          <w:highlight w:val="green"/>
        </w:rPr>
        <w:t>nuclear war</w:t>
      </w:r>
      <w:r w:rsidRPr="00132664">
        <w:rPr>
          <w:rStyle w:val="Emphasis"/>
        </w:rPr>
        <w:t xml:space="preserve"> against United States </w:t>
      </w:r>
      <w:r w:rsidRPr="00B234D9">
        <w:rPr>
          <w:rStyle w:val="Emphasis"/>
          <w:highlight w:val="green"/>
        </w:rPr>
        <w:t>that it would intentionally</w:t>
      </w:r>
      <w:r w:rsidRPr="00132664">
        <w:rPr>
          <w:rStyle w:val="Emphasis"/>
        </w:rPr>
        <w:t xml:space="preserve"> choose to </w:t>
      </w:r>
      <w:r w:rsidRPr="00B234D9">
        <w:rPr>
          <w:rStyle w:val="Emphasis"/>
          <w:highlight w:val="green"/>
        </w:rPr>
        <w:t>start a</w:t>
      </w:r>
      <w:r w:rsidRPr="00132664">
        <w:rPr>
          <w:rStyle w:val="Emphasis"/>
        </w:rPr>
        <w:t xml:space="preserve"> devastating </w:t>
      </w:r>
      <w:r w:rsidRPr="00B234D9">
        <w:rPr>
          <w:rStyle w:val="Emphasis"/>
          <w:highlight w:val="green"/>
        </w:rPr>
        <w:t>nuclear w</w:t>
      </w:r>
      <w:r w:rsidRPr="00132664">
        <w:rPr>
          <w:rStyle w:val="Emphasis"/>
        </w:rPr>
        <w:t>ar against the United States. The argument does not make sense.</w:t>
      </w:r>
    </w:p>
    <w:bookmarkEnd w:id="1"/>
    <w:p w14:paraId="51A715E9" w14:textId="1DD31693" w:rsidR="00AC33D6" w:rsidRDefault="000A1B18" w:rsidP="00556496">
      <w:pPr>
        <w:pStyle w:val="Heading3"/>
      </w:pPr>
      <w:r>
        <w:lastRenderedPageBreak/>
        <w:t>1</w:t>
      </w:r>
      <w:r w:rsidR="00AC33D6">
        <w:t>NC – Collisions</w:t>
      </w:r>
    </w:p>
    <w:p w14:paraId="1C1DCF39" w14:textId="77777777" w:rsidR="00AC33D6" w:rsidRDefault="00AC33D6" w:rsidP="00AC33D6">
      <w:pPr>
        <w:pStyle w:val="Heading4"/>
      </w:pPr>
      <w:r>
        <w:t xml:space="preserve">No impact---collisions have </w:t>
      </w:r>
      <w:r w:rsidRPr="007B1CAC">
        <w:rPr>
          <w:u w:val="single"/>
        </w:rPr>
        <w:t>already happened</w:t>
      </w:r>
      <w:r>
        <w:t xml:space="preserve">, radioactive material will </w:t>
      </w:r>
      <w:r w:rsidRPr="007B1CAC">
        <w:rPr>
          <w:u w:val="single"/>
        </w:rPr>
        <w:t>stay in space</w:t>
      </w:r>
      <w:r>
        <w:t xml:space="preserve">, and it’s </w:t>
      </w:r>
      <w:r w:rsidRPr="007B1CAC">
        <w:rPr>
          <w:u w:val="single"/>
        </w:rPr>
        <w:t>higher than most objects</w:t>
      </w:r>
      <w:r>
        <w:t xml:space="preserve"> in orbit.</w:t>
      </w:r>
    </w:p>
    <w:p w14:paraId="3EA36F63" w14:textId="77777777" w:rsidR="00AC33D6" w:rsidRPr="00903A68" w:rsidRDefault="00AC33D6" w:rsidP="00AC33D6">
      <w:r>
        <w:t xml:space="preserve">Rebecca </w:t>
      </w:r>
      <w:r w:rsidRPr="000365F2">
        <w:rPr>
          <w:rStyle w:val="Style13ptBold"/>
        </w:rPr>
        <w:t>Harrington 16</w:t>
      </w:r>
      <w:r>
        <w:t>. Senior News Editor who works across INSIDER and Business Insider, 3/10/16, “Dozens of dead nuclear reactors are floating in space, and they'll eventually hit the earth,” https://www.businessinsider.com/nuclear-powered-satellites-space-2016-3</w:t>
      </w:r>
    </w:p>
    <w:p w14:paraId="1EF4ECDA" w14:textId="77777777" w:rsidR="00AC33D6" w:rsidRDefault="00AC33D6" w:rsidP="00AC33D6">
      <w:pPr>
        <w:rPr>
          <w:rStyle w:val="StyleUnderline"/>
        </w:rPr>
      </w:pPr>
      <w:r w:rsidRPr="00903A68">
        <w:rPr>
          <w:rStyle w:val="StyleUnderline"/>
        </w:rPr>
        <w:t>Radioactive materials</w:t>
      </w:r>
      <w:r w:rsidRPr="00903A68">
        <w:t xml:space="preserve">, like uranium-235, </w:t>
      </w:r>
      <w:r w:rsidRPr="00903A68">
        <w:rPr>
          <w:rStyle w:val="StyleUnderline"/>
        </w:rPr>
        <w:t>can power a</w:t>
      </w:r>
      <w:r w:rsidRPr="00903A68">
        <w:t xml:space="preserve"> </w:t>
      </w:r>
      <w:r w:rsidRPr="00903A68">
        <w:rPr>
          <w:rStyle w:val="Emphasis"/>
        </w:rPr>
        <w:t>tiny</w:t>
      </w:r>
      <w:r w:rsidRPr="00903A68">
        <w:t xml:space="preserve"> </w:t>
      </w:r>
      <w:r w:rsidRPr="00903A68">
        <w:rPr>
          <w:rStyle w:val="StyleUnderline"/>
        </w:rPr>
        <w:t>satellite for years</w:t>
      </w:r>
      <w:r w:rsidRPr="00903A68">
        <w:t>. They're more reliable than batteries and provide more energy than solar panels.</w:t>
      </w:r>
      <w:r>
        <w:t xml:space="preserve"> </w:t>
      </w:r>
      <w:r w:rsidRPr="00903A68">
        <w:t xml:space="preserve">But </w:t>
      </w:r>
      <w:r w:rsidRPr="00903A68">
        <w:rPr>
          <w:rStyle w:val="StyleUnderline"/>
        </w:rPr>
        <w:t>back then, space-faring nations weren't as concerned with radioactive waste.</w:t>
      </w:r>
      <w:r w:rsidRPr="00903A68">
        <w:t xml:space="preserve"> Nuclear disasters like Three Mile Island and Chernobyl hadn't happened yet, and now we're much more worried about radiation exposure.</w:t>
      </w:r>
      <w:r>
        <w:t xml:space="preserve"> </w:t>
      </w:r>
      <w:r w:rsidRPr="00903A68">
        <w:t>That's why the last nuclear-powered satellite, launched by the Soviet Union, blasted into orbit in 1988.</w:t>
      </w:r>
      <w:r>
        <w:t xml:space="preserve"> </w:t>
      </w:r>
      <w:r w:rsidRPr="00903A68">
        <w:t>More than 30 different nuclear-reactor-powered satellites still orbit the earth. The US launched only one while the USSR launched all the rest.</w:t>
      </w:r>
      <w:r>
        <w:t xml:space="preserve"> </w:t>
      </w:r>
      <w:r w:rsidRPr="00903A68">
        <w:t xml:space="preserve">Those nuclear reactors are </w:t>
      </w:r>
      <w:proofErr w:type="gramStart"/>
      <w:r w:rsidRPr="00903A68">
        <w:t>similar to</w:t>
      </w:r>
      <w:proofErr w:type="gramEnd"/>
      <w:r w:rsidRPr="00903A68">
        <w:t xml:space="preserve"> the ones in nuclear power plants on the ground. Uranium-235 undergoes fission, where its nucleus splits, giving off energy. This energy can be converted into electricity to power satellite instruments, or your house.</w:t>
      </w:r>
      <w:r>
        <w:t xml:space="preserve"> </w:t>
      </w:r>
      <w:r w:rsidRPr="00903A68">
        <w:rPr>
          <w:rStyle w:val="StyleUnderline"/>
        </w:rPr>
        <w:t xml:space="preserve">America's uranium-fueled SNAP-10A </w:t>
      </w:r>
      <w:proofErr w:type="gramStart"/>
      <w:r w:rsidRPr="00903A68">
        <w:rPr>
          <w:rStyle w:val="StyleUnderline"/>
        </w:rPr>
        <w:t>entered into</w:t>
      </w:r>
      <w:proofErr w:type="gramEnd"/>
      <w:r w:rsidRPr="00903A68">
        <w:rPr>
          <w:rStyle w:val="StyleUnderline"/>
        </w:rPr>
        <w:t xml:space="preserve"> an orbit of </w:t>
      </w:r>
      <w:r w:rsidRPr="00903A68">
        <w:rPr>
          <w:rStyle w:val="Emphasis"/>
        </w:rPr>
        <w:t>575 miles above the earth</w:t>
      </w:r>
      <w:r w:rsidRPr="00903A68">
        <w:t xml:space="preserve"> in 1965. It operated for 43 days before it stopped responding. It's now in a slow trajectory to hit the ground in about 3,000 years. By then, hopefully, its radioactive cargo will be mostly harmless.</w:t>
      </w:r>
      <w:r>
        <w:t xml:space="preserve"> </w:t>
      </w:r>
      <w:r w:rsidRPr="00903A68">
        <w:t xml:space="preserve">But </w:t>
      </w:r>
      <w:r w:rsidRPr="00A02486">
        <w:rPr>
          <w:rStyle w:val="StyleUnderline"/>
          <w:highlight w:val="green"/>
        </w:rPr>
        <w:t>if</w:t>
      </w:r>
      <w:r w:rsidRPr="00903A68">
        <w:rPr>
          <w:rStyle w:val="StyleUnderline"/>
        </w:rPr>
        <w:t xml:space="preserve"> any of these </w:t>
      </w:r>
      <w:r w:rsidRPr="00A02486">
        <w:rPr>
          <w:rStyle w:val="StyleUnderline"/>
          <w:highlight w:val="green"/>
        </w:rPr>
        <w:t>nuclear</w:t>
      </w:r>
      <w:r w:rsidRPr="00903A68">
        <w:rPr>
          <w:rStyle w:val="StyleUnderline"/>
        </w:rPr>
        <w:t>-reactor-</w:t>
      </w:r>
      <w:r w:rsidRPr="00A02486">
        <w:rPr>
          <w:rStyle w:val="StyleUnderline"/>
          <w:highlight w:val="green"/>
        </w:rPr>
        <w:t>powered satellites collide with an</w:t>
      </w:r>
      <w:r w:rsidRPr="00903A68">
        <w:rPr>
          <w:rStyle w:val="StyleUnderline"/>
        </w:rPr>
        <w:t xml:space="preserve">other </w:t>
      </w:r>
      <w:r w:rsidRPr="00A02486">
        <w:rPr>
          <w:rStyle w:val="StyleUnderline"/>
          <w:highlight w:val="green"/>
        </w:rPr>
        <w:t>object in space,</w:t>
      </w:r>
      <w:r w:rsidRPr="00903A68">
        <w:t xml:space="preserve"> </w:t>
      </w:r>
      <w:r w:rsidRPr="00903A68">
        <w:rPr>
          <w:rStyle w:val="StyleUnderline"/>
        </w:rPr>
        <w:t xml:space="preserve">or suddenly crash to the ground, </w:t>
      </w:r>
      <w:r w:rsidRPr="00A02486">
        <w:rPr>
          <w:rStyle w:val="StyleUnderline"/>
          <w:highlight w:val="green"/>
        </w:rPr>
        <w:t>they could release radioactivity</w:t>
      </w:r>
      <w:r w:rsidRPr="00903A68">
        <w:rPr>
          <w:rStyle w:val="StyleUnderline"/>
        </w:rPr>
        <w:t>.</w:t>
      </w:r>
      <w:r>
        <w:rPr>
          <w:rStyle w:val="StyleUnderline"/>
        </w:rPr>
        <w:t xml:space="preserve"> </w:t>
      </w:r>
      <w:r w:rsidRPr="00A02486">
        <w:rPr>
          <w:rStyle w:val="StyleUnderline"/>
          <w:highlight w:val="green"/>
        </w:rPr>
        <w:t>The Soviet Union had a few</w:t>
      </w:r>
      <w:r w:rsidRPr="00903A68">
        <w:rPr>
          <w:rStyle w:val="StyleUnderline"/>
        </w:rPr>
        <w:t xml:space="preserve"> such </w:t>
      </w:r>
      <w:r w:rsidRPr="00A02486">
        <w:rPr>
          <w:rStyle w:val="Emphasis"/>
          <w:highlight w:val="green"/>
        </w:rPr>
        <w:t>mishaps</w:t>
      </w:r>
      <w:r w:rsidRPr="00267897">
        <w:t xml:space="preserve"> </w:t>
      </w:r>
      <w:r w:rsidRPr="00267897">
        <w:rPr>
          <w:rStyle w:val="StyleUnderline"/>
        </w:rPr>
        <w:t>since it launched</w:t>
      </w:r>
      <w:r w:rsidRPr="00903A68">
        <w:rPr>
          <w:rStyle w:val="StyleUnderline"/>
        </w:rPr>
        <w:t xml:space="preserve"> all those nuclear satellites</w:t>
      </w:r>
      <w:r w:rsidRPr="00903A68">
        <w:t xml:space="preserve">. </w:t>
      </w:r>
      <w:r w:rsidRPr="00A02486">
        <w:rPr>
          <w:rStyle w:val="StyleUnderline"/>
          <w:highlight w:val="green"/>
        </w:rPr>
        <w:t>In 1978, its</w:t>
      </w:r>
      <w:r w:rsidRPr="00903A68">
        <w:rPr>
          <w:rStyle w:val="StyleUnderline"/>
        </w:rPr>
        <w:t xml:space="preserve"> spy </w:t>
      </w:r>
      <w:r w:rsidRPr="00A02486">
        <w:rPr>
          <w:rStyle w:val="StyleUnderline"/>
          <w:highlight w:val="green"/>
        </w:rPr>
        <w:t>satellite</w:t>
      </w:r>
      <w:r w:rsidRPr="00903A68">
        <w:rPr>
          <w:rStyle w:val="StyleUnderline"/>
        </w:rPr>
        <w:t>,</w:t>
      </w:r>
      <w:r w:rsidRPr="00903A68">
        <w:t xml:space="preserve"> </w:t>
      </w:r>
      <w:proofErr w:type="spellStart"/>
      <w:r w:rsidRPr="00903A68">
        <w:t>Kosmos</w:t>
      </w:r>
      <w:proofErr w:type="spellEnd"/>
      <w:r w:rsidRPr="00903A68">
        <w:t xml:space="preserve"> 954</w:t>
      </w:r>
      <w:r w:rsidRPr="00F66550">
        <w:t xml:space="preserve">, </w:t>
      </w:r>
      <w:r w:rsidRPr="00A02486">
        <w:rPr>
          <w:rStyle w:val="StyleUnderline"/>
          <w:highlight w:val="green"/>
        </w:rPr>
        <w:t>crashed into the Northwest Territories</w:t>
      </w:r>
      <w:r w:rsidRPr="00903A68">
        <w:rPr>
          <w:rStyle w:val="StyleUnderline"/>
        </w:rPr>
        <w:t>, scattering radioactivity</w:t>
      </w:r>
      <w:r w:rsidRPr="00903A68">
        <w:t xml:space="preserve"> across almost 48,000 square miles. </w:t>
      </w:r>
      <w:r w:rsidRPr="00903A68">
        <w:rPr>
          <w:rStyle w:val="StyleUnderline"/>
        </w:rPr>
        <w:t>The USSR had to pay Canada $10 million for the damage.</w:t>
      </w:r>
      <w:r>
        <w:rPr>
          <w:rStyle w:val="StyleUnderline"/>
        </w:rPr>
        <w:t xml:space="preserve"> </w:t>
      </w:r>
      <w:r w:rsidRPr="00903A68">
        <w:rPr>
          <w:rStyle w:val="StyleUnderline"/>
        </w:rPr>
        <w:t xml:space="preserve">And </w:t>
      </w:r>
      <w:r w:rsidRPr="00A02486">
        <w:rPr>
          <w:rStyle w:val="StyleUnderline"/>
          <w:highlight w:val="green"/>
        </w:rPr>
        <w:t>in 1995, NASA</w:t>
      </w:r>
      <w:r w:rsidRPr="00903A68">
        <w:rPr>
          <w:rStyle w:val="StyleUnderline"/>
        </w:rPr>
        <w:t xml:space="preserve"> scientists </w:t>
      </w:r>
      <w:r w:rsidRPr="00A02486">
        <w:rPr>
          <w:rStyle w:val="StyleUnderline"/>
          <w:highlight w:val="green"/>
        </w:rPr>
        <w:t>found a</w:t>
      </w:r>
      <w:r w:rsidRPr="00A02486">
        <w:rPr>
          <w:highlight w:val="green"/>
        </w:rPr>
        <w:t xml:space="preserve"> </w:t>
      </w:r>
      <w:r w:rsidRPr="00A02486">
        <w:rPr>
          <w:rStyle w:val="Emphasis"/>
          <w:highlight w:val="green"/>
        </w:rPr>
        <w:t>cloud of liquid</w:t>
      </w:r>
      <w:r w:rsidRPr="00A02486">
        <w:rPr>
          <w:highlight w:val="green"/>
        </w:rPr>
        <w:t xml:space="preserve">, </w:t>
      </w:r>
      <w:r w:rsidRPr="00A02486">
        <w:rPr>
          <w:rStyle w:val="StyleUnderline"/>
          <w:highlight w:val="green"/>
        </w:rPr>
        <w:t>radioactive</w:t>
      </w:r>
      <w:r w:rsidRPr="00903A68">
        <w:rPr>
          <w:rStyle w:val="StyleUnderline"/>
        </w:rPr>
        <w:t xml:space="preserve"> </w:t>
      </w:r>
      <w:proofErr w:type="gramStart"/>
      <w:r w:rsidRPr="00903A68">
        <w:rPr>
          <w:rStyle w:val="StyleUnderline"/>
        </w:rPr>
        <w:t>sodium</w:t>
      </w:r>
      <w:proofErr w:type="gramEnd"/>
      <w:r w:rsidRPr="00903A68">
        <w:rPr>
          <w:rStyle w:val="StyleUnderline"/>
        </w:rPr>
        <w:t xml:space="preserve"> and potassium </w:t>
      </w:r>
      <w:r w:rsidRPr="00A02486">
        <w:rPr>
          <w:rStyle w:val="StyleUnderline"/>
          <w:highlight w:val="green"/>
        </w:rPr>
        <w:t xml:space="preserve">coolant </w:t>
      </w:r>
      <w:r w:rsidRPr="00A02486">
        <w:rPr>
          <w:rStyle w:val="Emphasis"/>
          <w:highlight w:val="green"/>
        </w:rPr>
        <w:t>in orbit</w:t>
      </w:r>
      <w:r w:rsidRPr="00903A68">
        <w:rPr>
          <w:rStyle w:val="StyleUnderline"/>
        </w:rPr>
        <w:t>. The space agency eventually figured out that it came from the Soviet satellite</w:t>
      </w:r>
      <w:r w:rsidRPr="00903A68">
        <w:t xml:space="preserve"> </w:t>
      </w:r>
      <w:proofErr w:type="spellStart"/>
      <w:r w:rsidRPr="00903A68">
        <w:t>Kosmos</w:t>
      </w:r>
      <w:proofErr w:type="spellEnd"/>
      <w:r w:rsidRPr="00903A68">
        <w:t xml:space="preserve"> 1900. </w:t>
      </w:r>
      <w:r w:rsidRPr="00903A68">
        <w:rPr>
          <w:rStyle w:val="StyleUnderline"/>
        </w:rPr>
        <w:t xml:space="preserve">Something else in space crashed into it, causing the nuclear reactor to leak. </w:t>
      </w:r>
      <w:r w:rsidRPr="00A02486">
        <w:rPr>
          <w:rStyle w:val="Emphasis"/>
          <w:highlight w:val="green"/>
        </w:rPr>
        <w:t>The cloud of radioactive fluids is</w:t>
      </w:r>
      <w:r w:rsidRPr="00903A68">
        <w:rPr>
          <w:rStyle w:val="Emphasis"/>
        </w:rPr>
        <w:t xml:space="preserve"> still </w:t>
      </w:r>
      <w:r w:rsidRPr="00A02486">
        <w:rPr>
          <w:rStyle w:val="Emphasis"/>
          <w:highlight w:val="green"/>
        </w:rPr>
        <w:t>floating up there</w:t>
      </w:r>
      <w:r w:rsidRPr="00903A68">
        <w:t xml:space="preserve">, </w:t>
      </w:r>
      <w:r w:rsidRPr="00F66550">
        <w:rPr>
          <w:rStyle w:val="StyleUnderline"/>
        </w:rPr>
        <w:t xml:space="preserve">and </w:t>
      </w:r>
      <w:r w:rsidRPr="00A02486">
        <w:rPr>
          <w:rStyle w:val="StyleUnderline"/>
          <w:highlight w:val="green"/>
        </w:rPr>
        <w:t>space agencies</w:t>
      </w:r>
      <w:r w:rsidRPr="00F66550">
        <w:rPr>
          <w:rStyle w:val="StyleUnderline"/>
        </w:rPr>
        <w:t xml:space="preserve"> continue to </w:t>
      </w:r>
      <w:r w:rsidRPr="00A02486">
        <w:rPr>
          <w:rStyle w:val="StyleUnderline"/>
          <w:highlight w:val="green"/>
        </w:rPr>
        <w:t>monitor it</w:t>
      </w:r>
      <w:r w:rsidRPr="00F66550">
        <w:rPr>
          <w:rStyle w:val="StyleUnderline"/>
        </w:rPr>
        <w:t>.</w:t>
      </w:r>
      <w:r>
        <w:rPr>
          <w:rStyle w:val="StyleUnderline"/>
        </w:rPr>
        <w:t xml:space="preserve"> </w:t>
      </w:r>
      <w:r w:rsidRPr="00903A68">
        <w:rPr>
          <w:rStyle w:val="StyleUnderline"/>
        </w:rPr>
        <w:t xml:space="preserve">The </w:t>
      </w:r>
      <w:r w:rsidRPr="00A02486">
        <w:rPr>
          <w:rStyle w:val="Emphasis"/>
          <w:highlight w:val="green"/>
        </w:rPr>
        <w:t>good news</w:t>
      </w:r>
      <w:r w:rsidRPr="00903A68">
        <w:rPr>
          <w:rStyle w:val="StyleUnderline"/>
        </w:rPr>
        <w:t xml:space="preserve"> is that </w:t>
      </w:r>
      <w:proofErr w:type="gramStart"/>
      <w:r w:rsidRPr="00A02486">
        <w:rPr>
          <w:rStyle w:val="StyleUnderline"/>
          <w:highlight w:val="green"/>
        </w:rPr>
        <w:t>all</w:t>
      </w:r>
      <w:r w:rsidRPr="00903A68">
        <w:rPr>
          <w:rStyle w:val="StyleUnderline"/>
        </w:rPr>
        <w:t xml:space="preserve"> of</w:t>
      </w:r>
      <w:proofErr w:type="gramEnd"/>
      <w:r w:rsidRPr="00903A68">
        <w:rPr>
          <w:rStyle w:val="StyleUnderline"/>
        </w:rPr>
        <w:t xml:space="preserve"> </w:t>
      </w:r>
      <w:r w:rsidRPr="00A02486">
        <w:rPr>
          <w:rStyle w:val="StyleUnderline"/>
          <w:highlight w:val="green"/>
        </w:rPr>
        <w:t>these</w:t>
      </w:r>
      <w:r w:rsidRPr="00903A68">
        <w:rPr>
          <w:rStyle w:val="StyleUnderline"/>
        </w:rPr>
        <w:t xml:space="preserve"> dead nuclear-reactor-powered </w:t>
      </w:r>
      <w:r w:rsidRPr="00A02486">
        <w:rPr>
          <w:rStyle w:val="StyleUnderline"/>
          <w:highlight w:val="green"/>
        </w:rPr>
        <w:t>satellites are in orbits higher than 430 miles</w:t>
      </w:r>
      <w:r w:rsidRPr="00F66550">
        <w:rPr>
          <w:rStyle w:val="StyleUnderline"/>
        </w:rPr>
        <w:t>.</w:t>
      </w:r>
      <w:r w:rsidRPr="00903A68">
        <w:rPr>
          <w:rStyle w:val="StyleUnderline"/>
        </w:rPr>
        <w:t xml:space="preserve"> </w:t>
      </w:r>
      <w:proofErr w:type="gramStart"/>
      <w:r w:rsidRPr="00903A68">
        <w:rPr>
          <w:rStyle w:val="StyleUnderline"/>
        </w:rPr>
        <w:t>There's</w:t>
      </w:r>
      <w:proofErr w:type="gramEnd"/>
      <w:r w:rsidRPr="00903A68">
        <w:rPr>
          <w:rStyle w:val="StyleUnderline"/>
        </w:rPr>
        <w:t xml:space="preserve"> barely any air molecules at that height to slow down the satellites, so </w:t>
      </w:r>
      <w:r w:rsidRPr="00A02486">
        <w:rPr>
          <w:rStyle w:val="StyleUnderline"/>
          <w:highlight w:val="green"/>
        </w:rPr>
        <w:t>it should take</w:t>
      </w:r>
      <w:r w:rsidRPr="00903A68">
        <w:rPr>
          <w:rStyle w:val="StyleUnderline"/>
        </w:rPr>
        <w:t xml:space="preserve"> them</w:t>
      </w:r>
      <w:r w:rsidRPr="00903A68">
        <w:t xml:space="preserve"> </w:t>
      </w:r>
      <w:r w:rsidRPr="00A02486">
        <w:rPr>
          <w:rStyle w:val="Emphasis"/>
          <w:highlight w:val="green"/>
        </w:rPr>
        <w:t>hundreds or thousands of years</w:t>
      </w:r>
      <w:r w:rsidRPr="00A02486">
        <w:rPr>
          <w:highlight w:val="green"/>
        </w:rPr>
        <w:t xml:space="preserve"> </w:t>
      </w:r>
      <w:r w:rsidRPr="00A02486">
        <w:rPr>
          <w:rStyle w:val="StyleUnderline"/>
          <w:highlight w:val="green"/>
        </w:rPr>
        <w:t>to wind</w:t>
      </w:r>
      <w:r w:rsidRPr="00903A68">
        <w:rPr>
          <w:rStyle w:val="StyleUnderline"/>
        </w:rPr>
        <w:t xml:space="preserve"> their way </w:t>
      </w:r>
      <w:r w:rsidRPr="00A02486">
        <w:rPr>
          <w:rStyle w:val="StyleUnderline"/>
          <w:highlight w:val="green"/>
        </w:rPr>
        <w:t>back to</w:t>
      </w:r>
      <w:r w:rsidRPr="00903A68">
        <w:rPr>
          <w:rStyle w:val="StyleUnderline"/>
        </w:rPr>
        <w:t xml:space="preserve"> the </w:t>
      </w:r>
      <w:r w:rsidRPr="00A02486">
        <w:rPr>
          <w:rStyle w:val="StyleUnderline"/>
          <w:highlight w:val="green"/>
        </w:rPr>
        <w:t>earth</w:t>
      </w:r>
      <w:r w:rsidRPr="00903A68">
        <w:t xml:space="preserve"> — </w:t>
      </w:r>
      <w:r w:rsidRPr="00903A68">
        <w:rPr>
          <w:rStyle w:val="StyleUnderline"/>
        </w:rPr>
        <w:t xml:space="preserve">at which point much of </w:t>
      </w:r>
      <w:r w:rsidRPr="00A02486">
        <w:rPr>
          <w:rStyle w:val="StyleUnderline"/>
          <w:highlight w:val="green"/>
        </w:rPr>
        <w:t xml:space="preserve">their </w:t>
      </w:r>
      <w:r w:rsidRPr="00A02486">
        <w:rPr>
          <w:rStyle w:val="Emphasis"/>
          <w:highlight w:val="green"/>
        </w:rPr>
        <w:t>radioactive contents will have</w:t>
      </w:r>
      <w:r w:rsidRPr="00903A68">
        <w:rPr>
          <w:rStyle w:val="Emphasis"/>
        </w:rPr>
        <w:t xml:space="preserve"> significantly </w:t>
      </w:r>
      <w:r w:rsidRPr="00A02486">
        <w:rPr>
          <w:rStyle w:val="Emphasis"/>
          <w:highlight w:val="green"/>
        </w:rPr>
        <w:t>decayed</w:t>
      </w:r>
      <w:r w:rsidRPr="00903A68">
        <w:rPr>
          <w:rStyle w:val="StyleUnderline"/>
        </w:rPr>
        <w:t>.</w:t>
      </w:r>
    </w:p>
    <w:p w14:paraId="352F3067" w14:textId="77777777" w:rsidR="00AC33D6" w:rsidRDefault="00AC33D6" w:rsidP="00AC33D6">
      <w:pPr>
        <w:rPr>
          <w:rStyle w:val="StyleUnderline"/>
        </w:rPr>
      </w:pPr>
      <w:r>
        <w:rPr>
          <w:rStyle w:val="StyleUnderline"/>
        </w:rPr>
        <w:t>No UQ about nuclear powered space</w:t>
      </w:r>
    </w:p>
    <w:p w14:paraId="733D922D" w14:textId="77777777" w:rsidR="00AC33D6" w:rsidRPr="00AC33D6" w:rsidRDefault="00AC33D6" w:rsidP="00AC33D6"/>
    <w:p w14:paraId="2D4ACB1D" w14:textId="4BBFF5CB" w:rsidR="002E72A0" w:rsidRDefault="00AC33D6" w:rsidP="00556496">
      <w:pPr>
        <w:pStyle w:val="Heading3"/>
      </w:pPr>
      <w:r>
        <w:lastRenderedPageBreak/>
        <w:t>1</w:t>
      </w:r>
      <w:r w:rsidR="002E72A0">
        <w:t>NC – Asteroids</w:t>
      </w:r>
    </w:p>
    <w:p w14:paraId="2186A6C2" w14:textId="0EF9EB9A" w:rsidR="007A70E3" w:rsidRDefault="007A70E3" w:rsidP="00AC33D6">
      <w:pPr>
        <w:pStyle w:val="Heading4"/>
      </w:pPr>
      <w:r>
        <w:t xml:space="preserve">No warrant for cognitive bias – applies to all </w:t>
      </w:r>
      <w:proofErr w:type="spellStart"/>
      <w:r>
        <w:t>xrisks</w:t>
      </w:r>
      <w:proofErr w:type="spellEnd"/>
      <w:r>
        <w:t xml:space="preserve"> because they seem large and far away</w:t>
      </w:r>
    </w:p>
    <w:p w14:paraId="307AABB9" w14:textId="26EE39E3" w:rsidR="001A5666" w:rsidRDefault="001A5666" w:rsidP="00AC33D6">
      <w:pPr>
        <w:pStyle w:val="Heading4"/>
      </w:pPr>
      <w:r>
        <w:t>Their Fish evidence doesn’t say detection is sufficient to avoid strikes </w:t>
      </w:r>
    </w:p>
    <w:p w14:paraId="620541EC" w14:textId="6D1A9486" w:rsidR="00AC33D6" w:rsidRDefault="001A5666" w:rsidP="00AC33D6">
      <w:pPr>
        <w:pStyle w:val="Heading4"/>
      </w:pPr>
      <w:r>
        <w:t>D</w:t>
      </w:r>
      <w:r w:rsidR="00AC33D6">
        <w:t xml:space="preserve">etection alone is inadequate and current deflection methods fail – only private innovation solves </w:t>
      </w:r>
    </w:p>
    <w:p w14:paraId="7EBEE534" w14:textId="77777777" w:rsidR="00AC33D6" w:rsidRPr="00E61BAC" w:rsidRDefault="00AC33D6" w:rsidP="00AC33D6">
      <w:pPr>
        <w:rPr>
          <w:rStyle w:val="Style13ptBold"/>
          <w:sz w:val="16"/>
          <w:szCs w:val="16"/>
        </w:rPr>
      </w:pPr>
      <w:proofErr w:type="spellStart"/>
      <w:r>
        <w:rPr>
          <w:rStyle w:val="Style13ptBold"/>
        </w:rPr>
        <w:t>Hasco</w:t>
      </w:r>
      <w:proofErr w:type="spellEnd"/>
      <w:r>
        <w:rPr>
          <w:rStyle w:val="Style13ptBold"/>
        </w:rPr>
        <w:t xml:space="preserve"> 5/4 </w:t>
      </w:r>
      <w:r w:rsidRPr="00E61BAC">
        <w:rPr>
          <w:rStyle w:val="Style13ptBold"/>
          <w:b w:val="0"/>
          <w:bCs/>
          <w:sz w:val="16"/>
          <w:szCs w:val="16"/>
        </w:rPr>
        <w:t>[(Linda, reporter at Penn Live) “</w:t>
      </w:r>
      <w:r w:rsidRPr="00E61BAC">
        <w:rPr>
          <w:szCs w:val="16"/>
        </w:rPr>
        <w:t>NASA simulation confirms there’s no technology able to stop a massive asteroid from hitting,” Penn Live, 5/4/2021] JL</w:t>
      </w:r>
    </w:p>
    <w:p w14:paraId="7C6C005C" w14:textId="77777777" w:rsidR="00AC33D6" w:rsidRPr="00E61BAC" w:rsidRDefault="00AC33D6" w:rsidP="00AC33D6">
      <w:pPr>
        <w:rPr>
          <w:sz w:val="12"/>
        </w:rPr>
      </w:pPr>
      <w:r w:rsidRPr="00E61BAC">
        <w:rPr>
          <w:rStyle w:val="StyleUnderline"/>
          <w:highlight w:val="green"/>
        </w:rPr>
        <w:t>Simulations</w:t>
      </w:r>
      <w:r w:rsidRPr="00E61BAC">
        <w:rPr>
          <w:rStyle w:val="StyleUnderline"/>
        </w:rPr>
        <w:t xml:space="preserve"> carried out </w:t>
      </w:r>
      <w:r w:rsidRPr="00E61BAC">
        <w:rPr>
          <w:rStyle w:val="StyleUnderline"/>
          <w:highlight w:val="green"/>
        </w:rPr>
        <w:t>by leading space agencies</w:t>
      </w:r>
      <w:r w:rsidRPr="00E61BAC">
        <w:rPr>
          <w:rStyle w:val="StyleUnderline"/>
        </w:rPr>
        <w:t xml:space="preserve"> have </w:t>
      </w:r>
      <w:r w:rsidRPr="00E61BAC">
        <w:rPr>
          <w:rStyle w:val="StyleUnderline"/>
          <w:highlight w:val="green"/>
        </w:rPr>
        <w:t>concluded</w:t>
      </w:r>
      <w:r w:rsidRPr="00E61BAC">
        <w:rPr>
          <w:rStyle w:val="StyleUnderline"/>
        </w:rPr>
        <w:t xml:space="preserve">. </w:t>
      </w:r>
      <w:r w:rsidRPr="00E61BAC">
        <w:rPr>
          <w:rStyle w:val="Emphasis"/>
        </w:rPr>
        <w:t xml:space="preserve">There currently is </w:t>
      </w:r>
      <w:r w:rsidRPr="00E61BAC">
        <w:rPr>
          <w:rStyle w:val="Emphasis"/>
          <w:highlight w:val="green"/>
        </w:rPr>
        <w:t>no</w:t>
      </w:r>
      <w:r w:rsidRPr="00E61BAC">
        <w:rPr>
          <w:rStyle w:val="Emphasis"/>
        </w:rPr>
        <w:t xml:space="preserve"> </w:t>
      </w:r>
      <w:r w:rsidRPr="00E61BAC">
        <w:rPr>
          <w:rStyle w:val="Emphasis"/>
          <w:highlight w:val="green"/>
        </w:rPr>
        <w:t>technology available</w:t>
      </w:r>
      <w:r w:rsidRPr="00E61BAC">
        <w:rPr>
          <w:rStyle w:val="Emphasis"/>
        </w:rPr>
        <w:t xml:space="preserve"> that </w:t>
      </w:r>
      <w:r w:rsidRPr="00E61BAC">
        <w:rPr>
          <w:rStyle w:val="Emphasis"/>
          <w:highlight w:val="green"/>
        </w:rPr>
        <w:t>could stop a massive asteroid</w:t>
      </w:r>
      <w:r w:rsidRPr="00E61BAC">
        <w:t xml:space="preserve"> </w:t>
      </w:r>
      <w:r w:rsidRPr="00E61BAC">
        <w:rPr>
          <w:sz w:val="12"/>
        </w:rPr>
        <w:t>from “wiping out” Europe.</w:t>
      </w:r>
    </w:p>
    <w:p w14:paraId="5656CF05" w14:textId="77777777" w:rsidR="00AC33D6" w:rsidRPr="00E61BAC" w:rsidRDefault="00AC33D6" w:rsidP="00AC33D6">
      <w:pPr>
        <w:rPr>
          <w:sz w:val="12"/>
        </w:rPr>
      </w:pPr>
      <w:r w:rsidRPr="00E61BAC">
        <w:rPr>
          <w:sz w:val="12"/>
        </w:rPr>
        <w:t>A </w:t>
      </w:r>
      <w:r w:rsidRPr="004D6836">
        <w:rPr>
          <w:sz w:val="12"/>
        </w:rPr>
        <w:t>report by Independent </w:t>
      </w:r>
      <w:r w:rsidRPr="00E61BAC">
        <w:rPr>
          <w:sz w:val="12"/>
        </w:rPr>
        <w:t>said that </w:t>
      </w:r>
      <w:r w:rsidRPr="00E61BAC">
        <w:rPr>
          <w:rStyle w:val="StyleUnderline"/>
        </w:rPr>
        <w:t xml:space="preserve">NASA conducted the week-long exercise, which concluded from the hypothetical impact scenario, that </w:t>
      </w:r>
      <w:r w:rsidRPr="00E61BAC">
        <w:rPr>
          <w:rStyle w:val="Emphasis"/>
          <w:highlight w:val="green"/>
        </w:rPr>
        <w:t>even with</w:t>
      </w:r>
      <w:r w:rsidRPr="00E61BAC">
        <w:rPr>
          <w:rStyle w:val="Emphasis"/>
        </w:rPr>
        <w:t xml:space="preserve"> a </w:t>
      </w:r>
      <w:r w:rsidRPr="00E61BAC">
        <w:rPr>
          <w:rStyle w:val="Emphasis"/>
          <w:highlight w:val="green"/>
        </w:rPr>
        <w:t>six-month advance notice</w:t>
      </w:r>
      <w:r w:rsidRPr="00E61BAC">
        <w:rPr>
          <w:rStyle w:val="Emphasis"/>
        </w:rPr>
        <w:t>, current capabilities could not prevent a catastrophe</w:t>
      </w:r>
      <w:r w:rsidRPr="00E61BAC">
        <w:rPr>
          <w:sz w:val="12"/>
        </w:rPr>
        <w:t>.</w:t>
      </w:r>
    </w:p>
    <w:p w14:paraId="5B50C78F" w14:textId="77777777" w:rsidR="00AC33D6" w:rsidRPr="00E61BAC" w:rsidRDefault="00AC33D6" w:rsidP="00AC33D6">
      <w:pPr>
        <w:rPr>
          <w:sz w:val="14"/>
        </w:rPr>
      </w:pPr>
      <w:r w:rsidRPr="00E61BAC">
        <w:rPr>
          <w:sz w:val="14"/>
        </w:rPr>
        <w:t>Participants in the simulation, which was conducted during a planetary defense conference hosted by the United Nations, </w:t>
      </w:r>
      <w:r w:rsidRPr="004D6836">
        <w:rPr>
          <w:sz w:val="14"/>
        </w:rPr>
        <w:t>said</w:t>
      </w:r>
      <w:r w:rsidRPr="00E61BAC">
        <w:rPr>
          <w:sz w:val="14"/>
        </w:rPr>
        <w:t> </w:t>
      </w:r>
      <w:r w:rsidRPr="00E61BAC">
        <w:rPr>
          <w:rStyle w:val="StyleUnderline"/>
        </w:rPr>
        <w:t>the only course of action</w:t>
      </w:r>
      <w:r w:rsidRPr="00E61BAC">
        <w:rPr>
          <w:sz w:val="14"/>
        </w:rPr>
        <w:t xml:space="preserve"> on such short notice </w:t>
      </w:r>
      <w:r w:rsidRPr="00E61BAC">
        <w:rPr>
          <w:rStyle w:val="StyleUnderline"/>
        </w:rPr>
        <w:t>would be evacuation of an area before an asteroid hit</w:t>
      </w:r>
      <w:r w:rsidRPr="00E61BAC">
        <w:rPr>
          <w:sz w:val="14"/>
        </w:rPr>
        <w:t>. However, the simulation’s impact zone covered large parts of North Africa and Europe.</w:t>
      </w:r>
    </w:p>
    <w:p w14:paraId="4504A37F" w14:textId="77777777" w:rsidR="00AC33D6" w:rsidRPr="00E61BAC" w:rsidRDefault="00AC33D6" w:rsidP="00AC33D6">
      <w:pPr>
        <w:rPr>
          <w:sz w:val="12"/>
        </w:rPr>
      </w:pPr>
      <w:r w:rsidRPr="004D6836">
        <w:rPr>
          <w:sz w:val="12"/>
        </w:rPr>
        <w:t>Reportedly</w:t>
      </w:r>
      <w:r w:rsidRPr="00E61BAC">
        <w:rPr>
          <w:sz w:val="12"/>
        </w:rPr>
        <w:t xml:space="preserve">, the hypothetical impact exercise revealed that </w:t>
      </w:r>
      <w:r w:rsidRPr="00E61BAC">
        <w:rPr>
          <w:rStyle w:val="StyleUnderline"/>
        </w:rPr>
        <w:t>governments are dreadfully unprepared</w:t>
      </w:r>
      <w:r w:rsidRPr="00E61BAC">
        <w:rPr>
          <w:sz w:val="12"/>
        </w:rPr>
        <w:t xml:space="preserve"> for this type of disaster.</w:t>
      </w:r>
    </w:p>
    <w:p w14:paraId="5E012437" w14:textId="77777777" w:rsidR="00AC33D6" w:rsidRPr="00E61BAC" w:rsidRDefault="00AC33D6" w:rsidP="00AC33D6">
      <w:pPr>
        <w:rPr>
          <w:sz w:val="12"/>
          <w:szCs w:val="12"/>
        </w:rPr>
      </w:pPr>
      <w:r w:rsidRPr="00E61BAC">
        <w:rPr>
          <w:sz w:val="12"/>
          <w:szCs w:val="12"/>
        </w:rPr>
        <w:t>Lindley Johnson, Nasa’s Planetary Defense Officer noted that this kind of exercise helps reveal who the “key players are in a disaster event, and who needs to know what information and when,” the </w:t>
      </w:r>
      <w:r w:rsidRPr="004D6836">
        <w:rPr>
          <w:sz w:val="12"/>
          <w:szCs w:val="12"/>
        </w:rPr>
        <w:t>report</w:t>
      </w:r>
      <w:r w:rsidRPr="00E61BAC">
        <w:rPr>
          <w:sz w:val="12"/>
          <w:szCs w:val="12"/>
        </w:rPr>
        <w:t> cited.</w:t>
      </w:r>
    </w:p>
    <w:p w14:paraId="6CD72D17" w14:textId="77777777" w:rsidR="00AC33D6" w:rsidRPr="00E61BAC" w:rsidRDefault="00AC33D6" w:rsidP="00AC33D6">
      <w:pPr>
        <w:rPr>
          <w:sz w:val="12"/>
          <w:szCs w:val="12"/>
        </w:rPr>
      </w:pPr>
      <w:r w:rsidRPr="00E61BAC">
        <w:rPr>
          <w:sz w:val="12"/>
          <w:szCs w:val="12"/>
        </w:rPr>
        <w:t>Johnson added that the exercises help with communication among the planetary defense community and their governments to ensure a coordinated effort in the event of a future potential impact threat.</w:t>
      </w:r>
    </w:p>
    <w:p w14:paraId="15E9C6C4" w14:textId="77777777" w:rsidR="00AC33D6" w:rsidRPr="00E61BAC" w:rsidRDefault="00AC33D6" w:rsidP="00AC33D6">
      <w:pPr>
        <w:rPr>
          <w:sz w:val="12"/>
        </w:rPr>
      </w:pPr>
      <w:r w:rsidRPr="00E61BAC">
        <w:rPr>
          <w:sz w:val="12"/>
        </w:rPr>
        <w:t>The news of the simulation’s failure evoked a response from </w:t>
      </w:r>
      <w:r w:rsidRPr="004D6836">
        <w:rPr>
          <w:sz w:val="12"/>
        </w:rPr>
        <w:t>SpaceX</w:t>
      </w:r>
      <w:r w:rsidRPr="00E61BAC">
        <w:rPr>
          <w:sz w:val="12"/>
        </w:rPr>
        <w:t> boss Elon Musk, who </w:t>
      </w:r>
      <w:r w:rsidRPr="004D6836">
        <w:rPr>
          <w:sz w:val="12"/>
        </w:rPr>
        <w:t>said</w:t>
      </w:r>
      <w:r w:rsidRPr="00E61BAC">
        <w:rPr>
          <w:sz w:val="12"/>
        </w:rPr>
        <w:t> </w:t>
      </w:r>
      <w:r w:rsidRPr="00E61BAC">
        <w:rPr>
          <w:rStyle w:val="StyleUnderline"/>
        </w:rPr>
        <w:t xml:space="preserve">the current inadequate capability to deal with an impact threat was “one of many reasons why </w:t>
      </w:r>
      <w:r w:rsidRPr="00E61BAC">
        <w:rPr>
          <w:rStyle w:val="StyleUnderline"/>
          <w:highlight w:val="green"/>
        </w:rPr>
        <w:t>we need larger</w:t>
      </w:r>
      <w:r w:rsidRPr="00E61BAC">
        <w:rPr>
          <w:rStyle w:val="StyleUnderline"/>
        </w:rPr>
        <w:t xml:space="preserve"> and </w:t>
      </w:r>
      <w:r w:rsidRPr="00E61BAC">
        <w:rPr>
          <w:rStyle w:val="StyleUnderline"/>
          <w:highlight w:val="green"/>
        </w:rPr>
        <w:t>more advanced rockets</w:t>
      </w:r>
      <w:r w:rsidRPr="00E61BAC">
        <w:rPr>
          <w:sz w:val="12"/>
        </w:rPr>
        <w:t>.”</w:t>
      </w:r>
    </w:p>
    <w:p w14:paraId="447B06F9" w14:textId="77777777" w:rsidR="00AC33D6" w:rsidRPr="00E61BAC" w:rsidRDefault="00AC33D6" w:rsidP="00AC33D6">
      <w:pPr>
        <w:rPr>
          <w:sz w:val="12"/>
        </w:rPr>
      </w:pPr>
      <w:r w:rsidRPr="00E61BAC">
        <w:rPr>
          <w:rStyle w:val="StyleUnderline"/>
          <w:highlight w:val="green"/>
        </w:rPr>
        <w:t>SpaceX</w:t>
      </w:r>
      <w:r w:rsidRPr="00E61BAC">
        <w:rPr>
          <w:rStyle w:val="StyleUnderline"/>
        </w:rPr>
        <w:t xml:space="preserve"> recently secured a $2.89 billion contract with NASA to develop its next-generation Starship spacecraft</w:t>
      </w:r>
      <w:r w:rsidRPr="00E61BAC">
        <w:rPr>
          <w:sz w:val="12"/>
        </w:rPr>
        <w:t>. </w:t>
      </w:r>
      <w:r w:rsidRPr="004D6836">
        <w:rPr>
          <w:sz w:val="12"/>
        </w:rPr>
        <w:t>SpaceX claims</w:t>
      </w:r>
      <w:r w:rsidRPr="00E61BAC">
        <w:rPr>
          <w:sz w:val="12"/>
        </w:rPr>
        <w:t xml:space="preserve"> that </w:t>
      </w:r>
      <w:r w:rsidRPr="00E61BAC">
        <w:rPr>
          <w:rStyle w:val="StyleUnderline"/>
          <w:highlight w:val="green"/>
        </w:rPr>
        <w:t>Starship</w:t>
      </w:r>
      <w:r w:rsidRPr="00E61BAC">
        <w:rPr>
          <w:sz w:val="12"/>
        </w:rPr>
        <w:t xml:space="preserve">, when combined with its Super Heavy rocket Booster, will be “the world’s most powerful launch vehicle ever developed,” and </w:t>
      </w:r>
      <w:r w:rsidRPr="00E61BAC">
        <w:rPr>
          <w:rStyle w:val="StyleUnderline"/>
          <w:highlight w:val="green"/>
        </w:rPr>
        <w:t>could</w:t>
      </w:r>
      <w:r w:rsidRPr="00E61BAC">
        <w:rPr>
          <w:rStyle w:val="StyleUnderline"/>
        </w:rPr>
        <w:t xml:space="preserve"> “theoretically” assist in missions designed to </w:t>
      </w:r>
      <w:r w:rsidRPr="00E61BAC">
        <w:rPr>
          <w:rStyle w:val="StyleUnderline"/>
          <w:highlight w:val="green"/>
        </w:rPr>
        <w:t>redirect</w:t>
      </w:r>
      <w:r w:rsidRPr="00E61BAC">
        <w:rPr>
          <w:rStyle w:val="StyleUnderline"/>
        </w:rPr>
        <w:t xml:space="preserve"> the path of </w:t>
      </w:r>
      <w:r w:rsidRPr="00E61BAC">
        <w:rPr>
          <w:rStyle w:val="StyleUnderline"/>
          <w:highlight w:val="green"/>
        </w:rPr>
        <w:t>an Earth-bound asteroid</w:t>
      </w:r>
      <w:r w:rsidRPr="00E61BAC">
        <w:rPr>
          <w:sz w:val="12"/>
        </w:rPr>
        <w:t>.</w:t>
      </w:r>
    </w:p>
    <w:p w14:paraId="3EC75A05" w14:textId="77777777" w:rsidR="00AC33D6" w:rsidRPr="00E61BAC" w:rsidRDefault="00AC33D6" w:rsidP="00AC33D6">
      <w:pPr>
        <w:rPr>
          <w:sz w:val="12"/>
        </w:rPr>
      </w:pPr>
      <w:r w:rsidRPr="00E61BAC">
        <w:rPr>
          <w:rStyle w:val="StyleUnderline"/>
        </w:rPr>
        <w:t xml:space="preserve">NASA is working on asteroid deflection technology which will attempt to change the orbit of an asteroid and hopefully give credence that such a strategy could be effective at </w:t>
      </w:r>
      <w:r w:rsidRPr="00E61BAC">
        <w:rPr>
          <w:rStyle w:val="StyleUnderline"/>
          <w:highlight w:val="green"/>
        </w:rPr>
        <w:t>mitigating</w:t>
      </w:r>
      <w:r w:rsidRPr="00E61BAC">
        <w:rPr>
          <w:rStyle w:val="StyleUnderline"/>
        </w:rPr>
        <w:t xml:space="preserve"> </w:t>
      </w:r>
      <w:r w:rsidRPr="00E61BAC">
        <w:rPr>
          <w:rStyle w:val="StyleUnderline"/>
          <w:highlight w:val="green"/>
        </w:rPr>
        <w:t>the threat of</w:t>
      </w:r>
      <w:r w:rsidRPr="00E61BAC">
        <w:rPr>
          <w:rStyle w:val="StyleUnderline"/>
        </w:rPr>
        <w:t xml:space="preserve"> dangerous </w:t>
      </w:r>
      <w:r w:rsidRPr="00E61BAC">
        <w:rPr>
          <w:rStyle w:val="StyleUnderline"/>
          <w:highlight w:val="green"/>
        </w:rPr>
        <w:t>n</w:t>
      </w:r>
      <w:r w:rsidRPr="00E61BAC">
        <w:rPr>
          <w:rStyle w:val="StyleUnderline"/>
        </w:rPr>
        <w:t>ear-</w:t>
      </w:r>
      <w:r w:rsidRPr="00E61BAC">
        <w:rPr>
          <w:rStyle w:val="StyleUnderline"/>
          <w:highlight w:val="green"/>
        </w:rPr>
        <w:t>E</w:t>
      </w:r>
      <w:r w:rsidRPr="00E61BAC">
        <w:rPr>
          <w:rStyle w:val="StyleUnderline"/>
        </w:rPr>
        <w:t xml:space="preserve">arth </w:t>
      </w:r>
      <w:r w:rsidRPr="00E61BAC">
        <w:rPr>
          <w:rStyle w:val="StyleUnderline"/>
          <w:highlight w:val="green"/>
        </w:rPr>
        <w:t>o</w:t>
      </w:r>
      <w:r w:rsidRPr="00E61BAC">
        <w:rPr>
          <w:rStyle w:val="StyleUnderline"/>
        </w:rPr>
        <w:t>bject</w:t>
      </w:r>
      <w:r w:rsidRPr="00E61BAC">
        <w:rPr>
          <w:rStyle w:val="StyleUnderline"/>
          <w:highlight w:val="green"/>
        </w:rPr>
        <w:t>s</w:t>
      </w:r>
      <w:r w:rsidRPr="00E61BAC">
        <w:rPr>
          <w:sz w:val="12"/>
        </w:rPr>
        <w:t xml:space="preserve"> in the future.</w:t>
      </w:r>
    </w:p>
    <w:p w14:paraId="1E454218" w14:textId="77777777" w:rsidR="00AC33D6" w:rsidRPr="00AC33D6" w:rsidRDefault="00AC33D6" w:rsidP="00AC33D6"/>
    <w:p w14:paraId="1D8E22A1" w14:textId="3ECE752B" w:rsidR="000A1B18" w:rsidRDefault="000A1B18" w:rsidP="002E72A0">
      <w:pPr>
        <w:pStyle w:val="Heading4"/>
      </w:pPr>
      <w:r>
        <w:t>If 1AC Brownfield is correct, that proves detection alone is inadequate because it’s already on a collision course</w:t>
      </w:r>
    </w:p>
    <w:p w14:paraId="72DD7CDB" w14:textId="70D34A95" w:rsidR="002E72A0" w:rsidRDefault="000A1B18" w:rsidP="002E72A0">
      <w:pPr>
        <w:pStyle w:val="Heading4"/>
      </w:pPr>
      <w:r>
        <w:t>N</w:t>
      </w:r>
      <w:r w:rsidR="002E72A0">
        <w:t xml:space="preserve">o chance of apocalyptic NEOs. Consensus of studies. </w:t>
      </w:r>
    </w:p>
    <w:p w14:paraId="360BDCCA" w14:textId="77777777" w:rsidR="002E72A0" w:rsidRPr="0021064A" w:rsidRDefault="002E72A0" w:rsidP="002E72A0">
      <w:r w:rsidRPr="0021064A">
        <w:t xml:space="preserve">Mark </w:t>
      </w:r>
      <w:proofErr w:type="spellStart"/>
      <w:r w:rsidRPr="0021064A">
        <w:rPr>
          <w:rStyle w:val="Style13ptBold"/>
        </w:rPr>
        <w:t>Boslough</w:t>
      </w:r>
      <w:proofErr w:type="spellEnd"/>
      <w:r w:rsidRPr="0021064A">
        <w:t>, Earth and Planetary Sciences @ University of New Mexico,</w:t>
      </w:r>
      <w:r>
        <w:t xml:space="preserve"> PhD in applied physics from </w:t>
      </w:r>
      <w:proofErr w:type="spellStart"/>
      <w:r>
        <w:t>CalTech</w:t>
      </w:r>
      <w:proofErr w:type="spellEnd"/>
      <w:r w:rsidRPr="0021064A">
        <w:t xml:space="preserve"> </w:t>
      </w:r>
      <w:r w:rsidRPr="0021064A">
        <w:rPr>
          <w:rStyle w:val="Style13ptBold"/>
        </w:rPr>
        <w:t>'19</w:t>
      </w:r>
      <w:r w:rsidRPr="0021064A">
        <w:t>, Uncertainty and Risk at the Catastrophe Threshold, in Planetary Defense Global Collaboration for Defending Earth from Asteroids and Comets</w:t>
      </w:r>
    </w:p>
    <w:p w14:paraId="0021F559" w14:textId="77777777" w:rsidR="002E72A0" w:rsidRPr="0021064A" w:rsidRDefault="002E72A0" w:rsidP="002E72A0">
      <w:pPr>
        <w:rPr>
          <w:rStyle w:val="StyleUnderline"/>
        </w:rPr>
      </w:pPr>
      <w:r>
        <w:lastRenderedPageBreak/>
        <w:t xml:space="preserve">There has been confusion over language used to describe risk reduction attributed to surveys. </w:t>
      </w:r>
      <w:r w:rsidRPr="0021064A">
        <w:rPr>
          <w:rStyle w:val="StyleUnderline"/>
        </w:rPr>
        <w:t xml:space="preserve">It is often said that </w:t>
      </w:r>
      <w:r w:rsidRPr="00D276E4">
        <w:rPr>
          <w:rStyle w:val="StyleUnderline"/>
          <w:highlight w:val="yellow"/>
        </w:rPr>
        <w:t>risk is “retired” when</w:t>
      </w:r>
      <w:r w:rsidRPr="0021064A">
        <w:rPr>
          <w:rStyle w:val="StyleUnderline"/>
        </w:rPr>
        <w:t xml:space="preserve"> an </w:t>
      </w:r>
      <w:r w:rsidRPr="00D276E4">
        <w:rPr>
          <w:rStyle w:val="StyleUnderline"/>
          <w:highlight w:val="yellow"/>
        </w:rPr>
        <w:t>asteroid is discovered</w:t>
      </w:r>
      <w:r w:rsidRPr="0021064A">
        <w:rPr>
          <w:rStyle w:val="StyleUnderline"/>
        </w:rPr>
        <w:t xml:space="preserve"> and is found to be </w:t>
      </w:r>
      <w:r w:rsidRPr="00D276E4">
        <w:rPr>
          <w:rStyle w:val="StyleUnderline"/>
          <w:highlight w:val="yellow"/>
        </w:rPr>
        <w:t>in a benign orbit</w:t>
      </w:r>
      <w:r w:rsidRPr="0021064A">
        <w:rPr>
          <w:rStyle w:val="StyleUnderline"/>
        </w:rPr>
        <w:t>.</w:t>
      </w:r>
      <w:r>
        <w:t xml:space="preserve"> However, risk is (by definition) a human assessment that includes uncertainty. Assessed risk is a redundant term, but the adjective reinforces this notion. </w:t>
      </w:r>
      <w:r w:rsidRPr="0021064A">
        <w:rPr>
          <w:rStyle w:val="StyleUnderline"/>
        </w:rPr>
        <w:t>When uncertainty is reduced through more observation or understanding, the assessed risk can change. The act of discovering an asteroid that is not on a collision course reduces the assessed risk</w:t>
      </w:r>
      <w:r>
        <w:t xml:space="preserve">. For a population of NEOs in unknown orbits, the risk is aleatory, because the trajectories can be thought of as random within some range. </w:t>
      </w:r>
      <w:r w:rsidRPr="0021064A">
        <w:rPr>
          <w:rStyle w:val="StyleUnderline"/>
        </w:rPr>
        <w:t>After they are discovered (and determined to be no threat), they can be “retired” or removed from the random population for purposes of risk assessment.</w:t>
      </w:r>
      <w:r>
        <w:t xml:space="preserve"> The assessed risk is reduced, but the intrinsic (previously unknown) probability of impact is unchanged. An asteroid is either on a collision course or it isn’t, regardless of </w:t>
      </w:r>
      <w:proofErr w:type="gramStart"/>
      <w:r>
        <w:t>whether or not</w:t>
      </w:r>
      <w:proofErr w:type="gramEnd"/>
      <w:r>
        <w:t xml:space="preserve"> it has a name and entry in the Minor Planet Center database. </w:t>
      </w:r>
      <w:r w:rsidRPr="0021064A">
        <w:rPr>
          <w:rStyle w:val="StyleUnderline"/>
        </w:rPr>
        <w:t>A rational policy and course of action can only be based on our current risk assessment, which incorporates all we know. If our knowledge changes because something is discovered to be on a collision course, we can reduce its contribution to the risk by deflecting it.</w:t>
      </w:r>
    </w:p>
    <w:p w14:paraId="31CE0125" w14:textId="77777777" w:rsidR="002E72A0" w:rsidRPr="00CD298C" w:rsidRDefault="002E72A0" w:rsidP="002E72A0">
      <w:pPr>
        <w:rPr>
          <w:u w:val="single"/>
        </w:rPr>
      </w:pPr>
      <w:r>
        <w:t xml:space="preserve">NEO </w:t>
      </w:r>
      <w:r w:rsidRPr="00D276E4">
        <w:rPr>
          <w:highlight w:val="yellow"/>
        </w:rPr>
        <w:t xml:space="preserve">surveys have </w:t>
      </w:r>
      <w:r w:rsidRPr="00D276E4">
        <w:rPr>
          <w:rStyle w:val="StyleUnderline"/>
          <w:highlight w:val="yellow"/>
        </w:rPr>
        <w:t>greatly succeeded in contributing to risk reduction because</w:t>
      </w:r>
      <w:r w:rsidRPr="0021064A">
        <w:rPr>
          <w:rStyle w:val="StyleUnderline"/>
        </w:rPr>
        <w:t xml:space="preserve"> our </w:t>
      </w:r>
      <w:r w:rsidRPr="00D276E4">
        <w:rPr>
          <w:rStyle w:val="StyleUnderline"/>
          <w:highlight w:val="yellow"/>
        </w:rPr>
        <w:t>assessment of impact probability has decreased</w:t>
      </w:r>
      <w:r>
        <w:t xml:space="preserve">. </w:t>
      </w:r>
      <w:r w:rsidRPr="0021064A">
        <w:rPr>
          <w:rStyle w:val="StyleUnderline"/>
        </w:rPr>
        <w:t xml:space="preserve">The </w:t>
      </w:r>
      <w:r w:rsidRPr="00D276E4">
        <w:rPr>
          <w:rStyle w:val="StyleUnderline"/>
          <w:highlight w:val="yellow"/>
        </w:rPr>
        <w:t>90% goal has been exceeded, and discovery of smaller objects continues to accelerate</w:t>
      </w:r>
      <w:r>
        <w:t xml:space="preserve">. The </w:t>
      </w:r>
      <w:r w:rsidRPr="00D276E4">
        <w:rPr>
          <w:rStyle w:val="Emphasis"/>
          <w:highlight w:val="yellow"/>
        </w:rPr>
        <w:t>assessed risk of a global impact apocalypse has been virtually eliminated</w:t>
      </w:r>
      <w:r w:rsidRPr="0021064A">
        <w:rPr>
          <w:rStyle w:val="Emphasis"/>
        </w:rPr>
        <w:t xml:space="preserve"> in our time</w:t>
      </w:r>
      <w:r>
        <w:t xml:space="preserve">. The </w:t>
      </w:r>
      <w:r w:rsidRPr="00D276E4">
        <w:rPr>
          <w:rStyle w:val="StyleUnderline"/>
          <w:highlight w:val="yellow"/>
        </w:rPr>
        <w:t>likelihood of a continental-scale catastrophe has been greatly diminished</w:t>
      </w:r>
      <w:r w:rsidRPr="0021064A">
        <w:rPr>
          <w:rStyle w:val="StyleUnderline"/>
        </w:rPr>
        <w:t xml:space="preserve">, and the </w:t>
      </w:r>
      <w:r w:rsidRPr="00D276E4">
        <w:rPr>
          <w:rStyle w:val="StyleUnderline"/>
          <w:highlight w:val="yellow"/>
        </w:rPr>
        <w:t>overall risk</w:t>
      </w:r>
      <w:r w:rsidRPr="0021064A">
        <w:rPr>
          <w:rStyle w:val="StyleUnderline"/>
        </w:rPr>
        <w:t xml:space="preserve"> (measured in average fatalities per year) </w:t>
      </w:r>
      <w:r w:rsidRPr="00D276E4">
        <w:rPr>
          <w:rStyle w:val="StyleUnderline"/>
          <w:highlight w:val="yellow"/>
        </w:rPr>
        <w:t>has been cut by an order of magnitude</w:t>
      </w:r>
      <w:r w:rsidRPr="0021064A">
        <w:rPr>
          <w:rStyle w:val="StyleUnderline"/>
        </w:rPr>
        <w:t xml:space="preserve"> to a round-number estimate of about 100</w:t>
      </w:r>
      <w:r>
        <w:t xml:space="preserve">. </w:t>
      </w:r>
      <w:r w:rsidRPr="0021064A">
        <w:rPr>
          <w:rStyle w:val="StyleUnderline"/>
        </w:rPr>
        <w:t xml:space="preserve">More </w:t>
      </w:r>
      <w:r w:rsidRPr="00D276E4">
        <w:rPr>
          <w:rStyle w:val="StyleUnderline"/>
          <w:highlight w:val="yellow"/>
        </w:rPr>
        <w:t>recent assessments</w:t>
      </w:r>
      <w:r w:rsidRPr="0021064A">
        <w:t xml:space="preserve"> (</w:t>
      </w:r>
      <w:proofErr w:type="spellStart"/>
      <w:r w:rsidRPr="0021064A">
        <w:t>Boslough</w:t>
      </w:r>
      <w:proofErr w:type="spellEnd"/>
      <w:r w:rsidRPr="0021064A">
        <w:t xml:space="preserve"> et al. 2015b; Mathias et al. 2017; Reinhardt et al. 2016; </w:t>
      </w:r>
      <w:proofErr w:type="spellStart"/>
      <w:r w:rsidRPr="0021064A">
        <w:t>Rumpf</w:t>
      </w:r>
      <w:proofErr w:type="spellEnd"/>
      <w:r w:rsidRPr="0021064A">
        <w:t xml:space="preserve"> et al. </w:t>
      </w:r>
      <w:r>
        <w:t xml:space="preserve">2017; Stokes et al. 2017) </w:t>
      </w:r>
      <w:r w:rsidRPr="00D276E4">
        <w:rPr>
          <w:rStyle w:val="StyleUnderline"/>
          <w:highlight w:val="yellow"/>
        </w:rPr>
        <w:t>make use of large-scale computer simulations and include the Earth’s population distribution</w:t>
      </w:r>
      <w:r w:rsidRPr="0021064A">
        <w:rPr>
          <w:rStyle w:val="StyleUnderline"/>
        </w:rPr>
        <w:t xml:space="preserve"> with better estimates of asteroid populations and physical effects over a wide range of energies and asteroid physical properties. </w:t>
      </w:r>
      <w:r w:rsidRPr="00D276E4">
        <w:rPr>
          <w:rStyle w:val="Emphasis"/>
          <w:highlight w:val="yellow"/>
        </w:rPr>
        <w:t>They remain in broad agreement</w:t>
      </w:r>
      <w:r w:rsidRPr="0021064A">
        <w:rPr>
          <w:rStyle w:val="Emphasis"/>
        </w:rPr>
        <w:t xml:space="preserve"> with one another</w:t>
      </w:r>
      <w:r w:rsidRPr="0021064A">
        <w:rPr>
          <w:rStyle w:val="StyleUnderline"/>
        </w:rPr>
        <w:t>.</w:t>
      </w:r>
    </w:p>
    <w:p w14:paraId="37074F1A" w14:textId="77777777" w:rsidR="002E72A0" w:rsidRPr="00BB5644" w:rsidRDefault="002E72A0" w:rsidP="002E72A0">
      <w:pPr>
        <w:keepNext/>
        <w:keepLines/>
        <w:spacing w:before="200"/>
        <w:outlineLvl w:val="3"/>
        <w:rPr>
          <w:rFonts w:eastAsiaTheme="majorEastAsia" w:cstheme="majorBidi"/>
          <w:b/>
          <w:iCs/>
          <w:sz w:val="26"/>
        </w:rPr>
      </w:pPr>
      <w:r w:rsidRPr="00BB5644">
        <w:rPr>
          <w:rFonts w:eastAsiaTheme="majorEastAsia" w:cstheme="majorBidi"/>
          <w:b/>
          <w:iCs/>
          <w:sz w:val="26"/>
        </w:rPr>
        <w:t>We know where asteroids are. None could hit earth.</w:t>
      </w:r>
    </w:p>
    <w:p w14:paraId="2E726AA5" w14:textId="77777777" w:rsidR="002E72A0" w:rsidRPr="00BB5644" w:rsidRDefault="002E72A0" w:rsidP="002E72A0">
      <w:pPr>
        <w:rPr>
          <w:b/>
          <w:bCs/>
          <w:sz w:val="26"/>
          <w:u w:val="single"/>
        </w:rPr>
      </w:pPr>
      <w:r w:rsidRPr="00BB5644">
        <w:t xml:space="preserve">Al </w:t>
      </w:r>
      <w:r w:rsidRPr="00BB5644">
        <w:rPr>
          <w:b/>
          <w:bCs/>
          <w:sz w:val="26"/>
          <w:u w:val="single"/>
        </w:rPr>
        <w:t>Globus 14</w:t>
      </w:r>
      <w:r w:rsidRPr="00BB5644">
        <w:t xml:space="preserve">, worked on the asteroid mining, space settlement, Hubble, ISS, X37, Earth observation, TDRSS, </w:t>
      </w:r>
      <w:proofErr w:type="spellStart"/>
      <w:r w:rsidRPr="00BB5644">
        <w:t>cubesats</w:t>
      </w:r>
      <w:proofErr w:type="spellEnd"/>
      <w:r w:rsidRPr="00BB5644">
        <w:t xml:space="preserve">, lunar teleoperation, spaceflight </w:t>
      </w:r>
      <w:proofErr w:type="spellStart"/>
      <w:r w:rsidRPr="00BB5644">
        <w:t>affects</w:t>
      </w:r>
      <w:proofErr w:type="spellEnd"/>
      <w:r w:rsidRPr="00BB5644">
        <w:t xml:space="preserve"> on bone, computational fluid dynamics visualization, molecular nanotechnology and space solar power, board member of the National Space Society, June 6, “Understanding the Asteroid Threat,” Rooster GNN, http://en.roostergnn.com/2014/06/06/understanding-the-asteroid-threat/128689/</w:t>
      </w:r>
    </w:p>
    <w:p w14:paraId="7671F961" w14:textId="77777777" w:rsidR="002E72A0" w:rsidRDefault="002E72A0" w:rsidP="002E72A0">
      <w:r w:rsidRPr="00BB5644">
        <w:rPr>
          <w:u w:val="single"/>
        </w:rPr>
        <w:t>What is the current probability of an asteroid striking Earth?</w:t>
      </w:r>
      <w:r w:rsidRPr="00BB5644">
        <w:t xml:space="preserve"> Depends on the size. Little ones hit every day. </w:t>
      </w:r>
      <w:r w:rsidRPr="00BB5644">
        <w:rPr>
          <w:u w:val="single"/>
        </w:rPr>
        <w:t xml:space="preserve">A city killer once or twice a century. Extinction event about </w:t>
      </w:r>
      <w:r w:rsidRPr="00BB5644">
        <w:rPr>
          <w:b/>
          <w:iCs/>
          <w:u w:val="single"/>
          <w:bdr w:val="single" w:sz="8" w:space="0" w:color="auto"/>
        </w:rPr>
        <w:t>every 100 million years</w:t>
      </w:r>
      <w:r w:rsidRPr="00BB5644">
        <w:t xml:space="preserve"> (it’s been 66 million years). These, of course, are averages. We could get an extinction event tomorrow — or not for 200 million years. Fortunately, </w:t>
      </w:r>
      <w:r w:rsidRPr="00BB5644">
        <w:rPr>
          <w:b/>
          <w:iCs/>
          <w:highlight w:val="yellow"/>
          <w:u w:val="single"/>
          <w:bdr w:val="single" w:sz="8" w:space="0" w:color="auto"/>
        </w:rPr>
        <w:t xml:space="preserve">we know where almost </w:t>
      </w:r>
      <w:proofErr w:type="gramStart"/>
      <w:r w:rsidRPr="00BB5644">
        <w:rPr>
          <w:b/>
          <w:iCs/>
          <w:highlight w:val="yellow"/>
          <w:u w:val="single"/>
          <w:bdr w:val="single" w:sz="8" w:space="0" w:color="auto"/>
        </w:rPr>
        <w:t>all of</w:t>
      </w:r>
      <w:proofErr w:type="gramEnd"/>
      <w:r w:rsidRPr="00BB5644">
        <w:rPr>
          <w:b/>
          <w:iCs/>
          <w:highlight w:val="yellow"/>
          <w:u w:val="single"/>
          <w:bdr w:val="single" w:sz="8" w:space="0" w:color="auto"/>
        </w:rPr>
        <w:t xml:space="preserve"> the big asteroids</w:t>
      </w:r>
      <w:r w:rsidRPr="00BB5644">
        <w:rPr>
          <w:u w:val="single"/>
        </w:rPr>
        <w:t xml:space="preserve"> (extinction event) that </w:t>
      </w:r>
      <w:r w:rsidRPr="00BB5644">
        <w:rPr>
          <w:highlight w:val="yellow"/>
          <w:u w:val="single"/>
        </w:rPr>
        <w:t xml:space="preserve">could hit Earth are and </w:t>
      </w:r>
      <w:r w:rsidRPr="00BB5644">
        <w:rPr>
          <w:b/>
          <w:iCs/>
          <w:highlight w:val="yellow"/>
          <w:u w:val="single"/>
          <w:bdr w:val="single" w:sz="8" w:space="0" w:color="auto"/>
        </w:rPr>
        <w:t>none of them will hit us for at least 100 years</w:t>
      </w:r>
      <w:r w:rsidRPr="00BB5644">
        <w:rPr>
          <w:u w:val="single"/>
        </w:rPr>
        <w:t>.</w:t>
      </w:r>
      <w:r w:rsidRPr="00BB5644">
        <w:t xml:space="preserve"> We don’t know where 90% of the somewhat smaller asteroids are — ones that could devastate a region (say, the Eastern seaboard). We only know the location of 1% of the city killers. Even better, </w:t>
      </w:r>
      <w:r w:rsidRPr="00BB5644">
        <w:rPr>
          <w:highlight w:val="yellow"/>
          <w:u w:val="single"/>
        </w:rPr>
        <w:t xml:space="preserve">if we detect an incoming </w:t>
      </w:r>
      <w:r w:rsidRPr="00BB5644">
        <w:rPr>
          <w:u w:val="single"/>
        </w:rPr>
        <w:t xml:space="preserve">asteroid in </w:t>
      </w:r>
      <w:proofErr w:type="gramStart"/>
      <w:r w:rsidRPr="00BB5644">
        <w:rPr>
          <w:u w:val="single"/>
        </w:rPr>
        <w:t>time</w:t>
      </w:r>
      <w:proofErr w:type="gramEnd"/>
      <w:r w:rsidRPr="00BB5644">
        <w:rPr>
          <w:u w:val="single"/>
        </w:rPr>
        <w:t xml:space="preserve"> </w:t>
      </w:r>
      <w:r w:rsidRPr="00BB5644">
        <w:rPr>
          <w:b/>
          <w:iCs/>
          <w:u w:val="single"/>
          <w:bdr w:val="single" w:sz="8" w:space="0" w:color="auto"/>
        </w:rPr>
        <w:t>we could deflect it.</w:t>
      </w:r>
      <w:r w:rsidRPr="00BB5644">
        <w:t xml:space="preserve"> Thus, if we were to mount a vigorous detection </w:t>
      </w:r>
      <w:proofErr w:type="gramStart"/>
      <w:r w:rsidRPr="00BB5644">
        <w:t>campaign</w:t>
      </w:r>
      <w:proofErr w:type="gramEnd"/>
      <w:r w:rsidRPr="00BB5644">
        <w:t xml:space="preserve"> </w:t>
      </w:r>
      <w:r w:rsidRPr="00BB5644">
        <w:rPr>
          <w:highlight w:val="yellow"/>
          <w:u w:val="single"/>
        </w:rPr>
        <w:t>we could make the probability essentially zero</w:t>
      </w:r>
      <w:r w:rsidRPr="00BB5644">
        <w:rPr>
          <w:u w:val="single"/>
        </w:rPr>
        <w:t>. This would cost around 1% of our civil space program budget</w:t>
      </w:r>
      <w:r w:rsidRPr="00BB5644">
        <w:t>.</w:t>
      </w:r>
    </w:p>
    <w:p w14:paraId="35E14FCD" w14:textId="77777777" w:rsidR="002E72A0" w:rsidRPr="002E72A0" w:rsidRDefault="002E72A0" w:rsidP="002E72A0"/>
    <w:p w14:paraId="17263668" w14:textId="295EE8E9" w:rsidR="00556496" w:rsidRDefault="002E72A0" w:rsidP="00556496">
      <w:pPr>
        <w:pStyle w:val="Heading3"/>
      </w:pPr>
      <w:r>
        <w:lastRenderedPageBreak/>
        <w:t>1</w:t>
      </w:r>
      <w:r w:rsidR="00556496">
        <w:t>NC – Ozone</w:t>
      </w:r>
    </w:p>
    <w:p w14:paraId="33B8C0C1" w14:textId="05218F36" w:rsidR="00556496" w:rsidRDefault="00556496" w:rsidP="00556496">
      <w:pPr>
        <w:pStyle w:val="Heading4"/>
      </w:pPr>
      <w:r>
        <w:t xml:space="preserve">Ozone </w:t>
      </w:r>
      <w:r w:rsidR="009027EB">
        <w:t>l</w:t>
      </w:r>
      <w:r>
        <w:t xml:space="preserve">ayer is </w:t>
      </w:r>
      <w:r>
        <w:rPr>
          <w:u w:val="single"/>
        </w:rPr>
        <w:t>increasing</w:t>
      </w:r>
      <w:r>
        <w:t xml:space="preserve"> – flips U/Q.</w:t>
      </w:r>
    </w:p>
    <w:p w14:paraId="51C769C7" w14:textId="77777777" w:rsidR="00556496" w:rsidRPr="00C830B9" w:rsidRDefault="00556496" w:rsidP="00556496">
      <w:r w:rsidRPr="00C830B9">
        <w:rPr>
          <w:rStyle w:val="Style13ptBold"/>
        </w:rPr>
        <w:t>Horton 21</w:t>
      </w:r>
      <w:r>
        <w:t xml:space="preserve"> </w:t>
      </w:r>
      <w:r w:rsidRPr="00C830B9">
        <w:t>Helena Horton 9-15-2021 "‘Larger than usual’: this year’s ozone layer hole bigger than Antarctica"</w:t>
      </w:r>
      <w:r>
        <w:t xml:space="preserve"> </w:t>
      </w:r>
      <w:hyperlink r:id="rId14" w:history="1">
        <w:r w:rsidRPr="005C484B">
          <w:rPr>
            <w:rStyle w:val="Hyperlink"/>
          </w:rPr>
          <w:t>https://www.theguardian.com/environment/2021/sep/16/larger-than-usual-ozone-layer-hole-bigger-than-antarctica</w:t>
        </w:r>
      </w:hyperlink>
      <w:r>
        <w:t xml:space="preserve"> (Environmental Journalist for the Guardian)//Elmer </w:t>
      </w:r>
    </w:p>
    <w:p w14:paraId="6A31E3F0" w14:textId="77777777" w:rsidR="00556496" w:rsidRPr="0077033B" w:rsidRDefault="00556496" w:rsidP="00556496">
      <w:r w:rsidRPr="0077033B">
        <w:rPr>
          <w:u w:val="single"/>
        </w:rPr>
        <w:t xml:space="preserve">The </w:t>
      </w:r>
      <w:r w:rsidRPr="00970852">
        <w:rPr>
          <w:rStyle w:val="Emphasis"/>
          <w:highlight w:val="green"/>
        </w:rPr>
        <w:t>hole in the ozone layer</w:t>
      </w:r>
      <w:r w:rsidRPr="00970852">
        <w:rPr>
          <w:highlight w:val="green"/>
          <w:u w:val="single"/>
        </w:rPr>
        <w:t xml:space="preserve"> </w:t>
      </w:r>
      <w:r w:rsidRPr="0077033B">
        <w:rPr>
          <w:u w:val="single"/>
        </w:rPr>
        <w:t xml:space="preserve">that develops annually </w:t>
      </w:r>
      <w:r w:rsidRPr="00970852">
        <w:rPr>
          <w:rStyle w:val="Emphasis"/>
          <w:highlight w:val="green"/>
        </w:rPr>
        <w:t>is</w:t>
      </w:r>
      <w:r w:rsidRPr="00970852">
        <w:rPr>
          <w:highlight w:val="green"/>
          <w:u w:val="single"/>
        </w:rPr>
        <w:t xml:space="preserve"> </w:t>
      </w:r>
      <w:r w:rsidRPr="0077033B">
        <w:rPr>
          <w:u w:val="single"/>
        </w:rPr>
        <w:t xml:space="preserve">“rather </w:t>
      </w:r>
      <w:r w:rsidRPr="00970852">
        <w:rPr>
          <w:rStyle w:val="Emphasis"/>
          <w:highlight w:val="green"/>
          <w:bdr w:val="single" w:sz="18" w:space="0" w:color="auto"/>
        </w:rPr>
        <w:t>larger than usual</w:t>
      </w:r>
      <w:r w:rsidRPr="0077033B">
        <w:rPr>
          <w:u w:val="single"/>
        </w:rPr>
        <w:t xml:space="preserve">” and is </w:t>
      </w:r>
      <w:r w:rsidRPr="00970852">
        <w:rPr>
          <w:rStyle w:val="Emphasis"/>
          <w:highlight w:val="green"/>
        </w:rPr>
        <w:t xml:space="preserve">currently bigger than </w:t>
      </w:r>
      <w:proofErr w:type="spellStart"/>
      <w:r w:rsidRPr="00970852">
        <w:rPr>
          <w:rStyle w:val="Emphasis"/>
          <w:highlight w:val="green"/>
        </w:rPr>
        <w:t>Antartica</w:t>
      </w:r>
      <w:proofErr w:type="spellEnd"/>
      <w:r w:rsidRPr="0077033B">
        <w:rPr>
          <w:u w:val="single"/>
        </w:rPr>
        <w:t>, say the scientists responsible for monitoring it.</w:t>
      </w:r>
      <w:r w:rsidRPr="0077033B">
        <w:t xml:space="preserve"> Researchers from the Copernicus Atmosphere Monitoring Service</w:t>
      </w:r>
      <w:r w:rsidRPr="0077033B">
        <w:rPr>
          <w:u w:val="single"/>
        </w:rPr>
        <w:t xml:space="preserve"> say that </w:t>
      </w:r>
      <w:r w:rsidRPr="00970852">
        <w:rPr>
          <w:rStyle w:val="Emphasis"/>
          <w:highlight w:val="green"/>
        </w:rPr>
        <w:t>this year’s hole is growing quickly</w:t>
      </w:r>
      <w:r w:rsidRPr="00970852">
        <w:rPr>
          <w:highlight w:val="green"/>
          <w:u w:val="single"/>
        </w:rPr>
        <w:t xml:space="preserve"> </w:t>
      </w:r>
      <w:r w:rsidRPr="0077033B">
        <w:rPr>
          <w:u w:val="single"/>
        </w:rPr>
        <w:t xml:space="preserve">and is </w:t>
      </w:r>
      <w:r w:rsidRPr="00970852">
        <w:rPr>
          <w:rStyle w:val="Emphasis"/>
          <w:highlight w:val="green"/>
          <w:bdr w:val="single" w:sz="18" w:space="0" w:color="auto"/>
        </w:rPr>
        <w:t>larger than 75% of ozone holes</w:t>
      </w:r>
      <w:r w:rsidRPr="00970852">
        <w:rPr>
          <w:highlight w:val="green"/>
          <w:u w:val="single"/>
        </w:rPr>
        <w:t xml:space="preserve"> </w:t>
      </w:r>
      <w:r w:rsidRPr="0077033B">
        <w:rPr>
          <w:u w:val="single"/>
        </w:rPr>
        <w:t xml:space="preserve">at this stage in the season </w:t>
      </w:r>
      <w:r w:rsidRPr="00970852">
        <w:rPr>
          <w:rStyle w:val="Emphasis"/>
          <w:highlight w:val="green"/>
        </w:rPr>
        <w:t>since 1979</w:t>
      </w:r>
      <w:r w:rsidRPr="0077033B">
        <w:rPr>
          <w:u w:val="single"/>
        </w:rPr>
        <w:t>. Ozone exists about seven to 25 miles (11-40km) above the Earth’s surface, in the stratosphere, and acts like a sunscreen for the planet, shielding it from ultraviolet radiation</w:t>
      </w:r>
      <w:r w:rsidRPr="0077033B">
        <w:t xml:space="preserve">. Every year, a hole forms during the late winter of </w:t>
      </w:r>
      <w:proofErr w:type="spellStart"/>
      <w:r w:rsidRPr="0077033B">
        <w:t>thesouthern</w:t>
      </w:r>
      <w:proofErr w:type="spellEnd"/>
      <w:r w:rsidRPr="0077033B">
        <w:t xml:space="preserve"> hemisphere as the sun causes ozone-depleting reactions, which involve chemically active forms of chlorine and bromine derived from human-made compounds. In a statement Copernicus said that this year’s hole “has evolved into a rather larger than usual one”. Vincent-Henri </w:t>
      </w:r>
      <w:proofErr w:type="spellStart"/>
      <w:r w:rsidRPr="0077033B">
        <w:t>Peuch</w:t>
      </w:r>
      <w:proofErr w:type="spellEnd"/>
      <w:r w:rsidRPr="0077033B">
        <w:t xml:space="preserve">, the service’s director, told the Guardian: “We cannot really say at this stage how the ozone hole will evolve. </w:t>
      </w:r>
      <w:r w:rsidRPr="0077033B">
        <w:rPr>
          <w:u w:val="single"/>
        </w:rPr>
        <w:t xml:space="preserve">However, the hole of this year is remarkably </w:t>
      </w:r>
      <w:proofErr w:type="gramStart"/>
      <w:r w:rsidRPr="0077033B">
        <w:rPr>
          <w:u w:val="single"/>
        </w:rPr>
        <w:t>similar to</w:t>
      </w:r>
      <w:proofErr w:type="gramEnd"/>
      <w:r w:rsidRPr="0077033B">
        <w:rPr>
          <w:u w:val="single"/>
        </w:rPr>
        <w:t xml:space="preserve"> the one of 2020, which was </w:t>
      </w:r>
      <w:r w:rsidRPr="00970852">
        <w:rPr>
          <w:rStyle w:val="Emphasis"/>
          <w:highlight w:val="green"/>
        </w:rPr>
        <w:t>among the deepest and the longest-lasting</w:t>
      </w:r>
      <w:r w:rsidRPr="00970852">
        <w:rPr>
          <w:highlight w:val="green"/>
          <w:u w:val="single"/>
        </w:rPr>
        <w:t xml:space="preserve"> </w:t>
      </w:r>
      <w:r w:rsidRPr="0077033B">
        <w:rPr>
          <w:u w:val="single"/>
        </w:rPr>
        <w:t>– it closed around Christmas – in our records since 1979.</w:t>
      </w:r>
    </w:p>
    <w:p w14:paraId="60CE9044" w14:textId="0426D81A" w:rsidR="004B3562" w:rsidRDefault="004B3562" w:rsidP="00556496">
      <w:pPr>
        <w:pStyle w:val="Heading4"/>
      </w:pPr>
      <w:r>
        <w:t xml:space="preserve">Alt causes – inserted </w:t>
      </w:r>
      <w:r w:rsidR="0073704E">
        <w:t xml:space="preserve">1AC </w:t>
      </w:r>
      <w:proofErr w:type="spellStart"/>
      <w:r w:rsidR="0073704E">
        <w:t>Voosen</w:t>
      </w:r>
      <w:proofErr w:type="spellEnd"/>
      <w:r w:rsidR="0073704E">
        <w:t xml:space="preserve"> </w:t>
      </w:r>
      <w:r>
        <w:t>in green</w:t>
      </w:r>
    </w:p>
    <w:p w14:paraId="6B4E3BD4" w14:textId="335A2203" w:rsidR="004B3562" w:rsidRPr="004B3562" w:rsidRDefault="004B3562" w:rsidP="004B3562">
      <w:r w:rsidRPr="000242C9">
        <w:rPr>
          <w:sz w:val="14"/>
        </w:rPr>
        <w:t>But 2 years ago</w:t>
      </w:r>
      <w:r w:rsidRPr="004B3562">
        <w:rPr>
          <w:rStyle w:val="StyleUnderline"/>
        </w:rPr>
        <w:t xml:space="preserve">, researchers found evidence that in Earth's worst extinction—the end-Permian, </w:t>
      </w:r>
      <w:r w:rsidRPr="004B3562">
        <w:rPr>
          <w:rStyle w:val="StyleUnderline"/>
          <w:highlight w:val="green"/>
        </w:rPr>
        <w:t>252 million years ago—volcanoes lofted Siberian salt deposits into the stratosphere</w:t>
      </w:r>
      <w:r w:rsidRPr="004B3562">
        <w:rPr>
          <w:rStyle w:val="StyleUnderline"/>
        </w:rPr>
        <w:t xml:space="preserve">, where </w:t>
      </w:r>
      <w:r w:rsidRPr="004B3562">
        <w:rPr>
          <w:rStyle w:val="StyleUnderline"/>
          <w:highlight w:val="green"/>
        </w:rPr>
        <w:t>they might have fed chemical reactions that obliterated the ozone layer</w:t>
      </w:r>
      <w:r w:rsidRPr="000242C9">
        <w:rPr>
          <w:sz w:val="14"/>
        </w:rPr>
        <w:t xml:space="preserve"> and sterilized whole forests. Now, spores from the end-Devonian make a compelling case that, even without eruptions, </w:t>
      </w:r>
      <w:r w:rsidRPr="004B3562">
        <w:rPr>
          <w:rStyle w:val="StyleUnderline"/>
          <w:highlight w:val="green"/>
        </w:rPr>
        <w:t>a warming climate can deplete the ozone layer</w:t>
      </w:r>
    </w:p>
    <w:p w14:paraId="17025691" w14:textId="6F8170B8" w:rsidR="00556496" w:rsidRPr="00834DCF" w:rsidRDefault="004B3562" w:rsidP="00556496">
      <w:pPr>
        <w:pStyle w:val="Heading4"/>
      </w:pPr>
      <w:r>
        <w:t>T</w:t>
      </w:r>
      <w:r w:rsidR="00556496">
        <w:t xml:space="preserve">wo </w:t>
      </w:r>
      <w:r w:rsidR="009027EB">
        <w:t>t</w:t>
      </w:r>
      <w:r w:rsidR="00556496">
        <w:t>humpers to Ozone:</w:t>
      </w:r>
    </w:p>
    <w:p w14:paraId="4FBFAD20" w14:textId="68A30454" w:rsidR="00556496" w:rsidRPr="00C830B9" w:rsidRDefault="00556496" w:rsidP="009027EB">
      <w:pPr>
        <w:pStyle w:val="Heading4"/>
        <w:numPr>
          <w:ilvl w:val="0"/>
          <w:numId w:val="12"/>
        </w:numPr>
      </w:pPr>
      <w:r w:rsidRPr="00C830B9">
        <w:t xml:space="preserve"> </w:t>
      </w:r>
      <w:r w:rsidRPr="00C830B9">
        <w:rPr>
          <w:u w:val="single"/>
        </w:rPr>
        <w:t>Space Tourism</w:t>
      </w:r>
    </w:p>
    <w:p w14:paraId="0761842A" w14:textId="77777777" w:rsidR="00556496" w:rsidRPr="00C93278" w:rsidRDefault="00556496" w:rsidP="00556496">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15"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5E575A5B" w14:textId="77777777" w:rsidR="00DA6720" w:rsidRDefault="00556496" w:rsidP="00556496">
      <w:r w:rsidRPr="00834DCF">
        <w:t xml:space="preserve">The </w:t>
      </w:r>
      <w:r w:rsidRPr="00834DCF">
        <w:rPr>
          <w:rStyle w:val="Emphasis"/>
        </w:rPr>
        <w:t>commercial race</w:t>
      </w:r>
      <w:r w:rsidRPr="00834DCF">
        <w:t xml:space="preserve"> to get tourists </w:t>
      </w:r>
      <w:r w:rsidRPr="00834DCF">
        <w:rPr>
          <w:rStyle w:val="Emphasis"/>
        </w:rPr>
        <w:t>to space</w:t>
      </w:r>
      <w:r w:rsidRPr="00834DCF">
        <w:t xml:space="preserve"> is </w:t>
      </w:r>
      <w:r w:rsidRPr="00834DCF">
        <w:rPr>
          <w:rStyle w:val="Emphasis"/>
        </w:rPr>
        <w:t>heating up</w:t>
      </w:r>
      <w:r w:rsidRPr="00834DCF">
        <w:rPr>
          <w:rStyle w:val="StyleUnderline"/>
        </w:rPr>
        <w:t xml:space="preserve"> </w:t>
      </w:r>
      <w:r w:rsidRPr="00834DCF">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w:t>
      </w:r>
      <w:r w:rsidRPr="00970852">
        <w:rPr>
          <w:rStyle w:val="Emphasis"/>
          <w:highlight w:val="green"/>
        </w:rPr>
        <w:t>SpaceX Falcon series of reusable rockets</w:t>
      </w:r>
      <w:r w:rsidRPr="00970852">
        <w:rPr>
          <w:highlight w:val="green"/>
        </w:rPr>
        <w:t xml:space="preserve"> </w:t>
      </w:r>
      <w:r w:rsidRPr="00834DCF">
        <w:t xml:space="preserve">will propel the Crew Dragon into orbit </w:t>
      </w:r>
      <w:r w:rsidRPr="00970852">
        <w:rPr>
          <w:rStyle w:val="Emphasis"/>
          <w:highlight w:val="green"/>
        </w:rPr>
        <w:t>using</w:t>
      </w:r>
      <w:r w:rsidRPr="00970852">
        <w:rPr>
          <w:highlight w:val="green"/>
        </w:rPr>
        <w:t xml:space="preserve"> </w:t>
      </w:r>
      <w:r w:rsidRPr="00970852">
        <w:rPr>
          <w:rStyle w:val="Emphasis"/>
          <w:highlight w:val="green"/>
        </w:rPr>
        <w:t>liquid kerosene and liquid oxygen</w:t>
      </w:r>
      <w:r w:rsidRPr="00623EDB">
        <w:t xml:space="preserve">. </w:t>
      </w:r>
      <w:r w:rsidRPr="00970852">
        <w:rPr>
          <w:rStyle w:val="Emphasis"/>
          <w:highlight w:val="green"/>
        </w:rPr>
        <w:t>Burning</w:t>
      </w:r>
      <w:r w:rsidRPr="001F4A28">
        <w:rPr>
          <w:rStyle w:val="StyleUnderline"/>
        </w:rPr>
        <w:t xml:space="preserve"> these </w:t>
      </w:r>
      <w:r w:rsidRPr="00970852">
        <w:rPr>
          <w:rStyle w:val="Emphasis"/>
          <w:highlight w:val="green"/>
        </w:rPr>
        <w:t>propellants</w:t>
      </w:r>
      <w:r w:rsidRPr="001F4A28">
        <w:rPr>
          <w:rStyle w:val="StyleUnderline"/>
        </w:rPr>
        <w:t xml:space="preserve"> provides the energy needed to launch rockets into space while also </w:t>
      </w:r>
      <w:r w:rsidRPr="00970852">
        <w:rPr>
          <w:rStyle w:val="Emphasis"/>
          <w:highlight w:val="green"/>
          <w:bdr w:val="single" w:sz="18" w:space="0" w:color="auto"/>
        </w:rPr>
        <w:t>generating greenhouse gases and air pollutants</w:t>
      </w:r>
      <w:r w:rsidRPr="001F4A28">
        <w:rPr>
          <w:rStyle w:val="StyleUnderline"/>
        </w:rPr>
        <w:t xml:space="preserve">. </w:t>
      </w:r>
      <w:r w:rsidRPr="00834DCF">
        <w:rPr>
          <w:rStyle w:val="Emphasis"/>
        </w:rPr>
        <w:t xml:space="preserve">Large quantities of water </w:t>
      </w:r>
      <w:proofErr w:type="spellStart"/>
      <w:r w:rsidRPr="00834DCF">
        <w:rPr>
          <w:rStyle w:val="Emphasis"/>
        </w:rPr>
        <w:t>vapour</w:t>
      </w:r>
      <w:proofErr w:type="spellEnd"/>
      <w:r w:rsidRPr="00834DCF">
        <w:rPr>
          <w:rStyle w:val="StyleUnderline"/>
        </w:rPr>
        <w:t xml:space="preserve"> are </w:t>
      </w:r>
      <w:r w:rsidRPr="00834DCF">
        <w:rPr>
          <w:rStyle w:val="Emphasis"/>
        </w:rPr>
        <w:t>produced</w:t>
      </w:r>
      <w:r w:rsidRPr="00834DCF">
        <w:rPr>
          <w:rStyle w:val="StyleUnderline"/>
        </w:rPr>
        <w:t xml:space="preserve"> by burning the BE-3 propellant, while combustion of both the VSS Unity and Falcon fuels </w:t>
      </w:r>
      <w:r w:rsidRPr="00834DCF">
        <w:rPr>
          <w:rStyle w:val="Emphasis"/>
        </w:rPr>
        <w:t>produces</w:t>
      </w:r>
      <w:r w:rsidRPr="00834DCF">
        <w:rPr>
          <w:rStyle w:val="StyleUnderline"/>
        </w:rPr>
        <w:t xml:space="preserve"> CO₂, </w:t>
      </w:r>
      <w:r w:rsidRPr="00834DCF">
        <w:rPr>
          <w:rStyle w:val="Emphasis"/>
        </w:rPr>
        <w:t>soot</w:t>
      </w:r>
      <w:r w:rsidRPr="00834DCF">
        <w:rPr>
          <w:rStyle w:val="StyleUnderline"/>
        </w:rPr>
        <w:t xml:space="preserve"> and some water </w:t>
      </w:r>
      <w:proofErr w:type="spellStart"/>
      <w:r w:rsidRPr="00834DCF">
        <w:rPr>
          <w:rStyle w:val="StyleUnderline"/>
        </w:rPr>
        <w:t>vapour</w:t>
      </w:r>
      <w:proofErr w:type="spellEnd"/>
      <w:r w:rsidRPr="00834DCF">
        <w:rPr>
          <w:rStyle w:val="StyleUnderline"/>
        </w:rPr>
        <w:t xml:space="preserve">. The nitrogen-based oxidant used by VSS Unity also </w:t>
      </w:r>
      <w:r w:rsidRPr="00834DCF">
        <w:rPr>
          <w:rStyle w:val="Emphasis"/>
        </w:rPr>
        <w:t>generates nitrogen oxides</w:t>
      </w:r>
      <w:r w:rsidRPr="00834DCF">
        <w:rPr>
          <w:rStyle w:val="StyleUnderline"/>
        </w:rPr>
        <w:t xml:space="preserve">, compounds </w:t>
      </w:r>
      <w:r w:rsidRPr="00834DCF">
        <w:rPr>
          <w:rStyle w:val="Emphasis"/>
        </w:rPr>
        <w:t xml:space="preserve">that </w:t>
      </w:r>
      <w:r w:rsidRPr="00834DCF">
        <w:rPr>
          <w:rStyle w:val="Emphasis"/>
        </w:rPr>
        <w:lastRenderedPageBreak/>
        <w:t>contribute to air pollution</w:t>
      </w:r>
      <w:r w:rsidRPr="00834DCF">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834DCF">
        <w:rPr>
          <w:rStyle w:val="Emphasis"/>
        </w:rPr>
        <w:t xml:space="preserve">These gases and particles have many </w:t>
      </w:r>
      <w:r w:rsidRPr="00834DCF">
        <w:rPr>
          <w:rStyle w:val="Emphasis"/>
          <w:bdr w:val="single" w:sz="18" w:space="0" w:color="auto"/>
        </w:rPr>
        <w:t>negative effects on the atmosphere</w:t>
      </w:r>
      <w:r w:rsidRPr="00834DCF">
        <w:t xml:space="preserve">. </w:t>
      </w:r>
      <w:r w:rsidRPr="00834DCF">
        <w:rPr>
          <w:rStyle w:val="StyleUnderline"/>
        </w:rPr>
        <w:t>In the stratosphere</w:t>
      </w:r>
      <w:r w:rsidRPr="001F4A28">
        <w:rPr>
          <w:rStyle w:val="StyleUnderline"/>
        </w:rPr>
        <w:t xml:space="preserve">, nitrogen oxides and chemicals formed from the breakdown of water </w:t>
      </w:r>
      <w:proofErr w:type="spellStart"/>
      <w:r w:rsidRPr="001F4A28">
        <w:rPr>
          <w:rStyle w:val="StyleUnderline"/>
        </w:rPr>
        <w:t>vapour</w:t>
      </w:r>
      <w:proofErr w:type="spellEnd"/>
      <w:r w:rsidRPr="001F4A28">
        <w:rPr>
          <w:rStyle w:val="StyleUnderline"/>
        </w:rPr>
        <w:t xml:space="preserve"> convert ozone into oxygen, </w:t>
      </w:r>
      <w:r w:rsidRPr="00970852">
        <w:rPr>
          <w:rStyle w:val="Emphasis"/>
          <w:highlight w:val="green"/>
        </w:rPr>
        <w:t xml:space="preserve">depleting the ozone layer </w:t>
      </w:r>
      <w:r w:rsidRPr="00834DCF">
        <w:rPr>
          <w:rStyle w:val="Emphasis"/>
        </w:rPr>
        <w:t>which guards life on Earth against harmful UV radiation</w:t>
      </w:r>
      <w:r w:rsidRPr="00834DCF">
        <w:rPr>
          <w:rStyle w:val="StyleUnderline"/>
        </w:rPr>
        <w:t xml:space="preserve">. </w:t>
      </w:r>
      <w:r w:rsidRPr="00834DCF">
        <w:rPr>
          <w:rStyle w:val="Emphasis"/>
        </w:rPr>
        <w:t xml:space="preserve">Water </w:t>
      </w:r>
      <w:proofErr w:type="spellStart"/>
      <w:r w:rsidRPr="00834DCF">
        <w:rPr>
          <w:rStyle w:val="Emphasis"/>
        </w:rPr>
        <w:t>vapour</w:t>
      </w:r>
      <w:proofErr w:type="spellEnd"/>
      <w:r w:rsidRPr="00834DCF">
        <w:rPr>
          <w:rStyle w:val="StyleUnderline"/>
        </w:rPr>
        <w:t xml:space="preserve"> also </w:t>
      </w:r>
      <w:r w:rsidRPr="00834DCF">
        <w:rPr>
          <w:rStyle w:val="Emphasis"/>
        </w:rPr>
        <w:t>produces</w:t>
      </w:r>
      <w:r w:rsidRPr="00834DCF">
        <w:rPr>
          <w:rStyle w:val="StyleUnderline"/>
        </w:rPr>
        <w:t xml:space="preserve"> </w:t>
      </w:r>
      <w:r w:rsidRPr="00834DCF">
        <w:rPr>
          <w:rStyle w:val="Emphasis"/>
        </w:rPr>
        <w:t>stratospheric clouds</w:t>
      </w:r>
      <w:r w:rsidRPr="00834DCF">
        <w:rPr>
          <w:rStyle w:val="StyleUnderline"/>
        </w:rPr>
        <w:t xml:space="preserve"> </w:t>
      </w:r>
      <w:r w:rsidRPr="00834DCF">
        <w:rPr>
          <w:rStyle w:val="Emphasis"/>
        </w:rPr>
        <w:t>that</w:t>
      </w:r>
      <w:r w:rsidRPr="00834DCF">
        <w:rPr>
          <w:rStyle w:val="StyleUnderline"/>
        </w:rPr>
        <w:t xml:space="preserve"> </w:t>
      </w:r>
      <w:r w:rsidRPr="00834DCF">
        <w:rPr>
          <w:rStyle w:val="Emphasis"/>
        </w:rPr>
        <w:t>provide</w:t>
      </w:r>
      <w:r w:rsidRPr="00834DCF">
        <w:rPr>
          <w:rStyle w:val="StyleUnderline"/>
        </w:rPr>
        <w:t xml:space="preserve"> a surface for this </w:t>
      </w:r>
      <w:r w:rsidRPr="00834DCF">
        <w:rPr>
          <w:rStyle w:val="Emphasis"/>
        </w:rPr>
        <w:t>reaction</w:t>
      </w:r>
      <w:r w:rsidRPr="00834DCF">
        <w:rPr>
          <w:rStyle w:val="StyleUnderline"/>
        </w:rPr>
        <w:t xml:space="preserve"> </w:t>
      </w:r>
      <w:r w:rsidRPr="00834DCF">
        <w:rPr>
          <w:rStyle w:val="Emphasis"/>
          <w:bdr w:val="single" w:sz="18" w:space="0" w:color="auto"/>
        </w:rPr>
        <w:t>to occur at a faster pace</w:t>
      </w:r>
      <w:r w:rsidRPr="00834DCF">
        <w:rPr>
          <w:rStyle w:val="StyleUnderline"/>
        </w:rPr>
        <w:t xml:space="preserve"> than it otherwise would. Space tourism and climate change</w:t>
      </w:r>
      <w:r w:rsidRPr="001F4A28">
        <w:rPr>
          <w:rStyle w:val="StyleUnderline"/>
        </w:rPr>
        <w:t xml:space="preserve"> </w:t>
      </w:r>
      <w:r w:rsidRPr="00970852">
        <w:rPr>
          <w:rStyle w:val="Emphasis"/>
          <w:highlight w:val="green"/>
        </w:rPr>
        <w:t>Exhaust emissions</w:t>
      </w:r>
      <w:r w:rsidRPr="001F4A28">
        <w:rPr>
          <w:rStyle w:val="StyleUnderline"/>
        </w:rPr>
        <w:t xml:space="preserve"> of CO₂ and soot </w:t>
      </w:r>
      <w:r w:rsidRPr="00970852">
        <w:rPr>
          <w:rStyle w:val="Emphasis"/>
          <w:highlight w:val="green"/>
        </w:rPr>
        <w:t>trap heat</w:t>
      </w:r>
      <w:r w:rsidRPr="001F4A28">
        <w:rPr>
          <w:rStyle w:val="StyleUnderline"/>
        </w:rPr>
        <w:t xml:space="preserve"> in the atmosphere, </w:t>
      </w:r>
      <w:r w:rsidRPr="00970852">
        <w:rPr>
          <w:rStyle w:val="Emphasis"/>
          <w:highlight w:val="green"/>
          <w:bdr w:val="single" w:sz="18" w:space="0" w:color="auto"/>
        </w:rPr>
        <w:t>contributing to global warming.</w:t>
      </w:r>
      <w:r w:rsidRPr="001F4A28">
        <w:rPr>
          <w:rStyle w:val="StyleUnderline"/>
        </w:rPr>
        <w:t xml:space="preserve"> Cooling of the atmosphere can also occur, as clouds formed from the emitted water </w:t>
      </w:r>
      <w:proofErr w:type="spellStart"/>
      <w:r w:rsidRPr="001F4A28">
        <w:rPr>
          <w:rStyle w:val="StyleUnderline"/>
        </w:rPr>
        <w:t>vapour</w:t>
      </w:r>
      <w:proofErr w:type="spellEnd"/>
      <w:r w:rsidRPr="001F4A28">
        <w:rPr>
          <w:rStyle w:val="StyleUnderline"/>
        </w:rPr>
        <w:t xml:space="preserve"> reflect incoming sunlight back </w:t>
      </w:r>
      <w:r w:rsidRPr="00834DCF">
        <w:rPr>
          <w:rStyle w:val="StyleUnderline"/>
        </w:rPr>
        <w:t xml:space="preserve">to space. </w:t>
      </w:r>
      <w:r w:rsidRPr="00834DCF">
        <w:rPr>
          <w:rStyle w:val="Emphasis"/>
        </w:rPr>
        <w:t>A depleted ozone layer would also absorb less incoming sunlight</w:t>
      </w:r>
      <w:r w:rsidRPr="00834DCF">
        <w:rPr>
          <w:rStyle w:val="StyleUnderline"/>
        </w:rPr>
        <w:t>, and so heat the stratosphere less</w:t>
      </w:r>
      <w:r w:rsidRPr="00834DCF">
        <w:t xml:space="preserve">. Figuring out the overall effect of rocket launches on </w:t>
      </w:r>
    </w:p>
    <w:p w14:paraId="18214086" w14:textId="77777777" w:rsidR="00DA6720" w:rsidRDefault="00DA6720" w:rsidP="00556496"/>
    <w:p w14:paraId="4317E313" w14:textId="58322E26" w:rsidR="00556496" w:rsidRPr="00623EDB" w:rsidRDefault="00556496" w:rsidP="00556496">
      <w:r w:rsidRPr="00834DCF">
        <w:t xml:space="preserve">the atmosphere will require detailed modelling, </w:t>
      </w:r>
      <w:proofErr w:type="gramStart"/>
      <w:r w:rsidRPr="00834DCF">
        <w:t>in order to</w:t>
      </w:r>
      <w:proofErr w:type="gramEnd"/>
      <w:r w:rsidRPr="00834DCF">
        <w:t xml:space="preserve"> account for these complex processes and the persistence of these pollutants in the upper atmosphere. Equally important is a clear understanding of how the space tourism industry will develop. </w:t>
      </w:r>
      <w:r w:rsidRPr="00834DCF">
        <w:rPr>
          <w:rStyle w:val="StyleUnderline"/>
        </w:rPr>
        <w:t>Virgin Galactic anticipates it will offer 400 spaceflights each year to</w:t>
      </w:r>
      <w:r w:rsidRPr="001F4A28">
        <w:rPr>
          <w:rStyle w:val="StyleUnderline"/>
        </w:rPr>
        <w:t xml:space="preserve"> the privileged few who can afford them. Blue Origin and SpaceX have yet to announce their plans. But globally, </w:t>
      </w:r>
      <w:r w:rsidRPr="00970852">
        <w:rPr>
          <w:rStyle w:val="Emphasis"/>
          <w:highlight w:val="green"/>
        </w:rPr>
        <w:t>rocket launches wouldn’t need to increase by much from the current 100</w:t>
      </w:r>
      <w:r w:rsidRPr="001F4A28">
        <w:rPr>
          <w:rStyle w:val="StyleUnderline"/>
        </w:rPr>
        <w:t xml:space="preserve"> or so performed each year </w:t>
      </w:r>
      <w:r w:rsidRPr="00970852">
        <w:rPr>
          <w:rStyle w:val="Emphasis"/>
          <w:highlight w:val="green"/>
          <w:bdr w:val="single" w:sz="18" w:space="0" w:color="auto"/>
        </w:rPr>
        <w:t>to induce harmful effects that are competitive with other sources, l</w:t>
      </w:r>
      <w:r w:rsidRPr="001F4A28">
        <w:rPr>
          <w:rStyle w:val="StyleUnderline"/>
        </w:rPr>
        <w:t xml:space="preserve">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w:t>
      </w:r>
      <w:proofErr w:type="spellStart"/>
      <w:r w:rsidRPr="001F4A28">
        <w:rPr>
          <w:rStyle w:val="StyleUnderline"/>
        </w:rPr>
        <w:t>tonnes</w:t>
      </w:r>
      <w:proofErr w:type="spellEnd"/>
      <w:r w:rsidRPr="001F4A28">
        <w:rPr>
          <w:rStyle w:val="StyleUnderline"/>
        </w:rPr>
        <w:t xml:space="preserve"> per passenger on a long-haul flight</w:t>
      </w:r>
      <w:r w:rsidRPr="00623EDB">
        <w:t xml:space="preserve">. </w:t>
      </w:r>
      <w:proofErr w:type="gramStart"/>
      <w:r w:rsidRPr="00623EDB">
        <w:t>In order for</w:t>
      </w:r>
      <w:proofErr w:type="gramEnd"/>
      <w:r w:rsidRPr="00623EDB">
        <w:t xml:space="preserve"> international regulators to keep up with this nascent industry and control its pollution properly, scientists need a better understanding of the effect these billionaire astronauts will have on our planet’s atmosphere.</w:t>
      </w:r>
    </w:p>
    <w:p w14:paraId="75BB4A22" w14:textId="77777777" w:rsidR="00556496" w:rsidRPr="007D0CE1" w:rsidRDefault="00556496" w:rsidP="00556496">
      <w:pPr>
        <w:pStyle w:val="Heading4"/>
      </w:pPr>
      <w:r w:rsidRPr="007D0CE1">
        <w:t xml:space="preserve">No </w:t>
      </w:r>
      <w:r>
        <w:t>Ozone Impact</w:t>
      </w:r>
      <w:r w:rsidRPr="007D0CE1">
        <w:t>.</w:t>
      </w:r>
    </w:p>
    <w:p w14:paraId="2D17FD7A" w14:textId="77777777" w:rsidR="00556496" w:rsidRPr="007D0CE1" w:rsidRDefault="00556496" w:rsidP="00556496">
      <w:r w:rsidRPr="007D0CE1">
        <w:rPr>
          <w:rStyle w:val="Style13ptBold"/>
        </w:rPr>
        <w:t xml:space="preserve">Ridley 14 </w:t>
      </w:r>
      <w:r w:rsidRPr="007D0CE1">
        <w:t xml:space="preserve">(Matthew White Ridley, </w:t>
      </w:r>
      <w:proofErr w:type="gramStart"/>
      <w:r>
        <w:t>BA</w:t>
      </w:r>
      <w:proofErr w:type="gramEnd"/>
      <w:r>
        <w:t xml:space="preserve"> and PhD in Zoology from Oxford</w:t>
      </w:r>
      <w:r w:rsidRPr="007D0CE1">
        <w:t xml:space="preserve">. “THE OZONE HOLE WAS EXAGGERATED AS A PROBLEM,” </w:t>
      </w:r>
      <w:r w:rsidRPr="007D0CE1">
        <w:rPr>
          <w:i/>
          <w:iCs/>
        </w:rPr>
        <w:t>Rational Optimist</w:t>
      </w:r>
      <w:r w:rsidRPr="007D0CE1">
        <w:t xml:space="preserve">, 9/25/14, </w:t>
      </w:r>
      <w:hyperlink r:id="rId16" w:history="1">
        <w:r w:rsidRPr="007D0CE1">
          <w:rPr>
            <w:rStyle w:val="Hyperlink"/>
          </w:rPr>
          <w:t>http://www.rationaloptimist.com/blog/the-ozone-hole-was-exaggerated-as-a-problem.aspx</w:t>
        </w:r>
      </w:hyperlink>
      <w:r w:rsidRPr="007D0CE1">
        <w:t xml:space="preserve">) </w:t>
      </w:r>
      <w:proofErr w:type="spellStart"/>
      <w:r w:rsidRPr="007D0CE1">
        <w:t>dwc</w:t>
      </w:r>
      <w:proofErr w:type="spellEnd"/>
      <w:r w:rsidRPr="007D0CE1">
        <w:t xml:space="preserve"> 19</w:t>
      </w:r>
    </w:p>
    <w:p w14:paraId="0C64065E" w14:textId="77777777" w:rsidR="00556496" w:rsidRPr="00D87F7D" w:rsidRDefault="00556496" w:rsidP="00556496">
      <w:r w:rsidRPr="007D0CE1">
        <w:rPr>
          <w:rStyle w:val="StyleUnderline"/>
        </w:rPr>
        <w:t xml:space="preserve">Serial hyperbole does the environmental movement no </w:t>
      </w:r>
      <w:proofErr w:type="spellStart"/>
      <w:r w:rsidRPr="007D0CE1">
        <w:rPr>
          <w:rStyle w:val="StyleUnderline"/>
        </w:rPr>
        <w:t>favours</w:t>
      </w:r>
      <w:proofErr w:type="spellEnd"/>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7D0CE1">
        <w:t>actually announced</w:t>
      </w:r>
      <w:proofErr w:type="gramEnd"/>
      <w:r w:rsidRPr="007D0CE1">
        <w:t xml:space="preserve">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w:t>
      </w:r>
      <w:r w:rsidRPr="007D0CE1">
        <w:lastRenderedPageBreak/>
        <w:t xml:space="preserve">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w:t>
      </w:r>
      <w:proofErr w:type="gramStart"/>
      <w:r w:rsidRPr="007D0CE1">
        <w:t>So</w:t>
      </w:r>
      <w:proofErr w:type="gramEnd"/>
      <w:r w:rsidRPr="007D0CE1">
        <w:t xml:space="preserve">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w:t>
      </w:r>
      <w:proofErr w:type="gramStart"/>
      <w:r w:rsidRPr="007D0CE1">
        <w:rPr>
          <w:rStyle w:val="StyleUnderline"/>
        </w:rPr>
        <w:t>“ Two</w:t>
      </w:r>
      <w:proofErr w:type="gramEnd"/>
      <w:r w:rsidRPr="007D0CE1">
        <w:rPr>
          <w:rStyle w:val="StyleUnderline"/>
        </w:rPr>
        <w:t xml:space="preserve">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w:t>
      </w:r>
      <w:proofErr w:type="gramStart"/>
      <w:r w:rsidRPr="007D0CE1">
        <w:rPr>
          <w:rStyle w:val="StyleUnderline"/>
        </w:rPr>
        <w:t xml:space="preserve">actually </w:t>
      </w:r>
      <w:r w:rsidRPr="00970852">
        <w:rPr>
          <w:rStyle w:val="Emphasis"/>
          <w:highlight w:val="green"/>
        </w:rPr>
        <w:t>levelled</w:t>
      </w:r>
      <w:proofErr w:type="gramEnd"/>
      <w:r w:rsidRPr="00970852">
        <w:rPr>
          <w:rStyle w:val="Emphasis"/>
          <w:highlight w:val="green"/>
        </w:rPr>
        <w:t xml:space="preserve">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14:paraId="27C7B6B3" w14:textId="77777777" w:rsidR="00556496" w:rsidRPr="00556496" w:rsidRDefault="00556496" w:rsidP="00556496"/>
    <w:sectPr w:rsidR="00556496" w:rsidRPr="005564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0C319C"/>
    <w:multiLevelType w:val="hybridMultilevel"/>
    <w:tmpl w:val="378ED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E93A9B"/>
    <w:multiLevelType w:val="hybridMultilevel"/>
    <w:tmpl w:val="83A274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9E73D5"/>
    <w:multiLevelType w:val="hybridMultilevel"/>
    <w:tmpl w:val="72EC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6C16"/>
    <w:rsid w:val="000029E3"/>
    <w:rsid w:val="000029E8"/>
    <w:rsid w:val="00004225"/>
    <w:rsid w:val="000066CA"/>
    <w:rsid w:val="00007264"/>
    <w:rsid w:val="000076A9"/>
    <w:rsid w:val="00014FAD"/>
    <w:rsid w:val="00015CF2"/>
    <w:rsid w:val="00015D2A"/>
    <w:rsid w:val="0002490B"/>
    <w:rsid w:val="00026465"/>
    <w:rsid w:val="00030204"/>
    <w:rsid w:val="000312A0"/>
    <w:rsid w:val="0003396C"/>
    <w:rsid w:val="00035337"/>
    <w:rsid w:val="00046A7F"/>
    <w:rsid w:val="00052FB1"/>
    <w:rsid w:val="00054276"/>
    <w:rsid w:val="000547B1"/>
    <w:rsid w:val="0006091E"/>
    <w:rsid w:val="000638C1"/>
    <w:rsid w:val="00065FEE"/>
    <w:rsid w:val="00066E3C"/>
    <w:rsid w:val="00072718"/>
    <w:rsid w:val="0007381E"/>
    <w:rsid w:val="00076094"/>
    <w:rsid w:val="0008785F"/>
    <w:rsid w:val="00090CBE"/>
    <w:rsid w:val="00094DEC"/>
    <w:rsid w:val="000A1B18"/>
    <w:rsid w:val="000A2D8A"/>
    <w:rsid w:val="000C67F9"/>
    <w:rsid w:val="000D26A6"/>
    <w:rsid w:val="000D2B90"/>
    <w:rsid w:val="000D6ED8"/>
    <w:rsid w:val="000D717B"/>
    <w:rsid w:val="00100B28"/>
    <w:rsid w:val="00117316"/>
    <w:rsid w:val="001209B4"/>
    <w:rsid w:val="00162307"/>
    <w:rsid w:val="001761FC"/>
    <w:rsid w:val="00182655"/>
    <w:rsid w:val="001840F2"/>
    <w:rsid w:val="0018442A"/>
    <w:rsid w:val="00184D8D"/>
    <w:rsid w:val="00185134"/>
    <w:rsid w:val="001856C6"/>
    <w:rsid w:val="00191B5F"/>
    <w:rsid w:val="00192487"/>
    <w:rsid w:val="00193416"/>
    <w:rsid w:val="00195073"/>
    <w:rsid w:val="0019668D"/>
    <w:rsid w:val="001A25FD"/>
    <w:rsid w:val="001A5371"/>
    <w:rsid w:val="001A5666"/>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E1E"/>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2A0"/>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A81"/>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6201"/>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56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445B"/>
    <w:rsid w:val="005519C2"/>
    <w:rsid w:val="005523E0"/>
    <w:rsid w:val="0055320F"/>
    <w:rsid w:val="00556496"/>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F67"/>
    <w:rsid w:val="005D1D67"/>
    <w:rsid w:val="005D3B4D"/>
    <w:rsid w:val="005D615C"/>
    <w:rsid w:val="005E1860"/>
    <w:rsid w:val="005F063B"/>
    <w:rsid w:val="005F192D"/>
    <w:rsid w:val="005F24C8"/>
    <w:rsid w:val="005F26AF"/>
    <w:rsid w:val="005F2FA2"/>
    <w:rsid w:val="005F6DD6"/>
    <w:rsid w:val="006051F4"/>
    <w:rsid w:val="00607D6C"/>
    <w:rsid w:val="00612C00"/>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661"/>
    <w:rsid w:val="006D13F4"/>
    <w:rsid w:val="006D6AED"/>
    <w:rsid w:val="006E6D0B"/>
    <w:rsid w:val="006F126E"/>
    <w:rsid w:val="006F32C9"/>
    <w:rsid w:val="006F3834"/>
    <w:rsid w:val="006F5693"/>
    <w:rsid w:val="006F5D4C"/>
    <w:rsid w:val="00717B01"/>
    <w:rsid w:val="007227D9"/>
    <w:rsid w:val="0072491F"/>
    <w:rsid w:val="00725598"/>
    <w:rsid w:val="0073704E"/>
    <w:rsid w:val="007374A1"/>
    <w:rsid w:val="00752712"/>
    <w:rsid w:val="00753A84"/>
    <w:rsid w:val="007611F5"/>
    <w:rsid w:val="007619E4"/>
    <w:rsid w:val="00761E75"/>
    <w:rsid w:val="0076495E"/>
    <w:rsid w:val="00765FC8"/>
    <w:rsid w:val="00775694"/>
    <w:rsid w:val="00793F46"/>
    <w:rsid w:val="007A1325"/>
    <w:rsid w:val="007A1A18"/>
    <w:rsid w:val="007A3BAF"/>
    <w:rsid w:val="007A70E3"/>
    <w:rsid w:val="007B53D8"/>
    <w:rsid w:val="007B6A74"/>
    <w:rsid w:val="007C22C5"/>
    <w:rsid w:val="007C57E1"/>
    <w:rsid w:val="007C5811"/>
    <w:rsid w:val="007D2DF5"/>
    <w:rsid w:val="007D451A"/>
    <w:rsid w:val="007D5E3E"/>
    <w:rsid w:val="007D7596"/>
    <w:rsid w:val="007E242C"/>
    <w:rsid w:val="007E6631"/>
    <w:rsid w:val="007F49C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D8C"/>
    <w:rsid w:val="008C0FA2"/>
    <w:rsid w:val="008C2342"/>
    <w:rsid w:val="008C77B6"/>
    <w:rsid w:val="008D1B91"/>
    <w:rsid w:val="008D724A"/>
    <w:rsid w:val="008E7A3E"/>
    <w:rsid w:val="008F41FD"/>
    <w:rsid w:val="008F4479"/>
    <w:rsid w:val="008F4BA0"/>
    <w:rsid w:val="00901726"/>
    <w:rsid w:val="009027EB"/>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C16"/>
    <w:rsid w:val="009E160D"/>
    <w:rsid w:val="009F1CBB"/>
    <w:rsid w:val="009F3305"/>
    <w:rsid w:val="009F6FB2"/>
    <w:rsid w:val="00A041A4"/>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C33D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FE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72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461"/>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928F08"/>
  <w14:defaultImageDpi w14:val="300"/>
  <w15:docId w15:val="{D6997F16-D87D-2948-A419-DDF0C75D6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0F6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9D6C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6C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9D6C1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D6C1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D6C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6C16"/>
  </w:style>
  <w:style w:type="character" w:customStyle="1" w:styleId="Heading1Char">
    <w:name w:val="Heading 1 Char"/>
    <w:aliases w:val="Pocket Char"/>
    <w:basedOn w:val="DefaultParagraphFont"/>
    <w:link w:val="Heading1"/>
    <w:uiPriority w:val="9"/>
    <w:rsid w:val="009D6C1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D6C1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9D6C1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D6C1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D6C16"/>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8."/>
    <w:basedOn w:val="DefaultParagraphFont"/>
    <w:uiPriority w:val="1"/>
    <w:qFormat/>
    <w:rsid w:val="009D6C16"/>
    <w:rPr>
      <w:b/>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9D6C1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D6C1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Important,Read,TAG "/>
    <w:basedOn w:val="DefaultParagraphFont"/>
    <w:link w:val="NoSpacing"/>
    <w:uiPriority w:val="99"/>
    <w:unhideWhenUsed/>
    <w:rsid w:val="009D6C16"/>
    <w:rPr>
      <w:color w:val="auto"/>
      <w:u w:val="none"/>
    </w:rPr>
  </w:style>
  <w:style w:type="paragraph" w:styleId="DocumentMap">
    <w:name w:val="Document Map"/>
    <w:basedOn w:val="Normal"/>
    <w:link w:val="DocumentMapChar"/>
    <w:uiPriority w:val="99"/>
    <w:semiHidden/>
    <w:unhideWhenUsed/>
    <w:rsid w:val="009D6C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6C16"/>
    <w:rPr>
      <w:rFonts w:ascii="Lucida Grande" w:hAnsi="Lucida Grande" w:cs="Lucida Grande"/>
    </w:rPr>
  </w:style>
  <w:style w:type="paragraph" w:customStyle="1" w:styleId="textbold">
    <w:name w:val="text bold"/>
    <w:basedOn w:val="Normal"/>
    <w:link w:val="Emphasis"/>
    <w:uiPriority w:val="20"/>
    <w:qFormat/>
    <w:rsid w:val="005D0F6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customStyle="1" w:styleId="UnderlinePara">
    <w:name w:val="Underline Para"/>
    <w:basedOn w:val="Normal"/>
    <w:uiPriority w:val="1"/>
    <w:qFormat/>
    <w:rsid w:val="00556496"/>
    <w:pPr>
      <w:widowControl w:val="0"/>
      <w:suppressAutoHyphens/>
      <w:spacing w:after="200" w:line="240" w:lineRule="auto"/>
      <w:contextualSpacing/>
    </w:pPr>
    <w:rPr>
      <w:rFonts w:asciiTheme="minorHAnsi" w:eastAsiaTheme="minorHAnsi" w:hAnsiTheme="minorHAnsi" w:cstheme="minorBidi"/>
      <w:b/>
      <w:sz w:val="22"/>
      <w:szCs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tag"/>
    <w:basedOn w:val="Heading1"/>
    <w:link w:val="Hyperlink"/>
    <w:autoRedefine/>
    <w:uiPriority w:val="99"/>
    <w:qFormat/>
    <w:rsid w:val="0055649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C33D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lobaltimes.cn/page/202109/1234460.s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ndrewerickson.com/2021/06/quick-look-cmsis-4-6-may-2021-conference-large-scale-amphibious-warfare-in-chinese-military-strategy-taiwan-strait-campaign-focu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ationaloptimist.com/blog/the-ozone-hole-was-exaggerated-as-a-problem.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theconversation.com/space-tourism-rockets-emit-100-times-more-co-per-passenger-than-flights-imagine-a-whole-industry-164601" TargetMode="External"/><Relationship Id="rId10" Type="http://schemas.openxmlformats.org/officeDocument/2006/relationships/hyperlink" Target="https://home.treasury.gov/policy-issues/financial-sanctions/recent-actions/20210716_33" TargetMode="External"/><Relationship Id="rId4" Type="http://schemas.openxmlformats.org/officeDocument/2006/relationships/customXml" Target="../customXml/item4.xml"/><Relationship Id="rId9" Type="http://schemas.openxmlformats.org/officeDocument/2006/relationships/hyperlink" Target="https://www.nytimes.com/interactive/2019/11/16/world/asia/china-xinjiang-documents.html" TargetMode="External"/><Relationship Id="rId14" Type="http://schemas.openxmlformats.org/officeDocument/2006/relationships/hyperlink" Target="https://www.theguardian.com/environment/2021/sep/16/larger-than-usual-ozone-layer-hole-bigger-than-antarcti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29</Pages>
  <Words>15393</Words>
  <Characters>87744</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102932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29</cp:revision>
  <dcterms:created xsi:type="dcterms:W3CDTF">2022-01-23T17:43:00Z</dcterms:created>
  <dcterms:modified xsi:type="dcterms:W3CDTF">2022-01-23T18:51:00Z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