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33D71" w14:textId="77777777" w:rsidR="00BA005A" w:rsidRPr="00100A2B" w:rsidRDefault="00BA005A" w:rsidP="00BA005A">
      <w:pPr>
        <w:pStyle w:val="Heading2"/>
      </w:pPr>
      <w:r w:rsidRPr="00100A2B">
        <w:t xml:space="preserve">1NC – </w:t>
      </w:r>
      <w:r>
        <w:t>CP</w:t>
      </w:r>
    </w:p>
    <w:p w14:paraId="5BC8F5A3" w14:textId="30755691" w:rsidR="00BA005A" w:rsidRPr="00100A2B" w:rsidRDefault="00BA005A" w:rsidP="00BA005A">
      <w:pPr>
        <w:pStyle w:val="Heading4"/>
        <w:rPr>
          <w:rFonts w:cs="Calibri"/>
        </w:rPr>
      </w:pPr>
      <w:r w:rsidRPr="00100A2B">
        <w:rPr>
          <w:rFonts w:cs="Calibri"/>
        </w:rPr>
        <w:t>CP Text: States, except the United States, should ban the appropriation of outer space</w:t>
      </w:r>
      <w:r w:rsidR="00C47450">
        <w:rPr>
          <w:rFonts w:cs="Calibri"/>
        </w:rPr>
        <w:t xml:space="preserve"> by private entities</w:t>
      </w:r>
      <w:r w:rsidRPr="00100A2B">
        <w:rPr>
          <w:rFonts w:cs="Calibri"/>
        </w:rPr>
        <w:t>. The United States should fund the appropriation of outer space for the mining of rare earth metals from asteroids by private entities.</w:t>
      </w:r>
    </w:p>
    <w:p w14:paraId="47844309" w14:textId="77777777" w:rsidR="00BA005A" w:rsidRPr="00100A2B" w:rsidRDefault="00BA005A" w:rsidP="00BA005A">
      <w:pPr>
        <w:pStyle w:val="Heading4"/>
      </w:pPr>
      <w:r w:rsidRPr="00100A2B">
        <w:t>The PIC is key to beat China and protect against Chinese REM gatekeeping</w:t>
      </w:r>
    </w:p>
    <w:p w14:paraId="380C7B6C" w14:textId="77777777" w:rsidR="00BA005A" w:rsidRPr="00100A2B" w:rsidRDefault="00BA005A" w:rsidP="00BA005A">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51E7BF31" w14:textId="77777777" w:rsidR="00BA005A" w:rsidRPr="00100A2B" w:rsidRDefault="00BA005A" w:rsidP="00BA005A">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B97F0E">
        <w:rPr>
          <w:rStyle w:val="StyleUnderline"/>
          <w:highlight w:val="green"/>
        </w:rPr>
        <w:t>China may</w:t>
      </w:r>
      <w:r w:rsidRPr="00100A2B">
        <w:rPr>
          <w:rStyle w:val="StyleUnderline"/>
        </w:rPr>
        <w:t xml:space="preserve"> ultimately </w:t>
      </w:r>
      <w:r w:rsidRPr="00B97F0E">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429E964A" w14:textId="77777777" w:rsidR="00BA005A" w:rsidRPr="00100A2B" w:rsidRDefault="00BA005A" w:rsidP="00BA005A">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B97F0E">
        <w:rPr>
          <w:rStyle w:val="StyleUnderline"/>
        </w:rPr>
        <w:t>extracting them is difficult and expensive</w:t>
      </w:r>
      <w:r w:rsidRPr="00100A2B">
        <w:rPr>
          <w:rStyle w:val="StyleUnderline"/>
        </w:rPr>
        <w:t>. They are used across high-tech manufacturing, including smartphones, fighter aircraft and components in virtually all advanced electronics. Of particular note, they are essential to many of the clean-energy technologies expected to come online in this decade.</w:t>
      </w:r>
    </w:p>
    <w:p w14:paraId="58F86667" w14:textId="77777777" w:rsidR="00BA005A" w:rsidRPr="00100A2B" w:rsidRDefault="00BA005A" w:rsidP="00BA005A">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4C7D6F3C" w14:textId="77777777" w:rsidR="00BA005A" w:rsidRPr="00100A2B" w:rsidRDefault="00BA005A" w:rsidP="00BA005A">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03212745" w14:textId="77777777" w:rsidR="00BA005A" w:rsidRPr="00100A2B" w:rsidRDefault="00BA005A" w:rsidP="00BA005A">
      <w:pPr>
        <w:rPr>
          <w:rStyle w:val="StyleUnderline"/>
        </w:rPr>
      </w:pPr>
      <w:r w:rsidRPr="00B97F0E">
        <w:rPr>
          <w:rStyle w:val="StyleUnderline"/>
          <w:highlight w:val="green"/>
        </w:rPr>
        <w:t>China controls</w:t>
      </w:r>
      <w:r w:rsidRPr="00100A2B">
        <w:rPr>
          <w:rStyle w:val="StyleUnderline"/>
        </w:rPr>
        <w:t xml:space="preserve"> roughly </w:t>
      </w:r>
      <w:r w:rsidRPr="00B97F0E">
        <w:rPr>
          <w:rStyle w:val="StyleUnderline"/>
          <w:highlight w:val="green"/>
        </w:rPr>
        <w:t>80% of the</w:t>
      </w:r>
      <w:r w:rsidRPr="00100A2B">
        <w:rPr>
          <w:rStyle w:val="StyleUnderline"/>
        </w:rPr>
        <w:t xml:space="preserve"> rare-earths </w:t>
      </w:r>
      <w:r w:rsidRPr="00B97F0E">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B97F0E">
        <w:rPr>
          <w:rStyle w:val="StyleUnderline"/>
          <w:highlight w:val="green"/>
        </w:rPr>
        <w:t>restricting the supply</w:t>
      </w:r>
      <w:r w:rsidRPr="00100A2B">
        <w:rPr>
          <w:rStyle w:val="StyleUnderline"/>
        </w:rPr>
        <w:t xml:space="preserve"> — something it has repeatedly threatened to do — it </w:t>
      </w:r>
      <w:r w:rsidRPr="00B97F0E">
        <w:rPr>
          <w:rStyle w:val="StyleUnderline"/>
          <w:highlight w:val="green"/>
        </w:rPr>
        <w:t>would create a significant challenge for manufacturers and</w:t>
      </w:r>
      <w:r w:rsidRPr="00B97F0E">
        <w:rPr>
          <w:rStyle w:val="StyleUnderline"/>
        </w:rPr>
        <w:t xml:space="preserve"> a </w:t>
      </w:r>
      <w:r w:rsidRPr="00B97F0E">
        <w:rPr>
          <w:rStyle w:val="StyleUnderline"/>
          <w:highlight w:val="green"/>
        </w:rPr>
        <w:t>geopolitical predicament</w:t>
      </w:r>
      <w:r w:rsidRPr="00100A2B">
        <w:rPr>
          <w:rStyle w:val="StyleUnderline"/>
        </w:rPr>
        <w:t xml:space="preserve"> for the industrialized world.</w:t>
      </w:r>
    </w:p>
    <w:p w14:paraId="29EC26B5" w14:textId="77777777" w:rsidR="00BA005A" w:rsidRPr="00100A2B" w:rsidRDefault="00BA005A" w:rsidP="00BA005A">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6395C0C6" w14:textId="77777777" w:rsidR="00BA005A" w:rsidRPr="00100A2B" w:rsidRDefault="00BA005A" w:rsidP="00BA005A">
      <w:r w:rsidRPr="00100A2B">
        <w:t>President Donald Trump’s administration issued an executive order to spur the production of rare earths domestically, and created an </w:t>
      </w:r>
      <w:r w:rsidRPr="00FB3D96">
        <w:t>Energy Resource Governance Initiative</w:t>
      </w:r>
      <w:r w:rsidRPr="00100A2B">
        <w:t> to promote international mining. The European Union and Japan, among others, are also aggressively seeking newer sources of rare earths.</w:t>
      </w:r>
    </w:p>
    <w:p w14:paraId="031166AB" w14:textId="77777777" w:rsidR="00BA005A" w:rsidRPr="00100A2B" w:rsidRDefault="00BA005A" w:rsidP="00BA005A">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w:t>
      </w:r>
      <w:r w:rsidRPr="00100A2B">
        <w:rPr>
          <w:rStyle w:val="StyleUnderline"/>
        </w:rPr>
        <w:lastRenderedPageBreak/>
        <w:t>its policies concerning future sales of rare earths. In all probability, the tactics of the increase are temporary, and fit within a larger strategy.</w:t>
      </w:r>
    </w:p>
    <w:p w14:paraId="4D9C4F77" w14:textId="77777777" w:rsidR="00BA005A" w:rsidRPr="00100A2B" w:rsidRDefault="00BA005A" w:rsidP="00BA005A">
      <w:pPr>
        <w:rPr>
          <w:rStyle w:val="StyleUnderline"/>
        </w:rPr>
      </w:pPr>
      <w:r w:rsidRPr="00100A2B">
        <w:rPr>
          <w:rStyle w:val="StyleUnderline"/>
        </w:rPr>
        <w:t xml:space="preserve">China will go to great lengths to maintain overall control of the global rare-earths supply. </w:t>
      </w:r>
      <w:r w:rsidRPr="00B97F0E">
        <w:rPr>
          <w:rStyle w:val="StyleUnderline"/>
          <w:highlight w:val="green"/>
        </w:rPr>
        <w:t>This fits neatly within the</w:t>
      </w:r>
      <w:r w:rsidRPr="00100A2B">
        <w:rPr>
          <w:rStyle w:val="StyleUnderline"/>
        </w:rPr>
        <w:t xml:space="preserve"> geo-economic approach of the One </w:t>
      </w:r>
      <w:r w:rsidRPr="00B97F0E">
        <w:rPr>
          <w:rStyle w:val="StyleUnderline"/>
          <w:highlight w:val="green"/>
        </w:rPr>
        <w:t>Belt</w:t>
      </w:r>
      <w:r w:rsidRPr="00100A2B">
        <w:rPr>
          <w:rStyle w:val="StyleUnderline"/>
        </w:rPr>
        <w:t xml:space="preserve">, One </w:t>
      </w:r>
      <w:r w:rsidRPr="00B97F0E">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B97F0E">
        <w:rPr>
          <w:rStyle w:val="StyleUnderline"/>
          <w:highlight w:val="green"/>
        </w:rPr>
        <w:t>the strategy</w:t>
      </w:r>
      <w:r w:rsidRPr="00100A2B">
        <w:rPr>
          <w:rStyle w:val="StyleUnderline"/>
        </w:rPr>
        <w:t xml:space="preserve"> seems to be allowing carefully calibrated access to the elements at a level that </w:t>
      </w:r>
      <w:r w:rsidRPr="00B97F0E">
        <w:rPr>
          <w:rStyle w:val="StyleUnderline"/>
          <w:highlight w:val="green"/>
        </w:rPr>
        <w:t>makes it economically less attractive</w:t>
      </w:r>
      <w:r w:rsidRPr="00100A2B">
        <w:rPr>
          <w:rStyle w:val="StyleUnderline"/>
        </w:rPr>
        <w:t xml:space="preserve"> for competitors </w:t>
      </w:r>
      <w:r w:rsidRPr="00B97F0E">
        <w:rPr>
          <w:rStyle w:val="StyleUnderline"/>
          <w:highlight w:val="green"/>
        </w:rPr>
        <w:t>to undertake costly exploration and mining</w:t>
      </w:r>
      <w:r w:rsidRPr="00100A2B">
        <w:rPr>
          <w:rStyle w:val="StyleUnderline"/>
        </w:rPr>
        <w:t xml:space="preserve"> operations. This is similar to the oil-market strategy used by Russia and the Organization of Petroleum Exporting Countries for decades.</w:t>
      </w:r>
    </w:p>
    <w:p w14:paraId="00A15B8F" w14:textId="77777777" w:rsidR="00BA005A" w:rsidRPr="00100A2B" w:rsidRDefault="00BA005A" w:rsidP="00BA005A">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49422077" w14:textId="77777777" w:rsidR="00BA005A" w:rsidRPr="00100A2B" w:rsidRDefault="00BA005A" w:rsidP="00BA005A">
      <w:pPr>
        <w:rPr>
          <w:rStyle w:val="StyleUnderline"/>
        </w:rPr>
      </w:pPr>
      <w:r w:rsidRPr="00B97F0E">
        <w:rPr>
          <w:rStyle w:val="StyleUnderline"/>
          <w:highlight w:val="green"/>
        </w:rPr>
        <w:t>The path to</w:t>
      </w:r>
      <w:r w:rsidRPr="00100A2B">
        <w:rPr>
          <w:rStyle w:val="StyleUnderline"/>
        </w:rPr>
        <w:t xml:space="preserve"> rare-earth </w:t>
      </w:r>
      <w:r w:rsidRPr="00B97F0E">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B97F0E">
        <w:rPr>
          <w:rStyle w:val="StyleUnderline"/>
          <w:highlight w:val="green"/>
        </w:rPr>
        <w:t>sponsoring r</w:t>
      </w:r>
      <w:r w:rsidRPr="00100A2B">
        <w:rPr>
          <w:rStyle w:val="StyleUnderline"/>
        </w:rPr>
        <w:t xml:space="preserve">esearch </w:t>
      </w:r>
      <w:r w:rsidRPr="00B97F0E">
        <w:rPr>
          <w:rStyle w:val="StyleUnderline"/>
          <w:highlight w:val="green"/>
        </w:rPr>
        <w:t>and d</w:t>
      </w:r>
      <w:r w:rsidRPr="00100A2B">
        <w:rPr>
          <w:rStyle w:val="StyleUnderline"/>
        </w:rPr>
        <w:t xml:space="preserve">evelopment </w:t>
      </w:r>
      <w:r w:rsidRPr="00B97F0E">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08E452D2" w14:textId="77777777" w:rsidR="00BA005A" w:rsidRPr="00100A2B" w:rsidRDefault="00BA005A" w:rsidP="00BA005A">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3A49FC36" w14:textId="77777777" w:rsidR="00BA005A" w:rsidRPr="00100A2B" w:rsidRDefault="00BA005A" w:rsidP="00BA005A"/>
    <w:p w14:paraId="435D66C1" w14:textId="77777777" w:rsidR="00BA005A" w:rsidRPr="00100A2B" w:rsidRDefault="00BA005A" w:rsidP="00BA005A">
      <w:pPr>
        <w:pStyle w:val="Heading4"/>
        <w:rPr>
          <w:rFonts w:cs="Calibri"/>
        </w:rPr>
      </w:pPr>
      <w:r w:rsidRPr="00100A2B">
        <w:rPr>
          <w:rFonts w:cs="Calibri"/>
        </w:rPr>
        <w:t>REM access key to military primacy and tech advancement – alternatives fail</w:t>
      </w:r>
    </w:p>
    <w:p w14:paraId="713BCA5C" w14:textId="77777777" w:rsidR="00BA005A" w:rsidRPr="00100A2B" w:rsidRDefault="00BA005A" w:rsidP="00BA005A">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1DCF19DE" w14:textId="77777777" w:rsidR="00BA005A" w:rsidRPr="00100A2B" w:rsidRDefault="00BA005A" w:rsidP="00BA005A">
      <w:pPr>
        <w:rPr>
          <w:rStyle w:val="StyleUnderline"/>
        </w:rPr>
      </w:pPr>
      <w:r w:rsidRPr="00100A2B">
        <w:t xml:space="preserve">The </w:t>
      </w:r>
      <w:r w:rsidRPr="00100A2B">
        <w:rPr>
          <w:rStyle w:val="StyleUnderline"/>
        </w:rPr>
        <w:t xml:space="preserve">implications of </w:t>
      </w:r>
      <w:r w:rsidRPr="00B97F0E">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B97F0E">
        <w:rPr>
          <w:rStyle w:val="StyleUnderline"/>
          <w:highlight w:val="green"/>
        </w:rPr>
        <w:t>could threaten the position of the</w:t>
      </w:r>
      <w:r w:rsidRPr="00100A2B">
        <w:rPr>
          <w:rStyle w:val="StyleUnderline"/>
        </w:rPr>
        <w:t xml:space="preserve"> United States </w:t>
      </w:r>
      <w:r w:rsidRPr="00B97F0E">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B97F0E">
        <w:rPr>
          <w:rStyle w:val="StyleUnderline"/>
          <w:highlight w:val="green"/>
        </w:rPr>
        <w:t>tech</w:t>
      </w:r>
      <w:r w:rsidRPr="00100A2B">
        <w:rPr>
          <w:rStyle w:val="StyleUnderline"/>
        </w:rPr>
        <w:t xml:space="preserve">nological </w:t>
      </w:r>
      <w:r w:rsidRPr="00B97F0E">
        <w:rPr>
          <w:rStyle w:val="StyleUnderline"/>
          <w:highlight w:val="green"/>
        </w:rPr>
        <w:t>superiority</w:t>
      </w:r>
      <w:r w:rsidRPr="00100A2B">
        <w:rPr>
          <w:rStyle w:val="StyleUnderline"/>
        </w:rPr>
        <w:t xml:space="preserve"> over its opponents </w:t>
      </w:r>
      <w:r w:rsidRPr="00B97F0E">
        <w:rPr>
          <w:rStyle w:val="StyleUnderline"/>
          <w:highlight w:val="green"/>
        </w:rPr>
        <w:t>provided</w:t>
      </w:r>
      <w:r w:rsidRPr="00100A2B">
        <w:rPr>
          <w:rStyle w:val="StyleUnderline"/>
        </w:rPr>
        <w:t xml:space="preserve"> it with </w:t>
      </w:r>
      <w:r w:rsidRPr="00B97F0E">
        <w:rPr>
          <w:rStyle w:val="StyleUnderline"/>
          <w:highlight w:val="green"/>
        </w:rPr>
        <w:t>sustained dominance over</w:t>
      </w:r>
      <w:r w:rsidRPr="00B97F0E">
        <w:rPr>
          <w:rStyle w:val="StyleUnderline"/>
        </w:rPr>
        <w:t xml:space="preserve"> its </w:t>
      </w:r>
      <w:r w:rsidRPr="00B97F0E">
        <w:rPr>
          <w:rStyle w:val="StyleUnderline"/>
          <w:highlight w:val="green"/>
        </w:rPr>
        <w:t>enemie</w:t>
      </w:r>
      <w:r w:rsidRPr="00100A2B">
        <w:rPr>
          <w:rStyle w:val="StyleUnderline"/>
        </w:rPr>
        <w:t xml:space="preserve">s, </w:t>
      </w:r>
      <w:r w:rsidRPr="00B97F0E">
        <w:rPr>
          <w:rStyle w:val="StyleUnderline"/>
        </w:rPr>
        <w:t xml:space="preserve">even </w:t>
      </w:r>
      <w:r w:rsidRPr="00B97F0E">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2D202999" w14:textId="77777777" w:rsidR="00BA005A" w:rsidRPr="00100A2B" w:rsidRDefault="00BA005A" w:rsidP="00BA005A">
      <w:r w:rsidRPr="00100A2B">
        <w:rPr>
          <w:rStyle w:val="StyleUnderline"/>
        </w:rPr>
        <w:t xml:space="preserve">The United States military now serves many important functions, deterring threats across the world. </w:t>
      </w:r>
      <w:r w:rsidRPr="00B97F0E">
        <w:rPr>
          <w:rStyle w:val="StyleUnderline"/>
          <w:highlight w:val="green"/>
        </w:rPr>
        <w:t>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projects</w:t>
      </w:r>
      <w:r w:rsidRPr="00100A2B">
        <w:rPr>
          <w:rStyle w:val="StyleUnderline"/>
        </w:rPr>
        <w:t xml:space="preserve"> its </w:t>
      </w:r>
      <w:r w:rsidRPr="00B97F0E">
        <w:rPr>
          <w:rStyle w:val="StyleUnderline"/>
          <w:highlight w:val="green"/>
        </w:rPr>
        <w:t>power internationally, through</w:t>
      </w:r>
      <w:r w:rsidRPr="00100A2B">
        <w:rPr>
          <w:rStyle w:val="StyleUnderline"/>
        </w:rPr>
        <w:t xml:space="preserve"> a network of </w:t>
      </w:r>
      <w:r w:rsidRPr="00B97F0E">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B97F0E">
        <w:rPr>
          <w:rStyle w:val="StyleUnderline"/>
          <w:highlight w:val="green"/>
        </w:rPr>
        <w:t xml:space="preserve">a </w:t>
      </w:r>
      <w:r w:rsidRPr="00B97F0E">
        <w:rPr>
          <w:rStyle w:val="StyleUnderline"/>
          <w:highlight w:val="green"/>
        </w:rPr>
        <w:lastRenderedPageBreak/>
        <w:t>buffer against Chinese</w:t>
      </w:r>
      <w:r w:rsidRPr="00B97F0E">
        <w:rPr>
          <w:rStyle w:val="StyleUnderline"/>
        </w:rPr>
        <w:t xml:space="preserve"> military </w:t>
      </w:r>
      <w:r w:rsidRPr="00B97F0E">
        <w:rPr>
          <w:rStyle w:val="StyleUnderline"/>
          <w:highlight w:val="green"/>
        </w:rPr>
        <w:t>modernization in East</w:t>
      </w:r>
      <w:r w:rsidRPr="00B97F0E">
        <w:rPr>
          <w:rStyle w:val="StyleUnderline"/>
        </w:rPr>
        <w:t xml:space="preserve">ern </w:t>
      </w:r>
      <w:r w:rsidRPr="00B97F0E">
        <w:rPr>
          <w:rStyle w:val="StyleUnderline"/>
          <w:highlight w:val="green"/>
        </w:rPr>
        <w:t>Asia</w:t>
      </w:r>
      <w:r w:rsidRPr="00100A2B">
        <w:rPr>
          <w:rStyle w:val="StyleUnderline"/>
        </w:rPr>
        <w:t xml:space="preserve">, against an increasingly nationalist </w:t>
      </w:r>
      <w:r w:rsidRPr="00B97F0E">
        <w:rPr>
          <w:rStyle w:val="StyleUnderline"/>
          <w:highlight w:val="green"/>
        </w:rPr>
        <w:t>Russia in Europe</w:t>
      </w:r>
      <w:r w:rsidRPr="00100A2B">
        <w:rPr>
          <w:rStyle w:val="StyleUnderline"/>
        </w:rPr>
        <w:t xml:space="preserve">, and smaller regional actors, such as </w:t>
      </w:r>
      <w:r w:rsidRPr="00B97F0E">
        <w:rPr>
          <w:rStyle w:val="StyleUnderline"/>
          <w:highlight w:val="green"/>
        </w:rPr>
        <w:t>Venezuela</w:t>
      </w:r>
      <w:r w:rsidRPr="00B97F0E">
        <w:rPr>
          <w:rStyle w:val="StyleUnderline"/>
        </w:rPr>
        <w:t xml:space="preserve"> in</w:t>
      </w:r>
      <w:r w:rsidRPr="00100A2B">
        <w:rPr>
          <w:rStyle w:val="StyleUnderline"/>
        </w:rPr>
        <w:t xml:space="preserve"> South America </w:t>
      </w:r>
      <w:r w:rsidRPr="00B97F0E">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B97F0E">
        <w:rPr>
          <w:rStyle w:val="StyleUnderline"/>
          <w:highlight w:val="green"/>
        </w:rPr>
        <w:t>US projection</w:t>
      </w:r>
      <w:r w:rsidRPr="00100A2B">
        <w:rPr>
          <w:rStyle w:val="StyleUnderline"/>
        </w:rPr>
        <w:t xml:space="preserve"> is also key </w:t>
      </w:r>
      <w:r w:rsidRPr="00B97F0E">
        <w:rPr>
          <w:rStyle w:val="StyleUnderline"/>
          <w:highlight w:val="green"/>
        </w:rPr>
        <w:t>deter</w:t>
      </w:r>
      <w:r w:rsidRPr="00B97F0E">
        <w:rPr>
          <w:rStyle w:val="StyleUnderline"/>
        </w:rPr>
        <w:t>r</w:t>
      </w:r>
      <w:r w:rsidRPr="00100A2B">
        <w:rPr>
          <w:rStyle w:val="StyleUnderline"/>
        </w:rPr>
        <w:t xml:space="preserve">ing emerging threats such as </w:t>
      </w:r>
      <w:r w:rsidRPr="00B97F0E">
        <w:rPr>
          <w:rStyle w:val="StyleUnderline"/>
          <w:highlight w:val="green"/>
        </w:rPr>
        <w:t>terrorism and</w:t>
      </w:r>
      <w:r w:rsidRPr="00B97F0E">
        <w:rPr>
          <w:rStyle w:val="StyleUnderline"/>
        </w:rPr>
        <w:t xml:space="preserve"> nuclear</w:t>
      </w:r>
      <w:r w:rsidRPr="00100A2B">
        <w:rPr>
          <w:rStyle w:val="StyleUnderline"/>
        </w:rPr>
        <w:t xml:space="preserve"> </w:t>
      </w:r>
      <w:r w:rsidRPr="00B97F0E">
        <w:rPr>
          <w:rStyle w:val="StyleUnderline"/>
          <w:highlight w:val="green"/>
        </w:rPr>
        <w:t>proliferation</w:t>
      </w:r>
      <w:r w:rsidRPr="00100A2B">
        <w:t xml:space="preserve">. While not direct challenges to US primacy, both terrorism and nuclear proliferation can kill thousands.  </w:t>
      </w:r>
    </w:p>
    <w:p w14:paraId="45E8A527" w14:textId="77777777" w:rsidR="00BA005A" w:rsidRPr="00100A2B" w:rsidRDefault="00BA005A" w:rsidP="00BA005A">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14:paraId="0914A974" w14:textId="77777777" w:rsidR="00BA005A" w:rsidRPr="00100A2B" w:rsidRDefault="00BA005A" w:rsidP="00BA005A">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B97F0E">
        <w:rPr>
          <w:rStyle w:val="StyleUnderline"/>
          <w:highlight w:val="green"/>
        </w:rPr>
        <w:t>Chinese</w:t>
      </w:r>
      <w:r w:rsidRPr="00100A2B">
        <w:rPr>
          <w:rStyle w:val="StyleUnderline"/>
        </w:rPr>
        <w:t xml:space="preserve"> </w:t>
      </w:r>
      <w:r w:rsidRPr="00B97F0E">
        <w:rPr>
          <w:rStyle w:val="StyleUnderline"/>
          <w:highlight w:val="green"/>
        </w:rPr>
        <w:t>modernization efforts have a</w:t>
      </w:r>
      <w:r w:rsidRPr="00100A2B">
        <w:rPr>
          <w:rStyle w:val="StyleUnderline"/>
        </w:rPr>
        <w:t xml:space="preserve"> serious </w:t>
      </w:r>
      <w:r w:rsidRPr="00B97F0E">
        <w:rPr>
          <w:rStyle w:val="StyleUnderline"/>
          <w:highlight w:val="green"/>
        </w:rPr>
        <w:t>long-term advantage over 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access to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B97F0E">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78B58A46" w14:textId="77777777" w:rsidR="00BA005A" w:rsidRPr="00100A2B" w:rsidRDefault="00BA005A" w:rsidP="00BA005A">
      <w:r w:rsidRPr="00100A2B">
        <w:rPr>
          <w:rStyle w:val="StyleUnderline"/>
        </w:rPr>
        <w:t>The largest example is US airpower</w:t>
      </w:r>
      <w:r w:rsidRPr="00100A2B">
        <w:t>. With every successive generation of military aircraft</w:t>
      </w:r>
      <w:r w:rsidRPr="00B97F0E">
        <w:t xml:space="preserve">, </w:t>
      </w:r>
      <w:r w:rsidRPr="00B97F0E">
        <w:rPr>
          <w:rStyle w:val="StyleUnderline"/>
          <w:highlight w:val="green"/>
        </w:rPr>
        <w:t>the</w:t>
      </w:r>
      <w:r w:rsidRPr="00100A2B">
        <w:rPr>
          <w:rStyle w:val="StyleUnderline"/>
        </w:rPr>
        <w:t xml:space="preserve"> U.S. </w:t>
      </w:r>
      <w:r w:rsidRPr="00B97F0E">
        <w:rPr>
          <w:rStyle w:val="StyleUnderline"/>
          <w:highlight w:val="green"/>
        </w:rPr>
        <w:t>Air Force becomes more</w:t>
      </w:r>
      <w:r w:rsidRPr="00100A2B">
        <w:rPr>
          <w:rStyle w:val="StyleUnderline"/>
        </w:rPr>
        <w:t xml:space="preserve"> and more </w:t>
      </w:r>
      <w:r w:rsidRPr="00B97F0E">
        <w:rPr>
          <w:rStyle w:val="StyleUnderline"/>
          <w:highlight w:val="green"/>
        </w:rPr>
        <w:t>dependent on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.82 </w:t>
      </w:r>
      <w:r w:rsidRPr="00B97F0E">
        <w:rPr>
          <w:rStyle w:val="StyleUnderline"/>
          <w:highlight w:val="green"/>
        </w:rPr>
        <w:t>As planes</w:t>
      </w:r>
      <w:r w:rsidRPr="00100A2B">
        <w:rPr>
          <w:rStyle w:val="StyleUnderline"/>
        </w:rPr>
        <w:t xml:space="preserve"> </w:t>
      </w:r>
      <w:r w:rsidRPr="00B97F0E">
        <w:rPr>
          <w:rStyle w:val="StyleUnderline"/>
          <w:highlight w:val="green"/>
        </w:rPr>
        <w:t>get faster and</w:t>
      </w:r>
      <w:r w:rsidRPr="00100A2B">
        <w:rPr>
          <w:rStyle w:val="StyleUnderline"/>
        </w:rPr>
        <w:t xml:space="preserve"> faster, they have to get lighter </w:t>
      </w:r>
      <w:r w:rsidRPr="00B97F0E">
        <w:rPr>
          <w:rStyle w:val="StyleUnderline"/>
        </w:rPr>
        <w:t xml:space="preserve">and </w:t>
      </w:r>
      <w:r w:rsidRPr="00B97F0E">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B97F0E">
        <w:rPr>
          <w:rStyle w:val="StyleUnderline"/>
          <w:highlight w:val="green"/>
        </w:rPr>
        <w:t>F-35 jets</w:t>
      </w:r>
      <w:r w:rsidRPr="00100A2B">
        <w:rPr>
          <w:rStyle w:val="StyleUnderline"/>
        </w:rPr>
        <w:t xml:space="preserve"> are the next generation fighter jet that works together to form the dual plane combination that </w:t>
      </w:r>
      <w:r w:rsidRPr="00B97F0E">
        <w:rPr>
          <w:rStyle w:val="StyleUnderline"/>
          <w:highlight w:val="green"/>
        </w:rPr>
        <w:t>cement</w:t>
      </w:r>
      <w:r w:rsidRPr="00100A2B">
        <w:rPr>
          <w:rStyle w:val="StyleUnderline"/>
        </w:rPr>
        <w:t xml:space="preserve">s </w:t>
      </w:r>
      <w:r w:rsidRPr="00B97F0E">
        <w:rPr>
          <w:rStyle w:val="StyleUnderline"/>
          <w:highlight w:val="green"/>
        </w:rPr>
        <w:t>U.S. dominance</w:t>
      </w:r>
      <w:r w:rsidRPr="00100A2B">
        <w:rPr>
          <w:rStyle w:val="StyleUnderline"/>
        </w:rPr>
        <w:t xml:space="preserve"> in air power </w:t>
      </w:r>
      <w:r w:rsidRPr="00B97F0E">
        <w:rPr>
          <w:rStyle w:val="StyleUnderline"/>
          <w:highlight w:val="green"/>
        </w:rPr>
        <w:t>over</w:t>
      </w:r>
      <w:r w:rsidRPr="00100A2B">
        <w:rPr>
          <w:rStyle w:val="StyleUnderline"/>
        </w:rPr>
        <w:t xml:space="preserve"> the </w:t>
      </w:r>
      <w:r w:rsidRPr="00B97F0E">
        <w:rPr>
          <w:rStyle w:val="StyleUnderline"/>
          <w:highlight w:val="green"/>
        </w:rPr>
        <w:t>Russia</w:t>
      </w:r>
      <w:r w:rsidRPr="00100A2B">
        <w:rPr>
          <w:rStyle w:val="StyleUnderline"/>
        </w:rPr>
        <w:t>n PAK FA</w:t>
      </w:r>
      <w:r w:rsidRPr="00100A2B">
        <w:t>.86</w:t>
      </w:r>
    </w:p>
    <w:p w14:paraId="6786960A" w14:textId="77777777" w:rsidR="00BA005A" w:rsidRPr="00100A2B" w:rsidRDefault="00BA005A" w:rsidP="00BA005A">
      <w:r w:rsidRPr="00B97F0E">
        <w:rPr>
          <w:rStyle w:val="StyleUnderline"/>
          <w:highlight w:val="green"/>
        </w:rPr>
        <w:t>Rare earth shortages</w:t>
      </w:r>
      <w:r w:rsidRPr="00100A2B">
        <w:rPr>
          <w:rStyle w:val="StyleUnderline"/>
        </w:rPr>
        <w:t xml:space="preserve"> don’t just affect air power, also </w:t>
      </w:r>
      <w:r w:rsidRPr="00B97F0E">
        <w:rPr>
          <w:rStyle w:val="StyleUnderline"/>
          <w:highlight w:val="green"/>
        </w:rPr>
        <w:t>compromis</w:t>
      </w:r>
      <w:r w:rsidRPr="00100A2B">
        <w:rPr>
          <w:rStyle w:val="StyleUnderline"/>
        </w:rPr>
        <w:t xml:space="preserve">ing the navigation system of </w:t>
      </w:r>
      <w:r w:rsidRPr="00B97F0E">
        <w:rPr>
          <w:rStyle w:val="StyleUnderline"/>
          <w:highlight w:val="green"/>
        </w:rPr>
        <w:t>Abrams Tanks</w:t>
      </w:r>
      <w:r w:rsidRPr="00100A2B">
        <w:rPr>
          <w:rStyle w:val="StyleUnderline"/>
        </w:rPr>
        <w:t xml:space="preserve">, which need samarium cobalt magnets. The Abrams Tank is </w:t>
      </w:r>
      <w:r w:rsidRPr="00B97F0E">
        <w:rPr>
          <w:rStyle w:val="StyleUnderline"/>
          <w:highlight w:val="green"/>
        </w:rPr>
        <w:t>the primary offensive</w:t>
      </w:r>
      <w:r w:rsidRPr="00100A2B">
        <w:rPr>
          <w:rStyle w:val="StyleUnderline"/>
        </w:rPr>
        <w:t xml:space="preserve"> </w:t>
      </w:r>
      <w:r w:rsidRPr="00B97F0E">
        <w:rPr>
          <w:rStyle w:val="StyleUnderline"/>
        </w:rPr>
        <w:t xml:space="preserve">mechanized </w:t>
      </w:r>
      <w:r w:rsidRPr="00B97F0E">
        <w:rPr>
          <w:rStyle w:val="StyleUnderline"/>
          <w:highlight w:val="green"/>
        </w:rPr>
        <w:t>vehicle in the U.S.</w:t>
      </w:r>
      <w:r w:rsidRPr="00100A2B">
        <w:rPr>
          <w:rStyle w:val="StyleUnderline"/>
        </w:rPr>
        <w:t xml:space="preserve"> arsenal. The Aegis Spy 1 Radar also uses samarium.87 Many naval ships require neodymium. Hell Fire missiles, satellites, night vision goggles, avionics, and precision guided munitions all require rare earth metals</w:t>
      </w:r>
      <w:r w:rsidRPr="00100A2B">
        <w:t>. 88</w:t>
      </w:r>
    </w:p>
    <w:p w14:paraId="3136EC27" w14:textId="77777777" w:rsidR="00BA005A" w:rsidRPr="00100A2B" w:rsidRDefault="00BA005A" w:rsidP="00BA005A">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230E6AF0" w14:textId="77777777" w:rsidR="00BA005A" w:rsidRPr="00100A2B" w:rsidRDefault="00BA005A" w:rsidP="00BA005A">
      <w:pPr>
        <w:rPr>
          <w:rStyle w:val="StyleUnderline"/>
        </w:rPr>
      </w:pPr>
      <w:r w:rsidRPr="00B97F0E">
        <w:rPr>
          <w:rStyle w:val="StyleUnderline"/>
          <w:highlight w:val="green"/>
        </w:rPr>
        <w:t>Rare Earth Elements make</w:t>
      </w:r>
      <w:r w:rsidRPr="00100A2B">
        <w:rPr>
          <w:rStyle w:val="StyleUnderline"/>
        </w:rPr>
        <w:t xml:space="preserve"> this </w:t>
      </w:r>
      <w:r w:rsidRPr="00B97F0E">
        <w:rPr>
          <w:rStyle w:val="StyleUnderline"/>
          <w:highlight w:val="green"/>
        </w:rPr>
        <w:t>technological superiority possible</w:t>
      </w:r>
      <w:r w:rsidRPr="00100A2B">
        <w:rPr>
          <w:rStyle w:val="StyleUnderline"/>
        </w:rPr>
        <w:t>.</w:t>
      </w:r>
    </w:p>
    <w:p w14:paraId="7B2939B3" w14:textId="77777777" w:rsidR="00BA005A" w:rsidRPr="00100A2B" w:rsidRDefault="00BA005A" w:rsidP="00BA005A">
      <w:r w:rsidRPr="00100A2B">
        <w:lastRenderedPageBreak/>
        <w:t xml:space="preserve">To make matters worse, the defense industrial base is often a single market industry, dependent on government contracts for its business. </w:t>
      </w:r>
      <w:r w:rsidRPr="000010B3">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0010B3">
        <w:rPr>
          <w:rStyle w:val="StyleUnderline"/>
          <w:highlight w:val="green"/>
        </w:rPr>
        <w:t>contractors can’t build</w:t>
      </w:r>
      <w:r w:rsidRPr="00100A2B">
        <w:rPr>
          <w:rStyle w:val="StyleUnderline"/>
        </w:rPr>
        <w:t xml:space="preserve"> anything, </w:t>
      </w:r>
      <w:r w:rsidRPr="000010B3">
        <w:rPr>
          <w:rStyle w:val="StyleUnderline"/>
          <w:highlight w:val="green"/>
        </w:rPr>
        <w:t>which collapses the industry</w:t>
      </w:r>
      <w:r w:rsidRPr="00100A2B">
        <w:t xml:space="preserve">.90 </w:t>
      </w:r>
    </w:p>
    <w:p w14:paraId="779770ED" w14:textId="77777777" w:rsidR="00BA005A" w:rsidRPr="00100A2B" w:rsidRDefault="00BA005A" w:rsidP="00BA005A">
      <w:r w:rsidRPr="00100A2B">
        <w:t xml:space="preserve">Rare Earth shortages are actually already affecting our military, with </w:t>
      </w:r>
      <w:r w:rsidRPr="00100A2B">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0010B3">
        <w:rPr>
          <w:rStyle w:val="StyleUnderline"/>
          <w:highlight w:val="green"/>
        </w:rPr>
        <w:t>substitutions aren’t possible</w:t>
      </w:r>
      <w:r w:rsidRPr="00100A2B">
        <w:t>. 91</w:t>
      </w:r>
    </w:p>
    <w:p w14:paraId="07D41954" w14:textId="77777777" w:rsidR="00BA005A" w:rsidRPr="00100A2B" w:rsidRDefault="00BA005A" w:rsidP="00BA005A"/>
    <w:p w14:paraId="74BDDF41" w14:textId="77777777" w:rsidR="004A0E37" w:rsidRPr="001A42E6" w:rsidRDefault="004A0E37" w:rsidP="004A0E37">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E06BC">
        <w:rPr>
          <w:rStyle w:val="StyleUnderline"/>
          <w:rFonts w:cs="Calibri"/>
          <w:b/>
          <w:highlight w:val="green"/>
        </w:rPr>
        <w:t xml:space="preserve"> after this peak is</w:t>
      </w:r>
      <w:r w:rsidRPr="001A42E6">
        <w:rPr>
          <w:rStyle w:val="StyleUnderline"/>
          <w:rFonts w:cs="Calibri"/>
          <w:b/>
        </w:rPr>
        <w:t xml:space="preserve"> a </w:t>
      </w:r>
      <w:r w:rsidRPr="00DE06BC">
        <w:rPr>
          <w:rStyle w:val="Emphasis"/>
          <w:b/>
          <w:highlight w:val="green"/>
        </w:rPr>
        <w:t xml:space="preserve">good </w:t>
      </w:r>
      <w:r w:rsidRPr="001A42E6">
        <w:rPr>
          <w:rStyle w:val="Emphasis"/>
          <w:b/>
        </w:rPr>
        <w:t>thing.</w:t>
      </w:r>
      <w:r w:rsidRPr="00DE06BC">
        <w:rPr>
          <w:rStyle w:val="StyleUnderline"/>
          <w:rFonts w:cs="Calibri"/>
          <w:b/>
          <w:highlight w:val="green"/>
        </w:rPr>
        <w:t xml:space="preserve"> But</w:t>
      </w:r>
      <w:r w:rsidRPr="001A42E6">
        <w:rPr>
          <w:rStyle w:val="StyleUnderline"/>
          <w:rFonts w:cs="Calibri"/>
          <w:b/>
        </w:rPr>
        <w:t xml:space="preserve"> right </w:t>
      </w:r>
      <w:r w:rsidRPr="00DE06BC">
        <w:rPr>
          <w:rStyle w:val="StyleUnderline"/>
          <w:rFonts w:cs="Calibri"/>
          <w:b/>
          <w:highlight w:val="green"/>
        </w:rPr>
        <w:t>now</w:t>
      </w:r>
      <w:r w:rsidRPr="001A42E6">
        <w:rPr>
          <w:rStyle w:val="StyleUnderline"/>
          <w:rFonts w:cs="Calibri"/>
          <w:b/>
        </w:rPr>
        <w:t xml:space="preserve">, it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332AADB6" w14:textId="77777777" w:rsidR="004A0E37" w:rsidRPr="001A42E6" w:rsidRDefault="004A0E37" w:rsidP="004A0E37">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As Xi internalizes these challenges,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0756E494" w14:textId="77777777" w:rsidR="004A0E37" w:rsidRPr="001A42E6" w:rsidRDefault="004A0E37" w:rsidP="004A0E37">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2B8BC3DB" w14:textId="77777777" w:rsidR="004A0E37" w:rsidRPr="001A42E6" w:rsidRDefault="004A0E37" w:rsidP="004A0E37">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2BE563FA" w14:textId="77777777" w:rsidR="004A0E37" w:rsidRPr="001A42E6" w:rsidRDefault="004A0E37" w:rsidP="004A0E37">
      <w:pPr>
        <w:spacing w:before="100" w:beforeAutospacing="1" w:after="100" w:afterAutospacing="1"/>
        <w:rPr>
          <w:rStyle w:val="StyleUnderline"/>
        </w:rPr>
      </w:pPr>
      <w:r w:rsidRPr="00DE06BC">
        <w:rPr>
          <w:rStyle w:val="Emphasis"/>
          <w:highlight w:val="green"/>
        </w:rPr>
        <w:lastRenderedPageBreak/>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1A39493C" w14:textId="77777777" w:rsidR="004A0E37" w:rsidRPr="001A42E6" w:rsidRDefault="004A0E37" w:rsidP="004A0E37">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DE06BC">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DE06BC">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DE06BC">
        <w:rPr>
          <w:rStyle w:val="StyleUnderline"/>
          <w:highlight w:val="green"/>
        </w:rPr>
        <w:t>push</w:t>
      </w:r>
      <w:r w:rsidRPr="001A42E6">
        <w:rPr>
          <w:rStyle w:val="StyleUnderline"/>
        </w:rPr>
        <w:t xml:space="preserve">ing </w:t>
      </w:r>
      <w:r w:rsidRPr="00DE06BC">
        <w:rPr>
          <w:rStyle w:val="StyleUnderline"/>
          <w:highlight w:val="green"/>
        </w:rPr>
        <w:t>back</w:t>
      </w:r>
      <w:r w:rsidRPr="001A42E6">
        <w:rPr>
          <w:rStyle w:val="StyleUnderline"/>
        </w:rPr>
        <w:t xml:space="preserve"> against </w:t>
      </w:r>
      <w:r w:rsidRPr="00DE06BC">
        <w:rPr>
          <w:rStyle w:val="StyleUnderline"/>
          <w:highlight w:val="green"/>
        </w:rPr>
        <w:t>China during</w:t>
      </w:r>
      <w:r w:rsidRPr="001A42E6">
        <w:rPr>
          <w:rStyle w:val="StyleUnderline"/>
        </w:rPr>
        <w:t xml:space="preserve"> the 2020s—</w:t>
      </w:r>
      <w:r w:rsidRPr="00DE06BC">
        <w:rPr>
          <w:rStyle w:val="StyleUnderline"/>
          <w:highlight w:val="green"/>
        </w:rPr>
        <w:t>a decade of danger—before what will</w:t>
      </w:r>
      <w:r w:rsidRPr="001A42E6">
        <w:rPr>
          <w:rStyle w:val="StyleUnderline"/>
        </w:rPr>
        <w:t xml:space="preserve"> likely </w:t>
      </w:r>
      <w:r w:rsidRPr="00DE06BC">
        <w:rPr>
          <w:rStyle w:val="StyleUnderline"/>
          <w:highlight w:val="green"/>
        </w:rPr>
        <w:t xml:space="preserve">be a </w:t>
      </w:r>
      <w:r w:rsidRPr="00DE06BC">
        <w:rPr>
          <w:rStyle w:val="Emphasis"/>
          <w:highlight w:val="green"/>
        </w:rPr>
        <w:t>waning of Chinese power.</w:t>
      </w:r>
    </w:p>
    <w:p w14:paraId="22BB4D5A" w14:textId="77777777" w:rsidR="004A0E37" w:rsidRPr="001A42E6" w:rsidRDefault="004A0E37" w:rsidP="004A0E37">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06934546" w14:textId="77777777" w:rsidR="004A0E37" w:rsidRPr="00711B24" w:rsidRDefault="004A0E37" w:rsidP="004A0E37">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5AD53E28" w14:textId="77777777" w:rsidR="004A0E37" w:rsidRPr="001A42E6" w:rsidRDefault="004A0E37" w:rsidP="004A0E37">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41BE796B" w14:textId="77777777" w:rsidR="004A0E37" w:rsidRPr="001A42E6" w:rsidRDefault="004A0E37" w:rsidP="004A0E37">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E06BC">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4344E57F" w14:textId="77777777" w:rsidR="004A0E37" w:rsidRPr="001A42E6" w:rsidRDefault="004A0E37" w:rsidP="004A0E37">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 xml:space="preserve">the United States was avowedly willing to use military force to protect energy flows from the Persian Gulf region to its allies. Now, as an increasingly energy-secure United States pivots away from the Middle East toward the Indo-Pacific, there </w:t>
      </w:r>
      <w:r w:rsidRPr="001A42E6">
        <w:rPr>
          <w:rStyle w:val="StyleUnderline"/>
        </w:rPr>
        <w:lastRenderedPageBreak/>
        <w:t>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45251AFE" w14:textId="77777777" w:rsidR="004A0E37" w:rsidRPr="001A42E6" w:rsidRDefault="004A0E37" w:rsidP="004A0E37">
      <w:pPr>
        <w:spacing w:before="100" w:beforeAutospacing="1" w:after="100" w:afterAutospacing="1"/>
        <w:rPr>
          <w:rStyle w:val="StyleUnderline"/>
        </w:rPr>
      </w:pPr>
      <w:r w:rsidRPr="00DE06BC">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is thereby intense enough to </w:t>
      </w:r>
      <w:r w:rsidRPr="00DE06BC">
        <w:rPr>
          <w:rStyle w:val="StyleUnderline"/>
          <w:highlight w:val="green"/>
        </w:rPr>
        <w:t xml:space="preserve">drive </w:t>
      </w:r>
      <w:r w:rsidRPr="00DE06BC">
        <w:rPr>
          <w:rStyle w:val="Emphasis"/>
          <w:highlight w:val="green"/>
        </w:rPr>
        <w:t>high-stake</w:t>
      </w:r>
      <w:r w:rsidRPr="001A42E6">
        <w:rPr>
          <w:rStyle w:val="StyleUnderline"/>
        </w:rPr>
        <w:t xml:space="preserve">, high-consequence posturing and </w:t>
      </w:r>
      <w:r w:rsidRPr="00DE06BC">
        <w:rPr>
          <w:rStyle w:val="StyleUnderline"/>
          <w:highlight w:val="green"/>
        </w:rPr>
        <w:t>action.</w:t>
      </w:r>
    </w:p>
    <w:p w14:paraId="3B8964A8" w14:textId="77777777" w:rsidR="004A0E37" w:rsidRPr="00711B24" w:rsidRDefault="004A0E37" w:rsidP="004A0E37">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20E74777" w14:textId="77777777" w:rsidR="004A0E37" w:rsidRPr="00711B24" w:rsidRDefault="004A0E37" w:rsidP="004A0E37">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63AD702D" w14:textId="77777777" w:rsidR="004A0E37" w:rsidRPr="001A42E6" w:rsidRDefault="004A0E37" w:rsidP="004A0E37">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0FB56749" w14:textId="77777777" w:rsidR="004A0E37" w:rsidRPr="001A42E6" w:rsidRDefault="004A0E37" w:rsidP="004A0E37">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 and</w:t>
      </w:r>
      <w:r w:rsidRPr="001A42E6">
        <w:rPr>
          <w:rStyle w:val="StyleUnderline"/>
        </w:rPr>
        <w:t xml:space="preserve"> likely </w:t>
      </w:r>
      <w:r w:rsidRPr="00DE06BC">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3D481571" w14:textId="77777777" w:rsidR="004A0E37" w:rsidRPr="00711B24" w:rsidRDefault="004A0E37" w:rsidP="004A0E37">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116B5331" w14:textId="77777777" w:rsidR="004A0E37" w:rsidRPr="001A42E6" w:rsidRDefault="004A0E37" w:rsidP="004A0E37">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 xml:space="preserve">Xi had “challenged the People’s Liberation Army to accelerate their modernization programs to develop capabilities to seize Taiwan and move it from 2035 to 2027,” although China does not </w:t>
      </w:r>
      <w:r w:rsidRPr="001A42E6">
        <w:rPr>
          <w:rStyle w:val="StyleUnderline"/>
        </w:rPr>
        <w:lastRenderedPageBreak/>
        <w:t>currently have the capabilities or intentions to conduct an all-out invasion of mainland Taiwan.</w:t>
      </w:r>
    </w:p>
    <w:p w14:paraId="5D6328AF" w14:textId="77777777" w:rsidR="004A0E37" w:rsidRPr="00711B24" w:rsidRDefault="004A0E37" w:rsidP="004A0E37">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401CB005" w14:textId="77777777" w:rsidR="004A0E37" w:rsidRPr="00711B24" w:rsidRDefault="004A0E37" w:rsidP="004A0E37">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7997F9E" w14:textId="77777777" w:rsidR="004A0E37" w:rsidRPr="00711B24" w:rsidRDefault="004A0E37" w:rsidP="004A0E37">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46C19508" w14:textId="77777777" w:rsidR="004A0E37" w:rsidRPr="00711B24" w:rsidRDefault="004A0E37" w:rsidP="004A0E37">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0B7F3C6F" w14:textId="77777777" w:rsidR="004A0E37" w:rsidRPr="00711B24" w:rsidRDefault="004A0E37" w:rsidP="004A0E37">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2B3E30B6" w14:textId="77777777" w:rsidR="004A0E37" w:rsidRPr="00711B24" w:rsidRDefault="004A0E37" w:rsidP="004A0E37">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deterrence can kick the can down the road 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0BDF8D6A" w14:textId="77777777" w:rsidR="004A0E37" w:rsidRPr="00711B24" w:rsidRDefault="004A0E37" w:rsidP="004A0E37">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1A40C013" w14:textId="77777777" w:rsidR="004A0E37" w:rsidRPr="001A42E6" w:rsidRDefault="004A0E37" w:rsidP="004A0E37">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411564F4" w14:textId="77777777" w:rsidR="004A0E37" w:rsidRPr="001A42E6" w:rsidRDefault="004A0E37" w:rsidP="004A0E37">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w:t>
      </w:r>
      <w:r w:rsidRPr="001A42E6">
        <w:rPr>
          <w:rFonts w:eastAsia="Times New Roman"/>
          <w:color w:val="000000"/>
          <w:sz w:val="14"/>
          <w:szCs w:val="22"/>
        </w:rPr>
        <w:lastRenderedPageBreak/>
        <w:t xml:space="preserve">foreseeably drive him to double down on mistakes, especially if those led to—or were made in the course of—a kinetic conflict. </w:t>
      </w:r>
      <w:r w:rsidRPr="00DE06BC">
        <w:rPr>
          <w:rStyle w:val="StyleUnderline"/>
          <w:highlight w:val="green"/>
        </w:rPr>
        <w:t>Personal survival measures could</w:t>
      </w:r>
      <w:r w:rsidRPr="001A42E6">
        <w:rPr>
          <w:rFonts w:eastAsia="Times New Roman"/>
          <w:color w:val="000000"/>
          <w:sz w:val="14"/>
          <w:szCs w:val="22"/>
        </w:rPr>
        <w:t xml:space="preserve"> thus rapidly </w:t>
      </w:r>
      <w:r w:rsidRPr="00DE06BC">
        <w:rPr>
          <w:rStyle w:val="StyleUnderline"/>
          <w:highlight w:val="green"/>
        </w:rPr>
        <w:t>transmute into</w:t>
      </w:r>
      <w:r w:rsidRPr="001A42E6">
        <w:rPr>
          <w:rStyle w:val="StyleUnderline"/>
        </w:rPr>
        <w:t xml:space="preserve"> regional or even </w:t>
      </w:r>
      <w:r w:rsidRPr="00DE06BC">
        <w:rPr>
          <w:rStyle w:val="Emphasis"/>
          <w:highlight w:val="green"/>
        </w:rPr>
        <w:t>global threats.</w:t>
      </w:r>
    </w:p>
    <w:p w14:paraId="6CCECC7D" w14:textId="77777777" w:rsidR="004A0E37" w:rsidRPr="00711B24" w:rsidRDefault="004A0E37" w:rsidP="004A0E37">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5487CE2C" w14:textId="77777777" w:rsidR="004A0E37" w:rsidRPr="001A42E6" w:rsidRDefault="004A0E37" w:rsidP="004A0E37">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78FD4413" w14:textId="77777777" w:rsidR="004A0E37" w:rsidRPr="00711B24" w:rsidRDefault="004A0E37" w:rsidP="004A0E37">
      <w:pPr>
        <w:spacing w:before="100" w:beforeAutospacing="1" w:after="100" w:afterAutospacing="1"/>
        <w:rPr>
          <w:rFonts w:eastAsia="Times New Roman"/>
          <w:color w:val="000000"/>
          <w:sz w:val="12"/>
          <w:szCs w:val="22"/>
        </w:rPr>
      </w:pPr>
      <w:r w:rsidRPr="00DE06BC">
        <w:rPr>
          <w:rStyle w:val="StyleUnderline"/>
          <w:highlight w:val="green"/>
        </w:rPr>
        <w:t xml:space="preserve">Nothing we might </w:t>
      </w:r>
      <w:r w:rsidRPr="001A42E6">
        <w:rPr>
          <w:rStyle w:val="StyleUnderline"/>
        </w:rPr>
        <w:t xml:space="preserve">theoretically </w:t>
      </w:r>
      <w:r w:rsidRPr="00DE06BC">
        <w:rPr>
          <w:rStyle w:val="StyleUnderline"/>
          <w:highlight w:val="green"/>
        </w:rPr>
        <w:t>achieve in 2035</w:t>
      </w:r>
      <w:r w:rsidRPr="001A42E6">
        <w:rPr>
          <w:rStyle w:val="StyleUnderline"/>
        </w:rPr>
        <w:t xml:space="preserve"> and beyond </w:t>
      </w:r>
      <w:r w:rsidRPr="00DE06BC">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p w14:paraId="08C25D4A" w14:textId="77777777" w:rsidR="00BA005A" w:rsidRPr="0048200A" w:rsidRDefault="00BA005A" w:rsidP="00BA005A">
      <w:pPr>
        <w:pStyle w:val="Heading4"/>
        <w:rPr>
          <w:u w:val="single"/>
        </w:rPr>
      </w:pPr>
      <w:r>
        <w:t xml:space="preserve">China and Russia are </w:t>
      </w:r>
      <w:r>
        <w:rPr>
          <w:u w:val="single"/>
        </w:rPr>
        <w:t>comparatively worse</w:t>
      </w:r>
      <w:r>
        <w:t xml:space="preserve"> </w:t>
      </w:r>
    </w:p>
    <w:p w14:paraId="23819649" w14:textId="77777777" w:rsidR="00BA005A" w:rsidRPr="00BF139C" w:rsidRDefault="00BA005A" w:rsidP="00BA005A">
      <w:pPr>
        <w:rPr>
          <w:rStyle w:val="Style13ptBold"/>
          <w:b w:val="0"/>
          <w:bCs/>
        </w:rPr>
      </w:pPr>
      <w:r>
        <w:rPr>
          <w:rStyle w:val="Style13ptBold"/>
        </w:rPr>
        <w:t xml:space="preserve">Rogan 18 </w:t>
      </w:r>
      <w:r w:rsidRPr="00BF139C">
        <w:rPr>
          <w:rStyle w:val="Style13ptBold"/>
          <w:b w:val="0"/>
          <w:bCs/>
          <w:sz w:val="16"/>
          <w:szCs w:val="16"/>
        </w:rPr>
        <w:t>[(Tom, f</w:t>
      </w:r>
      <w:r w:rsidRPr="00BF139C">
        <w:rPr>
          <w:bCs/>
          <w:szCs w:val="16"/>
        </w:rPr>
        <w:t xml:space="preserve">oreign policy and national security writer for the Washington Examiner, Bachelor of Arts in War Studies from King's College London, a Master of Science in Middle East politics from SOAS, and a Graduate Diploma in Law from the University of Law, London, has previously written for The Washington Post, The Independent, The Atlantic, National Review, the Telegraph, and the Guardian) </w:t>
      </w:r>
      <w:r w:rsidRPr="00BF139C">
        <w:rPr>
          <w:rStyle w:val="Style13ptBold"/>
          <w:b w:val="0"/>
          <w:bCs/>
          <w:sz w:val="16"/>
          <w:szCs w:val="16"/>
        </w:rPr>
        <w:t>“C</w:t>
      </w:r>
      <w:r w:rsidRPr="00BF139C">
        <w:rPr>
          <w:szCs w:val="16"/>
        </w:rPr>
        <w:t>hina, Russia, and the greater morality of American realism,” Washington Examiner, 12/10/2018] JL</w:t>
      </w:r>
    </w:p>
    <w:p w14:paraId="3D6F340B" w14:textId="77777777" w:rsidR="00BA005A" w:rsidRPr="0048200A" w:rsidRDefault="00BA005A" w:rsidP="00BA005A">
      <w:pPr>
        <w:rPr>
          <w:sz w:val="12"/>
        </w:rPr>
      </w:pPr>
      <w:r w:rsidRPr="0048200A">
        <w:rPr>
          <w:sz w:val="12"/>
        </w:rPr>
        <w:t xml:space="preserve">Crucially, however, </w:t>
      </w:r>
      <w:r w:rsidRPr="0048200A">
        <w:rPr>
          <w:rStyle w:val="StyleUnderline"/>
          <w:highlight w:val="green"/>
        </w:rPr>
        <w:t>unlike U.S. influence</w:t>
      </w:r>
      <w:r w:rsidRPr="0054590E">
        <w:rPr>
          <w:rStyle w:val="StyleUnderline"/>
        </w:rPr>
        <w:t xml:space="preserve"> towards Saudi Arabia </w:t>
      </w:r>
      <w:r w:rsidRPr="0048200A">
        <w:rPr>
          <w:rStyle w:val="StyleUnderline"/>
          <w:highlight w:val="green"/>
        </w:rPr>
        <w:t>on</w:t>
      </w:r>
      <w:r w:rsidRPr="0048200A">
        <w:rPr>
          <w:rStyle w:val="StyleUnderline"/>
        </w:rPr>
        <w:t xml:space="preserve"> issues like </w:t>
      </w:r>
      <w:r w:rsidRPr="0048200A">
        <w:rPr>
          <w:rStyle w:val="StyleUnderline"/>
          <w:highlight w:val="green"/>
        </w:rPr>
        <w:t>Yemen</w:t>
      </w:r>
      <w:r w:rsidRPr="0048200A">
        <w:rPr>
          <w:rStyle w:val="StyleUnderline"/>
        </w:rPr>
        <w:t>, neither China or Russia have any interest in influencing Maduro toward a greater morality</w:t>
      </w:r>
      <w:r w:rsidRPr="0048200A">
        <w:rPr>
          <w:sz w:val="12"/>
        </w:rPr>
        <w:t xml:space="preserve">. On the contrary, </w:t>
      </w:r>
      <w:r w:rsidRPr="0048200A">
        <w:rPr>
          <w:rStyle w:val="StyleUnderline"/>
          <w:highlight w:val="green"/>
        </w:rPr>
        <w:t>Xi and Putin are</w:t>
      </w:r>
      <w:r w:rsidRPr="0048200A">
        <w:rPr>
          <w:rStyle w:val="StyleUnderline"/>
        </w:rPr>
        <w:t xml:space="preserve"> absolutely </w:t>
      </w:r>
      <w:r w:rsidRPr="0048200A">
        <w:rPr>
          <w:rStyle w:val="StyleUnderline"/>
          <w:highlight w:val="green"/>
        </w:rPr>
        <w:t>happy to see Venezuela</w:t>
      </w:r>
      <w:r w:rsidRPr="0054590E">
        <w:rPr>
          <w:rStyle w:val="StyleUnderline"/>
        </w:rPr>
        <w:t>'s people </w:t>
      </w:r>
      <w:r w:rsidRPr="0048200A">
        <w:rPr>
          <w:rStyle w:val="StyleUnderline"/>
          <w:highlight w:val="green"/>
        </w:rPr>
        <w:t>starve</w:t>
      </w:r>
      <w:r w:rsidRPr="0048200A">
        <w:rPr>
          <w:rStyle w:val="StyleUnderline"/>
        </w:rPr>
        <w:t>, beg, and prostitute themselves just as long as Maduro does what they want him to do</w:t>
      </w:r>
      <w:r w:rsidRPr="0048200A">
        <w:rPr>
          <w:sz w:val="12"/>
        </w:rPr>
        <w:t>.</w:t>
      </w:r>
    </w:p>
    <w:p w14:paraId="6E2C6A2A" w14:textId="77777777" w:rsidR="00BA005A" w:rsidRPr="0048200A" w:rsidRDefault="00BA005A" w:rsidP="00BA005A">
      <w:pPr>
        <w:rPr>
          <w:sz w:val="12"/>
        </w:rPr>
      </w:pPr>
      <w:r w:rsidRPr="0048200A">
        <w:rPr>
          <w:sz w:val="12"/>
        </w:rPr>
        <w:t xml:space="preserve">What's equally telling is that </w:t>
      </w:r>
      <w:r w:rsidRPr="0054590E">
        <w:rPr>
          <w:rStyle w:val="StyleUnderline"/>
        </w:rPr>
        <w:t>neither Xi nor Putin attempt to hide their selfish disregard for humanity</w:t>
      </w:r>
      <w:r w:rsidRPr="0048200A">
        <w:rPr>
          <w:sz w:val="12"/>
        </w:rPr>
        <w:t>.</w:t>
      </w:r>
    </w:p>
    <w:p w14:paraId="38F1BF73" w14:textId="77777777" w:rsidR="00BA005A" w:rsidRPr="0048200A" w:rsidRDefault="00BA005A" w:rsidP="00BA005A">
      <w:pPr>
        <w:rPr>
          <w:sz w:val="12"/>
        </w:rPr>
      </w:pPr>
      <w:r w:rsidRPr="0048200A">
        <w:rPr>
          <w:sz w:val="12"/>
        </w:rPr>
        <w:t xml:space="preserve">Just last week </w:t>
      </w:r>
      <w:r w:rsidRPr="0048200A">
        <w:rPr>
          <w:rStyle w:val="StyleUnderline"/>
        </w:rPr>
        <w:t>Putin threw out the red carpet for Maduro as he visited Moscow to beg for investment. And Putin's whole offer of engagement with Saudi Arabia is built on the principle of absolute moral latitude</w:t>
      </w:r>
      <w:r w:rsidRPr="0048200A">
        <w:rPr>
          <w:sz w:val="12"/>
        </w:rPr>
        <w:t>.</w:t>
      </w:r>
    </w:p>
    <w:p w14:paraId="2D4A71B9" w14:textId="77777777" w:rsidR="00BA005A" w:rsidRPr="0048200A" w:rsidRDefault="00BA005A" w:rsidP="00BA005A">
      <w:pPr>
        <w:rPr>
          <w:sz w:val="12"/>
        </w:rPr>
      </w:pPr>
      <w:r w:rsidRPr="0048200A">
        <w:rPr>
          <w:sz w:val="12"/>
        </w:rPr>
        <w:t xml:space="preserve">In September, </w:t>
      </w:r>
      <w:r w:rsidRPr="0048200A">
        <w:rPr>
          <w:rStyle w:val="StyleUnderline"/>
        </w:rPr>
        <w:t>Maduro found similar friendliness as he visited China. In neither case did either leader privately or publicly pressure their ally to take greater action to reduce his peoples' grotesque human suffering</w:t>
      </w:r>
      <w:r w:rsidRPr="0048200A">
        <w:rPr>
          <w:sz w:val="12"/>
        </w:rPr>
        <w:t>. Predictably, Putin simply resorted to his worn KGB encyclopedia of trope-</w:t>
      </w:r>
      <w:proofErr w:type="spellStart"/>
      <w:r w:rsidRPr="0048200A">
        <w:rPr>
          <w:sz w:val="12"/>
        </w:rPr>
        <w:t>tastic</w:t>
      </w:r>
      <w:proofErr w:type="spellEnd"/>
      <w:r w:rsidRPr="0048200A">
        <w:rPr>
          <w:sz w:val="12"/>
        </w:rPr>
        <w:t xml:space="preserve"> un-realities. "We support," Putin told Maduro, "your efforts to achieve mutual understanding in society and all your actions aimed at normalizing relations with the opposition." Putin knows that Maduro's "efforts" have nothing to do with "normalizing relations" and everything to do with smashing the opposition. But </w:t>
      </w:r>
      <w:r w:rsidRPr="0048200A">
        <w:rPr>
          <w:rStyle w:val="StyleUnderline"/>
        </w:rPr>
        <w:t>Putin also knows his words lend fabric to his propaganda weavers</w:t>
      </w:r>
      <w:r w:rsidRPr="0048200A">
        <w:rPr>
          <w:sz w:val="12"/>
        </w:rPr>
        <w:t>.</w:t>
      </w:r>
    </w:p>
    <w:p w14:paraId="1BF9A2F9" w14:textId="77777777" w:rsidR="00BA005A" w:rsidRPr="00F70961" w:rsidRDefault="00BA005A" w:rsidP="00BA005A">
      <w:pPr>
        <w:rPr>
          <w:sz w:val="12"/>
        </w:rPr>
      </w:pPr>
      <w:r w:rsidRPr="0048200A">
        <w:rPr>
          <w:sz w:val="12"/>
        </w:rPr>
        <w:t xml:space="preserve">Regardless, </w:t>
      </w:r>
      <w:r w:rsidRPr="0048200A">
        <w:rPr>
          <w:rStyle w:val="StyleUnderline"/>
        </w:rPr>
        <w:t xml:space="preserve">all the world should pay heed to the divergence between </w:t>
      </w:r>
      <w:r w:rsidRPr="0048200A">
        <w:rPr>
          <w:rStyle w:val="StyleUnderline"/>
          <w:highlight w:val="green"/>
        </w:rPr>
        <w:t>American</w:t>
      </w:r>
      <w:r w:rsidRPr="0048200A">
        <w:rPr>
          <w:rStyle w:val="StyleUnderline"/>
        </w:rPr>
        <w:t xml:space="preserve"> realism </w:t>
      </w:r>
      <w:r w:rsidRPr="0048200A">
        <w:rPr>
          <w:rStyle w:val="StyleUnderline"/>
          <w:highlight w:val="green"/>
        </w:rPr>
        <w:t>and Sino-Russian</w:t>
      </w:r>
      <w:r w:rsidRPr="0048200A">
        <w:rPr>
          <w:rStyle w:val="StyleUnderline"/>
        </w:rPr>
        <w:t xml:space="preserve"> realism, because the two </w:t>
      </w:r>
      <w:r w:rsidRPr="0048200A">
        <w:rPr>
          <w:rStyle w:val="StyleUnderline"/>
          <w:highlight w:val="green"/>
        </w:rPr>
        <w:t>doctrines are far from similar</w:t>
      </w:r>
      <w:r w:rsidRPr="0048200A">
        <w:rPr>
          <w:sz w:val="12"/>
        </w:rPr>
        <w:t xml:space="preserve">. Indeed, </w:t>
      </w:r>
      <w:r w:rsidRPr="0048200A">
        <w:rPr>
          <w:rStyle w:val="StyleUnderline"/>
        </w:rPr>
        <w:t xml:space="preserve">their divergence speaks to a multitude of other international realities such as </w:t>
      </w:r>
      <w:r w:rsidRPr="0048200A">
        <w:rPr>
          <w:rStyle w:val="Emphasis"/>
          <w:highlight w:val="green"/>
        </w:rPr>
        <w:t>China's concentration camp industry and Pacific Ocean thievery</w:t>
      </w:r>
      <w:r w:rsidRPr="0048200A">
        <w:rPr>
          <w:rStyle w:val="StyleUnderline"/>
          <w:highlight w:val="green"/>
        </w:rPr>
        <w:t xml:space="preserve">, and </w:t>
      </w:r>
      <w:r w:rsidRPr="0048200A">
        <w:rPr>
          <w:rStyle w:val="Emphasis"/>
          <w:highlight w:val="green"/>
        </w:rPr>
        <w:t>Russia's treatment of Syrian lungs, and assassination adventurism</w:t>
      </w:r>
      <w:r w:rsidRPr="0048200A">
        <w:rPr>
          <w:sz w:val="12"/>
        </w:rPr>
        <w:t xml:space="preserve">. </w:t>
      </w:r>
      <w:r w:rsidRPr="0054590E">
        <w:rPr>
          <w:rStyle w:val="StyleUnderline"/>
        </w:rPr>
        <w:t xml:space="preserve">This speaks to </w:t>
      </w:r>
      <w:r w:rsidRPr="0054590E">
        <w:rPr>
          <w:rStyle w:val="StyleUnderline"/>
          <w:highlight w:val="green"/>
        </w:rPr>
        <w:t>a</w:t>
      </w:r>
      <w:r w:rsidRPr="0054590E">
        <w:rPr>
          <w:rStyle w:val="StyleUnderline"/>
        </w:rPr>
        <w:t xml:space="preserve"> simple truth: </w:t>
      </w:r>
      <w:r w:rsidRPr="0054590E">
        <w:rPr>
          <w:rStyle w:val="Emphasis"/>
        </w:rPr>
        <w:t>Were </w:t>
      </w:r>
      <w:r w:rsidRPr="0048200A">
        <w:rPr>
          <w:rStyle w:val="Emphasis"/>
          <w:highlight w:val="green"/>
        </w:rPr>
        <w:t>China or Russia</w:t>
      </w:r>
      <w:r w:rsidRPr="0048200A">
        <w:rPr>
          <w:rStyle w:val="Emphasis"/>
        </w:rPr>
        <w:t xml:space="preserve"> ever </w:t>
      </w:r>
      <w:r w:rsidRPr="0054590E">
        <w:rPr>
          <w:rStyle w:val="Emphasis"/>
        </w:rPr>
        <w:t>to displace the realism of the American-</w:t>
      </w:r>
      <w:r w:rsidRPr="0054590E">
        <w:rPr>
          <w:rStyle w:val="Emphasis"/>
          <w:highlight w:val="green"/>
        </w:rPr>
        <w:t>led</w:t>
      </w:r>
      <w:r w:rsidRPr="0054590E">
        <w:rPr>
          <w:rStyle w:val="Emphasis"/>
        </w:rPr>
        <w:t xml:space="preserve"> international</w:t>
      </w:r>
      <w:r w:rsidRPr="0048200A">
        <w:rPr>
          <w:rStyle w:val="Emphasis"/>
        </w:rPr>
        <w:t xml:space="preserve"> </w:t>
      </w:r>
      <w:r w:rsidRPr="0048200A">
        <w:rPr>
          <w:rStyle w:val="Emphasis"/>
          <w:highlight w:val="green"/>
        </w:rPr>
        <w:t>order</w:t>
      </w:r>
      <w:r w:rsidRPr="0054590E">
        <w:rPr>
          <w:rStyle w:val="Emphasis"/>
        </w:rPr>
        <w:t xml:space="preserve">, it </w:t>
      </w:r>
      <w:r w:rsidRPr="0048200A">
        <w:rPr>
          <w:rStyle w:val="Emphasis"/>
          <w:highlight w:val="green"/>
        </w:rPr>
        <w:t>would be disastrous</w:t>
      </w:r>
      <w:r w:rsidRPr="0048200A">
        <w:rPr>
          <w:rStyle w:val="Emphasis"/>
        </w:rPr>
        <w:t xml:space="preserve"> for humanity</w:t>
      </w:r>
      <w:r w:rsidRPr="0048200A">
        <w:rPr>
          <w:sz w:val="12"/>
        </w:rPr>
        <w:t>.</w:t>
      </w:r>
    </w:p>
    <w:p w14:paraId="02A18044" w14:textId="55605B89" w:rsidR="00BA005A" w:rsidRDefault="00BA005A" w:rsidP="00BA005A">
      <w:pPr>
        <w:rPr>
          <w:rStyle w:val="Emphasis"/>
        </w:rPr>
      </w:pPr>
    </w:p>
    <w:p w14:paraId="6CA47F5E" w14:textId="77777777" w:rsidR="00CF11F4" w:rsidRPr="00100A2B" w:rsidRDefault="00CF11F4" w:rsidP="00BA005A">
      <w:pPr>
        <w:rPr>
          <w:rStyle w:val="Emphasis"/>
        </w:rPr>
      </w:pPr>
    </w:p>
    <w:p w14:paraId="1B4C1980" w14:textId="18929CCB" w:rsidR="00CF11F4" w:rsidRDefault="00BA005A" w:rsidP="00BA005A">
      <w:pPr>
        <w:pStyle w:val="Heading2"/>
      </w:pPr>
      <w:r>
        <w:lastRenderedPageBreak/>
        <w:t>1</w:t>
      </w:r>
      <w:r w:rsidR="00CF11F4">
        <w:t>NC – </w:t>
      </w:r>
      <w:r w:rsidR="003D2F77">
        <w:t>DA</w:t>
      </w:r>
    </w:p>
    <w:p w14:paraId="05CEF9C2" w14:textId="77777777" w:rsidR="003D2F77" w:rsidRDefault="003D2F77" w:rsidP="003D2F77">
      <w:pPr>
        <w:pStyle w:val="Heading4"/>
      </w:pPr>
      <w:proofErr w:type="spellStart"/>
      <w:r>
        <w:t>Starlink</w:t>
      </w:r>
      <w:proofErr w:type="spellEnd"/>
      <w:r>
        <w:t xml:space="preserve"> is key to rural broadband expansion</w:t>
      </w:r>
    </w:p>
    <w:p w14:paraId="70504A4F" w14:textId="77777777" w:rsidR="003D2F77" w:rsidRPr="00A87CF8" w:rsidRDefault="003D2F77" w:rsidP="003D2F77">
      <w:pPr>
        <w:rPr>
          <w:rStyle w:val="Style13ptBold"/>
        </w:rPr>
      </w:pPr>
      <w:r>
        <w:rPr>
          <w:rStyle w:val="Style13ptBold"/>
        </w:rPr>
        <w:t>Weinschenk 2/25</w:t>
      </w:r>
      <w:r w:rsidRPr="00A87CF8">
        <w:rPr>
          <w:rStyle w:val="Style13ptBold"/>
          <w:b w:val="0"/>
          <w:bCs/>
        </w:rPr>
        <w:t xml:space="preserve"> </w:t>
      </w:r>
      <w:r w:rsidRPr="00A87CF8">
        <w:rPr>
          <w:rStyle w:val="Style13ptBold"/>
          <w:b w:val="0"/>
          <w:bCs/>
          <w:sz w:val="16"/>
          <w:szCs w:val="16"/>
        </w:rPr>
        <w:t xml:space="preserve">[(Carl, </w:t>
      </w:r>
      <w:r w:rsidRPr="00A87CF8">
        <w:rPr>
          <w:szCs w:val="16"/>
        </w:rPr>
        <w:t xml:space="preserve">IT and telecom journalist for </w:t>
      </w:r>
      <w:proofErr w:type="spellStart"/>
      <w:r w:rsidRPr="00A87CF8">
        <w:rPr>
          <w:szCs w:val="16"/>
        </w:rPr>
        <w:t>Telecompetitor</w:t>
      </w:r>
      <w:proofErr w:type="spellEnd"/>
      <w:r w:rsidRPr="00A87CF8">
        <w:rPr>
          <w:szCs w:val="16"/>
        </w:rPr>
        <w:t xml:space="preserve">, </w:t>
      </w:r>
      <w:proofErr w:type="spellStart"/>
      <w:r w:rsidRPr="00A87CF8">
        <w:rPr>
          <w:szCs w:val="16"/>
        </w:rPr>
        <w:t>Teleco</w:t>
      </w:r>
      <w:proofErr w:type="spellEnd"/>
      <w:r w:rsidRPr="00A87CF8">
        <w:rPr>
          <w:szCs w:val="16"/>
        </w:rPr>
        <w:t xml:space="preserve"> Transformation, and IT Business Edge</w:t>
      </w:r>
      <w:r w:rsidRPr="00A87CF8">
        <w:rPr>
          <w:rStyle w:val="Style13ptBold"/>
          <w:b w:val="0"/>
          <w:bCs/>
          <w:sz w:val="16"/>
          <w:szCs w:val="16"/>
        </w:rPr>
        <w:t>)</w:t>
      </w:r>
      <w:r w:rsidRPr="00A87CF8">
        <w:rPr>
          <w:rStyle w:val="Style13ptBold"/>
          <w:sz w:val="16"/>
          <w:szCs w:val="16"/>
        </w:rPr>
        <w:t xml:space="preserve"> “</w:t>
      </w:r>
      <w:r w:rsidRPr="00A87CF8">
        <w:rPr>
          <w:szCs w:val="16"/>
        </w:rPr>
        <w:t xml:space="preserve">Report: </w:t>
      </w:r>
      <w:proofErr w:type="spellStart"/>
      <w:r w:rsidRPr="00A87CF8">
        <w:rPr>
          <w:rStyle w:val="StyleUnderline"/>
        </w:rPr>
        <w:t>Starlink</w:t>
      </w:r>
      <w:proofErr w:type="spellEnd"/>
      <w:r w:rsidRPr="00A87CF8">
        <w:rPr>
          <w:rStyle w:val="StyleUnderline"/>
        </w:rPr>
        <w:t xml:space="preserve"> Looks Very Promising for Rural Broadband</w:t>
      </w:r>
      <w:r w:rsidRPr="00A87CF8">
        <w:rPr>
          <w:szCs w:val="16"/>
        </w:rPr>
        <w:t xml:space="preserve">,” </w:t>
      </w:r>
      <w:proofErr w:type="spellStart"/>
      <w:r w:rsidRPr="00A87CF8">
        <w:rPr>
          <w:szCs w:val="16"/>
        </w:rPr>
        <w:t>Telecompetitor</w:t>
      </w:r>
      <w:proofErr w:type="spellEnd"/>
      <w:r w:rsidRPr="00A87CF8">
        <w:rPr>
          <w:szCs w:val="16"/>
        </w:rPr>
        <w:t>, 2/25/2021] JL</w:t>
      </w:r>
    </w:p>
    <w:p w14:paraId="533FB9CD" w14:textId="77777777" w:rsidR="003D2F77" w:rsidRPr="00A87CF8" w:rsidRDefault="003D2F77" w:rsidP="003D2F77">
      <w:pPr>
        <w:rPr>
          <w:sz w:val="12"/>
        </w:rPr>
      </w:pPr>
      <w:r w:rsidRPr="00A87CF8">
        <w:rPr>
          <w:sz w:val="12"/>
        </w:rPr>
        <w:t xml:space="preserve">SpaceX’s </w:t>
      </w:r>
      <w:proofErr w:type="spellStart"/>
      <w:r w:rsidRPr="00B72F08">
        <w:rPr>
          <w:rStyle w:val="Emphasis"/>
          <w:highlight w:val="green"/>
        </w:rPr>
        <w:t>Starlink</w:t>
      </w:r>
      <w:proofErr w:type="spellEnd"/>
      <w:r w:rsidRPr="00A87CF8">
        <w:rPr>
          <w:rStyle w:val="Emphasis"/>
        </w:rPr>
        <w:t xml:space="preserve"> satellite broadband service </w:t>
      </w:r>
      <w:r w:rsidRPr="00B72F08">
        <w:rPr>
          <w:rStyle w:val="Emphasis"/>
          <w:highlight w:val="green"/>
        </w:rPr>
        <w:t>has the potential to be a game changer for rural broadband</w:t>
      </w:r>
      <w:r w:rsidRPr="00A87CF8">
        <w:rPr>
          <w:sz w:val="12"/>
        </w:rPr>
        <w:t xml:space="preserve">, according to an analysis by </w:t>
      </w:r>
      <w:proofErr w:type="spellStart"/>
      <w:r w:rsidRPr="00A87CF8">
        <w:rPr>
          <w:sz w:val="12"/>
        </w:rPr>
        <w:t>PCMag</w:t>
      </w:r>
      <w:proofErr w:type="spellEnd"/>
      <w:r w:rsidRPr="00A87CF8">
        <w:rPr>
          <w:sz w:val="12"/>
        </w:rPr>
        <w:t xml:space="preserve"> of </w:t>
      </w:r>
      <w:proofErr w:type="spellStart"/>
      <w:r w:rsidRPr="00A87CF8">
        <w:rPr>
          <w:sz w:val="12"/>
        </w:rPr>
        <w:t>Starlink</w:t>
      </w:r>
      <w:proofErr w:type="spellEnd"/>
      <w:r w:rsidRPr="00A87CF8">
        <w:rPr>
          <w:sz w:val="12"/>
        </w:rPr>
        <w:t xml:space="preserve"> speeds. The analysis is </w:t>
      </w:r>
      <w:r w:rsidRPr="00A87CF8">
        <w:rPr>
          <w:rStyle w:val="StyleUnderline"/>
        </w:rPr>
        <w:t xml:space="preserve">based on beta tester data exclusively provided to it by </w:t>
      </w:r>
      <w:proofErr w:type="spellStart"/>
      <w:r w:rsidRPr="00B72F08">
        <w:rPr>
          <w:rStyle w:val="StyleUnderline"/>
          <w:highlight w:val="green"/>
        </w:rPr>
        <w:t>Ookla</w:t>
      </w:r>
      <w:proofErr w:type="spellEnd"/>
      <w:r w:rsidRPr="00B72F08">
        <w:rPr>
          <w:rStyle w:val="StyleUnderline"/>
          <w:highlight w:val="green"/>
        </w:rPr>
        <w:t xml:space="preserve"> </w:t>
      </w:r>
      <w:proofErr w:type="spellStart"/>
      <w:r w:rsidRPr="00B72F08">
        <w:rPr>
          <w:rStyle w:val="StyleUnderline"/>
          <w:highlight w:val="green"/>
        </w:rPr>
        <w:t>Speedtest</w:t>
      </w:r>
      <w:proofErr w:type="spellEnd"/>
      <w:r w:rsidRPr="00A87CF8">
        <w:rPr>
          <w:sz w:val="12"/>
        </w:rPr>
        <w:t>.</w:t>
      </w:r>
    </w:p>
    <w:p w14:paraId="4EC7C61D" w14:textId="77777777" w:rsidR="003D2F77" w:rsidRPr="00A87CF8" w:rsidRDefault="003D2F77" w:rsidP="003D2F77">
      <w:pPr>
        <w:rPr>
          <w:sz w:val="12"/>
        </w:rPr>
      </w:pPr>
      <w:r w:rsidRPr="00A87CF8">
        <w:rPr>
          <w:rStyle w:val="StyleUnderline"/>
        </w:rPr>
        <w:t>The site looked at data from rural, suburban and urban areas</w:t>
      </w:r>
      <w:r w:rsidRPr="00A87CF8">
        <w:rPr>
          <w:sz w:val="12"/>
        </w:rPr>
        <w:t>. Among its more than 10,000 users in its semi-public beta were “a perplexing” number in urban and suburban areas where a variety of high-speed options already are available. The story cites Chicago, Seattle and Minneapolis as places where there were testers, despite readily available alternatives. </w:t>
      </w:r>
    </w:p>
    <w:p w14:paraId="61081BCD" w14:textId="77777777" w:rsidR="003D2F77" w:rsidRPr="00A87CF8" w:rsidRDefault="003D2F77" w:rsidP="003D2F77">
      <w:pPr>
        <w:rPr>
          <w:sz w:val="12"/>
        </w:rPr>
      </w:pPr>
      <w:r w:rsidRPr="00A87CF8">
        <w:rPr>
          <w:rStyle w:val="StyleUnderline"/>
        </w:rPr>
        <w:t>The site </w:t>
      </w:r>
      <w:r w:rsidRPr="00B72F08">
        <w:rPr>
          <w:rStyle w:val="StyleUnderline"/>
          <w:highlight w:val="green"/>
        </w:rPr>
        <w:t>compared download speeds</w:t>
      </w:r>
      <w:r w:rsidRPr="00A87CF8">
        <w:rPr>
          <w:rStyle w:val="StyleUnderline"/>
        </w:rPr>
        <w:t xml:space="preserve"> against other fixed service providers in 30 counties with at least 30 samples in any month from December 30 to February 24</w:t>
      </w:r>
      <w:r w:rsidRPr="00A87CF8">
        <w:rPr>
          <w:sz w:val="12"/>
        </w:rPr>
        <w:t xml:space="preserve">. The counties in which the fixed providers had the biggest speed advantage over </w:t>
      </w:r>
      <w:proofErr w:type="spellStart"/>
      <w:r w:rsidRPr="00A87CF8">
        <w:rPr>
          <w:sz w:val="12"/>
        </w:rPr>
        <w:t>Spacelink</w:t>
      </w:r>
      <w:proofErr w:type="spellEnd"/>
      <w:r w:rsidRPr="00A87CF8">
        <w:rPr>
          <w:sz w:val="12"/>
        </w:rPr>
        <w:t xml:space="preserve"> were urban or suburban: Los Angeles and Santa Clara counties, CA; Cook County, IL; King County, WA and Washington County, MN.  </w:t>
      </w:r>
    </w:p>
    <w:p w14:paraId="0F1F7C70" w14:textId="77777777" w:rsidR="003D2F77" w:rsidRPr="00A87CF8" w:rsidRDefault="003D2F77" w:rsidP="003D2F77">
      <w:pPr>
        <w:rPr>
          <w:sz w:val="12"/>
        </w:rPr>
      </w:pPr>
      <w:r w:rsidRPr="00A87CF8">
        <w:rPr>
          <w:rStyle w:val="Emphasis"/>
        </w:rPr>
        <w:t xml:space="preserve">It is in rural areas that </w:t>
      </w:r>
      <w:proofErr w:type="spellStart"/>
      <w:r w:rsidRPr="00A87CF8">
        <w:rPr>
          <w:rStyle w:val="Emphasis"/>
        </w:rPr>
        <w:t>Starlink</w:t>
      </w:r>
      <w:proofErr w:type="spellEnd"/>
      <w:r w:rsidRPr="00A87CF8">
        <w:rPr>
          <w:rStyle w:val="Emphasis"/>
        </w:rPr>
        <w:t xml:space="preserve"> shines</w:t>
      </w:r>
      <w:r w:rsidRPr="00A87CF8">
        <w:rPr>
          <w:rStyle w:val="StyleUnderline"/>
        </w:rPr>
        <w:t xml:space="preserve">, according to the research. </w:t>
      </w:r>
      <w:r w:rsidRPr="00B72F08">
        <w:rPr>
          <w:rStyle w:val="StyleUnderline"/>
          <w:highlight w:val="green"/>
        </w:rPr>
        <w:t>The</w:t>
      </w:r>
      <w:r w:rsidRPr="00A87CF8">
        <w:rPr>
          <w:rStyle w:val="StyleUnderline"/>
        </w:rPr>
        <w:t xml:space="preserve"> five </w:t>
      </w:r>
      <w:r w:rsidRPr="00B72F08">
        <w:rPr>
          <w:rStyle w:val="StyleUnderline"/>
          <w:highlight w:val="green"/>
        </w:rPr>
        <w:t xml:space="preserve">counties in which </w:t>
      </w:r>
      <w:proofErr w:type="spellStart"/>
      <w:r w:rsidRPr="00B72F08">
        <w:rPr>
          <w:rStyle w:val="StyleUnderline"/>
          <w:highlight w:val="green"/>
        </w:rPr>
        <w:t>Starlink</w:t>
      </w:r>
      <w:proofErr w:type="spellEnd"/>
      <w:r w:rsidRPr="00B72F08">
        <w:rPr>
          <w:rStyle w:val="StyleUnderline"/>
          <w:highlight w:val="green"/>
        </w:rPr>
        <w:t xml:space="preserve"> had the biggest</w:t>
      </w:r>
      <w:r w:rsidRPr="00A87CF8">
        <w:rPr>
          <w:rStyle w:val="StyleUnderline"/>
        </w:rPr>
        <w:t xml:space="preserve"> download </w:t>
      </w:r>
      <w:r w:rsidRPr="00B72F08">
        <w:rPr>
          <w:rStyle w:val="StyleUnderline"/>
          <w:highlight w:val="green"/>
        </w:rPr>
        <w:t>speed</w:t>
      </w:r>
      <w:r w:rsidRPr="00A87CF8">
        <w:rPr>
          <w:rStyle w:val="StyleUnderline"/>
        </w:rPr>
        <w:t xml:space="preserve"> advantage over the fixed group </w:t>
      </w:r>
      <w:r w:rsidRPr="00B72F08">
        <w:rPr>
          <w:rStyle w:val="StyleUnderline"/>
          <w:highlight w:val="green"/>
        </w:rPr>
        <w:t>were rural</w:t>
      </w:r>
      <w:r w:rsidRPr="00A87CF8">
        <w:rPr>
          <w:sz w:val="12"/>
        </w:rPr>
        <w:t xml:space="preserve">: Vilas County, WI; </w:t>
      </w:r>
      <w:proofErr w:type="spellStart"/>
      <w:r w:rsidRPr="00A87CF8">
        <w:rPr>
          <w:sz w:val="12"/>
        </w:rPr>
        <w:t>Ravali</w:t>
      </w:r>
      <w:proofErr w:type="spellEnd"/>
      <w:r w:rsidRPr="00A87CF8">
        <w:rPr>
          <w:sz w:val="12"/>
        </w:rPr>
        <w:t xml:space="preserve"> County, MT; Waldo County, ME; Okanogan County, WA and </w:t>
      </w:r>
      <w:proofErr w:type="spellStart"/>
      <w:r w:rsidRPr="00A87CF8">
        <w:rPr>
          <w:sz w:val="12"/>
        </w:rPr>
        <w:t>Lamoile</w:t>
      </w:r>
      <w:proofErr w:type="spellEnd"/>
      <w:r w:rsidRPr="00A87CF8">
        <w:rPr>
          <w:sz w:val="12"/>
        </w:rPr>
        <w:t xml:space="preserve"> County, VT. </w:t>
      </w:r>
    </w:p>
    <w:p w14:paraId="45F59CEB" w14:textId="77777777" w:rsidR="003D2F77" w:rsidRPr="00A87CF8" w:rsidRDefault="003D2F77" w:rsidP="003D2F77">
      <w:pPr>
        <w:rPr>
          <w:sz w:val="12"/>
          <w:szCs w:val="12"/>
        </w:rPr>
      </w:pPr>
      <w:r w:rsidRPr="00A87CF8">
        <w:rPr>
          <w:sz w:val="12"/>
          <w:szCs w:val="12"/>
        </w:rPr>
        <w:t xml:space="preserve">The number of counties in which </w:t>
      </w:r>
      <w:proofErr w:type="spellStart"/>
      <w:r w:rsidRPr="00A87CF8">
        <w:rPr>
          <w:sz w:val="12"/>
          <w:szCs w:val="12"/>
        </w:rPr>
        <w:t>Starlink</w:t>
      </w:r>
      <w:proofErr w:type="spellEnd"/>
      <w:r w:rsidRPr="00A87CF8">
        <w:rPr>
          <w:sz w:val="12"/>
          <w:szCs w:val="12"/>
        </w:rPr>
        <w:t xml:space="preserve"> beat the fixed providers and those in which the fixed providers beat </w:t>
      </w:r>
      <w:proofErr w:type="spellStart"/>
      <w:r w:rsidRPr="00A87CF8">
        <w:rPr>
          <w:sz w:val="12"/>
          <w:szCs w:val="12"/>
        </w:rPr>
        <w:t>Starlink</w:t>
      </w:r>
      <w:proofErr w:type="spellEnd"/>
      <w:r w:rsidRPr="00A87CF8">
        <w:rPr>
          <w:sz w:val="12"/>
          <w:szCs w:val="12"/>
        </w:rPr>
        <w:t xml:space="preserve"> appeared to be about equal, as was the speed differential.</w:t>
      </w:r>
    </w:p>
    <w:p w14:paraId="7A91C11A" w14:textId="77777777" w:rsidR="003D2F77" w:rsidRPr="00A87CF8" w:rsidRDefault="003D2F77" w:rsidP="003D2F77">
      <w:pPr>
        <w:rPr>
          <w:sz w:val="12"/>
        </w:rPr>
      </w:pPr>
      <w:r w:rsidRPr="00A87CF8">
        <w:rPr>
          <w:sz w:val="12"/>
        </w:rPr>
        <w:t xml:space="preserve">“Our own analysis shows that </w:t>
      </w:r>
      <w:proofErr w:type="spellStart"/>
      <w:r w:rsidRPr="00B72F08">
        <w:rPr>
          <w:rStyle w:val="StyleUnderline"/>
          <w:highlight w:val="green"/>
        </w:rPr>
        <w:t>Starlink</w:t>
      </w:r>
      <w:proofErr w:type="spellEnd"/>
      <w:r w:rsidRPr="00B72F08">
        <w:rPr>
          <w:rStyle w:val="StyleUnderline"/>
          <w:highlight w:val="green"/>
        </w:rPr>
        <w:t xml:space="preserve"> will make the biggest difference in rural, low-density, low-population counties</w:t>
      </w:r>
      <w:r w:rsidRPr="00A87CF8">
        <w:rPr>
          <w:rStyle w:val="StyleUnderline"/>
        </w:rPr>
        <w:t xml:space="preserve"> with few options other than lower-quality satellite services</w:t>
      </w:r>
      <w:r w:rsidRPr="00A87CF8">
        <w:rPr>
          <w:sz w:val="12"/>
        </w:rPr>
        <w:t>,” </w:t>
      </w:r>
      <w:r w:rsidRPr="00F74FBB">
        <w:rPr>
          <w:sz w:val="12"/>
        </w:rPr>
        <w:t>wrote</w:t>
      </w:r>
      <w:r w:rsidRPr="00A87CF8">
        <w:rPr>
          <w:sz w:val="12"/>
        </w:rPr>
        <w:t xml:space="preserve"> Sascha </w:t>
      </w:r>
      <w:proofErr w:type="spellStart"/>
      <w:r w:rsidRPr="00A87CF8">
        <w:rPr>
          <w:sz w:val="12"/>
        </w:rPr>
        <w:t>Segan</w:t>
      </w:r>
      <w:proofErr w:type="spellEnd"/>
      <w:r w:rsidRPr="00A87CF8">
        <w:rPr>
          <w:sz w:val="12"/>
        </w:rPr>
        <w:t xml:space="preserve">, author of the </w:t>
      </w:r>
      <w:proofErr w:type="spellStart"/>
      <w:r w:rsidRPr="00A87CF8">
        <w:rPr>
          <w:sz w:val="12"/>
        </w:rPr>
        <w:t>PCMag</w:t>
      </w:r>
      <w:proofErr w:type="spellEnd"/>
      <w:r w:rsidRPr="00A87CF8">
        <w:rPr>
          <w:sz w:val="12"/>
        </w:rPr>
        <w:t xml:space="preserve"> article about </w:t>
      </w:r>
      <w:proofErr w:type="spellStart"/>
      <w:r w:rsidRPr="00A87CF8">
        <w:rPr>
          <w:sz w:val="12"/>
        </w:rPr>
        <w:t>Startlink</w:t>
      </w:r>
      <w:proofErr w:type="spellEnd"/>
      <w:r w:rsidRPr="00A87CF8">
        <w:rPr>
          <w:sz w:val="12"/>
        </w:rPr>
        <w:t xml:space="preserve"> rural speeds.</w:t>
      </w:r>
    </w:p>
    <w:p w14:paraId="44AA0B90" w14:textId="77777777" w:rsidR="003D2F77" w:rsidRPr="00A87CF8" w:rsidRDefault="003D2F77" w:rsidP="003D2F77"/>
    <w:p w14:paraId="4A8A7CBC" w14:textId="333F6DA8" w:rsidR="003D2F77" w:rsidRDefault="003D2F77" w:rsidP="003D2F77">
      <w:pPr>
        <w:pStyle w:val="Heading4"/>
      </w:pPr>
      <w:r>
        <w:t xml:space="preserve">Broadband </w:t>
      </w:r>
      <w:r w:rsidR="00DA6BD2">
        <w:t>enables</w:t>
      </w:r>
      <w:r>
        <w:t xml:space="preserve"> </w:t>
      </w:r>
      <w:r w:rsidRPr="002229CC">
        <w:rPr>
          <w:u w:val="single"/>
        </w:rPr>
        <w:t>precision agriculture</w:t>
      </w:r>
      <w:r>
        <w:t xml:space="preserve"> transition</w:t>
      </w:r>
    </w:p>
    <w:p w14:paraId="3DE027F1" w14:textId="77777777" w:rsidR="003D2F77" w:rsidRPr="00DA210C" w:rsidRDefault="003D2F77" w:rsidP="003D2F77">
      <w:pPr>
        <w:rPr>
          <w:rStyle w:val="Style13ptBold"/>
        </w:rPr>
      </w:pPr>
      <w:r>
        <w:rPr>
          <w:rStyle w:val="Style13ptBold"/>
        </w:rPr>
        <w:t xml:space="preserve">ABI 19 </w:t>
      </w:r>
      <w:r w:rsidRPr="001A34FC">
        <w:t>[(American Broadband Initiative, a leading force in driving changes across Federal Agencies to identify and remove barriers to broadband access and leverage public assets and resources to expand our Nation’s broadband infrastructure capacity.) “</w:t>
      </w:r>
      <w:r>
        <w:t>A Case for Rural Broadband,</w:t>
      </w:r>
      <w:r w:rsidRPr="001A34FC">
        <w:t>” The United States Department of Agriculture, 4/2019] BC</w:t>
      </w:r>
      <w:r>
        <w:rPr>
          <w:rStyle w:val="Style13ptBold"/>
        </w:rPr>
        <w:t xml:space="preserve"> </w:t>
      </w:r>
    </w:p>
    <w:p w14:paraId="5B6914C0" w14:textId="77777777" w:rsidR="003D2F77" w:rsidRPr="009F5BAF" w:rsidRDefault="003D2F77" w:rsidP="003D2F77">
      <w:pPr>
        <w:rPr>
          <w:sz w:val="12"/>
        </w:rPr>
      </w:pPr>
      <w:r w:rsidRPr="009F5BAF">
        <w:rPr>
          <w:sz w:val="12"/>
        </w:rPr>
        <w:t xml:space="preserve">HOW </w:t>
      </w:r>
      <w:r w:rsidRPr="00B72F08">
        <w:rPr>
          <w:rStyle w:val="Emphasis"/>
          <w:highlight w:val="green"/>
        </w:rPr>
        <w:t>E-CONNECTIVITY WILL TRANSFORM</w:t>
      </w:r>
      <w:r w:rsidRPr="004711EE">
        <w:rPr>
          <w:rStyle w:val="Emphasis"/>
        </w:rPr>
        <w:t xml:space="preserve"> THE BUSINESS OF </w:t>
      </w:r>
      <w:r w:rsidRPr="00B72F08">
        <w:rPr>
          <w:rStyle w:val="Emphasis"/>
          <w:highlight w:val="green"/>
        </w:rPr>
        <w:t>AGRICULTURE</w:t>
      </w:r>
      <w:r w:rsidRPr="009F5BAF">
        <w:rPr>
          <w:sz w:val="12"/>
        </w:rPr>
        <w:t xml:space="preserve"> </w:t>
      </w:r>
    </w:p>
    <w:p w14:paraId="694DFF89" w14:textId="77777777" w:rsidR="003D2F77" w:rsidRPr="004711EE" w:rsidRDefault="003D2F77" w:rsidP="003D2F77">
      <w:pPr>
        <w:rPr>
          <w:rStyle w:val="StyleUnderline"/>
        </w:rPr>
      </w:pPr>
      <w:r w:rsidRPr="009F5BAF">
        <w:rPr>
          <w:sz w:val="12"/>
        </w:rPr>
        <w:t xml:space="preserve">Across the </w:t>
      </w:r>
      <w:r w:rsidRPr="00DC62B1">
        <w:rPr>
          <w:sz w:val="12"/>
        </w:rPr>
        <w:t xml:space="preserve">agricultural production cycle, </w:t>
      </w:r>
      <w:r w:rsidRPr="00DC62B1">
        <w:rPr>
          <w:rStyle w:val="StyleUnderline"/>
        </w:rPr>
        <w:t>farmers and ranchers can implement digital technologies as other modern businesses are d</w:t>
      </w:r>
      <w:r w:rsidRPr="004711EE">
        <w:rPr>
          <w:rStyle w:val="StyleUnderline"/>
        </w:rPr>
        <w:t xml:space="preserve">oing, </w:t>
      </w:r>
      <w:r w:rsidRPr="00B72F08">
        <w:rPr>
          <w:rStyle w:val="StyleUnderline"/>
          <w:highlight w:val="green"/>
        </w:rPr>
        <w:t>enhanc</w:t>
      </w:r>
      <w:r w:rsidRPr="00FB1132">
        <w:rPr>
          <w:rStyle w:val="StyleUnderline"/>
        </w:rPr>
        <w:t>ing agriculture</w:t>
      </w:r>
      <w:r w:rsidRPr="00B72F08">
        <w:rPr>
          <w:rStyle w:val="StyleUnderline"/>
          <w:highlight w:val="green"/>
        </w:rPr>
        <w:t xml:space="preserve"> </w:t>
      </w:r>
      <w:r w:rsidRPr="00FB1132">
        <w:rPr>
          <w:rStyle w:val="StyleUnderline"/>
        </w:rPr>
        <w:t xml:space="preserve">by </w:t>
      </w:r>
      <w:r w:rsidRPr="00F320C9">
        <w:rPr>
          <w:rStyle w:val="StyleUnderline"/>
        </w:rPr>
        <w:t xml:space="preserve">driving </w:t>
      </w:r>
      <w:r w:rsidRPr="00B72F08">
        <w:rPr>
          <w:rStyle w:val="Emphasis"/>
          <w:highlight w:val="green"/>
        </w:rPr>
        <w:t>decision-making based on</w:t>
      </w:r>
      <w:r w:rsidRPr="004711EE">
        <w:rPr>
          <w:rStyle w:val="Emphasis"/>
        </w:rPr>
        <w:t xml:space="preserve"> integrated </w:t>
      </w:r>
      <w:r w:rsidRPr="00B72F08">
        <w:rPr>
          <w:rStyle w:val="Emphasis"/>
          <w:highlight w:val="green"/>
        </w:rPr>
        <w:t>data</w:t>
      </w:r>
      <w:r w:rsidRPr="004711EE">
        <w:rPr>
          <w:rStyle w:val="StyleUnderline"/>
        </w:rPr>
        <w:t xml:space="preserve">, </w:t>
      </w:r>
      <w:r w:rsidRPr="00B72F08">
        <w:rPr>
          <w:rStyle w:val="Emphasis"/>
          <w:highlight w:val="green"/>
        </w:rPr>
        <w:t>automat</w:t>
      </w:r>
      <w:r w:rsidRPr="00FB1132">
        <w:rPr>
          <w:rStyle w:val="Emphasis"/>
        </w:rPr>
        <w:t>ing</w:t>
      </w:r>
      <w:r w:rsidRPr="00B72F08">
        <w:rPr>
          <w:rStyle w:val="Emphasis"/>
          <w:highlight w:val="green"/>
        </w:rPr>
        <w:t xml:space="preserve"> processes to increase</w:t>
      </w:r>
      <w:r w:rsidRPr="004711EE">
        <w:rPr>
          <w:rStyle w:val="Emphasis"/>
        </w:rPr>
        <w:t xml:space="preserve"> operational </w:t>
      </w:r>
      <w:r w:rsidRPr="00B72F08">
        <w:rPr>
          <w:rStyle w:val="Emphasis"/>
          <w:highlight w:val="green"/>
        </w:rPr>
        <w:t>efficiency</w:t>
      </w:r>
      <w:r w:rsidRPr="004711EE">
        <w:rPr>
          <w:rStyle w:val="StyleUnderline"/>
        </w:rPr>
        <w:t xml:space="preserve">, </w:t>
      </w:r>
      <w:r w:rsidRPr="00B72F08">
        <w:rPr>
          <w:rStyle w:val="Emphasis"/>
          <w:highlight w:val="green"/>
        </w:rPr>
        <w:t>improv</w:t>
      </w:r>
      <w:r w:rsidRPr="00FB1132">
        <w:rPr>
          <w:rStyle w:val="Emphasis"/>
        </w:rPr>
        <w:t xml:space="preserve">ing </w:t>
      </w:r>
      <w:r w:rsidRPr="00B72F08">
        <w:rPr>
          <w:rStyle w:val="Emphasis"/>
          <w:highlight w:val="green"/>
        </w:rPr>
        <w:t>productivity</w:t>
      </w:r>
      <w:r w:rsidRPr="004711EE">
        <w:rPr>
          <w:rStyle w:val="Emphasis"/>
        </w:rPr>
        <w:t xml:space="preserve"> with tasks driven by real-time insights</w:t>
      </w:r>
      <w:r w:rsidRPr="004711EE">
        <w:rPr>
          <w:rStyle w:val="StyleUnderline"/>
        </w:rPr>
        <w:t xml:space="preserve">, </w:t>
      </w:r>
      <w:r w:rsidRPr="00B72F08">
        <w:rPr>
          <w:rStyle w:val="Emphasis"/>
          <w:highlight w:val="green"/>
        </w:rPr>
        <w:t>augment</w:t>
      </w:r>
      <w:r w:rsidRPr="00FB1132">
        <w:rPr>
          <w:rStyle w:val="Emphasis"/>
        </w:rPr>
        <w:t xml:space="preserve">ing the role of </w:t>
      </w:r>
      <w:r w:rsidRPr="00B72F08">
        <w:rPr>
          <w:rStyle w:val="Emphasis"/>
          <w:highlight w:val="green"/>
        </w:rPr>
        <w:t>management</w:t>
      </w:r>
      <w:r w:rsidRPr="004711EE">
        <w:rPr>
          <w:rStyle w:val="StyleUnderline"/>
        </w:rPr>
        <w:t xml:space="preserve"> in the business of farming, </w:t>
      </w:r>
      <w:r w:rsidRPr="00B72F08">
        <w:rPr>
          <w:rStyle w:val="StyleUnderline"/>
          <w:highlight w:val="green"/>
        </w:rPr>
        <w:t xml:space="preserve">and </w:t>
      </w:r>
      <w:r w:rsidRPr="00B72F08">
        <w:rPr>
          <w:rStyle w:val="Emphasis"/>
          <w:highlight w:val="green"/>
        </w:rPr>
        <w:t>creat</w:t>
      </w:r>
      <w:r w:rsidRPr="00FB1132">
        <w:rPr>
          <w:rStyle w:val="Emphasis"/>
        </w:rPr>
        <w:t xml:space="preserve">ing </w:t>
      </w:r>
      <w:r w:rsidRPr="00B72F08">
        <w:rPr>
          <w:rStyle w:val="Emphasis"/>
          <w:highlight w:val="green"/>
        </w:rPr>
        <w:t>new markets</w:t>
      </w:r>
      <w:r w:rsidRPr="004711EE">
        <w:rPr>
          <w:rStyle w:val="StyleUnderline"/>
        </w:rPr>
        <w:t xml:space="preserve"> with extended geographic reach.</w:t>
      </w:r>
    </w:p>
    <w:p w14:paraId="70511949" w14:textId="77777777" w:rsidR="003D2F77" w:rsidRPr="009F5BAF" w:rsidRDefault="003D2F77" w:rsidP="003D2F77">
      <w:pPr>
        <w:rPr>
          <w:sz w:val="12"/>
        </w:rPr>
      </w:pPr>
      <w:r w:rsidRPr="009F5BAF">
        <w:rPr>
          <w:sz w:val="12"/>
        </w:rPr>
        <w:t xml:space="preserve">These </w:t>
      </w:r>
      <w:r w:rsidRPr="00DA210C">
        <w:rPr>
          <w:rStyle w:val="StyleUnderline"/>
        </w:rPr>
        <w:t xml:space="preserve">patterns of </w:t>
      </w:r>
      <w:r w:rsidRPr="00B72F08">
        <w:rPr>
          <w:rStyle w:val="StyleUnderline"/>
          <w:highlight w:val="green"/>
        </w:rPr>
        <w:t>digital transformation</w:t>
      </w:r>
      <w:r w:rsidRPr="00DA210C">
        <w:rPr>
          <w:rStyle w:val="StyleUnderline"/>
        </w:rPr>
        <w:t xml:space="preserve"> create fundamental shifts in agricultural production</w:t>
      </w:r>
      <w:r w:rsidRPr="009F5BAF">
        <w:rPr>
          <w:sz w:val="12"/>
        </w:rPr>
        <w:t xml:space="preserve">, developing new ways of working </w:t>
      </w:r>
      <w:r w:rsidRPr="00DA210C">
        <w:rPr>
          <w:rStyle w:val="StyleUnderline"/>
        </w:rPr>
        <w:t xml:space="preserve">that </w:t>
      </w:r>
      <w:r w:rsidRPr="00B72F08">
        <w:rPr>
          <w:rStyle w:val="StyleUnderline"/>
          <w:highlight w:val="green"/>
        </w:rPr>
        <w:t>make the industry more</w:t>
      </w:r>
      <w:r w:rsidRPr="00DA210C">
        <w:rPr>
          <w:rStyle w:val="StyleUnderline"/>
        </w:rPr>
        <w:t xml:space="preserve"> </w:t>
      </w:r>
      <w:r w:rsidRPr="00FB1132">
        <w:rPr>
          <w:rStyle w:val="StyleUnderline"/>
        </w:rPr>
        <w:t xml:space="preserve">productive, </w:t>
      </w:r>
      <w:r w:rsidRPr="00B72F08">
        <w:rPr>
          <w:rStyle w:val="StyleUnderline"/>
          <w:highlight w:val="green"/>
        </w:rPr>
        <w:t>attractive, and financially sustainable</w:t>
      </w:r>
      <w:r w:rsidRPr="00DA210C">
        <w:rPr>
          <w:rStyle w:val="StyleUnderline"/>
        </w:rPr>
        <w:t xml:space="preserve"> for farmers and ranchers.</w:t>
      </w:r>
      <w:r w:rsidRPr="009F5BAF">
        <w:rPr>
          <w:sz w:val="12"/>
        </w:rPr>
        <w:t xml:space="preserve"> </w:t>
      </w:r>
      <w:r w:rsidRPr="00DA210C">
        <w:rPr>
          <w:rStyle w:val="StyleUnderline"/>
        </w:rPr>
        <w:t>Tech companies</w:t>
      </w:r>
      <w:r w:rsidRPr="009F5BAF">
        <w:rPr>
          <w:sz w:val="12"/>
        </w:rPr>
        <w:t xml:space="preserve"> which stand to benefit from industry transformation </w:t>
      </w:r>
      <w:r w:rsidRPr="00DA210C">
        <w:rPr>
          <w:rStyle w:val="StyleUnderline"/>
        </w:rPr>
        <w:t xml:space="preserve">continue to capitalize on these shifts by developing new </w:t>
      </w:r>
      <w:r w:rsidRPr="00172654">
        <w:rPr>
          <w:rStyle w:val="StyleUnderline"/>
        </w:rPr>
        <w:t>technologies</w:t>
      </w:r>
      <w:r w:rsidRPr="00DA210C">
        <w:rPr>
          <w:rStyle w:val="StyleUnderline"/>
        </w:rPr>
        <w:t>, which</w:t>
      </w:r>
      <w:r w:rsidRPr="009F5BAF">
        <w:rPr>
          <w:sz w:val="12"/>
        </w:rPr>
        <w:t xml:space="preserve"> according to one recent study, </w:t>
      </w:r>
      <w:r w:rsidRPr="00DA210C">
        <w:rPr>
          <w:rStyle w:val="StyleUnderline"/>
        </w:rPr>
        <w:t>may help position themselves to capture a portion of an estimated $254 billion to $340 billion in global addressable digital agriculture market.</w:t>
      </w:r>
      <w:r w:rsidRPr="009F5BAF">
        <w:rPr>
          <w:sz w:val="12"/>
        </w:rPr>
        <w:t>13</w:t>
      </w:r>
    </w:p>
    <w:p w14:paraId="724402A6" w14:textId="77777777" w:rsidR="003D2F77" w:rsidRPr="009F5BAF" w:rsidRDefault="003D2F77" w:rsidP="003D2F77">
      <w:pPr>
        <w:rPr>
          <w:sz w:val="12"/>
        </w:rPr>
      </w:pPr>
      <w:r w:rsidRPr="00DA210C">
        <w:rPr>
          <w:rStyle w:val="Emphasis"/>
        </w:rPr>
        <w:t>BUSINESS MANAGEMENT</w:t>
      </w:r>
      <w:r w:rsidRPr="009F5BAF">
        <w:rPr>
          <w:sz w:val="12"/>
        </w:rPr>
        <w:t xml:space="preserve"> </w:t>
      </w:r>
      <w:r w:rsidRPr="00DA210C">
        <w:rPr>
          <w:rStyle w:val="StyleUnderline"/>
        </w:rPr>
        <w:t xml:space="preserve">shifts </w:t>
      </w:r>
      <w:proofErr w:type="spellStart"/>
      <w:r w:rsidRPr="00DA210C">
        <w:rPr>
          <w:rStyle w:val="StyleUnderline"/>
        </w:rPr>
        <w:t>decisionmaking</w:t>
      </w:r>
      <w:proofErr w:type="spellEnd"/>
      <w:r w:rsidRPr="00DA210C">
        <w:rPr>
          <w:rStyle w:val="StyleUnderline"/>
        </w:rPr>
        <w:t xml:space="preserve"> from instinct to integrated data</w:t>
      </w:r>
      <w:r w:rsidRPr="009F5BAF">
        <w:rPr>
          <w:sz w:val="12"/>
        </w:rPr>
        <w:t xml:space="preserve"> </w:t>
      </w:r>
    </w:p>
    <w:p w14:paraId="36268155" w14:textId="77777777" w:rsidR="003D2F77" w:rsidRPr="00DA210C" w:rsidRDefault="003D2F77" w:rsidP="003D2F77">
      <w:pPr>
        <w:rPr>
          <w:rStyle w:val="StyleUnderline"/>
        </w:rPr>
      </w:pPr>
      <w:r w:rsidRPr="00B72F08">
        <w:rPr>
          <w:rStyle w:val="StyleUnderline"/>
          <w:highlight w:val="green"/>
        </w:rPr>
        <w:lastRenderedPageBreak/>
        <w:t>Precision Agriculture</w:t>
      </w:r>
      <w:r w:rsidRPr="00FB1132">
        <w:rPr>
          <w:rStyle w:val="StyleUnderline"/>
        </w:rPr>
        <w:t xml:space="preserve"> is transforming the way producers collect, organize, and rely on information to make key decisions</w:t>
      </w:r>
      <w:r w:rsidRPr="00B72F08">
        <w:rPr>
          <w:sz w:val="12"/>
          <w:highlight w:val="green"/>
        </w:rPr>
        <w:t>.</w:t>
      </w:r>
      <w:r w:rsidRPr="009F5BAF">
        <w:rPr>
          <w:sz w:val="12"/>
        </w:rPr>
        <w:t xml:space="preserve"> Traditionally, producers’ long-term experiences have created a competitive advantage: </w:t>
      </w:r>
      <w:r w:rsidRPr="00DA210C">
        <w:rPr>
          <w:rStyle w:val="StyleUnderline"/>
        </w:rPr>
        <w:t xml:space="preserve">years of experiments have produced insights and instincts about the land they have farmed and the animals they have raised. But the volume of data that is possible </w:t>
      </w:r>
    </w:p>
    <w:p w14:paraId="7E3C6A6C" w14:textId="77777777" w:rsidR="003D2F77" w:rsidRPr="009F5BAF" w:rsidRDefault="003D2F77" w:rsidP="003D2F77">
      <w:pPr>
        <w:rPr>
          <w:sz w:val="12"/>
        </w:rPr>
      </w:pPr>
      <w:r w:rsidRPr="009F5BAF">
        <w:rPr>
          <w:sz w:val="12"/>
        </w:rPr>
        <w:t xml:space="preserve">to collect today can accelerate that learning curve, </w:t>
      </w:r>
      <w:r w:rsidRPr="00172654">
        <w:rPr>
          <w:rStyle w:val="StyleUnderline"/>
        </w:rPr>
        <w:t>helping producers learn faster and more rapidly adapt to market shifts</w:t>
      </w:r>
      <w:r w:rsidRPr="009F5BAF">
        <w:rPr>
          <w:sz w:val="12"/>
        </w:rPr>
        <w:t>—particularly on new fields and with new animals—</w:t>
      </w:r>
      <w:r w:rsidRPr="00DA210C">
        <w:rPr>
          <w:rStyle w:val="StyleUnderline"/>
        </w:rPr>
        <w:t>and creating more nuanced insights, enabling them to act on leading indicators</w:t>
      </w:r>
      <w:r w:rsidRPr="009F5BAF">
        <w:rPr>
          <w:sz w:val="12"/>
        </w:rPr>
        <w:t xml:space="preserve">. </w:t>
      </w:r>
      <w:r w:rsidRPr="00FB1132">
        <w:rPr>
          <w:rStyle w:val="Emphasis"/>
        </w:rPr>
        <w:t xml:space="preserve">This </w:t>
      </w:r>
      <w:r w:rsidRPr="00B72F08">
        <w:rPr>
          <w:rStyle w:val="Emphasis"/>
          <w:highlight w:val="green"/>
        </w:rPr>
        <w:t>creates a disparity between producers who can utilize</w:t>
      </w:r>
      <w:r w:rsidRPr="00DA210C">
        <w:rPr>
          <w:rStyle w:val="Emphasis"/>
        </w:rPr>
        <w:t xml:space="preserve"> high-speed </w:t>
      </w:r>
      <w:r w:rsidRPr="00B72F08">
        <w:rPr>
          <w:rStyle w:val="Emphasis"/>
          <w:highlight w:val="green"/>
        </w:rPr>
        <w:t>Internet</w:t>
      </w:r>
      <w:r w:rsidRPr="00DA210C">
        <w:rPr>
          <w:rStyle w:val="Emphasis"/>
        </w:rPr>
        <w:t xml:space="preserve"> service </w:t>
      </w:r>
      <w:r w:rsidRPr="00B72F08">
        <w:rPr>
          <w:rStyle w:val="Emphasis"/>
          <w:highlight w:val="green"/>
        </w:rPr>
        <w:t>and those who cannot.</w:t>
      </w:r>
      <w:r w:rsidRPr="00FB1132">
        <w:t xml:space="preserve"> </w:t>
      </w:r>
      <w:r w:rsidRPr="009F5BAF">
        <w:rPr>
          <w:sz w:val="12"/>
        </w:rPr>
        <w:t>Examples include the ability to do the following:</w:t>
      </w:r>
    </w:p>
    <w:p w14:paraId="6ECBBB8D" w14:textId="77777777" w:rsidR="003D2F77" w:rsidRPr="00DC62B1" w:rsidRDefault="003D2F77" w:rsidP="003D2F77">
      <w:pPr>
        <w:rPr>
          <w:sz w:val="12"/>
        </w:rPr>
      </w:pPr>
      <w:r w:rsidRPr="009F5BAF">
        <w:rPr>
          <w:sz w:val="12"/>
        </w:rPr>
        <w:t xml:space="preserve">create decision tools to help farmers and ranchers estimate the potential profit and economic risks associated with growing one particular crop over another • decide which fertilizer is best for current soil conditions • apply pesticides in targeted areas of the field, to control </w:t>
      </w:r>
      <w:r w:rsidRPr="00DC62B1">
        <w:rPr>
          <w:sz w:val="12"/>
        </w:rPr>
        <w:t>pests rather than applying pesticides over the entire field • use limited water resources more effectively • respond to findings of sensors that monitor animal health and nutrition</w:t>
      </w:r>
    </w:p>
    <w:p w14:paraId="18E6F60E" w14:textId="77777777" w:rsidR="003D2F77" w:rsidRPr="00DC62B1" w:rsidRDefault="003D2F77" w:rsidP="003D2F77">
      <w:pPr>
        <w:rPr>
          <w:sz w:val="12"/>
        </w:rPr>
      </w:pPr>
      <w:r w:rsidRPr="00DC62B1">
        <w:rPr>
          <w:sz w:val="12"/>
        </w:rPr>
        <w:t>Better choices about what, where, and when to plant, fertilize, and harvest—or breed, feed, and slaughter—can drive above-average returns by removing unrecognized inefficiencies and scaling insights.</w:t>
      </w:r>
    </w:p>
    <w:p w14:paraId="6F7A24DD" w14:textId="77777777" w:rsidR="003D2F77" w:rsidRPr="00DC62B1" w:rsidRDefault="003D2F77" w:rsidP="003D2F77">
      <w:pPr>
        <w:rPr>
          <w:rStyle w:val="StyleUnderline"/>
        </w:rPr>
      </w:pPr>
      <w:r w:rsidRPr="00DC62B1">
        <w:rPr>
          <w:rStyle w:val="Emphasis"/>
        </w:rPr>
        <w:t>DIGITIZATION</w:t>
      </w:r>
      <w:r w:rsidRPr="00DC62B1">
        <w:rPr>
          <w:rStyle w:val="StyleUnderline"/>
        </w:rPr>
        <w:t xml:space="preserve"> shifts supply chain management and resource allocation from generic to precise</w:t>
      </w:r>
    </w:p>
    <w:p w14:paraId="3BE531D0" w14:textId="77777777" w:rsidR="003D2F77" w:rsidRPr="009F5BAF" w:rsidRDefault="003D2F77" w:rsidP="003D2F77">
      <w:pPr>
        <w:rPr>
          <w:sz w:val="12"/>
        </w:rPr>
      </w:pPr>
      <w:r w:rsidRPr="00DC62B1">
        <w:rPr>
          <w:rStyle w:val="StyleUnderline"/>
        </w:rPr>
        <w:t>Precision Agriculture helps make the business of farming more efficient by minimizing inputs</w:t>
      </w:r>
      <w:r w:rsidRPr="00DC62B1">
        <w:rPr>
          <w:sz w:val="12"/>
        </w:rPr>
        <w:t>— such as raw materials and labor—</w:t>
      </w:r>
      <w:r w:rsidRPr="00DC62B1">
        <w:rPr>
          <w:rStyle w:val="StyleUnderline"/>
        </w:rPr>
        <w:t>and maximizing outputs</w:t>
      </w:r>
      <w:r w:rsidRPr="00DC62B1">
        <w:rPr>
          <w:sz w:val="12"/>
        </w:rPr>
        <w:t>.</w:t>
      </w:r>
    </w:p>
    <w:p w14:paraId="62B4D865" w14:textId="77777777" w:rsidR="003D2F77" w:rsidRPr="009F5BAF" w:rsidRDefault="003D2F77" w:rsidP="003D2F77">
      <w:pPr>
        <w:rPr>
          <w:sz w:val="12"/>
        </w:rPr>
      </w:pPr>
      <w:r w:rsidRPr="009F5BAF">
        <w:rPr>
          <w:sz w:val="12"/>
        </w:rPr>
        <w:t xml:space="preserve">For example, </w:t>
      </w:r>
      <w:r w:rsidRPr="00DA210C">
        <w:rPr>
          <w:rStyle w:val="StyleUnderline"/>
        </w:rPr>
        <w:t xml:space="preserve">previous research has found that </w:t>
      </w:r>
      <w:r w:rsidRPr="00B72F08">
        <w:rPr>
          <w:rStyle w:val="StyleUnderline"/>
          <w:highlight w:val="green"/>
        </w:rPr>
        <w:t>40 percent of fields are over-fertilized, which</w:t>
      </w:r>
      <w:r w:rsidRPr="00F320C9">
        <w:rPr>
          <w:rStyle w:val="StyleUnderline"/>
        </w:rPr>
        <w:t xml:space="preserve"> not only </w:t>
      </w:r>
      <w:r w:rsidRPr="00B72F08">
        <w:rPr>
          <w:rStyle w:val="Emphasis"/>
          <w:highlight w:val="green"/>
        </w:rPr>
        <w:t>inflates the cost of inputs</w:t>
      </w:r>
      <w:r w:rsidRPr="008323A7">
        <w:t xml:space="preserve"> </w:t>
      </w:r>
      <w:r w:rsidRPr="00F320C9">
        <w:rPr>
          <w:rStyle w:val="StyleUnderline"/>
        </w:rPr>
        <w:t xml:space="preserve">but also </w:t>
      </w:r>
      <w:r w:rsidRPr="00B72F08">
        <w:rPr>
          <w:rStyle w:val="Emphasis"/>
          <w:highlight w:val="green"/>
        </w:rPr>
        <w:t xml:space="preserve">results in </w:t>
      </w:r>
      <w:r w:rsidRPr="00F320C9">
        <w:rPr>
          <w:rStyle w:val="Emphasis"/>
        </w:rPr>
        <w:t>15</w:t>
      </w:r>
      <w:r w:rsidRPr="00DA210C">
        <w:rPr>
          <w:rStyle w:val="Emphasis"/>
        </w:rPr>
        <w:t xml:space="preserve"> percent–</w:t>
      </w:r>
      <w:r w:rsidRPr="00B72F08">
        <w:rPr>
          <w:rStyle w:val="Emphasis"/>
          <w:highlight w:val="green"/>
        </w:rPr>
        <w:t>20 percent yield loss suffered</w:t>
      </w:r>
      <w:r w:rsidRPr="00DA210C">
        <w:rPr>
          <w:rStyle w:val="Emphasis"/>
        </w:rPr>
        <w:t xml:space="preserve"> from improper fertilizer application.</w:t>
      </w:r>
      <w:r w:rsidRPr="009F5BAF">
        <w:rPr>
          <w:sz w:val="12"/>
        </w:rPr>
        <w:t xml:space="preserve">14 </w:t>
      </w:r>
      <w:r w:rsidRPr="00B72F08">
        <w:rPr>
          <w:rStyle w:val="StyleUnderline"/>
          <w:highlight w:val="green"/>
        </w:rPr>
        <w:t>Precise application</w:t>
      </w:r>
      <w:r w:rsidRPr="00F320C9">
        <w:rPr>
          <w:rStyle w:val="StyleUnderline"/>
        </w:rPr>
        <w:t xml:space="preserve"> of inputs</w:t>
      </w:r>
      <w:r w:rsidRPr="009F5BAF">
        <w:rPr>
          <w:sz w:val="12"/>
        </w:rPr>
        <w:t xml:space="preserve">, such as fertilizer, herbicides, and pesticides, </w:t>
      </w:r>
      <w:r w:rsidRPr="00DA210C">
        <w:rPr>
          <w:rStyle w:val="StyleUnderline"/>
        </w:rPr>
        <w:t>allows farmers to adjust inputs to location-based characteristics and use exact amounts needed</w:t>
      </w:r>
      <w:r w:rsidRPr="009F5BAF">
        <w:rPr>
          <w:sz w:val="12"/>
        </w:rPr>
        <w:t xml:space="preserve">, </w:t>
      </w:r>
      <w:r w:rsidRPr="00DA210C">
        <w:rPr>
          <w:rStyle w:val="Emphasis"/>
        </w:rPr>
        <w:t xml:space="preserve">which </w:t>
      </w:r>
      <w:r w:rsidRPr="00B72F08">
        <w:rPr>
          <w:rStyle w:val="Emphasis"/>
          <w:highlight w:val="green"/>
        </w:rPr>
        <w:t>saves money and increases sustainability</w:t>
      </w:r>
      <w:r w:rsidRPr="009F5BAF">
        <w:rPr>
          <w:sz w:val="12"/>
        </w:rPr>
        <w:t xml:space="preserve"> due to more</w:t>
      </w:r>
      <w:r w:rsidRPr="00F320C9">
        <w:rPr>
          <w:rStyle w:val="StyleUnderline"/>
        </w:rPr>
        <w:t xml:space="preserve"> </w:t>
      </w:r>
      <w:r w:rsidRPr="008323A7">
        <w:rPr>
          <w:rStyle w:val="StyleUnderline"/>
        </w:rPr>
        <w:t>efficient resource stewardship.</w:t>
      </w:r>
      <w:r w:rsidRPr="009F5BAF">
        <w:rPr>
          <w:sz w:val="12"/>
        </w:rPr>
        <w:t xml:space="preserve"> Improved fertilizer, soil, </w:t>
      </w:r>
      <w:r w:rsidRPr="00DA210C">
        <w:rPr>
          <w:rStyle w:val="StyleUnderline"/>
        </w:rPr>
        <w:t xml:space="preserve">and water </w:t>
      </w:r>
      <w:r w:rsidRPr="008323A7">
        <w:rPr>
          <w:rStyle w:val="StyleUnderline"/>
        </w:rPr>
        <w:t xml:space="preserve">use can significantly improve water quality with less runoff and reduce climate gas emissions, </w:t>
      </w:r>
      <w:r w:rsidRPr="00F320C9">
        <w:rPr>
          <w:rStyle w:val="StyleUnderline"/>
        </w:rPr>
        <w:t>which is important since agriculture accounts for 10-15 percent of worldwide emissions</w:t>
      </w:r>
      <w:r w:rsidRPr="009F5BAF">
        <w:rPr>
          <w:sz w:val="12"/>
        </w:rPr>
        <w:t xml:space="preserve">.15 Despite reductions in necessary inputs, </w:t>
      </w:r>
      <w:r w:rsidRPr="00DA210C">
        <w:rPr>
          <w:rStyle w:val="Emphasis"/>
        </w:rPr>
        <w:t xml:space="preserve">Next Generation </w:t>
      </w:r>
      <w:r w:rsidRPr="00F320C9">
        <w:rPr>
          <w:rStyle w:val="Emphasis"/>
        </w:rPr>
        <w:t>Precision Agriculture helps maintain or increase yields, leading to significant gains in efficiency</w:t>
      </w:r>
      <w:r w:rsidRPr="00F320C9">
        <w:rPr>
          <w:sz w:val="12"/>
        </w:rPr>
        <w:t>14.</w:t>
      </w:r>
    </w:p>
    <w:p w14:paraId="4EDE80BE" w14:textId="77777777" w:rsidR="003D2F77" w:rsidRPr="00DA210C" w:rsidRDefault="003D2F77" w:rsidP="003D2F77">
      <w:pPr>
        <w:rPr>
          <w:rStyle w:val="StyleUnderline"/>
        </w:rPr>
      </w:pPr>
      <w:r w:rsidRPr="00B72F08">
        <w:rPr>
          <w:rStyle w:val="StyleUnderline"/>
          <w:highlight w:val="green"/>
        </w:rPr>
        <w:t>Real-time insights also improve logistics</w:t>
      </w:r>
      <w:r w:rsidRPr="009F5BAF">
        <w:rPr>
          <w:sz w:val="12"/>
        </w:rPr>
        <w:t xml:space="preserve">. When growing melons, for instance, real-time data can help farmers overcome challenges in storing and shipping their products. Melons should be stored in an optimal refrigeration environment to minimize spoilage, and </w:t>
      </w:r>
      <w:r w:rsidRPr="00DA210C">
        <w:rPr>
          <w:rStyle w:val="StyleUnderline"/>
        </w:rPr>
        <w:t xml:space="preserve">real-time </w:t>
      </w:r>
      <w:r w:rsidRPr="008323A7">
        <w:rPr>
          <w:rStyle w:val="StyleUnderline"/>
        </w:rPr>
        <w:t xml:space="preserve">precision </w:t>
      </w:r>
      <w:r w:rsidRPr="00B72F08">
        <w:rPr>
          <w:rStyle w:val="StyleUnderline"/>
          <w:highlight w:val="green"/>
        </w:rPr>
        <w:t>sensors</w:t>
      </w:r>
      <w:r w:rsidRPr="008323A7">
        <w:rPr>
          <w:rStyle w:val="StyleUnderline"/>
        </w:rPr>
        <w:t xml:space="preserve"> can </w:t>
      </w:r>
      <w:r w:rsidRPr="00B72F08">
        <w:rPr>
          <w:rStyle w:val="StyleUnderline"/>
          <w:highlight w:val="green"/>
        </w:rPr>
        <w:t xml:space="preserve">reduce spoilage </w:t>
      </w:r>
      <w:r w:rsidRPr="00172654">
        <w:rPr>
          <w:rStyle w:val="StyleUnderline"/>
        </w:rPr>
        <w:t>by alerting staff to suboptimal variations</w:t>
      </w:r>
      <w:r w:rsidRPr="00DA210C">
        <w:rPr>
          <w:rStyle w:val="StyleUnderline"/>
        </w:rPr>
        <w:t xml:space="preserve"> in temperature and humidity,</w:t>
      </w:r>
      <w:r w:rsidRPr="009F5BAF">
        <w:rPr>
          <w:sz w:val="12"/>
        </w:rPr>
        <w:t xml:space="preserve"> allowing the execution of remedies before major losses occur</w:t>
      </w:r>
      <w:r w:rsidRPr="00DA210C">
        <w:rPr>
          <w:rStyle w:val="StyleUnderline"/>
        </w:rPr>
        <w:t xml:space="preserve">. When refrigerated storage is full or the market price is at a peak, </w:t>
      </w:r>
      <w:r w:rsidRPr="00F320C9">
        <w:rPr>
          <w:rStyle w:val="StyleUnderline"/>
        </w:rPr>
        <w:t>the “Internet of Things” can provide real-time information about where trucks are located and locating customers to market products to help make the sale.</w:t>
      </w:r>
    </w:p>
    <w:p w14:paraId="48FDE1FF" w14:textId="77777777" w:rsidR="003D2F77" w:rsidRPr="00DA210C" w:rsidRDefault="003D2F77" w:rsidP="003D2F77">
      <w:pPr>
        <w:rPr>
          <w:rStyle w:val="StyleUnderline"/>
        </w:rPr>
      </w:pPr>
      <w:r w:rsidRPr="008323A7">
        <w:rPr>
          <w:rStyle w:val="Emphasis"/>
        </w:rPr>
        <w:t>LABOR EFFICIENCY</w:t>
      </w:r>
      <w:r w:rsidRPr="009F5BAF">
        <w:rPr>
          <w:sz w:val="12"/>
        </w:rPr>
        <w:t xml:space="preserve"> </w:t>
      </w:r>
      <w:r w:rsidRPr="00DA210C">
        <w:rPr>
          <w:rStyle w:val="StyleUnderline"/>
        </w:rPr>
        <w:t xml:space="preserve">boosts productivity by automating routine processes and enabling real-time response </w:t>
      </w:r>
    </w:p>
    <w:p w14:paraId="4ED3DFD5" w14:textId="77777777" w:rsidR="003D2F77" w:rsidRPr="009F5BAF" w:rsidRDefault="003D2F77" w:rsidP="003D2F77">
      <w:pPr>
        <w:rPr>
          <w:sz w:val="12"/>
        </w:rPr>
      </w:pPr>
      <w:r w:rsidRPr="00B72F08">
        <w:rPr>
          <w:rStyle w:val="StyleUnderline"/>
          <w:highlight w:val="green"/>
        </w:rPr>
        <w:t>Connected devices equip farmers with a</w:t>
      </w:r>
      <w:r w:rsidRPr="00DA210C">
        <w:rPr>
          <w:rStyle w:val="StyleUnderline"/>
        </w:rPr>
        <w:t xml:space="preserve"> clear </w:t>
      </w:r>
      <w:r w:rsidRPr="00B72F08">
        <w:rPr>
          <w:rStyle w:val="StyleUnderline"/>
          <w:highlight w:val="green"/>
        </w:rPr>
        <w:t>picture of their operations</w:t>
      </w:r>
      <w:r w:rsidRPr="00DA210C">
        <w:rPr>
          <w:rStyle w:val="StyleUnderline"/>
        </w:rPr>
        <w:t xml:space="preserve"> at any moment</w:t>
      </w:r>
      <w:r w:rsidRPr="009F5BAF">
        <w:rPr>
          <w:sz w:val="12"/>
        </w:rPr>
        <w:t xml:space="preserve">, making it possible to prioritize tasks more effectively and triage the most pressing issues. </w:t>
      </w:r>
      <w:r w:rsidRPr="00DA210C">
        <w:rPr>
          <w:rStyle w:val="StyleUnderline"/>
        </w:rPr>
        <w:t>While routine inspection and scouting has typically been a regular part of farm management and has increased farm profitability</w:t>
      </w:r>
      <w:r w:rsidRPr="009F5BAF">
        <w:rPr>
          <w:sz w:val="12"/>
        </w:rPr>
        <w:t xml:space="preserve">14, </w:t>
      </w:r>
      <w:r w:rsidRPr="00DA210C">
        <w:rPr>
          <w:rStyle w:val="StyleUnderline"/>
        </w:rPr>
        <w:t xml:space="preserve">connected </w:t>
      </w:r>
      <w:r w:rsidRPr="00B72F08">
        <w:rPr>
          <w:rStyle w:val="StyleUnderline"/>
          <w:highlight w:val="green"/>
        </w:rPr>
        <w:t xml:space="preserve">technologies </w:t>
      </w:r>
      <w:r w:rsidRPr="00F320C9">
        <w:rPr>
          <w:rStyle w:val="StyleUnderline"/>
        </w:rPr>
        <w:t xml:space="preserve">can </w:t>
      </w:r>
      <w:r w:rsidRPr="00B72F08">
        <w:rPr>
          <w:rStyle w:val="StyleUnderline"/>
          <w:highlight w:val="green"/>
        </w:rPr>
        <w:t>track, sense, and flag where a producer should focus</w:t>
      </w:r>
      <w:r w:rsidRPr="00DA210C">
        <w:rPr>
          <w:rStyle w:val="StyleUnderline"/>
        </w:rPr>
        <w:t xml:space="preserve"> their time and attention that day.</w:t>
      </w:r>
      <w:r w:rsidRPr="009F5BAF">
        <w:rPr>
          <w:sz w:val="12"/>
        </w:rPr>
        <w:t xml:space="preserve"> Similarly, e-connectivity has allowed rural farms to access new training resources and high-skilled labor that has not been previously available. </w:t>
      </w:r>
    </w:p>
    <w:p w14:paraId="313ED34F" w14:textId="77777777" w:rsidR="003D2F77" w:rsidRDefault="003D2F77" w:rsidP="003D2F77"/>
    <w:p w14:paraId="523D4AE0" w14:textId="77777777" w:rsidR="003D2F77" w:rsidRDefault="003D2F77" w:rsidP="003D2F77">
      <w:pPr>
        <w:pStyle w:val="Heading4"/>
      </w:pPr>
      <w:r>
        <w:lastRenderedPageBreak/>
        <w:t xml:space="preserve">Food insecurity causes state collapse, nuclear war, and terror – extinction </w:t>
      </w:r>
    </w:p>
    <w:p w14:paraId="146E50AA" w14:textId="77777777" w:rsidR="003D2F77" w:rsidRPr="00CD1503" w:rsidRDefault="003D2F77" w:rsidP="003D2F77">
      <w:pPr>
        <w:rPr>
          <w:rStyle w:val="Style13ptBold"/>
        </w:rPr>
      </w:pPr>
      <w:proofErr w:type="spellStart"/>
      <w:r>
        <w:rPr>
          <w:rStyle w:val="Style13ptBold"/>
        </w:rPr>
        <w:t>DeFeo</w:t>
      </w:r>
      <w:proofErr w:type="spellEnd"/>
      <w:r>
        <w:rPr>
          <w:rStyle w:val="Style13ptBold"/>
        </w:rPr>
        <w:t xml:space="preserve"> 17 </w:t>
      </w:r>
      <w:r w:rsidRPr="00CD1503">
        <w:t xml:space="preserve">[(Michael, Regional Organizing Director at Arizona Democratic Party who graduated in 2019 with a bachelor’s degree in political science from Gettysburg College) “Food Insecurity and the Threat to Global Stability and Security in the 21st Century” Inquires Journal, 2017] BC </w:t>
      </w:r>
    </w:p>
    <w:p w14:paraId="671942B4" w14:textId="77777777" w:rsidR="003D2F77" w:rsidRPr="009F5BAF" w:rsidRDefault="003D2F77" w:rsidP="003D2F77">
      <w:pPr>
        <w:rPr>
          <w:sz w:val="12"/>
        </w:rPr>
      </w:pPr>
      <w:r w:rsidRPr="009F5BAF">
        <w:rPr>
          <w:sz w:val="12"/>
        </w:rPr>
        <w:t>Poor Institutional Capacity</w:t>
      </w:r>
    </w:p>
    <w:p w14:paraId="4F20CF07" w14:textId="77777777" w:rsidR="003D2F77" w:rsidRPr="00F05DB4" w:rsidRDefault="003D2F77" w:rsidP="003D2F77">
      <w:pPr>
        <w:rPr>
          <w:rStyle w:val="Emphasis"/>
        </w:rPr>
      </w:pPr>
      <w:r w:rsidRPr="00F320C9">
        <w:rPr>
          <w:rStyle w:val="StyleUnderline"/>
        </w:rPr>
        <w:t>Although the developed world experiences food insecurity</w:t>
      </w:r>
      <w:r w:rsidRPr="00F05DB4">
        <w:rPr>
          <w:rStyle w:val="StyleUnderline"/>
        </w:rPr>
        <w:t xml:space="preserve">, it is the </w:t>
      </w:r>
      <w:r w:rsidRPr="00B72F08">
        <w:rPr>
          <w:rStyle w:val="Emphasis"/>
          <w:highlight w:val="green"/>
        </w:rPr>
        <w:t xml:space="preserve">lack of infrastructure and </w:t>
      </w:r>
      <w:r w:rsidRPr="00F320C9">
        <w:rPr>
          <w:rStyle w:val="Emphasis"/>
        </w:rPr>
        <w:t xml:space="preserve">government </w:t>
      </w:r>
      <w:r w:rsidRPr="00B72F08">
        <w:rPr>
          <w:rStyle w:val="Emphasis"/>
          <w:highlight w:val="green"/>
        </w:rPr>
        <w:t>institutions</w:t>
      </w:r>
      <w:r w:rsidRPr="00F05DB4">
        <w:rPr>
          <w:rStyle w:val="StyleUnderline"/>
        </w:rPr>
        <w:t xml:space="preserve"> in developing countries that </w:t>
      </w:r>
      <w:r w:rsidRPr="00B72F08">
        <w:rPr>
          <w:rStyle w:val="StyleUnderline"/>
          <w:highlight w:val="green"/>
        </w:rPr>
        <w:t>contribute</w:t>
      </w:r>
      <w:r w:rsidRPr="00793BA7">
        <w:rPr>
          <w:rStyle w:val="StyleUnderline"/>
        </w:rPr>
        <w:t xml:space="preserve"> </w:t>
      </w:r>
      <w:r w:rsidRPr="00F320C9">
        <w:rPr>
          <w:rStyle w:val="StyleUnderline"/>
        </w:rPr>
        <w:t xml:space="preserve">to civil </w:t>
      </w:r>
      <w:r w:rsidRPr="00B72F08">
        <w:rPr>
          <w:rStyle w:val="StyleUnderline"/>
          <w:highlight w:val="green"/>
        </w:rPr>
        <w:t xml:space="preserve">wars and </w:t>
      </w:r>
      <w:r w:rsidRPr="00F320C9">
        <w:rPr>
          <w:rStyle w:val="StyleUnderline"/>
        </w:rPr>
        <w:t>state</w:t>
      </w:r>
      <w:r w:rsidRPr="00F05DB4">
        <w:rPr>
          <w:rStyle w:val="StyleUnderline"/>
        </w:rPr>
        <w:t xml:space="preserve"> </w:t>
      </w:r>
      <w:r w:rsidRPr="00B72F08">
        <w:rPr>
          <w:rStyle w:val="StyleUnderline"/>
          <w:highlight w:val="green"/>
        </w:rPr>
        <w:t>fragility</w:t>
      </w:r>
      <w:r w:rsidRPr="00793BA7">
        <w:rPr>
          <w:sz w:val="12"/>
        </w:rPr>
        <w:t>.</w:t>
      </w:r>
      <w:r w:rsidRPr="00B72F08">
        <w:rPr>
          <w:sz w:val="12"/>
          <w:highlight w:val="green"/>
        </w:rPr>
        <w:t xml:space="preserve"> </w:t>
      </w:r>
      <w:r w:rsidRPr="00F320C9">
        <w:rPr>
          <w:rStyle w:val="Emphasis"/>
        </w:rPr>
        <w:t>Foreign exchange shortages</w:t>
      </w:r>
      <w:r w:rsidRPr="009F5BAF">
        <w:rPr>
          <w:sz w:val="12"/>
        </w:rPr>
        <w:t xml:space="preserve"> can </w:t>
      </w:r>
      <w:r w:rsidRPr="00F320C9">
        <w:rPr>
          <w:rStyle w:val="Emphasis"/>
        </w:rPr>
        <w:t xml:space="preserve">provoke </w:t>
      </w:r>
      <w:r w:rsidRPr="00B72F08">
        <w:rPr>
          <w:rStyle w:val="Emphasis"/>
          <w:highlight w:val="green"/>
        </w:rPr>
        <w:t>food</w:t>
      </w:r>
      <w:r w:rsidRPr="00F05DB4">
        <w:rPr>
          <w:rStyle w:val="Emphasis"/>
        </w:rPr>
        <w:t xml:space="preserve"> and fuel </w:t>
      </w:r>
      <w:r w:rsidRPr="00B72F08">
        <w:rPr>
          <w:rStyle w:val="Emphasis"/>
          <w:highlight w:val="green"/>
        </w:rPr>
        <w:t xml:space="preserve">scarcities </w:t>
      </w:r>
      <w:r w:rsidRPr="00F320C9">
        <w:rPr>
          <w:rStyle w:val="Emphasis"/>
        </w:rPr>
        <w:t>that</w:t>
      </w:r>
      <w:r w:rsidRPr="00CD1503">
        <w:rPr>
          <w:rStyle w:val="Emphasis"/>
        </w:rPr>
        <w:t xml:space="preserve"> force governments to spend less on essential services</w:t>
      </w:r>
      <w:r w:rsidRPr="00F05DB4">
        <w:rPr>
          <w:rStyle w:val="Emphasis"/>
        </w:rPr>
        <w:t xml:space="preserve"> and public goods.</w:t>
      </w:r>
      <w:r w:rsidRPr="009F5BAF">
        <w:rPr>
          <w:sz w:val="12"/>
        </w:rPr>
        <w:t xml:space="preserve"> Accordingly, citizens see their medical and educational entitlements melt away. </w:t>
      </w:r>
      <w:r w:rsidRPr="00F05DB4">
        <w:rPr>
          <w:rStyle w:val="StyleUnderline"/>
        </w:rPr>
        <w:t xml:space="preserve">Such circumstances </w:t>
      </w:r>
      <w:r w:rsidRPr="00B72F08">
        <w:rPr>
          <w:rStyle w:val="Emphasis"/>
          <w:highlight w:val="green"/>
        </w:rPr>
        <w:t xml:space="preserve">create breeding grounds for </w:t>
      </w:r>
      <w:r w:rsidRPr="00793BA7">
        <w:rPr>
          <w:rStyle w:val="Emphasis"/>
        </w:rPr>
        <w:t xml:space="preserve">internal </w:t>
      </w:r>
      <w:r w:rsidRPr="00B72F08">
        <w:rPr>
          <w:rStyle w:val="Emphasis"/>
          <w:highlight w:val="green"/>
        </w:rPr>
        <w:t>conflict.</w:t>
      </w:r>
    </w:p>
    <w:p w14:paraId="38B31F01" w14:textId="77777777" w:rsidR="003D2F77" w:rsidRPr="009F5BAF" w:rsidRDefault="003D2F77" w:rsidP="003D2F77">
      <w:pPr>
        <w:rPr>
          <w:sz w:val="12"/>
        </w:rPr>
      </w:pPr>
      <w:r w:rsidRPr="00F05DB4">
        <w:rPr>
          <w:rStyle w:val="StyleUnderline"/>
        </w:rPr>
        <w:t>All violent conflicts destroy</w:t>
      </w:r>
      <w:r w:rsidRPr="009F5BAF">
        <w:rPr>
          <w:sz w:val="12"/>
        </w:rPr>
        <w:t xml:space="preserve"> land, water, and social </w:t>
      </w:r>
      <w:r w:rsidRPr="00F05DB4">
        <w:rPr>
          <w:rStyle w:val="StyleUnderline"/>
        </w:rPr>
        <w:t>resources for food production. Developing countries do not have massive industrial machines that can remedy such losses, therefore, the population will suffer.</w:t>
      </w:r>
      <w:r w:rsidRPr="009F5BAF">
        <w:rPr>
          <w:sz w:val="12"/>
        </w:rPr>
        <w:t xml:space="preserve"> </w:t>
      </w:r>
      <w:r w:rsidRPr="00B72F08">
        <w:rPr>
          <w:rStyle w:val="Emphasis"/>
          <w:highlight w:val="green"/>
        </w:rPr>
        <w:t xml:space="preserve">Food insecurity is a recruitment tool for </w:t>
      </w:r>
      <w:r w:rsidRPr="00F320C9">
        <w:rPr>
          <w:rStyle w:val="Emphasis"/>
        </w:rPr>
        <w:t xml:space="preserve">violent </w:t>
      </w:r>
      <w:r w:rsidRPr="00B72F08">
        <w:rPr>
          <w:rStyle w:val="Emphasis"/>
          <w:highlight w:val="green"/>
        </w:rPr>
        <w:t>extremist groups</w:t>
      </w:r>
      <w:r w:rsidRPr="00B72F08">
        <w:rPr>
          <w:sz w:val="12"/>
          <w:highlight w:val="green"/>
        </w:rPr>
        <w:t xml:space="preserve">. </w:t>
      </w:r>
      <w:r w:rsidRPr="00B72F08">
        <w:rPr>
          <w:rStyle w:val="StyleUnderline"/>
          <w:highlight w:val="green"/>
        </w:rPr>
        <w:t>Promising food</w:t>
      </w:r>
      <w:r w:rsidRPr="00F05DB4">
        <w:rPr>
          <w:rStyle w:val="StyleUnderline"/>
        </w:rPr>
        <w:t xml:space="preserve"> and water </w:t>
      </w:r>
      <w:r w:rsidRPr="00B72F08">
        <w:rPr>
          <w:rStyle w:val="StyleUnderline"/>
          <w:highlight w:val="green"/>
        </w:rPr>
        <w:t>to a starving population</w:t>
      </w:r>
      <w:r w:rsidRPr="009F5BAF">
        <w:rPr>
          <w:sz w:val="12"/>
        </w:rPr>
        <w:t>, especially in urban areas</w:t>
      </w:r>
      <w:r w:rsidRPr="00F05DB4">
        <w:rPr>
          <w:rStyle w:val="StyleUnderline"/>
        </w:rPr>
        <w:t xml:space="preserve">, </w:t>
      </w:r>
      <w:r w:rsidRPr="00B72F08">
        <w:rPr>
          <w:rStyle w:val="StyleUnderline"/>
          <w:highlight w:val="green"/>
        </w:rPr>
        <w:t>makes recruiting</w:t>
      </w:r>
      <w:r w:rsidRPr="009F5BAF">
        <w:rPr>
          <w:sz w:val="12"/>
        </w:rPr>
        <w:t xml:space="preserve"> young and disgruntled youth </w:t>
      </w:r>
      <w:r w:rsidRPr="00B72F08">
        <w:rPr>
          <w:rStyle w:val="StyleUnderline"/>
          <w:highlight w:val="green"/>
        </w:rPr>
        <w:t>easier</w:t>
      </w:r>
      <w:r w:rsidRPr="009F5BAF">
        <w:rPr>
          <w:sz w:val="12"/>
        </w:rPr>
        <w:t xml:space="preserve"> (Messer &amp; Cohen, 2015). Syria had limited institutional capacity to deal with the mass displacement, and that lead to a civilian revolt and recruitment into the Islamic State.</w:t>
      </w:r>
    </w:p>
    <w:p w14:paraId="4AB92C93" w14:textId="77777777" w:rsidR="003D2F77" w:rsidRPr="009F5BAF" w:rsidRDefault="003D2F77" w:rsidP="003D2F77">
      <w:pPr>
        <w:rPr>
          <w:sz w:val="12"/>
          <w:szCs w:val="12"/>
        </w:rPr>
      </w:pPr>
      <w:r w:rsidRPr="009F5BAF">
        <w:rPr>
          <w:sz w:val="12"/>
          <w:szCs w:val="12"/>
        </w:rPr>
        <w:t>Countries that fail to provide their people with basic services often experience gross economic inequality, and even human-rights violations, as was the case in both Syria and Sudan. Both countries are classified as Least Developed Countries (LDCs). LDCs are distinguished not just by their widespread poverty, but also by their structural weaknesses in economic, institutional, and human resources that make them unable to maintain stability during a drought. The combination of drought and political instability or violence led to famine in Somalia (another LDC) in 2011. Even with urgent humanitarian action, the country still plunged into chaos and violence (Messer &amp; Cohen, 2015). Severe drought, like Somalia's, may result in crop failure in major food producing areas, which in turn is a significant threat to social stability and peace (</w:t>
      </w:r>
      <w:proofErr w:type="spellStart"/>
      <w:r w:rsidRPr="009F5BAF">
        <w:rPr>
          <w:sz w:val="12"/>
          <w:szCs w:val="12"/>
        </w:rPr>
        <w:t>Wischnath</w:t>
      </w:r>
      <w:proofErr w:type="spellEnd"/>
      <w:r w:rsidRPr="009F5BAF">
        <w:rPr>
          <w:sz w:val="12"/>
          <w:szCs w:val="12"/>
        </w:rPr>
        <w:t>, 2014).</w:t>
      </w:r>
    </w:p>
    <w:p w14:paraId="3CEFDA9F" w14:textId="77777777" w:rsidR="003D2F77" w:rsidRPr="009F5BAF" w:rsidRDefault="003D2F77" w:rsidP="003D2F77">
      <w:pPr>
        <w:rPr>
          <w:sz w:val="12"/>
          <w:szCs w:val="12"/>
        </w:rPr>
      </w:pPr>
      <w:r w:rsidRPr="009F5BAF">
        <w:rPr>
          <w:sz w:val="12"/>
          <w:szCs w:val="12"/>
        </w:rPr>
        <w:t>Sometimes droughts of exceptional severity (and the civil unrest that follows) are attributed to climate change, especially in particularly arid regions. Scholars are divided on whether climate change actually impacts civil conflict. That is why African countries like Somalia and Sudan are prime case studies. Africa has the lowest percentage of irrigated land in the world. Agriculture is the most important sector of most African countries. Very high percentages of civilians in African countries live in rural areas. Those characteristics combined with low economic and state capacity make African, particularly sub-Saharan African countries the most vulnerable to climate change and civil instability. Africa experiences more civil conflict than other parts of the world, therefore, it is possible to argue that a lack of climate variability effect on civil conflict in Africa would make it unlikely to cause civil conflict in other parts of the world (</w:t>
      </w:r>
      <w:proofErr w:type="spellStart"/>
      <w:r w:rsidRPr="009F5BAF">
        <w:rPr>
          <w:sz w:val="12"/>
          <w:szCs w:val="12"/>
        </w:rPr>
        <w:t>Koubi</w:t>
      </w:r>
      <w:proofErr w:type="spellEnd"/>
      <w:r w:rsidRPr="009F5BAF">
        <w:rPr>
          <w:sz w:val="12"/>
          <w:szCs w:val="12"/>
        </w:rPr>
        <w:t xml:space="preserve"> et al., 2012). Secretary-General of the United Nations, Ban Ki-moon attributed the conflict in Darfur to an ecological crisis arising “at least in part from climate change” (Ki-moon, 2007). The Fourth Report of the Intergovernmental Panel on Climate Change assessed that climate change will continue to worsen. As it does, it will increase food shortages, which may lead to conflict (AR4, 2007). The report also stated that forced displacement and rising social instability is the most likely result of food insecurity. This is almost exactly what happened in Syria. The first step towards conflict might be food riots, which often occur during a food shortage or when there is an unequal distribution of food. These are usually caused by food price increases, food speculation, transport problems, or extreme weather. In 1977, Egyptians became so desperate for food that they attacked shops, markets, and government buildings just to obtain bread and grain (</w:t>
      </w:r>
      <w:proofErr w:type="spellStart"/>
      <w:r w:rsidRPr="009F5BAF">
        <w:rPr>
          <w:sz w:val="12"/>
          <w:szCs w:val="12"/>
        </w:rPr>
        <w:t>Paveliuc-Olariu</w:t>
      </w:r>
      <w:proofErr w:type="spellEnd"/>
      <w:r w:rsidRPr="009F5BAF">
        <w:rPr>
          <w:sz w:val="12"/>
          <w:szCs w:val="12"/>
        </w:rPr>
        <w:t>, 2013).</w:t>
      </w:r>
    </w:p>
    <w:p w14:paraId="58A2C9B8" w14:textId="77777777" w:rsidR="003D2F77" w:rsidRPr="00F05DB4" w:rsidRDefault="003D2F77" w:rsidP="003D2F77">
      <w:pPr>
        <w:rPr>
          <w:rStyle w:val="StyleUnderline"/>
        </w:rPr>
      </w:pPr>
      <w:r w:rsidRPr="009F5BAF">
        <w:rPr>
          <w:sz w:val="12"/>
        </w:rPr>
        <w:t xml:space="preserve">Moreover, </w:t>
      </w:r>
      <w:r w:rsidRPr="00F05DB4">
        <w:rPr>
          <w:rStyle w:val="StyleUnderline"/>
        </w:rPr>
        <w:t>civil war can create economic opportunities for certain groups, so they try to avoid resolving the conflict</w:t>
      </w:r>
      <w:r w:rsidRPr="009F5BAF">
        <w:rPr>
          <w:sz w:val="12"/>
        </w:rPr>
        <w:t xml:space="preserve">. Urban elites in Somalia profited tremendously off of internal conflict because of the absurd amount of foreign aid that was pumped into the country and then largely stolen (Shortland, </w:t>
      </w:r>
      <w:proofErr w:type="spellStart"/>
      <w:r w:rsidRPr="009F5BAF">
        <w:rPr>
          <w:sz w:val="12"/>
        </w:rPr>
        <w:t>Christopoulou</w:t>
      </w:r>
      <w:proofErr w:type="spellEnd"/>
      <w:r w:rsidRPr="009F5BAF">
        <w:rPr>
          <w:sz w:val="12"/>
        </w:rPr>
        <w:t xml:space="preserve">, &amp; </w:t>
      </w:r>
      <w:proofErr w:type="spellStart"/>
      <w:r w:rsidRPr="009F5BAF">
        <w:rPr>
          <w:sz w:val="12"/>
        </w:rPr>
        <w:t>Makatsoris</w:t>
      </w:r>
      <w:proofErr w:type="spellEnd"/>
      <w:r w:rsidRPr="009F5BAF">
        <w:rPr>
          <w:sz w:val="12"/>
        </w:rPr>
        <w:t xml:space="preserve">, 2013). </w:t>
      </w:r>
      <w:r w:rsidRPr="00793BA7">
        <w:rPr>
          <w:rStyle w:val="Emphasis"/>
        </w:rPr>
        <w:t xml:space="preserve">Once a country experiences </w:t>
      </w:r>
      <w:r w:rsidRPr="00B72F08">
        <w:rPr>
          <w:rStyle w:val="Emphasis"/>
          <w:highlight w:val="green"/>
        </w:rPr>
        <w:t>a food shortage</w:t>
      </w:r>
      <w:r w:rsidRPr="00793BA7">
        <w:rPr>
          <w:rStyle w:val="Emphasis"/>
        </w:rPr>
        <w:t>, it</w:t>
      </w:r>
      <w:r w:rsidRPr="00F05DB4">
        <w:rPr>
          <w:rStyle w:val="Emphasis"/>
        </w:rPr>
        <w:t xml:space="preserve"> may </w:t>
      </w:r>
      <w:r w:rsidRPr="00F320C9">
        <w:rPr>
          <w:rStyle w:val="Emphasis"/>
        </w:rPr>
        <w:t>lead to protests, riots, and violence</w:t>
      </w:r>
      <w:r w:rsidRPr="009F5BAF">
        <w:rPr>
          <w:sz w:val="12"/>
        </w:rPr>
        <w:t xml:space="preserve">. </w:t>
      </w:r>
      <w:r w:rsidRPr="00F05DB4">
        <w:rPr>
          <w:rStyle w:val="StyleUnderline"/>
        </w:rPr>
        <w:t xml:space="preserve">This </w:t>
      </w:r>
      <w:r w:rsidRPr="00F320C9">
        <w:rPr>
          <w:rStyle w:val="StyleUnderline"/>
        </w:rPr>
        <w:t>all</w:t>
      </w:r>
      <w:r w:rsidRPr="00F05DB4">
        <w:rPr>
          <w:rStyle w:val="StyleUnderline"/>
        </w:rPr>
        <w:t xml:space="preserve"> </w:t>
      </w:r>
      <w:r w:rsidRPr="00B72F08">
        <w:rPr>
          <w:rStyle w:val="StyleUnderline"/>
          <w:highlight w:val="green"/>
        </w:rPr>
        <w:t>contributes to</w:t>
      </w:r>
      <w:r w:rsidRPr="00793BA7">
        <w:rPr>
          <w:rStyle w:val="StyleUnderline"/>
        </w:rPr>
        <w:t xml:space="preserve"> state </w:t>
      </w:r>
      <w:r w:rsidRPr="00B72F08">
        <w:rPr>
          <w:rStyle w:val="StyleUnderline"/>
          <w:highlight w:val="green"/>
        </w:rPr>
        <w:t>instability</w:t>
      </w:r>
      <w:r w:rsidRPr="00F05DB4">
        <w:rPr>
          <w:rStyle w:val="StyleUnderline"/>
        </w:rPr>
        <w:t xml:space="preserve">, but it is not the state alone that suffers. </w:t>
      </w:r>
      <w:r w:rsidRPr="00B72F08">
        <w:rPr>
          <w:rStyle w:val="Emphasis"/>
          <w:highlight w:val="green"/>
        </w:rPr>
        <w:t>If one country fails, it</w:t>
      </w:r>
      <w:r w:rsidRPr="00F05DB4">
        <w:rPr>
          <w:rStyle w:val="Emphasis"/>
        </w:rPr>
        <w:t xml:space="preserve"> creates a crisis that could </w:t>
      </w:r>
      <w:r w:rsidRPr="00B72F08">
        <w:rPr>
          <w:rStyle w:val="Emphasis"/>
          <w:highlight w:val="green"/>
        </w:rPr>
        <w:t>destabilize a</w:t>
      </w:r>
      <w:r w:rsidRPr="00793BA7">
        <w:rPr>
          <w:rStyle w:val="Emphasis"/>
        </w:rPr>
        <w:t xml:space="preserve">n entire </w:t>
      </w:r>
      <w:r w:rsidRPr="00B72F08">
        <w:rPr>
          <w:rStyle w:val="Emphasis"/>
          <w:highlight w:val="green"/>
        </w:rPr>
        <w:t>region</w:t>
      </w:r>
      <w:r w:rsidRPr="00B72F08">
        <w:rPr>
          <w:rStyle w:val="StyleUnderline"/>
          <w:highlight w:val="green"/>
        </w:rPr>
        <w:t>.</w:t>
      </w:r>
    </w:p>
    <w:p w14:paraId="78218E61" w14:textId="77777777" w:rsidR="003D2F77" w:rsidRPr="009F5BAF" w:rsidRDefault="003D2F77" w:rsidP="003D2F77">
      <w:pPr>
        <w:rPr>
          <w:sz w:val="12"/>
        </w:rPr>
      </w:pPr>
      <w:r w:rsidRPr="009F5BAF">
        <w:rPr>
          <w:sz w:val="12"/>
        </w:rPr>
        <w:t>State Failure and the Threat to Regional Stability</w:t>
      </w:r>
    </w:p>
    <w:p w14:paraId="3A6006B7" w14:textId="77777777" w:rsidR="003D2F77" w:rsidRPr="00F05DB4" w:rsidRDefault="003D2F77" w:rsidP="003D2F77">
      <w:pPr>
        <w:rPr>
          <w:rStyle w:val="StyleUnderline"/>
        </w:rPr>
      </w:pPr>
      <w:r w:rsidRPr="00F320C9">
        <w:rPr>
          <w:rStyle w:val="StyleUnderline"/>
        </w:rPr>
        <w:t>Although fragile governments in developing countries are at a heightened risk</w:t>
      </w:r>
      <w:r w:rsidRPr="00F320C9">
        <w:rPr>
          <w:sz w:val="12"/>
        </w:rPr>
        <w:t xml:space="preserve"> for internal conflict that could topple them, </w:t>
      </w:r>
      <w:r w:rsidRPr="00F320C9">
        <w:rPr>
          <w:rStyle w:val="StyleUnderline"/>
        </w:rPr>
        <w:t xml:space="preserve">that </w:t>
      </w:r>
      <w:r w:rsidRPr="00B72F08">
        <w:rPr>
          <w:rStyle w:val="StyleUnderline"/>
          <w:highlight w:val="green"/>
        </w:rPr>
        <w:t>risk</w:t>
      </w:r>
      <w:r w:rsidRPr="00F320C9">
        <w:rPr>
          <w:rStyle w:val="StyleUnderline"/>
        </w:rPr>
        <w:t xml:space="preserve"> also </w:t>
      </w:r>
      <w:r w:rsidRPr="00B72F08">
        <w:rPr>
          <w:rStyle w:val="StyleUnderline"/>
          <w:highlight w:val="green"/>
        </w:rPr>
        <w:t>threatens</w:t>
      </w:r>
      <w:r w:rsidRPr="00793BA7">
        <w:rPr>
          <w:rStyle w:val="StyleUnderline"/>
        </w:rPr>
        <w:t xml:space="preserve"> the</w:t>
      </w:r>
      <w:r w:rsidRPr="00F320C9">
        <w:rPr>
          <w:rStyle w:val="StyleUnderline"/>
        </w:rPr>
        <w:t xml:space="preserve"> country’s </w:t>
      </w:r>
      <w:r w:rsidRPr="00B72F08">
        <w:rPr>
          <w:rStyle w:val="StyleUnderline"/>
          <w:highlight w:val="green"/>
        </w:rPr>
        <w:t>neighbors</w:t>
      </w:r>
      <w:r w:rsidRPr="009F5BAF">
        <w:rPr>
          <w:sz w:val="12"/>
        </w:rPr>
        <w:t>. After the Soviet Union collapsed in 1991, Afghanistan found itself alone in regional trade. Without a guaranteed source of cereal, the government had to turn to Iran and Pakistan for support in order to avoid its own collapse (Clarke, 2000). Unlike Afghanistan, many other developing countries have been unable to work together on food and water security. Thirteen of the twenty-two members of the Arab League rank among the most water-scarce nations on the planet</w:t>
      </w:r>
      <w:r w:rsidRPr="00F05DB4">
        <w:rPr>
          <w:rStyle w:val="StyleUnderline"/>
        </w:rPr>
        <w:t xml:space="preserve">. </w:t>
      </w:r>
      <w:r w:rsidRPr="00F320C9">
        <w:rPr>
          <w:rStyle w:val="StyleUnderline"/>
        </w:rPr>
        <w:t>Food cannot be grown without water. The majority of the world is engaged in some sort of agreement with neighboring countries to share water</w:t>
      </w:r>
      <w:r w:rsidRPr="00F05DB4">
        <w:rPr>
          <w:rStyle w:val="StyleUnderline"/>
        </w:rPr>
        <w:t xml:space="preserve"> supplies, but thirty-seven countries still do not share their water resources</w:t>
      </w:r>
      <w:r w:rsidRPr="009F5BAF">
        <w:rPr>
          <w:sz w:val="12"/>
        </w:rPr>
        <w:t xml:space="preserve"> (El Hassan, 2014). </w:t>
      </w:r>
      <w:r w:rsidRPr="00B72F08">
        <w:rPr>
          <w:rStyle w:val="StyleUnderline"/>
          <w:highlight w:val="green"/>
        </w:rPr>
        <w:t>Lack of cooperation can cause</w:t>
      </w:r>
      <w:r w:rsidRPr="00CD1503">
        <w:rPr>
          <w:rStyle w:val="StyleUnderline"/>
        </w:rPr>
        <w:t xml:space="preserve"> civil as well as</w:t>
      </w:r>
      <w:r w:rsidRPr="00B72F08">
        <w:rPr>
          <w:rStyle w:val="StyleUnderline"/>
          <w:highlight w:val="green"/>
        </w:rPr>
        <w:t xml:space="preserve"> interstate conflict</w:t>
      </w:r>
      <w:r w:rsidRPr="009F5BAF">
        <w:rPr>
          <w:sz w:val="12"/>
        </w:rPr>
        <w:t xml:space="preserve">. South Sudan legally has no share of the Nile River and </w:t>
      </w:r>
      <w:r w:rsidRPr="00F320C9">
        <w:rPr>
          <w:rStyle w:val="StyleUnderline"/>
        </w:rPr>
        <w:t>the effects of that lack of water access have been mass starvation and violence.</w:t>
      </w:r>
    </w:p>
    <w:p w14:paraId="10EE6E7A" w14:textId="77777777" w:rsidR="003D2F77" w:rsidRPr="009F5BAF" w:rsidRDefault="003D2F77" w:rsidP="003D2F77">
      <w:pPr>
        <w:rPr>
          <w:sz w:val="12"/>
        </w:rPr>
      </w:pPr>
      <w:r w:rsidRPr="009F5BAF">
        <w:rPr>
          <w:sz w:val="12"/>
        </w:rPr>
        <w:lastRenderedPageBreak/>
        <w:t xml:space="preserve">The effects of climate change, water shortages, and mass migrations have resulted in acute food insecurity not just in Syria, but across the region (El Hassan, 2014). </w:t>
      </w:r>
      <w:r w:rsidRPr="00B72F08">
        <w:rPr>
          <w:rStyle w:val="StyleUnderline"/>
          <w:highlight w:val="green"/>
        </w:rPr>
        <w:t>Food insecurity, plus an increase in the prices of</w:t>
      </w:r>
      <w:r w:rsidRPr="00F05DB4">
        <w:rPr>
          <w:rStyle w:val="StyleUnderline"/>
        </w:rPr>
        <w:t xml:space="preserve"> staple </w:t>
      </w:r>
      <w:r w:rsidRPr="00B72F08">
        <w:rPr>
          <w:rStyle w:val="StyleUnderline"/>
          <w:highlight w:val="green"/>
        </w:rPr>
        <w:t>foods</w:t>
      </w:r>
      <w:r w:rsidRPr="00F05DB4">
        <w:rPr>
          <w:rStyle w:val="StyleUnderline"/>
        </w:rPr>
        <w:t xml:space="preserve"> have </w:t>
      </w:r>
      <w:r w:rsidRPr="00B72F08">
        <w:rPr>
          <w:rStyle w:val="StyleUnderline"/>
          <w:highlight w:val="green"/>
        </w:rPr>
        <w:t>destabiliz</w:t>
      </w:r>
      <w:r w:rsidRPr="00F05DB4">
        <w:rPr>
          <w:rStyle w:val="StyleUnderline"/>
        </w:rPr>
        <w:t xml:space="preserve">ed </w:t>
      </w:r>
      <w:r w:rsidRPr="00793BA7">
        <w:rPr>
          <w:rStyle w:val="StyleUnderline"/>
        </w:rPr>
        <w:t xml:space="preserve">much of </w:t>
      </w:r>
      <w:r w:rsidRPr="00B72F08">
        <w:rPr>
          <w:rStyle w:val="StyleUnderline"/>
          <w:highlight w:val="green"/>
        </w:rPr>
        <w:t>the area</w:t>
      </w:r>
      <w:r w:rsidRPr="009F5BAF">
        <w:rPr>
          <w:sz w:val="12"/>
        </w:rPr>
        <w:t>. The Arab Spring was the beginning of multiple conflicts that have affected countries like Syria, Egypt, and Libya. In Syria, food insecurity resulted in mass violence and has now created an international crisis involving multiple world powers.</w:t>
      </w:r>
    </w:p>
    <w:p w14:paraId="2611098D" w14:textId="77777777" w:rsidR="003D2F77" w:rsidRPr="00F05DB4" w:rsidRDefault="003D2F77" w:rsidP="003D2F77">
      <w:pPr>
        <w:rPr>
          <w:rStyle w:val="StyleUnderline"/>
        </w:rPr>
      </w:pPr>
      <w:r w:rsidRPr="00B72F08">
        <w:rPr>
          <w:rStyle w:val="Emphasis"/>
          <w:highlight w:val="green"/>
        </w:rPr>
        <w:t>Food insecurity is such a threat to entire regions because people cannot live without food</w:t>
      </w:r>
      <w:r w:rsidRPr="00F05DB4">
        <w:rPr>
          <w:rStyle w:val="Emphasis"/>
        </w:rPr>
        <w:t xml:space="preserve"> and people want to live</w:t>
      </w:r>
      <w:r w:rsidRPr="009F5BAF">
        <w:rPr>
          <w:sz w:val="12"/>
        </w:rPr>
        <w:t xml:space="preserve">. </w:t>
      </w:r>
      <w:r w:rsidRPr="00B72F08">
        <w:rPr>
          <w:rStyle w:val="StyleUnderline"/>
          <w:highlight w:val="green"/>
        </w:rPr>
        <w:t>When a region experiences food scarcity</w:t>
      </w:r>
      <w:r w:rsidRPr="00F05DB4">
        <w:rPr>
          <w:rStyle w:val="StyleUnderline"/>
        </w:rPr>
        <w:t xml:space="preserve"> and </w:t>
      </w:r>
      <w:r w:rsidRPr="00B72F08">
        <w:rPr>
          <w:rStyle w:val="StyleUnderline"/>
          <w:highlight w:val="green"/>
        </w:rPr>
        <w:t>that population</w:t>
      </w:r>
      <w:r w:rsidRPr="00F05DB4">
        <w:rPr>
          <w:rStyle w:val="StyleUnderline"/>
        </w:rPr>
        <w:t xml:space="preserve"> feels threatened by hunger, it </w:t>
      </w:r>
      <w:r w:rsidRPr="00B72F08">
        <w:rPr>
          <w:rStyle w:val="StyleUnderline"/>
          <w:highlight w:val="green"/>
        </w:rPr>
        <w:t xml:space="preserve">will </w:t>
      </w:r>
      <w:r w:rsidRPr="00F320C9">
        <w:rPr>
          <w:rStyle w:val="StyleUnderline"/>
        </w:rPr>
        <w:t xml:space="preserve">relinquish dependency on any political authority and </w:t>
      </w:r>
      <w:r w:rsidRPr="00B72F08">
        <w:rPr>
          <w:rStyle w:val="StyleUnderline"/>
          <w:highlight w:val="green"/>
        </w:rPr>
        <w:t>take up arms</w:t>
      </w:r>
      <w:r w:rsidRPr="00F05DB4">
        <w:rPr>
          <w:rStyle w:val="StyleUnderline"/>
        </w:rPr>
        <w:t xml:space="preserve"> in order to ensure its well-being</w:t>
      </w:r>
      <w:r w:rsidRPr="009F5BAF">
        <w:rPr>
          <w:sz w:val="12"/>
        </w:rPr>
        <w:t xml:space="preserve"> (</w:t>
      </w:r>
      <w:proofErr w:type="spellStart"/>
      <w:r w:rsidRPr="009F5BAF">
        <w:rPr>
          <w:sz w:val="12"/>
        </w:rPr>
        <w:t>Paveliuc-Olariu</w:t>
      </w:r>
      <w:proofErr w:type="spellEnd"/>
      <w:r w:rsidRPr="009F5BAF">
        <w:rPr>
          <w:sz w:val="12"/>
        </w:rPr>
        <w:t>, 2013). This is human survivalism</w:t>
      </w:r>
      <w:r w:rsidRPr="00F05DB4">
        <w:rPr>
          <w:rStyle w:val="StyleUnderline"/>
        </w:rPr>
        <w:t>. It is important for developing countries in areas that are at risk for food insecurity to formulate policy that ensures aid goes to the food insecurity hotspots so as to maintain stability.</w:t>
      </w:r>
    </w:p>
    <w:p w14:paraId="76A827C8" w14:textId="77777777" w:rsidR="003D2F77" w:rsidRPr="009F5BAF" w:rsidRDefault="003D2F77" w:rsidP="003D2F77">
      <w:pPr>
        <w:rPr>
          <w:sz w:val="12"/>
        </w:rPr>
      </w:pPr>
      <w:r w:rsidRPr="009F5BAF">
        <w:rPr>
          <w:sz w:val="12"/>
        </w:rPr>
        <w:t>South Sudan experienced what happens when countries do not work together to feed their people. After gaining its independence from Sudan in 2011, 360,000 South Sudanese refugees returned to the country. This influx of human beings, coupled with drought conditions exacerbated economic strain and drove food prices up. The increases were the result of trade restrictions between Sudan and South Sudan. The overall reason for the food crisis, however, was the government's preoccupation with fighting a political and quasi-ethnic civil war rather than negotiating fair access to the Nile River (</w:t>
      </w:r>
      <w:proofErr w:type="spellStart"/>
      <w:r w:rsidRPr="009F5BAF">
        <w:rPr>
          <w:sz w:val="12"/>
        </w:rPr>
        <w:t>Tappis</w:t>
      </w:r>
      <w:proofErr w:type="spellEnd"/>
      <w:r w:rsidRPr="009F5BAF">
        <w:rPr>
          <w:sz w:val="12"/>
        </w:rPr>
        <w:t xml:space="preserve"> et al., 2013). Because of South Sudan’s weak institutions, it has done little to address the food shortage. That inability to solve the problem fuels insurgent recruitment that continues the bloodshed in South Sudan. The conflict is keeping regional rivalries alive with Uganda, Kenya, Ethiopia, and Sudan; all of whom have attempted to intervene in South Sudan militarily to bring about stability (Council on Foreign Affairs 2016). Aside from South Sudan, multiple conflicts across Africa are consuming massive amounts of diplomatic, political, and humanitarian resources in a region that faces a multitude of threats.</w:t>
      </w:r>
    </w:p>
    <w:p w14:paraId="2C0B2163" w14:textId="77777777" w:rsidR="003D2F77" w:rsidRPr="009F5BAF" w:rsidRDefault="003D2F77" w:rsidP="003D2F77">
      <w:pPr>
        <w:rPr>
          <w:sz w:val="12"/>
        </w:rPr>
      </w:pPr>
      <w:r w:rsidRPr="009F5BAF">
        <w:rPr>
          <w:sz w:val="12"/>
        </w:rPr>
        <w:t>South Sudan, Somalia, and Syria are all failing states that are experiencing huge food shortages, humanitarian crises, and most importantly, extreme civil violence. South Sudan is mired in a civil war. Somalia is controlled by warlords and terror organizations. Syria has both of those problems. Conflict has turned these countries into “breeding grounds of instability, mass migration, and murder” rather than sovereign states with a monopoly on violence and control over their borders (</w:t>
      </w:r>
      <w:proofErr w:type="spellStart"/>
      <w:r w:rsidRPr="009F5BAF">
        <w:rPr>
          <w:sz w:val="12"/>
        </w:rPr>
        <w:t>Rotberg</w:t>
      </w:r>
      <w:proofErr w:type="spellEnd"/>
      <w:r w:rsidRPr="009F5BAF">
        <w:rPr>
          <w:sz w:val="12"/>
        </w:rPr>
        <w:t>, 2002). To be sure, failing states are a concern because of their ability to destabilize entire regions, but states at risk for failure are also very important. Countries like Pakistan that are politically unstable and have food and water shortages could result in uncontrollable civil upheaval (The Fund for Peace, 2016).</w:t>
      </w:r>
    </w:p>
    <w:p w14:paraId="420CA503" w14:textId="77777777" w:rsidR="003D2F77" w:rsidRPr="00F05DB4" w:rsidRDefault="003D2F77" w:rsidP="003D2F77">
      <w:pPr>
        <w:rPr>
          <w:rStyle w:val="Emphasis"/>
        </w:rPr>
      </w:pPr>
      <w:r w:rsidRPr="00CD1503">
        <w:rPr>
          <w:rStyle w:val="Emphasis"/>
        </w:rPr>
        <w:t>Global Consequences</w:t>
      </w:r>
      <w:r w:rsidRPr="00F05DB4">
        <w:rPr>
          <w:rStyle w:val="Emphasis"/>
        </w:rPr>
        <w:t xml:space="preserve"> of State Failure</w:t>
      </w:r>
    </w:p>
    <w:p w14:paraId="7A2339F4" w14:textId="77777777" w:rsidR="003D2F77" w:rsidRPr="009F5BAF" w:rsidRDefault="003D2F77" w:rsidP="003D2F77">
      <w:pPr>
        <w:rPr>
          <w:sz w:val="12"/>
        </w:rPr>
      </w:pPr>
      <w:r w:rsidRPr="00B72F08">
        <w:rPr>
          <w:rStyle w:val="StyleUnderline"/>
          <w:highlight w:val="green"/>
        </w:rPr>
        <w:t>Failing states and destabilized regions</w:t>
      </w:r>
      <w:r w:rsidRPr="00F05DB4">
        <w:rPr>
          <w:rStyle w:val="StyleUnderline"/>
        </w:rPr>
        <w:t xml:space="preserve"> are not just a problem for the developing world</w:t>
      </w:r>
      <w:r w:rsidRPr="009F5BAF">
        <w:rPr>
          <w:sz w:val="12"/>
        </w:rPr>
        <w:t xml:space="preserve">. </w:t>
      </w:r>
      <w:r w:rsidRPr="00F05DB4">
        <w:rPr>
          <w:rStyle w:val="Emphasis"/>
        </w:rPr>
        <w:t xml:space="preserve">They </w:t>
      </w:r>
      <w:r w:rsidRPr="00B72F08">
        <w:rPr>
          <w:rStyle w:val="Emphasis"/>
          <w:highlight w:val="green"/>
        </w:rPr>
        <w:t>are a very real concern for the U</w:t>
      </w:r>
      <w:r w:rsidRPr="00CD1503">
        <w:rPr>
          <w:rStyle w:val="Emphasis"/>
        </w:rPr>
        <w:t>nited</w:t>
      </w:r>
      <w:r w:rsidRPr="00B72F08">
        <w:rPr>
          <w:rStyle w:val="Emphasis"/>
          <w:highlight w:val="green"/>
        </w:rPr>
        <w:t xml:space="preserve"> S</w:t>
      </w:r>
      <w:r w:rsidRPr="00CD1503">
        <w:rPr>
          <w:rStyle w:val="Emphasis"/>
        </w:rPr>
        <w:t>tates</w:t>
      </w:r>
      <w:r w:rsidRPr="00F05DB4">
        <w:rPr>
          <w:rStyle w:val="Emphasis"/>
        </w:rPr>
        <w:t xml:space="preserve"> and </w:t>
      </w:r>
      <w:r w:rsidRPr="00F320C9">
        <w:rPr>
          <w:rStyle w:val="Emphasis"/>
        </w:rPr>
        <w:t>other developed countries</w:t>
      </w:r>
      <w:r w:rsidRPr="00F05DB4">
        <w:rPr>
          <w:rStyle w:val="Emphasis"/>
        </w:rPr>
        <w:t xml:space="preserve"> as well.</w:t>
      </w:r>
      <w:r w:rsidRPr="009F5BAF">
        <w:rPr>
          <w:sz w:val="12"/>
        </w:rPr>
        <w:t xml:space="preserve"> The Islamic State fed off of the Syrian Civil War and helped destabilize Iraq, Syria, Libya, and even Afghanistan and the Philippines. </w:t>
      </w:r>
      <w:r w:rsidRPr="00B72F08">
        <w:rPr>
          <w:rStyle w:val="StyleUnderline"/>
          <w:highlight w:val="green"/>
        </w:rPr>
        <w:t>They</w:t>
      </w:r>
      <w:r w:rsidRPr="00F05DB4">
        <w:rPr>
          <w:rStyle w:val="StyleUnderline"/>
        </w:rPr>
        <w:t xml:space="preserve"> have at also </w:t>
      </w:r>
      <w:r w:rsidRPr="00B72F08">
        <w:rPr>
          <w:rStyle w:val="StyleUnderline"/>
          <w:highlight w:val="green"/>
        </w:rPr>
        <w:t>inspired terror attacks</w:t>
      </w:r>
      <w:r w:rsidRPr="00F05DB4">
        <w:rPr>
          <w:rStyle w:val="StyleUnderline"/>
        </w:rPr>
        <w:t xml:space="preserve"> in Europe and the United States.</w:t>
      </w:r>
      <w:r w:rsidRPr="009F5BAF">
        <w:rPr>
          <w:sz w:val="12"/>
        </w:rPr>
        <w:t xml:space="preserve"> </w:t>
      </w:r>
      <w:r w:rsidRPr="00F05DB4">
        <w:rPr>
          <w:rStyle w:val="Emphasis"/>
        </w:rPr>
        <w:t xml:space="preserve">They are </w:t>
      </w:r>
      <w:r w:rsidRPr="00F320C9">
        <w:rPr>
          <w:rStyle w:val="Emphasis"/>
        </w:rPr>
        <w:t>a threat to both the developed and developing world</w:t>
      </w:r>
      <w:r w:rsidRPr="00F320C9">
        <w:rPr>
          <w:sz w:val="12"/>
        </w:rPr>
        <w:t xml:space="preserve">. </w:t>
      </w:r>
      <w:r w:rsidRPr="00F320C9">
        <w:rPr>
          <w:rStyle w:val="StyleUnderline"/>
        </w:rPr>
        <w:t xml:space="preserve">State instability allows them to recruit and train without government interference, which in turn allows them to plan attacks </w:t>
      </w:r>
      <w:r w:rsidRPr="00B72F08">
        <w:rPr>
          <w:rStyle w:val="StyleUnderline"/>
          <w:highlight w:val="green"/>
        </w:rPr>
        <w:t>outside the region</w:t>
      </w:r>
      <w:r w:rsidRPr="009F5BAF">
        <w:rPr>
          <w:sz w:val="12"/>
        </w:rPr>
        <w:t>. An important source of income for the Islamic State has been agriculture from Iraq and Syria. While this revenue has received less media attention than oil extraction, it is still an important part of their economy (Jaafar &amp; Woertz, 2016</w:t>
      </w:r>
      <w:r w:rsidRPr="00F05DB4">
        <w:rPr>
          <w:rStyle w:val="StyleUnderline"/>
        </w:rPr>
        <w:t>). It is also a key aspect of their political legitimacy because it allows them to feed their soldiers and those they control</w:t>
      </w:r>
      <w:r w:rsidRPr="009F5BAF">
        <w:rPr>
          <w:sz w:val="12"/>
        </w:rPr>
        <w:t>. Controlling some of the most fertile regions of the two countries has also helped the Islamic State starve off areas that have resisted them (Jaafar &amp; Woertz, 2016). If Syria or Iraq are ever going to stabilize, those breadbaskets must be retaken and the food must reach the civilians in the cut off areas.</w:t>
      </w:r>
    </w:p>
    <w:p w14:paraId="34734BFD" w14:textId="77777777" w:rsidR="003D2F77" w:rsidRPr="009F5BAF" w:rsidRDefault="003D2F77" w:rsidP="003D2F77">
      <w:pPr>
        <w:rPr>
          <w:sz w:val="12"/>
        </w:rPr>
      </w:pPr>
      <w:r w:rsidRPr="00F320C9">
        <w:rPr>
          <w:rStyle w:val="StyleUnderline"/>
        </w:rPr>
        <w:t>In the 20th century, state failure had few implications for international peace</w:t>
      </w:r>
      <w:r w:rsidRPr="00F320C9">
        <w:rPr>
          <w:sz w:val="12"/>
        </w:rPr>
        <w:t xml:space="preserve"> and security. </w:t>
      </w:r>
      <w:r w:rsidRPr="00F320C9">
        <w:rPr>
          <w:rStyle w:val="Emphasis"/>
        </w:rPr>
        <w:t xml:space="preserve">Thanks to globalization, that is no longer the case. </w:t>
      </w:r>
      <w:r w:rsidRPr="00B72F08">
        <w:rPr>
          <w:rStyle w:val="StyleUnderline"/>
          <w:highlight w:val="green"/>
        </w:rPr>
        <w:t>Failed states pose a threat to</w:t>
      </w:r>
      <w:r w:rsidRPr="00F05DB4">
        <w:rPr>
          <w:rStyle w:val="StyleUnderline"/>
        </w:rPr>
        <w:t xml:space="preserve"> </w:t>
      </w:r>
      <w:r w:rsidRPr="00F05DB4">
        <w:rPr>
          <w:rStyle w:val="Emphasis"/>
        </w:rPr>
        <w:t>themselves</w:t>
      </w:r>
      <w:r w:rsidRPr="00F05DB4">
        <w:rPr>
          <w:rStyle w:val="StyleUnderline"/>
        </w:rPr>
        <w:t xml:space="preserve">, their </w:t>
      </w:r>
      <w:r w:rsidRPr="00F320C9">
        <w:rPr>
          <w:rStyle w:val="Emphasis"/>
        </w:rPr>
        <w:t>neighbors</w:t>
      </w:r>
      <w:r w:rsidRPr="00F320C9">
        <w:rPr>
          <w:rStyle w:val="StyleUnderline"/>
        </w:rPr>
        <w:t xml:space="preserve">, and </w:t>
      </w:r>
      <w:r w:rsidRPr="00B72F08">
        <w:rPr>
          <w:rStyle w:val="StyleUnderline"/>
          <w:highlight w:val="green"/>
        </w:rPr>
        <w:t xml:space="preserve">the entire </w:t>
      </w:r>
      <w:r w:rsidRPr="00B72F08">
        <w:rPr>
          <w:rStyle w:val="Emphasis"/>
          <w:highlight w:val="green"/>
        </w:rPr>
        <w:t>international community</w:t>
      </w:r>
      <w:r w:rsidRPr="009F5BAF">
        <w:rPr>
          <w:sz w:val="12"/>
        </w:rPr>
        <w:t xml:space="preserve"> (</w:t>
      </w:r>
      <w:proofErr w:type="spellStart"/>
      <w:r w:rsidRPr="009F5BAF">
        <w:rPr>
          <w:sz w:val="12"/>
        </w:rPr>
        <w:t>Rotberg</w:t>
      </w:r>
      <w:proofErr w:type="spellEnd"/>
      <w:r w:rsidRPr="009F5BAF">
        <w:rPr>
          <w:sz w:val="12"/>
        </w:rPr>
        <w:t xml:space="preserve">, 2002). Islamic State - inspired </w:t>
      </w:r>
      <w:r w:rsidRPr="00F05DB4">
        <w:rPr>
          <w:rStyle w:val="StyleUnderline"/>
        </w:rPr>
        <w:t>terror attacks in Belgium and France are a direct result of state collapse in Syria and Iraq</w:t>
      </w:r>
      <w:r w:rsidRPr="009F5BAF">
        <w:rPr>
          <w:sz w:val="12"/>
        </w:rPr>
        <w:t>. Preventing states from failing, rather than having to intervene militarily when they do, ought to be a top priority in the foreign policy of rich nations. Although the situations in Syria, Somalia, and South Sudan seem beyond repair, nation-building projects have had success in the past. Tajikistan, Lebanon, Cambodia, Kosovo and East Timor are all examples of relatively successful attempts to put failing states back on the right track (</w:t>
      </w:r>
      <w:proofErr w:type="spellStart"/>
      <w:r w:rsidRPr="009F5BAF">
        <w:rPr>
          <w:sz w:val="12"/>
        </w:rPr>
        <w:t>Rotberg</w:t>
      </w:r>
      <w:proofErr w:type="spellEnd"/>
      <w:r w:rsidRPr="009F5BAF">
        <w:rPr>
          <w:sz w:val="12"/>
        </w:rPr>
        <w:t xml:space="preserve">, 2002). </w:t>
      </w:r>
      <w:r w:rsidRPr="00F05DB4">
        <w:rPr>
          <w:rStyle w:val="StyleUnderline"/>
        </w:rPr>
        <w:t xml:space="preserve">Developed countries must have the political will to ensure that people in developing countries are fed so that they remain pacified. </w:t>
      </w:r>
      <w:r w:rsidRPr="00F320C9">
        <w:rPr>
          <w:rStyle w:val="Emphasis"/>
        </w:rPr>
        <w:t>It is often severe food insecurity that precedes ethnic or religious violence</w:t>
      </w:r>
      <w:r w:rsidRPr="00F320C9">
        <w:rPr>
          <w:rStyle w:val="StyleUnderline"/>
        </w:rPr>
        <w:t xml:space="preserve">, as has been the case in South Sudan, therefore, </w:t>
      </w:r>
      <w:r w:rsidRPr="00F320C9">
        <w:rPr>
          <w:rStyle w:val="Emphasis"/>
        </w:rPr>
        <w:t>adequate food is paramount to avoiding humanitarian crises</w:t>
      </w:r>
      <w:r w:rsidRPr="00F05DB4">
        <w:rPr>
          <w:rStyle w:val="Emphasis"/>
        </w:rPr>
        <w:t xml:space="preserve"> that accompany ethnic and sectarian conflict</w:t>
      </w:r>
      <w:r w:rsidRPr="009F5BAF">
        <w:rPr>
          <w:sz w:val="12"/>
        </w:rPr>
        <w:t xml:space="preserve"> (The Economist, 2016).</w:t>
      </w:r>
    </w:p>
    <w:p w14:paraId="4636F69C" w14:textId="77777777" w:rsidR="003D2F77" w:rsidRPr="009F5BAF" w:rsidRDefault="003D2F77" w:rsidP="003D2F77">
      <w:pPr>
        <w:rPr>
          <w:sz w:val="12"/>
          <w:szCs w:val="12"/>
        </w:rPr>
      </w:pPr>
      <w:r w:rsidRPr="009F5BAF">
        <w:rPr>
          <w:sz w:val="12"/>
          <w:szCs w:val="12"/>
        </w:rPr>
        <w:t>While it is true that many developed countries, especially the United States, are weary of providing so much financial aid and intervening militarily in war-torn, developing countries, it is imperative that the rich do not abandon the poor to a fate of internal destruction. Money must not be thrown blindly towards humanitarian crises and military intervention must be the last resort. Developed countries provided $1.4 billion for humanitarian aid in South Sudan in its first year of independence, but without specific conditions, that money went to kleptocrats rather than infrastructure projects or public services (The Economist, 2016).</w:t>
      </w:r>
    </w:p>
    <w:p w14:paraId="459FA65F" w14:textId="77777777" w:rsidR="003D2F77" w:rsidRPr="009F5BAF" w:rsidRDefault="003D2F77" w:rsidP="003D2F77">
      <w:pPr>
        <w:rPr>
          <w:sz w:val="12"/>
          <w:szCs w:val="12"/>
        </w:rPr>
      </w:pPr>
      <w:r w:rsidRPr="009F5BAF">
        <w:rPr>
          <w:sz w:val="12"/>
          <w:szCs w:val="12"/>
        </w:rPr>
        <w:lastRenderedPageBreak/>
        <w:t xml:space="preserve">Paying to help developing nations is expensive and will continue to be so. Afghanistan and Iraq are proof of that. But the war on terror, repeated military intervention, and humanitarian aid are expensive as well. In 2002, Robert </w:t>
      </w:r>
      <w:proofErr w:type="spellStart"/>
      <w:r w:rsidRPr="009F5BAF">
        <w:rPr>
          <w:sz w:val="12"/>
          <w:szCs w:val="12"/>
        </w:rPr>
        <w:t>Rotberg</w:t>
      </w:r>
      <w:proofErr w:type="spellEnd"/>
      <w:r w:rsidRPr="009F5BAF">
        <w:rPr>
          <w:sz w:val="12"/>
          <w:szCs w:val="12"/>
        </w:rPr>
        <w:t xml:space="preserve"> suggested that a new Marshall Plan was required for places like Afghanistan, the DRC, Sierra Leone, Somalia, and Sudan. If it is true that food and water security are the keys to keeping relative peace in new and developing countries and their collapse threatens the safety of the developed world, it seems logical that assisting those countries is wise.</w:t>
      </w:r>
    </w:p>
    <w:p w14:paraId="18BE7357" w14:textId="77777777" w:rsidR="003D2F77" w:rsidRPr="009F5BAF" w:rsidRDefault="003D2F77" w:rsidP="003D2F77">
      <w:pPr>
        <w:rPr>
          <w:sz w:val="12"/>
          <w:szCs w:val="12"/>
        </w:rPr>
      </w:pPr>
      <w:r w:rsidRPr="009F5BAF">
        <w:rPr>
          <w:sz w:val="12"/>
          <w:szCs w:val="12"/>
        </w:rPr>
        <w:t>In 1999, Susan L. Woodward argued that military leaders focus too much on force versus force combat rather than the issues of insurgency and terrorism in failed states. In 2017, military leaders have adjusted their strategies accordingly. Woodward believed that globalization made states less important, but their failure would still be felt around the world. Failed states cannot exercise their monopoly on violence and they cannot control their borders, thus threatening more than just the failed state (Woodward, 1999). Because state failure is so consequential, the United States military must continue to look into measures it can take to prevent it.</w:t>
      </w:r>
    </w:p>
    <w:p w14:paraId="5D5B8880" w14:textId="77777777" w:rsidR="003D2F77" w:rsidRPr="00CD1503" w:rsidRDefault="003D2F77" w:rsidP="003D2F77">
      <w:pPr>
        <w:rPr>
          <w:rStyle w:val="StyleUnderline"/>
        </w:rPr>
      </w:pPr>
      <w:r w:rsidRPr="00CD1503">
        <w:rPr>
          <w:rStyle w:val="StyleUnderline"/>
        </w:rPr>
        <w:t>The Threat of the Future</w:t>
      </w:r>
    </w:p>
    <w:p w14:paraId="1B9083AC" w14:textId="77777777" w:rsidR="003D2F77" w:rsidRPr="00CD1503" w:rsidRDefault="003D2F77" w:rsidP="003D2F77">
      <w:pPr>
        <w:rPr>
          <w:rStyle w:val="StyleUnderline"/>
        </w:rPr>
      </w:pPr>
      <w:r w:rsidRPr="009F5BAF">
        <w:rPr>
          <w:sz w:val="12"/>
        </w:rPr>
        <w:t xml:space="preserve">Finally, </w:t>
      </w:r>
      <w:r w:rsidRPr="00793BA7">
        <w:rPr>
          <w:rStyle w:val="StyleUnderline"/>
        </w:rPr>
        <w:t xml:space="preserve">the threats from </w:t>
      </w:r>
      <w:r w:rsidRPr="00B72F08">
        <w:rPr>
          <w:rStyle w:val="StyleUnderline"/>
          <w:highlight w:val="green"/>
        </w:rPr>
        <w:t>food shortages</w:t>
      </w:r>
      <w:r w:rsidRPr="009F5BAF">
        <w:rPr>
          <w:sz w:val="12"/>
        </w:rPr>
        <w:t xml:space="preserve"> in South Sudan, Somalia, Afghanistan, Iraq, and Syria </w:t>
      </w:r>
      <w:r w:rsidRPr="00793BA7">
        <w:rPr>
          <w:rStyle w:val="StyleUnderline"/>
        </w:rPr>
        <w:t>are important</w:t>
      </w:r>
      <w:r w:rsidRPr="00CD1503">
        <w:rPr>
          <w:rStyle w:val="StyleUnderline"/>
        </w:rPr>
        <w:t xml:space="preserve"> to the United States and the international community at large, but there is one country that, while it is not a failing state right now, could easily become one if the wealthy nations of the world do not ensure its stability</w:t>
      </w:r>
      <w:r w:rsidRPr="009F5BAF">
        <w:rPr>
          <w:sz w:val="12"/>
        </w:rPr>
        <w:t xml:space="preserve">. That country is </w:t>
      </w:r>
      <w:r w:rsidRPr="00CD1503">
        <w:rPr>
          <w:rStyle w:val="Emphasis"/>
        </w:rPr>
        <w:t>Pakistan</w:t>
      </w:r>
      <w:r w:rsidRPr="009F5BAF">
        <w:rPr>
          <w:sz w:val="12"/>
        </w:rPr>
        <w:t>. The Fund for Peace ranked Pakistan as the 14th most fragile state in the world in 2016, giving it a “High Alert” designation for state failure (The Fund for Peace, 2016). Its Demographic Pressure Indicator was an 8.9 - 10.2 Although it improved by one-tenth of a point last year, its decade trend is worse by seven-tenths of a point and its five-year trend is worse by four-tenths of a point, suggesting that the food situation is actually worsening overall (The Fund for Peace, 2016).</w:t>
      </w:r>
      <w:r w:rsidRPr="00CD1503">
        <w:rPr>
          <w:rStyle w:val="StyleUnderline"/>
        </w:rPr>
        <w:t xml:space="preserve"> If internal conflict and potential state failure at its most basic level begins with </w:t>
      </w:r>
      <w:r w:rsidRPr="00F320C9">
        <w:rPr>
          <w:rStyle w:val="StyleUnderline"/>
        </w:rPr>
        <w:t xml:space="preserve">food and water insecurity, then Pakistan could </w:t>
      </w:r>
      <w:r w:rsidRPr="00B72F08">
        <w:rPr>
          <w:rStyle w:val="StyleUnderline"/>
          <w:highlight w:val="green"/>
        </w:rPr>
        <w:t>become a</w:t>
      </w:r>
      <w:r w:rsidRPr="00793BA7">
        <w:rPr>
          <w:rStyle w:val="StyleUnderline"/>
        </w:rPr>
        <w:t xml:space="preserve"> real </w:t>
      </w:r>
      <w:r w:rsidRPr="00B72F08">
        <w:rPr>
          <w:rStyle w:val="StyleUnderline"/>
          <w:highlight w:val="green"/>
        </w:rPr>
        <w:t>problem</w:t>
      </w:r>
      <w:r w:rsidRPr="00F320C9">
        <w:rPr>
          <w:rStyle w:val="StyleUnderline"/>
        </w:rPr>
        <w:t xml:space="preserve"> very soon.</w:t>
      </w:r>
    </w:p>
    <w:p w14:paraId="121829EA" w14:textId="77777777" w:rsidR="003D2F77" w:rsidRPr="00CD1503" w:rsidRDefault="003D2F77" w:rsidP="003D2F77">
      <w:pPr>
        <w:rPr>
          <w:rStyle w:val="Emphasis"/>
        </w:rPr>
      </w:pPr>
      <w:r w:rsidRPr="009F5BAF">
        <w:rPr>
          <w:sz w:val="12"/>
        </w:rPr>
        <w:t xml:space="preserve">Considering the risk of state failure, </w:t>
      </w:r>
      <w:r w:rsidRPr="00CD1503">
        <w:rPr>
          <w:rStyle w:val="StyleUnderline"/>
        </w:rPr>
        <w:t xml:space="preserve">Pakistan poses the greatest threat to the rest of the world </w:t>
      </w:r>
      <w:r w:rsidRPr="00B72F08">
        <w:rPr>
          <w:rStyle w:val="StyleUnderline"/>
          <w:highlight w:val="green"/>
        </w:rPr>
        <w:t>because of</w:t>
      </w:r>
      <w:r w:rsidRPr="00793BA7">
        <w:rPr>
          <w:rStyle w:val="StyleUnderline"/>
        </w:rPr>
        <w:t xml:space="preserve"> the existence of </w:t>
      </w:r>
      <w:r w:rsidRPr="00B72F08">
        <w:rPr>
          <w:rStyle w:val="Emphasis"/>
          <w:highlight w:val="green"/>
        </w:rPr>
        <w:t>nuc</w:t>
      </w:r>
      <w:r w:rsidRPr="00793BA7">
        <w:rPr>
          <w:rStyle w:val="Emphasis"/>
        </w:rPr>
        <w:t>lear weapon</w:t>
      </w:r>
      <w:r w:rsidRPr="00B72F08">
        <w:rPr>
          <w:rStyle w:val="Emphasis"/>
          <w:highlight w:val="green"/>
        </w:rPr>
        <w:t>s</w:t>
      </w:r>
      <w:r w:rsidRPr="00CD1503">
        <w:rPr>
          <w:rStyle w:val="StyleUnderline"/>
        </w:rPr>
        <w:t xml:space="preserve"> within the country</w:t>
      </w:r>
      <w:r w:rsidRPr="009F5BAF">
        <w:rPr>
          <w:sz w:val="12"/>
        </w:rPr>
        <w:t xml:space="preserve">. Pakistan is not a member of the Nuclear Non-Proliferation Treaty, yet it has about 120 nuclear weapons. It also has a </w:t>
      </w:r>
      <w:proofErr w:type="spellStart"/>
      <w:r w:rsidRPr="009F5BAF">
        <w:rPr>
          <w:sz w:val="12"/>
        </w:rPr>
        <w:t>Shaheen</w:t>
      </w:r>
      <w:proofErr w:type="spellEnd"/>
      <w:r w:rsidRPr="009F5BAF">
        <w:rPr>
          <w:sz w:val="12"/>
        </w:rPr>
        <w:t xml:space="preserve"> 1A ballistic missile that can reach targets 550 miles away (Pakistan </w:t>
      </w:r>
      <w:proofErr w:type="spellStart"/>
      <w:r w:rsidRPr="009F5BAF">
        <w:rPr>
          <w:sz w:val="12"/>
        </w:rPr>
        <w:t>Defence</w:t>
      </w:r>
      <w:proofErr w:type="spellEnd"/>
      <w:r w:rsidRPr="009F5BAF">
        <w:rPr>
          <w:sz w:val="12"/>
        </w:rPr>
        <w:t xml:space="preserve">, 2015). </w:t>
      </w:r>
      <w:r w:rsidRPr="00CD1503">
        <w:rPr>
          <w:rStyle w:val="StyleUnderline"/>
        </w:rPr>
        <w:t xml:space="preserve">Should a food crisis arise in Pakistan that results in civil war and governmental collapse, those </w:t>
      </w:r>
      <w:r w:rsidRPr="00B72F08">
        <w:rPr>
          <w:rStyle w:val="StyleUnderline"/>
          <w:highlight w:val="green"/>
        </w:rPr>
        <w:t>weapons</w:t>
      </w:r>
      <w:r w:rsidRPr="00793BA7">
        <w:rPr>
          <w:rStyle w:val="StyleUnderline"/>
        </w:rPr>
        <w:t xml:space="preserve"> could </w:t>
      </w:r>
      <w:r w:rsidRPr="00B72F08">
        <w:rPr>
          <w:rStyle w:val="StyleUnderline"/>
          <w:highlight w:val="green"/>
        </w:rPr>
        <w:t>end up in the hands of a group that intends to use them maliciously</w:t>
      </w:r>
      <w:r w:rsidRPr="00CD1503">
        <w:rPr>
          <w:rStyle w:val="StyleUnderline"/>
        </w:rPr>
        <w:t xml:space="preserve"> as an act of terror.</w:t>
      </w:r>
      <w:r w:rsidRPr="009F5BAF">
        <w:rPr>
          <w:sz w:val="12"/>
        </w:rPr>
        <w:t xml:space="preserve"> </w:t>
      </w:r>
      <w:r w:rsidRPr="00793BA7">
        <w:rPr>
          <w:rStyle w:val="Emphasis"/>
        </w:rPr>
        <w:t>That prospect should be incentive enough for the developed countries to realize that they cannot and must not leave food insecure countries to devour themselves</w:t>
      </w:r>
      <w:r w:rsidRPr="00B72F08">
        <w:rPr>
          <w:rStyle w:val="Emphasis"/>
          <w:highlight w:val="green"/>
        </w:rPr>
        <w:t>.</w:t>
      </w:r>
    </w:p>
    <w:p w14:paraId="440CB3F9" w14:textId="77777777" w:rsidR="003D2F77" w:rsidRPr="009F5BAF" w:rsidRDefault="003D2F77" w:rsidP="003D2F77">
      <w:pPr>
        <w:rPr>
          <w:sz w:val="12"/>
        </w:rPr>
      </w:pPr>
      <w:r w:rsidRPr="009F5BAF">
        <w:rPr>
          <w:sz w:val="12"/>
        </w:rPr>
        <w:t xml:space="preserve">While it is difficult to argue that food insecurity immediately and directly causes civil conflict, there is no denying </w:t>
      </w:r>
      <w:r w:rsidRPr="00CD1503">
        <w:rPr>
          <w:rStyle w:val="Emphasis"/>
        </w:rPr>
        <w:t xml:space="preserve">that </w:t>
      </w:r>
      <w:r w:rsidRPr="00B72F08">
        <w:rPr>
          <w:rStyle w:val="Emphasis"/>
          <w:highlight w:val="green"/>
        </w:rPr>
        <w:t xml:space="preserve">people need food and </w:t>
      </w:r>
      <w:r w:rsidRPr="00F320C9">
        <w:rPr>
          <w:rStyle w:val="Emphasis"/>
        </w:rPr>
        <w:t xml:space="preserve">water and </w:t>
      </w:r>
      <w:r w:rsidRPr="00B72F08">
        <w:rPr>
          <w:rStyle w:val="Emphasis"/>
          <w:highlight w:val="green"/>
        </w:rPr>
        <w:t>will fight to survive</w:t>
      </w:r>
      <w:r w:rsidRPr="009F5BAF">
        <w:rPr>
          <w:sz w:val="12"/>
        </w:rPr>
        <w:t xml:space="preserve">. In South Sudan, ethnic and political armies fight one another. In Syria, rebels and government forces fight each other while also fighting the Islamic State. And in Somalia, warlords and their armies fight. The Syrian Civil War began six years ago after a water shortage forced thousands of migrants into urban centers. Developing countries tend to be most affected by climate change, poor governance, and food price increases. </w:t>
      </w:r>
      <w:r w:rsidRPr="00CD1503">
        <w:rPr>
          <w:rStyle w:val="StyleUnderline"/>
        </w:rPr>
        <w:t>Therefore, they are the most prone to instability that may lead to outright violence. Without the wherewithal to handle civil conflict, these countries may become fragile or even failing states. Once that happens, they represent a threat not just in their region of influence, but the whole world</w:t>
      </w:r>
      <w:r w:rsidRPr="009F5BAF">
        <w:rPr>
          <w:sz w:val="12"/>
        </w:rPr>
        <w:t xml:space="preserve">. That is why the </w:t>
      </w:r>
      <w:r w:rsidRPr="00CD1503">
        <w:rPr>
          <w:rStyle w:val="Emphasis"/>
        </w:rPr>
        <w:t xml:space="preserve">developed </w:t>
      </w:r>
      <w:r w:rsidRPr="00F320C9">
        <w:rPr>
          <w:rStyle w:val="Emphasis"/>
        </w:rPr>
        <w:t>Western nations must pay attention and</w:t>
      </w:r>
      <w:r w:rsidRPr="00CD1503">
        <w:rPr>
          <w:rStyle w:val="Emphasis"/>
        </w:rPr>
        <w:t xml:space="preserve"> provide aid to the developing world </w:t>
      </w:r>
      <w:r w:rsidRPr="00F320C9">
        <w:rPr>
          <w:rStyle w:val="Emphasis"/>
        </w:rPr>
        <w:t>in order to maintain stability</w:t>
      </w:r>
      <w:r w:rsidRPr="00F320C9">
        <w:rPr>
          <w:sz w:val="12"/>
        </w:rPr>
        <w:t xml:space="preserve">. </w:t>
      </w:r>
      <w:r w:rsidRPr="00F320C9">
        <w:rPr>
          <w:rStyle w:val="Emphasis"/>
        </w:rPr>
        <w:t>There will be more food crises in developing countries in the future</w:t>
      </w:r>
      <w:r w:rsidRPr="00F320C9">
        <w:rPr>
          <w:sz w:val="12"/>
        </w:rPr>
        <w:t>,</w:t>
      </w:r>
      <w:r w:rsidRPr="009F5BAF">
        <w:rPr>
          <w:sz w:val="12"/>
        </w:rPr>
        <w:t xml:space="preserve"> but if the North has the strength to continue aiding the South, perhaps it will be able to curb mass starvation and avoid the horrendous violence that consumes starving countries.</w:t>
      </w:r>
    </w:p>
    <w:p w14:paraId="4B95D09E" w14:textId="77777777" w:rsidR="003D2F77" w:rsidRPr="003D2F77" w:rsidRDefault="003D2F77" w:rsidP="003D2F77"/>
    <w:p w14:paraId="718C3D6A" w14:textId="3F40BEAF" w:rsidR="00C16776" w:rsidRDefault="00CF11F4" w:rsidP="00BA005A">
      <w:pPr>
        <w:pStyle w:val="Heading2"/>
      </w:pPr>
      <w:r>
        <w:lastRenderedPageBreak/>
        <w:t>1</w:t>
      </w:r>
      <w:r w:rsidR="00C16776">
        <w:t>NC – Theory</w:t>
      </w:r>
    </w:p>
    <w:p w14:paraId="0BBDA6DD" w14:textId="77777777" w:rsidR="00275455" w:rsidRDefault="00275455" w:rsidP="00275455">
      <w:pPr>
        <w:pStyle w:val="Heading4"/>
      </w:pPr>
      <w:r>
        <w:t>Use a comparative worlds paradigm where the Affirmative must prove the plan is better than the status quo or a competitive policy option.</w:t>
      </w:r>
    </w:p>
    <w:p w14:paraId="05B72BFA" w14:textId="77777777" w:rsidR="00275455" w:rsidRDefault="00275455" w:rsidP="00275455"/>
    <w:p w14:paraId="5F1ED86E" w14:textId="77777777" w:rsidR="00275455" w:rsidRPr="0009531B" w:rsidRDefault="00275455" w:rsidP="00275455">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3D61E028" w14:textId="77777777" w:rsidR="00275455" w:rsidRPr="0009531B" w:rsidRDefault="00275455" w:rsidP="00275455">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6EE14375" w14:textId="77777777" w:rsidR="00275455" w:rsidRPr="00B554F6" w:rsidRDefault="00275455" w:rsidP="00275455">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52E5D30B" w14:textId="77777777" w:rsidR="00275455" w:rsidRDefault="00275455" w:rsidP="00275455">
      <w:pPr>
        <w:pStyle w:val="Heading4"/>
      </w:pPr>
      <w:r>
        <w:t xml:space="preserve">Justice implies a desirable departure from the status quo – that means the </w:t>
      </w:r>
      <w:proofErr w:type="spellStart"/>
      <w:r>
        <w:t>aff</w:t>
      </w:r>
      <w:proofErr w:type="spellEnd"/>
      <w:r>
        <w:t xml:space="preserve"> must rectify an </w:t>
      </w:r>
      <w:proofErr w:type="spellStart"/>
      <w:r>
        <w:t>injust</w:t>
      </w:r>
      <w:proofErr w:type="spellEnd"/>
      <w:r>
        <w:t xml:space="preserve"> social interaction</w:t>
      </w:r>
    </w:p>
    <w:p w14:paraId="55DE2A6E" w14:textId="77777777" w:rsidR="00275455" w:rsidRPr="005D1595" w:rsidRDefault="00275455" w:rsidP="00275455">
      <w:pPr>
        <w:rPr>
          <w:rStyle w:val="Style13ptBold"/>
          <w:sz w:val="16"/>
          <w:szCs w:val="16"/>
        </w:rPr>
      </w:pPr>
      <w:r>
        <w:rPr>
          <w:rStyle w:val="Style13ptBold"/>
        </w:rPr>
        <w:t xml:space="preserve">IHS n.d. </w:t>
      </w:r>
      <w:r w:rsidRPr="005D1595">
        <w:rPr>
          <w:rStyle w:val="Style13ptBold"/>
          <w:b w:val="0"/>
          <w:bCs/>
          <w:sz w:val="16"/>
          <w:szCs w:val="16"/>
        </w:rPr>
        <w:t xml:space="preserve">[(Institute for Humane Studies at George Mason University, </w:t>
      </w:r>
      <w:r w:rsidRPr="005D1595">
        <w:rPr>
          <w:szCs w:val="16"/>
        </w:rPr>
        <w:t>non-profit organization that engages with students and professors</w:t>
      </w:r>
      <w:r w:rsidRPr="005D1595">
        <w:rPr>
          <w:rStyle w:val="Style13ptBold"/>
          <w:b w:val="0"/>
          <w:bCs/>
          <w:sz w:val="16"/>
          <w:szCs w:val="16"/>
        </w:rPr>
        <w:t>) “</w:t>
      </w:r>
      <w:r w:rsidRPr="005D1595">
        <w:rPr>
          <w:szCs w:val="16"/>
        </w:rPr>
        <w:t>What is Justice?”] JL</w:t>
      </w:r>
    </w:p>
    <w:p w14:paraId="470EAB35" w14:textId="77777777" w:rsidR="00275455" w:rsidRPr="005D1595" w:rsidRDefault="00275455" w:rsidP="00275455">
      <w:pPr>
        <w:rPr>
          <w:sz w:val="12"/>
        </w:rPr>
      </w:pPr>
      <w:r w:rsidRPr="005D1595">
        <w:rPr>
          <w:sz w:val="12"/>
        </w:rPr>
        <w:t xml:space="preserve">One of the most influential accounts of the origin and nature of justice comes from Plato’s Republic. According to Plato’s account, </w:t>
      </w:r>
      <w:r w:rsidRPr="005D1595">
        <w:rPr>
          <w:rStyle w:val="StyleUnderline"/>
          <w:highlight w:val="green"/>
        </w:rPr>
        <w:t>we</w:t>
      </w:r>
      <w:r w:rsidRPr="005D1595">
        <w:rPr>
          <w:rStyle w:val="StyleUnderline"/>
        </w:rPr>
        <w:t xml:space="preserve"> can </w:t>
      </w:r>
      <w:r w:rsidRPr="005D1595">
        <w:rPr>
          <w:rStyle w:val="StyleUnderline"/>
          <w:highlight w:val="green"/>
        </w:rPr>
        <w:t>think of</w:t>
      </w:r>
      <w:r w:rsidRPr="005D1595">
        <w:rPr>
          <w:rStyle w:val="StyleUnderline"/>
        </w:rPr>
        <w:t xml:space="preserve"> the</w:t>
      </w:r>
      <w:r>
        <w:rPr>
          <w:rStyle w:val="StyleUnderline"/>
        </w:rPr>
        <w:t xml:space="preserve"> </w:t>
      </w:r>
      <w:r w:rsidRPr="005D1595">
        <w:rPr>
          <w:rStyle w:val="StyleUnderline"/>
        </w:rPr>
        <w:t xml:space="preserve">principles of </w:t>
      </w:r>
      <w:r w:rsidRPr="005D1595">
        <w:rPr>
          <w:rStyle w:val="StyleUnderline"/>
          <w:highlight w:val="green"/>
        </w:rPr>
        <w:t>justice as</w:t>
      </w:r>
      <w:r w:rsidRPr="005D1595">
        <w:rPr>
          <w:rStyle w:val="StyleUnderline"/>
        </w:rPr>
        <w:t xml:space="preserve"> mutually agreed to </w:t>
      </w:r>
      <w:r w:rsidRPr="005D1595">
        <w:rPr>
          <w:rStyle w:val="Emphasis"/>
          <w:highlight w:val="green"/>
        </w:rPr>
        <w:t>principles for the coordination and structure of social interaction</w:t>
      </w:r>
      <w:r w:rsidRPr="005D1595">
        <w:rPr>
          <w:rStyle w:val="StyleUnderline"/>
        </w:rPr>
        <w:t xml:space="preserve"> that would benefit all who are subject to them</w:t>
      </w:r>
      <w:r w:rsidRPr="005D1595">
        <w:rPr>
          <w:sz w:val="12"/>
        </w:rPr>
        <w:t>. What those principles are will depend on the society. In addition, there’s a second theory of justice that Plato offers that’s more general. According to this second theory, justice is “each getting what is rightfully theirs and no one getting what is rightfully another’s.” In other words, questions of justice always ask, “Who has a right to what?”</w:t>
      </w:r>
    </w:p>
    <w:p w14:paraId="18CAE3A7" w14:textId="77777777" w:rsidR="00275455" w:rsidRDefault="00275455" w:rsidP="00275455">
      <w:pPr>
        <w:pStyle w:val="Heading4"/>
      </w:pPr>
      <w:r>
        <w:t>Justice is a policy question</w:t>
      </w:r>
    </w:p>
    <w:p w14:paraId="3A8C3783" w14:textId="77777777" w:rsidR="00275455" w:rsidRPr="00352B4E" w:rsidRDefault="00275455" w:rsidP="00275455">
      <w:pPr>
        <w:rPr>
          <w:rStyle w:val="Style13ptBold"/>
        </w:rPr>
      </w:pPr>
      <w:r>
        <w:rPr>
          <w:rStyle w:val="Style13ptBold"/>
        </w:rPr>
        <w:t xml:space="preserve">Merriam Webster ND </w:t>
      </w:r>
      <w:r w:rsidRPr="00352B4E">
        <w:t>[(</w:t>
      </w:r>
      <w:proofErr w:type="spellStart"/>
      <w:r w:rsidRPr="00352B4E">
        <w:t>M</w:t>
      </w:r>
      <w:r>
        <w:t>es</w:t>
      </w:r>
      <w:r w:rsidRPr="00352B4E">
        <w:t>rriam</w:t>
      </w:r>
      <w:proofErr w:type="spellEnd"/>
      <w:r w:rsidRPr="00352B4E">
        <w:t xml:space="preserve"> Webster) “Justice” https://www.merriam-webster.com/dictionary/justice] BC</w:t>
      </w:r>
    </w:p>
    <w:p w14:paraId="303A7F1F" w14:textId="77777777" w:rsidR="00275455" w:rsidRDefault="00275455" w:rsidP="00275455">
      <w:r>
        <w:t xml:space="preserve">Essential Meaning of </w:t>
      </w:r>
      <w:r w:rsidRPr="00352B4E">
        <w:rPr>
          <w:rStyle w:val="Emphasis"/>
          <w:highlight w:val="green"/>
        </w:rPr>
        <w:t>justice</w:t>
      </w:r>
    </w:p>
    <w:p w14:paraId="4F2B9CA1" w14:textId="77777777" w:rsidR="00275455" w:rsidRPr="00352B4E" w:rsidRDefault="00275455" w:rsidP="00275455">
      <w:r>
        <w:t xml:space="preserve">1: </w:t>
      </w:r>
      <w:r w:rsidRPr="00352B4E">
        <w:rPr>
          <w:rStyle w:val="Emphasis"/>
          <w:highlight w:val="green"/>
        </w:rPr>
        <w:t>the process or result of using laws to fairly</w:t>
      </w:r>
      <w:r>
        <w:t xml:space="preserve"> judge and punish crimes and criminals</w:t>
      </w:r>
    </w:p>
    <w:p w14:paraId="5724BA8F" w14:textId="77777777" w:rsidR="00275455" w:rsidRDefault="00275455" w:rsidP="00275455">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w:t>
      </w:r>
      <w:r>
        <w:rPr>
          <w:rFonts w:eastAsiaTheme="majorEastAsia" w:cstheme="majorBidi"/>
          <w:b/>
          <w:bCs/>
          <w:sz w:val="26"/>
          <w:szCs w:val="26"/>
        </w:rPr>
        <w:t>s</w:t>
      </w:r>
      <w:r w:rsidRPr="00D50D1D">
        <w:rPr>
          <w:rFonts w:eastAsiaTheme="majorEastAsia" w:cstheme="majorBidi"/>
          <w:b/>
          <w:bCs/>
          <w:sz w:val="26"/>
          <w:szCs w:val="26"/>
        </w:rPr>
        <w:t xml:space="preserve">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3715D345" w14:textId="77777777" w:rsidR="00275455" w:rsidRPr="00793092" w:rsidRDefault="00275455" w:rsidP="00275455">
      <w:pPr>
        <w:pStyle w:val="Heading4"/>
      </w:pPr>
      <w:r>
        <w:lastRenderedPageBreak/>
        <w:t>Net benefits:</w:t>
      </w:r>
    </w:p>
    <w:p w14:paraId="5B56D74E" w14:textId="77777777" w:rsidR="00275455" w:rsidRDefault="00275455" w:rsidP="00275455">
      <w:pPr>
        <w:pStyle w:val="Heading4"/>
        <w:numPr>
          <w:ilvl w:val="0"/>
          <w:numId w:val="15"/>
        </w:numPr>
        <w:tabs>
          <w:tab w:val="num" w:pos="360"/>
        </w:tabs>
        <w:ind w:left="360"/>
      </w:pPr>
      <w:r>
        <w:t xml:space="preserve">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2D8EB1FD" w14:textId="77777777" w:rsidR="00275455" w:rsidRDefault="00275455" w:rsidP="00275455">
      <w:pPr>
        <w:pStyle w:val="Heading4"/>
        <w:numPr>
          <w:ilvl w:val="0"/>
          <w:numId w:val="15"/>
        </w:numPr>
        <w:tabs>
          <w:tab w:val="num" w:pos="360"/>
        </w:tabs>
        <w:ind w:left="360"/>
      </w:pPr>
      <w:r>
        <w:t xml:space="preserve">Reciprocal burdens – proving a deductive argument is false only requires you win defense against one premise and proving an inductive argument is false is easier because of status quo bias. Comparative worlds solves because it eschews the idea that either side </w:t>
      </w:r>
      <w:r w:rsidRPr="00793092">
        <w:rPr>
          <w:u w:val="single"/>
        </w:rPr>
        <w:t>unilaterally</w:t>
      </w:r>
      <w:r>
        <w:t xml:space="preserve"> carries the </w:t>
      </w:r>
      <w:r w:rsidRPr="00793092">
        <w:rPr>
          <w:u w:val="single"/>
        </w:rPr>
        <w:t>burden of proof,</w:t>
      </w:r>
      <w:r>
        <w:t xml:space="preserve"> and requires both debaters to give an </w:t>
      </w:r>
      <w:r w:rsidRPr="00793092">
        <w:rPr>
          <w:u w:val="single"/>
        </w:rPr>
        <w:t>account</w:t>
      </w:r>
      <w:r>
        <w:t xml:space="preserve"> of why their world is </w:t>
      </w:r>
      <w:r w:rsidRPr="00793092">
        <w:rPr>
          <w:u w:val="single"/>
        </w:rPr>
        <w:t>more desirable</w:t>
      </w:r>
      <w:r>
        <w:t xml:space="preserve">. </w:t>
      </w:r>
    </w:p>
    <w:p w14:paraId="56EA4EDE" w14:textId="77777777" w:rsidR="00C16776" w:rsidRDefault="00C16776" w:rsidP="00C16776">
      <w:pPr>
        <w:autoSpaceDE w:val="0"/>
        <w:autoSpaceDN w:val="0"/>
        <w:adjustRightInd w:val="0"/>
        <w:spacing w:after="0" w:line="240" w:lineRule="auto"/>
        <w:rPr>
          <w:rFonts w:ascii="AppleSystemUIFont" w:hAnsi="AppleSystemUIFont" w:cs="AppleSystemUIFont"/>
          <w:sz w:val="24"/>
        </w:rPr>
      </w:pPr>
    </w:p>
    <w:p w14:paraId="31E02614" w14:textId="3438FCE1" w:rsidR="00C16776" w:rsidRPr="00C16776" w:rsidRDefault="00C16776" w:rsidP="00C16776"/>
    <w:p w14:paraId="1828EFE7" w14:textId="2C1D11C8" w:rsidR="00E7542A" w:rsidRDefault="00C16776" w:rsidP="00BA005A">
      <w:pPr>
        <w:pStyle w:val="Heading2"/>
      </w:pPr>
      <w:r>
        <w:lastRenderedPageBreak/>
        <w:t>1</w:t>
      </w:r>
      <w:r w:rsidR="00E7542A">
        <w:t>NC – NC</w:t>
      </w:r>
    </w:p>
    <w:p w14:paraId="542F58DA" w14:textId="77777777" w:rsidR="00E7542A" w:rsidRDefault="00E7542A" w:rsidP="00E7542A">
      <w:pPr>
        <w:keepNext/>
        <w:keepLines/>
        <w:spacing w:before="40" w:after="0"/>
        <w:outlineLvl w:val="3"/>
        <w:rPr>
          <w:rFonts w:eastAsiaTheme="majorEastAsia"/>
          <w:b/>
          <w:bCs/>
          <w:sz w:val="26"/>
          <w:szCs w:val="26"/>
        </w:rPr>
      </w:pPr>
      <w:r>
        <w:rPr>
          <w:rFonts w:eastAsiaTheme="majorEastAsia"/>
          <w:b/>
          <w:bCs/>
          <w:sz w:val="26"/>
          <w:szCs w:val="26"/>
        </w:rPr>
        <w:t xml:space="preserve">The standard is maximizing expected wellbeing. </w:t>
      </w:r>
    </w:p>
    <w:p w14:paraId="377094A3" w14:textId="77777777" w:rsidR="00E7542A" w:rsidRDefault="00E7542A" w:rsidP="00E7542A"/>
    <w:p w14:paraId="75030B33" w14:textId="657B396F" w:rsidR="00E7542A" w:rsidRPr="00B43B3E" w:rsidRDefault="00B85A71" w:rsidP="00E7542A">
      <w:pPr>
        <w:pStyle w:val="ListParagraph"/>
        <w:keepNext/>
        <w:keepLines/>
        <w:numPr>
          <w:ilvl w:val="0"/>
          <w:numId w:val="12"/>
        </w:numPr>
        <w:spacing w:before="40" w:after="0"/>
        <w:outlineLvl w:val="3"/>
        <w:rPr>
          <w:rFonts w:eastAsiaTheme="majorEastAsia"/>
          <w:b/>
          <w:bCs/>
          <w:sz w:val="26"/>
          <w:szCs w:val="26"/>
        </w:rPr>
      </w:pPr>
      <w:r>
        <w:rPr>
          <w:rFonts w:eastAsiaTheme="majorEastAsia"/>
          <w:b/>
          <w:bCs/>
          <w:sz w:val="26"/>
          <w:szCs w:val="26"/>
        </w:rPr>
        <w:t>P</w:t>
      </w:r>
      <w:r w:rsidR="00E7542A" w:rsidRPr="00B43B3E">
        <w:rPr>
          <w:rFonts w:eastAsiaTheme="majorEastAsia"/>
          <w:b/>
          <w:bCs/>
          <w:sz w:val="26"/>
          <w:szCs w:val="26"/>
        </w:rPr>
        <w:t>leasure and pain are intrinsically valuable. People consistently regard pleasure and pain as good reasons for action, despite the fact that pleasure doesn’t seem to be instrumentally valuable for anything.</w:t>
      </w:r>
    </w:p>
    <w:p w14:paraId="10D1A981" w14:textId="77777777" w:rsidR="00E7542A" w:rsidRPr="002E7F13" w:rsidRDefault="00E7542A" w:rsidP="00E7542A">
      <w:r w:rsidRPr="002E7F13">
        <w:rPr>
          <w:b/>
          <w:sz w:val="26"/>
        </w:rPr>
        <w:t>Moen 16</w:t>
      </w:r>
      <w:r w:rsidRPr="002E7F13">
        <w:t xml:space="preserve"> [Ole Martin Moen, Research Fellow in Philosophy at University of Oslo “An Argument for Hedonism” Journal of Value Inquiry (Springer), 50 (2) 2016: 267–281] SJDI</w:t>
      </w:r>
    </w:p>
    <w:p w14:paraId="4B020347" w14:textId="7BA4A35E" w:rsidR="00E7542A" w:rsidRPr="00E7542A" w:rsidRDefault="00E7542A" w:rsidP="00E7542A">
      <w:pPr>
        <w:rPr>
          <w:b/>
          <w:u w:val="single"/>
        </w:rPr>
      </w:pPr>
      <w:r w:rsidRPr="00A74EED">
        <w:rPr>
          <w:sz w:val="12"/>
        </w:rPr>
        <w:t xml:space="preserve">Let us start by observing, empirically, that </w:t>
      </w:r>
      <w:r w:rsidRPr="00A74EED">
        <w:rPr>
          <w:rStyle w:val="StyleUnderline"/>
        </w:rPr>
        <w:t xml:space="preserve">a widely shared judgment about intrinsic value and disvalue is that </w:t>
      </w:r>
      <w:r w:rsidRPr="00573EB4">
        <w:rPr>
          <w:rStyle w:val="StyleUnderline"/>
          <w:highlight w:val="green"/>
        </w:rPr>
        <w:t xml:space="preserve">pleasure is intrinsically valuable and pain is intrinsically </w:t>
      </w:r>
      <w:proofErr w:type="spellStart"/>
      <w:r w:rsidRPr="00573EB4">
        <w:rPr>
          <w:rStyle w:val="StyleUnderline"/>
          <w:highlight w:val="green"/>
        </w:rPr>
        <w:t>disvaluable</w:t>
      </w:r>
      <w:proofErr w:type="spellEnd"/>
      <w:r w:rsidRPr="00A74EED">
        <w:rPr>
          <w:rStyle w:val="StyleUnderline"/>
        </w:rPr>
        <w:t>. On virtually any proposed list of intrinsic values and disvalues (we will look at some of them below), pleasure is included among the intrinsic values and pain among the intrinsic disvalues.</w:t>
      </w:r>
      <w:r w:rsidRPr="00A74EED">
        <w:rPr>
          <w:sz w:val="12"/>
        </w:rPr>
        <w:t xml:space="preserve"> This inclusion makes intuitive sense, moreover, for </w:t>
      </w:r>
      <w:r w:rsidRPr="00573EB4">
        <w:rPr>
          <w:rStyle w:val="StyleUnderline"/>
          <w:highlight w:val="green"/>
        </w:rPr>
        <w:t>there is something undeniably good about</w:t>
      </w:r>
      <w:r w:rsidRPr="00A74EED">
        <w:rPr>
          <w:rStyle w:val="StyleUnderline"/>
        </w:rPr>
        <w:t xml:space="preserve"> the way </w:t>
      </w:r>
      <w:r w:rsidRPr="00573EB4">
        <w:rPr>
          <w:rStyle w:val="StyleUnderline"/>
          <w:highlight w:val="green"/>
        </w:rPr>
        <w:t>pleasure</w:t>
      </w:r>
      <w:r w:rsidRPr="00A74EED">
        <w:rPr>
          <w:rStyle w:val="StyleUnderline"/>
        </w:rPr>
        <w:t xml:space="preserve"> feels </w:t>
      </w:r>
      <w:r w:rsidRPr="00573EB4">
        <w:rPr>
          <w:rStyle w:val="StyleUnderline"/>
          <w:highlight w:val="green"/>
        </w:rPr>
        <w:t>and something undeniably bad about</w:t>
      </w:r>
      <w:r w:rsidRPr="00A74EED">
        <w:rPr>
          <w:rStyle w:val="StyleUnderline"/>
        </w:rPr>
        <w:t xml:space="preserve"> the way </w:t>
      </w:r>
      <w:r w:rsidRPr="00573EB4">
        <w:rPr>
          <w:rStyle w:val="StyleUnderline"/>
          <w:highlight w:val="green"/>
        </w:rPr>
        <w:t>pain</w:t>
      </w:r>
      <w:r w:rsidRPr="00A74EED">
        <w:rPr>
          <w:rStyle w:val="StyleUnderline"/>
        </w:rPr>
        <w:t xml:space="preserve"> feels, and neither the goodness of pleasure nor the badness of pain seems to be exhausted by the further effects that these experiences might have.</w:t>
      </w:r>
      <w:r w:rsidRPr="00A74EED">
        <w:rPr>
          <w:sz w:val="12"/>
        </w:rPr>
        <w:t xml:space="preserve"> “Pleasure” and “pain” are here understood inclusively, as encompassing anything hedonically positive and anything hedonically negative.2 </w:t>
      </w:r>
      <w:r w:rsidRPr="00A74EED">
        <w:rPr>
          <w:rStyle w:val="StyleUnderline"/>
        </w:rPr>
        <w:t xml:space="preserve">The special </w:t>
      </w:r>
      <w:r w:rsidRPr="00573EB4">
        <w:rPr>
          <w:rStyle w:val="StyleUnderline"/>
          <w:highlight w:val="green"/>
        </w:rPr>
        <w:t>value statuses of pleasure and pain are manifested in how we treat</w:t>
      </w:r>
      <w:r w:rsidRPr="00A74EED">
        <w:rPr>
          <w:rStyle w:val="StyleUnderline"/>
        </w:rPr>
        <w:t xml:space="preserve"> these </w:t>
      </w:r>
      <w:r w:rsidRPr="00573EB4">
        <w:rPr>
          <w:rStyle w:val="StyleUnderline"/>
          <w:highlight w:val="green"/>
        </w:rPr>
        <w:t>experiences in</w:t>
      </w:r>
      <w:r w:rsidRPr="00A74EED">
        <w:rPr>
          <w:rStyle w:val="StyleUnderline"/>
        </w:rPr>
        <w:t xml:space="preserve"> our </w:t>
      </w:r>
      <w:r w:rsidRPr="00573EB4">
        <w:rPr>
          <w:rStyle w:val="StyleUnderline"/>
          <w:highlight w:val="green"/>
        </w:rPr>
        <w:t>everyday reasoning</w:t>
      </w:r>
      <w:r w:rsidRPr="00A74EED">
        <w:rPr>
          <w:rStyle w:val="StyleUnderline"/>
        </w:rPr>
        <w:t xml:space="preserve"> about values. </w:t>
      </w:r>
      <w:r w:rsidRPr="00A74EED">
        <w:rPr>
          <w:sz w:val="12"/>
        </w:rPr>
        <w:t>If you tell me that you are heading for the convenience store</w:t>
      </w:r>
      <w:r w:rsidRPr="00A74EED">
        <w:rPr>
          <w:rStyle w:val="StyleUnderline"/>
        </w:rPr>
        <w:t>, I might ask: “What for?” This is a reasonable question, for when you go to the convenience store you usually do so</w:t>
      </w:r>
      <w:r w:rsidRPr="00A74EED">
        <w:rPr>
          <w:sz w:val="12"/>
        </w:rPr>
        <w:t xml:space="preserve">, not merely for the sake of going to the convenience store, but </w:t>
      </w:r>
      <w:r w:rsidRPr="00A74EED">
        <w:rPr>
          <w:rStyle w:val="StyleUnderline"/>
        </w:rPr>
        <w:t>for the sake of achieving something further that you deem to be valuable</w:t>
      </w:r>
      <w:r w:rsidRPr="002E7F13">
        <w:rPr>
          <w:b/>
          <w:u w:val="single"/>
        </w:rPr>
        <w:t>.</w:t>
      </w:r>
      <w:r w:rsidRPr="00A74EED">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74EED">
        <w:rPr>
          <w:rStyle w:val="StyleUnderline"/>
        </w:rPr>
        <w:t xml:space="preserve">If I then proceed by asking “But what is the pleasure of drinking the soda good for?” the discussion is likely to reach an awkward end. The reason is that the </w:t>
      </w:r>
      <w:r w:rsidRPr="00573EB4">
        <w:rPr>
          <w:rStyle w:val="StyleUnderline"/>
          <w:highlight w:val="green"/>
        </w:rPr>
        <w:t>pleasure is not good for anything further</w:t>
      </w:r>
      <w:r w:rsidRPr="00A74EED">
        <w:rPr>
          <w:rStyle w:val="StyleUnderline"/>
        </w:rPr>
        <w:t>; it is simply that for which going to the convenience store and buying the soda is good</w:t>
      </w:r>
      <w:r w:rsidRPr="002E7F13">
        <w:rPr>
          <w:b/>
          <w:u w:val="single"/>
        </w:rPr>
        <w:t>.</w:t>
      </w:r>
      <w:r w:rsidRPr="00A74EED">
        <w:rPr>
          <w:sz w:val="12"/>
        </w:rPr>
        <w:t xml:space="preserve">3 As Aristotle observes: </w:t>
      </w:r>
      <w:r w:rsidRPr="00A74EED">
        <w:rPr>
          <w:rStyle w:val="StyleUnderline"/>
        </w:rPr>
        <w:t>“We never ask [a man] what his end is in being pleased, because we assume that pleasure is choice worthy in itself.</w:t>
      </w:r>
      <w:r w:rsidRPr="00A74EED">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73EB4">
        <w:rPr>
          <w:rStyle w:val="StyleUnderline"/>
          <w:highlight w:val="green"/>
        </w:rPr>
        <w:t>pleasure and pain</w:t>
      </w:r>
      <w:r w:rsidRPr="00A74EED">
        <w:rPr>
          <w:rStyle w:val="StyleUnderline"/>
        </w:rPr>
        <w:t xml:space="preserve"> are </w:t>
      </w:r>
      <w:r w:rsidRPr="00573EB4">
        <w:rPr>
          <w:rStyle w:val="StyleUnderline"/>
          <w:highlight w:val="green"/>
        </w:rPr>
        <w:t>both</w:t>
      </w:r>
      <w:r w:rsidRPr="00A74EED">
        <w:rPr>
          <w:rStyle w:val="StyleUnderline"/>
        </w:rPr>
        <w:t xml:space="preserve"> places where we </w:t>
      </w:r>
      <w:r w:rsidRPr="00573EB4">
        <w:rPr>
          <w:rStyle w:val="StyleUnderline"/>
          <w:highlight w:val="green"/>
        </w:rPr>
        <w:t>reach the end of the line in matters of value.</w:t>
      </w:r>
      <w:r w:rsidRPr="002E7F13">
        <w:rPr>
          <w:b/>
          <w:u w:val="single"/>
        </w:rPr>
        <w:t xml:space="preserve"> </w:t>
      </w:r>
    </w:p>
    <w:p w14:paraId="50E053F9" w14:textId="77777777" w:rsidR="00E7542A" w:rsidRPr="00B43B3E" w:rsidRDefault="00E7542A" w:rsidP="00E7542A">
      <w:pPr>
        <w:pStyle w:val="ListParagraph"/>
        <w:keepNext/>
        <w:keepLines/>
        <w:numPr>
          <w:ilvl w:val="0"/>
          <w:numId w:val="12"/>
        </w:numPr>
        <w:spacing w:before="40"/>
        <w:outlineLvl w:val="3"/>
        <w:rPr>
          <w:rFonts w:eastAsia="Yu Mincho"/>
          <w:sz w:val="14"/>
        </w:rPr>
      </w:pPr>
      <w:r w:rsidRPr="00B43B3E">
        <w:rPr>
          <w:rFonts w:eastAsia="Yu Gothic Light"/>
          <w:b/>
          <w:bCs/>
          <w:sz w:val="26"/>
          <w:szCs w:val="26"/>
        </w:rPr>
        <w:lastRenderedPageBreak/>
        <w:t>Moral uncertainty means preventing extinction should be our highest priority.</w:t>
      </w:r>
      <w:r w:rsidRPr="00B43B3E">
        <w:rPr>
          <w:rFonts w:eastAsia="Yu Gothic Light"/>
          <w:b/>
          <w:bCs/>
          <w:szCs w:val="26"/>
        </w:rPr>
        <w:br/>
      </w:r>
      <w:r w:rsidRPr="00B43B3E">
        <w:rPr>
          <w:rFonts w:eastAsia="Yu Mincho"/>
          <w:b/>
          <w:sz w:val="26"/>
        </w:rPr>
        <w:t>Bostrom 12</w:t>
      </w:r>
      <w:r w:rsidRPr="00B43B3E">
        <w:rPr>
          <w:rFonts w:eastAsia="Yu Mincho"/>
          <w:szCs w:val="22"/>
        </w:rPr>
        <w:t xml:space="preserve"> [Nick Bostrom. Faculty of Philosophy &amp; Oxford Martin School University of Oxford. “Existential Risk Prevention as Global Priority.” Global Policy (2012)]</w:t>
      </w:r>
      <w:r w:rsidRPr="00B43B3E">
        <w:rPr>
          <w:rFonts w:eastAsia="Yu Mincho"/>
          <w:szCs w:val="22"/>
        </w:rPr>
        <w:br/>
      </w:r>
      <w:r w:rsidRPr="00B43B3E">
        <w:rPr>
          <w:rFonts w:eastAsia="Yu Mincho"/>
          <w:sz w:val="14"/>
        </w:rPr>
        <w:t>These reflections on</w:t>
      </w:r>
      <w:r w:rsidRPr="00B43B3E">
        <w:rPr>
          <w:rFonts w:eastAsia="Yu Mincho"/>
          <w:b/>
          <w:sz w:val="24"/>
          <w:u w:val="single"/>
        </w:rPr>
        <w:t xml:space="preserve"> </w:t>
      </w:r>
      <w:r w:rsidRPr="00B43B3E">
        <w:rPr>
          <w:rFonts w:eastAsia="Yu Mincho"/>
          <w:b/>
          <w:sz w:val="24"/>
          <w:highlight w:val="green"/>
          <w:u w:val="single"/>
        </w:rPr>
        <w:t xml:space="preserve">moral uncertainty suggest </w:t>
      </w:r>
      <w:r w:rsidRPr="00B43B3E">
        <w:rPr>
          <w:rFonts w:eastAsia="Yu Mincho"/>
          <w:sz w:val="14"/>
        </w:rPr>
        <w:t>an alternative, complementary way of looking at existential risk; they also suggest a new way of thinking about the ideal of sustainability. Let me elaborate.¶</w:t>
      </w:r>
      <w:r w:rsidRPr="00B43B3E">
        <w:rPr>
          <w:rFonts w:eastAsia="Yu Mincho"/>
          <w:b/>
          <w:sz w:val="24"/>
          <w:u w:val="single"/>
        </w:rPr>
        <w:t xml:space="preserve"> </w:t>
      </w:r>
      <w:r w:rsidRPr="00B43B3E">
        <w:rPr>
          <w:rFonts w:eastAsia="Yu Mincho"/>
          <w:b/>
          <w:sz w:val="24"/>
          <w:highlight w:val="green"/>
          <w:u w:val="single"/>
        </w:rPr>
        <w:t>Our present</w:t>
      </w:r>
      <w:r w:rsidRPr="00B43B3E">
        <w:rPr>
          <w:rFonts w:eastAsia="Yu Mincho"/>
          <w:b/>
          <w:sz w:val="24"/>
          <w:u w:val="single"/>
        </w:rPr>
        <w:t xml:space="preserve"> understanding of </w:t>
      </w:r>
      <w:r w:rsidRPr="00B43B3E">
        <w:rPr>
          <w:rFonts w:eastAsia="Yu Mincho"/>
          <w:b/>
          <w:sz w:val="24"/>
          <w:highlight w:val="green"/>
          <w:u w:val="single"/>
        </w:rPr>
        <w:t xml:space="preserve">axiology might </w:t>
      </w:r>
      <w:r w:rsidRPr="00B43B3E">
        <w:rPr>
          <w:rFonts w:eastAsia="Yu Mincho"/>
          <w:sz w:val="14"/>
        </w:rPr>
        <w:t>well</w:t>
      </w:r>
      <w:r w:rsidRPr="00B43B3E">
        <w:rPr>
          <w:rFonts w:eastAsia="Yu Mincho"/>
          <w:b/>
          <w:sz w:val="24"/>
          <w:highlight w:val="green"/>
          <w:u w:val="single"/>
        </w:rPr>
        <w:t xml:space="preserve"> be confused. </w:t>
      </w:r>
      <w:r w:rsidRPr="00B43B3E">
        <w:rPr>
          <w:rFonts w:eastAsia="Yu Mincho"/>
          <w:b/>
          <w:sz w:val="24"/>
          <w:u w:val="single"/>
        </w:rPr>
        <w:t xml:space="preserve">We may not </w:t>
      </w:r>
      <w:r w:rsidRPr="00B43B3E">
        <w:rPr>
          <w:rFonts w:eastAsia="Yu Mincho"/>
          <w:sz w:val="14"/>
        </w:rPr>
        <w:t>now</w:t>
      </w:r>
      <w:r w:rsidRPr="00B43B3E">
        <w:rPr>
          <w:rFonts w:eastAsia="Yu Mincho"/>
          <w:b/>
          <w:sz w:val="24"/>
          <w:u w:val="single"/>
        </w:rPr>
        <w:t xml:space="preserve"> </w:t>
      </w:r>
      <w:r w:rsidRPr="00B43B3E">
        <w:rPr>
          <w:rFonts w:eastAsia="Yu Mincho"/>
          <w:sz w:val="14"/>
        </w:rPr>
        <w:t>know — at least not in concrete detail — what outcomes would count as a big win for humanity; we might not even yet</w:t>
      </w:r>
      <w:r w:rsidRPr="00B43B3E">
        <w:rPr>
          <w:rFonts w:eastAsia="Yu Mincho"/>
          <w:b/>
          <w:sz w:val="24"/>
          <w:u w:val="single"/>
        </w:rPr>
        <w:t xml:space="preserve"> be able to imagine the best ends </w:t>
      </w:r>
      <w:r w:rsidRPr="00B43B3E">
        <w:rPr>
          <w:rFonts w:eastAsia="Yu Mincho"/>
          <w:sz w:val="14"/>
        </w:rPr>
        <w:t>of our journey.</w:t>
      </w:r>
      <w:r w:rsidRPr="00B43B3E">
        <w:rPr>
          <w:rFonts w:eastAsia="Yu Mincho"/>
          <w:b/>
          <w:sz w:val="24"/>
          <w:u w:val="single"/>
        </w:rPr>
        <w:t xml:space="preserve"> </w:t>
      </w:r>
      <w:r w:rsidRPr="00B43B3E">
        <w:rPr>
          <w:rFonts w:eastAsia="Yu Mincho"/>
          <w:b/>
          <w:sz w:val="24"/>
          <w:highlight w:val="green"/>
          <w:u w:val="single"/>
        </w:rPr>
        <w:t xml:space="preserve">If we are </w:t>
      </w:r>
      <w:r w:rsidRPr="00B43B3E">
        <w:rPr>
          <w:rFonts w:eastAsia="Yu Mincho"/>
          <w:sz w:val="14"/>
        </w:rPr>
        <w:t>indeed</w:t>
      </w:r>
      <w:r w:rsidRPr="00B43B3E">
        <w:rPr>
          <w:rFonts w:eastAsia="Yu Mincho"/>
          <w:b/>
          <w:sz w:val="24"/>
          <w:u w:val="single"/>
        </w:rPr>
        <w:t xml:space="preserve"> </w:t>
      </w:r>
      <w:r w:rsidRPr="00B43B3E">
        <w:rPr>
          <w:rFonts w:eastAsia="Yu Mincho"/>
          <w:sz w:val="14"/>
        </w:rPr>
        <w:t>profoundly</w:t>
      </w:r>
      <w:r w:rsidRPr="00B43B3E">
        <w:rPr>
          <w:rFonts w:eastAsia="Yu Mincho"/>
          <w:b/>
          <w:sz w:val="24"/>
          <w:u w:val="single"/>
        </w:rPr>
        <w:t xml:space="preserve"> </w:t>
      </w:r>
      <w:r w:rsidRPr="00B43B3E">
        <w:rPr>
          <w:rFonts w:eastAsia="Yu Mincho"/>
          <w:b/>
          <w:sz w:val="24"/>
          <w:highlight w:val="green"/>
          <w:u w:val="single"/>
        </w:rPr>
        <w:t xml:space="preserve">uncertain </w:t>
      </w:r>
      <w:r w:rsidRPr="00B43B3E">
        <w:rPr>
          <w:rFonts w:eastAsia="Yu Mincho"/>
          <w:sz w:val="14"/>
        </w:rPr>
        <w:t>about our ultimate aims,</w:t>
      </w:r>
      <w:r w:rsidRPr="00B43B3E">
        <w:rPr>
          <w:rFonts w:eastAsia="Yu Mincho"/>
          <w:b/>
          <w:sz w:val="24"/>
          <w:u w:val="single"/>
        </w:rPr>
        <w:t xml:space="preserve"> </w:t>
      </w:r>
      <w:r w:rsidRPr="00B43B3E">
        <w:rPr>
          <w:rFonts w:eastAsia="Yu Mincho"/>
          <w:sz w:val="14"/>
        </w:rPr>
        <w:t>then we should recognize that</w:t>
      </w:r>
      <w:r w:rsidRPr="00B43B3E">
        <w:rPr>
          <w:rFonts w:eastAsia="Yu Mincho"/>
          <w:b/>
          <w:sz w:val="24"/>
          <w:u w:val="single"/>
        </w:rPr>
        <w:t xml:space="preserve"> </w:t>
      </w:r>
      <w:r w:rsidRPr="00B43B3E">
        <w:rPr>
          <w:rFonts w:eastAsia="Yu Mincho"/>
          <w:b/>
          <w:sz w:val="24"/>
          <w:highlight w:val="green"/>
          <w:u w:val="single"/>
        </w:rPr>
        <w:t>there is a great</w:t>
      </w:r>
      <w:r w:rsidRPr="00B43B3E">
        <w:rPr>
          <w:rFonts w:eastAsia="Yu Mincho"/>
          <w:b/>
          <w:sz w:val="24"/>
          <w:u w:val="single"/>
        </w:rPr>
        <w:t xml:space="preserve"> </w:t>
      </w:r>
      <w:r w:rsidRPr="00B43B3E">
        <w:rPr>
          <w:rFonts w:eastAsia="Yu Mincho"/>
          <w:sz w:val="14"/>
        </w:rPr>
        <w:t>option</w:t>
      </w:r>
      <w:r w:rsidRPr="00B43B3E">
        <w:rPr>
          <w:rFonts w:eastAsia="Yu Mincho"/>
          <w:b/>
          <w:sz w:val="24"/>
          <w:u w:val="single"/>
        </w:rPr>
        <w:t xml:space="preserve"> </w:t>
      </w:r>
      <w:r w:rsidRPr="00B43B3E">
        <w:rPr>
          <w:rFonts w:eastAsia="Yu Mincho"/>
          <w:b/>
          <w:sz w:val="24"/>
          <w:highlight w:val="green"/>
          <w:u w:val="single"/>
        </w:rPr>
        <w:t xml:space="preserve">value in preserving </w:t>
      </w:r>
      <w:r w:rsidRPr="00B43B3E">
        <w:rPr>
          <w:rFonts w:eastAsia="Yu Mincho"/>
          <w:sz w:val="14"/>
        </w:rPr>
        <w:t>— and ideally improving —</w:t>
      </w:r>
      <w:r w:rsidRPr="00B43B3E">
        <w:rPr>
          <w:rFonts w:eastAsia="Yu Mincho"/>
          <w:b/>
          <w:sz w:val="24"/>
          <w:u w:val="single"/>
        </w:rPr>
        <w:t xml:space="preserve"> </w:t>
      </w:r>
      <w:r w:rsidRPr="00B43B3E">
        <w:rPr>
          <w:rFonts w:eastAsia="Yu Mincho"/>
          <w:b/>
          <w:sz w:val="24"/>
          <w:highlight w:val="green"/>
          <w:u w:val="single"/>
        </w:rPr>
        <w:t>our ability to recognize value and</w:t>
      </w:r>
      <w:r w:rsidRPr="00B43B3E">
        <w:rPr>
          <w:rFonts w:eastAsia="Yu Mincho"/>
          <w:sz w:val="14"/>
          <w:highlight w:val="green"/>
        </w:rPr>
        <w:t xml:space="preserve"> </w:t>
      </w:r>
      <w:r w:rsidRPr="00B43B3E">
        <w:rPr>
          <w:rFonts w:eastAsia="Yu Mincho"/>
          <w:sz w:val="14"/>
        </w:rPr>
        <w:t xml:space="preserve">to </w:t>
      </w:r>
      <w:r w:rsidRPr="00B43B3E">
        <w:rPr>
          <w:rFonts w:eastAsia="Yu Mincho"/>
          <w:b/>
          <w:sz w:val="24"/>
          <w:highlight w:val="green"/>
          <w:u w:val="single"/>
        </w:rPr>
        <w:t xml:space="preserve">steer the future accordingly. Ensuring </w:t>
      </w:r>
      <w:r w:rsidRPr="00B43B3E">
        <w:rPr>
          <w:rFonts w:eastAsia="Yu Mincho"/>
          <w:sz w:val="14"/>
        </w:rPr>
        <w:t>that</w:t>
      </w:r>
      <w:r w:rsidRPr="00B43B3E">
        <w:rPr>
          <w:rFonts w:eastAsia="Yu Mincho"/>
          <w:b/>
          <w:sz w:val="24"/>
          <w:u w:val="single"/>
        </w:rPr>
        <w:t xml:space="preserve"> </w:t>
      </w:r>
      <w:r w:rsidRPr="00B43B3E">
        <w:rPr>
          <w:rFonts w:eastAsia="Yu Mincho"/>
          <w:b/>
          <w:sz w:val="24"/>
          <w:highlight w:val="green"/>
          <w:u w:val="single"/>
        </w:rPr>
        <w:t xml:space="preserve">there will be a future </w:t>
      </w:r>
      <w:r w:rsidRPr="00B43B3E">
        <w:rPr>
          <w:rFonts w:eastAsia="Yu Mincho"/>
          <w:sz w:val="14"/>
        </w:rPr>
        <w:t>version of</w:t>
      </w:r>
      <w:r w:rsidRPr="00B43B3E">
        <w:rPr>
          <w:rFonts w:eastAsia="Yu Mincho"/>
          <w:b/>
          <w:sz w:val="24"/>
          <w:u w:val="single"/>
        </w:rPr>
        <w:t xml:space="preserve"> </w:t>
      </w:r>
      <w:r w:rsidRPr="00B43B3E">
        <w:rPr>
          <w:rFonts w:eastAsia="Yu Mincho"/>
          <w:b/>
          <w:sz w:val="24"/>
          <w:highlight w:val="green"/>
          <w:u w:val="single"/>
        </w:rPr>
        <w:t xml:space="preserve">humanity </w:t>
      </w:r>
      <w:r w:rsidRPr="00B43B3E">
        <w:rPr>
          <w:rFonts w:eastAsia="Yu Mincho"/>
          <w:sz w:val="14"/>
        </w:rPr>
        <w:t>with great powers and a propensity to use them wisely</w:t>
      </w:r>
      <w:r w:rsidRPr="00B43B3E">
        <w:rPr>
          <w:rFonts w:eastAsia="Yu Mincho"/>
          <w:b/>
          <w:sz w:val="24"/>
          <w:u w:val="single"/>
        </w:rPr>
        <w:t xml:space="preserve"> </w:t>
      </w:r>
      <w:r w:rsidRPr="00B43B3E">
        <w:rPr>
          <w:rFonts w:eastAsia="Yu Mincho"/>
          <w:b/>
          <w:sz w:val="24"/>
          <w:highlight w:val="green"/>
          <w:u w:val="single"/>
        </w:rPr>
        <w:t xml:space="preserve">is </w:t>
      </w:r>
      <w:r w:rsidRPr="00B43B3E">
        <w:rPr>
          <w:rFonts w:eastAsia="Yu Mincho"/>
          <w:sz w:val="14"/>
        </w:rPr>
        <w:t>plausibly</w:t>
      </w:r>
      <w:r w:rsidRPr="00B43B3E">
        <w:rPr>
          <w:rFonts w:eastAsia="Yu Mincho"/>
          <w:b/>
          <w:sz w:val="24"/>
          <w:u w:val="single"/>
        </w:rPr>
        <w:t xml:space="preserve"> </w:t>
      </w:r>
      <w:r w:rsidRPr="00B43B3E">
        <w:rPr>
          <w:rFonts w:eastAsia="Yu Mincho"/>
          <w:b/>
          <w:sz w:val="24"/>
          <w:highlight w:val="green"/>
          <w:u w:val="single"/>
        </w:rPr>
        <w:t xml:space="preserve">the best way </w:t>
      </w:r>
      <w:r w:rsidRPr="00B43B3E">
        <w:rPr>
          <w:rFonts w:eastAsia="Yu Mincho"/>
          <w:sz w:val="14"/>
        </w:rPr>
        <w:t>available to us</w:t>
      </w:r>
      <w:r w:rsidRPr="00B43B3E">
        <w:rPr>
          <w:rFonts w:eastAsia="Yu Mincho"/>
          <w:b/>
          <w:sz w:val="24"/>
          <w:u w:val="single"/>
        </w:rPr>
        <w:t xml:space="preserve"> </w:t>
      </w:r>
      <w:r w:rsidRPr="00B43B3E">
        <w:rPr>
          <w:rFonts w:eastAsia="Yu Mincho"/>
          <w:b/>
          <w:sz w:val="24"/>
          <w:highlight w:val="green"/>
          <w:u w:val="single"/>
        </w:rPr>
        <w:t xml:space="preserve">to increase </w:t>
      </w:r>
      <w:r w:rsidRPr="00B43B3E">
        <w:rPr>
          <w:rFonts w:eastAsia="Yu Mincho"/>
          <w:b/>
          <w:sz w:val="24"/>
          <w:u w:val="single"/>
        </w:rPr>
        <w:t xml:space="preserve">the probability that the </w:t>
      </w:r>
      <w:r w:rsidRPr="00B43B3E">
        <w:rPr>
          <w:rFonts w:eastAsia="Yu Mincho"/>
          <w:b/>
          <w:sz w:val="24"/>
          <w:highlight w:val="green"/>
          <w:u w:val="single"/>
        </w:rPr>
        <w:t xml:space="preserve">future </w:t>
      </w:r>
      <w:r w:rsidRPr="00B43B3E">
        <w:rPr>
          <w:rFonts w:eastAsia="Yu Mincho"/>
          <w:b/>
          <w:sz w:val="24"/>
          <w:u w:val="single"/>
        </w:rPr>
        <w:t xml:space="preserve">will contain </w:t>
      </w:r>
      <w:r w:rsidRPr="00B43B3E">
        <w:rPr>
          <w:rFonts w:eastAsia="Yu Mincho"/>
          <w:sz w:val="14"/>
        </w:rPr>
        <w:t>a lot of</w:t>
      </w:r>
      <w:r w:rsidRPr="00B43B3E">
        <w:rPr>
          <w:rFonts w:eastAsia="Yu Mincho"/>
          <w:b/>
          <w:sz w:val="24"/>
          <w:u w:val="single"/>
        </w:rPr>
        <w:t xml:space="preserve"> </w:t>
      </w:r>
      <w:r w:rsidRPr="00B43B3E">
        <w:rPr>
          <w:rFonts w:eastAsia="Yu Mincho"/>
          <w:b/>
          <w:sz w:val="24"/>
          <w:highlight w:val="green"/>
          <w:u w:val="single"/>
        </w:rPr>
        <w:t xml:space="preserve">value. </w:t>
      </w:r>
      <w:r w:rsidRPr="00B43B3E">
        <w:rPr>
          <w:rFonts w:eastAsia="Yu Mincho"/>
          <w:sz w:val="14"/>
        </w:rPr>
        <w:t>To do this, we must prevent any existential catastrophe.</w:t>
      </w:r>
    </w:p>
    <w:p w14:paraId="4DC330AE" w14:textId="77777777" w:rsidR="00E7542A" w:rsidRPr="00E7542A" w:rsidRDefault="00E7542A" w:rsidP="00E7542A"/>
    <w:p w14:paraId="389F128C" w14:textId="77260D76" w:rsidR="00E7542A" w:rsidRPr="00E7542A" w:rsidRDefault="00E7542A" w:rsidP="00E7542A">
      <w:pPr>
        <w:pStyle w:val="ListParagraph"/>
        <w:keepNext/>
        <w:keepLines/>
        <w:numPr>
          <w:ilvl w:val="0"/>
          <w:numId w:val="12"/>
        </w:numPr>
        <w:spacing w:before="40"/>
        <w:outlineLvl w:val="3"/>
        <w:rPr>
          <w:color w:val="000000" w:themeColor="text1"/>
          <w:sz w:val="26"/>
          <w:szCs w:val="26"/>
          <w:u w:color="1E1E1E"/>
        </w:rPr>
      </w:pPr>
      <w:r w:rsidRPr="00E7542A">
        <w:rPr>
          <w:rFonts w:eastAsiaTheme="majorEastAsia"/>
          <w:b/>
          <w:bCs/>
          <w:color w:val="000000" w:themeColor="text1"/>
          <w:sz w:val="26"/>
          <w:szCs w:val="26"/>
        </w:rPr>
        <w:t>Reducing the risk of extinction is always priority number one. </w:t>
      </w:r>
      <w:r w:rsidRPr="00E7542A">
        <w:rPr>
          <w:rFonts w:eastAsiaTheme="majorEastAsia"/>
          <w:b/>
          <w:bCs/>
          <w:color w:val="000000" w:themeColor="text1"/>
          <w:sz w:val="26"/>
          <w:szCs w:val="26"/>
        </w:rPr>
        <w:br/>
      </w:r>
      <w:r w:rsidRPr="00E7542A">
        <w:rPr>
          <w:b/>
          <w:color w:val="000000" w:themeColor="text1"/>
          <w:sz w:val="26"/>
          <w:szCs w:val="26"/>
        </w:rPr>
        <w:t>Bostrom 12</w:t>
      </w:r>
      <w:r w:rsidRPr="00E7542A">
        <w:rPr>
          <w:color w:val="000000" w:themeColor="text1"/>
        </w:rPr>
        <w:t xml:space="preserve"> [Faculty of Philosophy and Oxford Martin School, University of Oxford.], Existential Risk Prevention as Global Priority.  Forthcoming book (Global Policy). MP. http://www.existenti...org/concept.pdf</w:t>
      </w:r>
      <w:r w:rsidRPr="00E7542A">
        <w:rPr>
          <w:rFonts w:eastAsiaTheme="majorEastAsia"/>
          <w:b/>
          <w:bCs/>
          <w:color w:val="000000" w:themeColor="text1"/>
          <w:sz w:val="26"/>
          <w:szCs w:val="26"/>
        </w:rPr>
        <w:br/>
      </w:r>
      <w:r w:rsidRPr="00E7542A">
        <w:rPr>
          <w:color w:val="000000" w:themeColor="text1"/>
        </w:rPr>
        <w:t>Even if we use the most conservative of these estimates, which entirely ignores the   possibility of space colonization and software minds,</w:t>
      </w:r>
      <w:r w:rsidRPr="00E7542A">
        <w:rPr>
          <w:color w:val="000000" w:themeColor="text1"/>
          <w:sz w:val="26"/>
          <w:szCs w:val="26"/>
        </w:rPr>
        <w:t xml:space="preserve"> </w:t>
      </w:r>
      <w:r w:rsidRPr="00E7542A">
        <w:rPr>
          <w:b/>
          <w:bCs/>
          <w:color w:val="000000" w:themeColor="text1"/>
          <w:sz w:val="24"/>
          <w:u w:val="single"/>
        </w:rPr>
        <w:t xml:space="preserve">we find that the expected loss of an </w:t>
      </w:r>
      <w:r w:rsidRPr="00E7542A">
        <w:rPr>
          <w:b/>
          <w:bCs/>
          <w:color w:val="000000" w:themeColor="text1"/>
          <w:sz w:val="24"/>
          <w:highlight w:val="green"/>
          <w:u w:val="single"/>
        </w:rPr>
        <w:t>existential   catastrophe is greater than</w:t>
      </w:r>
      <w:r w:rsidRPr="00E7542A">
        <w:rPr>
          <w:b/>
          <w:bCs/>
          <w:color w:val="000000" w:themeColor="text1"/>
          <w:sz w:val="24"/>
          <w:u w:val="single"/>
        </w:rPr>
        <w:t xml:space="preserve"> the value of </w:t>
      </w:r>
      <w:r w:rsidRPr="00E7542A">
        <w:rPr>
          <w:b/>
          <w:bCs/>
          <w:color w:val="000000" w:themeColor="text1"/>
          <w:sz w:val="24"/>
          <w:highlight w:val="green"/>
          <w:u w:val="single"/>
        </w:rPr>
        <w:t>10^16 human lives</w:t>
      </w:r>
      <w:r w:rsidRPr="00E7542A">
        <w:rPr>
          <w:color w:val="000000" w:themeColor="text1"/>
          <w:sz w:val="24"/>
          <w:highlight w:val="green"/>
        </w:rPr>
        <w:t>.</w:t>
      </w:r>
      <w:r w:rsidRPr="00E7542A">
        <w:rPr>
          <w:color w:val="000000" w:themeColor="text1"/>
          <w:sz w:val="24"/>
        </w:rPr>
        <w:t xml:space="preserve">  </w:t>
      </w:r>
      <w:r w:rsidRPr="00E7542A">
        <w:rPr>
          <w:b/>
          <w:bCs/>
          <w:color w:val="000000" w:themeColor="text1"/>
          <w:sz w:val="24"/>
          <w:u w:val="single"/>
        </w:rPr>
        <w:t xml:space="preserve">This implies that </w:t>
      </w:r>
      <w:r w:rsidRPr="00E7542A">
        <w:rPr>
          <w:b/>
          <w:bCs/>
          <w:color w:val="000000" w:themeColor="text1"/>
          <w:sz w:val="24"/>
          <w:highlight w:val="green"/>
          <w:u w:val="single"/>
        </w:rPr>
        <w:t xml:space="preserve">the </w:t>
      </w:r>
      <w:r w:rsidRPr="00E7542A">
        <w:rPr>
          <w:b/>
          <w:bCs/>
          <w:color w:val="000000" w:themeColor="text1"/>
          <w:sz w:val="24"/>
          <w:u w:val="single"/>
        </w:rPr>
        <w:t xml:space="preserve">expected </w:t>
      </w:r>
      <w:r w:rsidRPr="00E7542A">
        <w:rPr>
          <w:b/>
          <w:bCs/>
          <w:color w:val="000000" w:themeColor="text1"/>
          <w:sz w:val="24"/>
          <w:highlight w:val="green"/>
          <w:u w:val="single"/>
        </w:rPr>
        <w:t xml:space="preserve">value of   reducing existential risk by </w:t>
      </w:r>
      <w:r w:rsidRPr="00E7542A">
        <w:rPr>
          <w:b/>
          <w:bCs/>
          <w:color w:val="000000" w:themeColor="text1"/>
          <w:sz w:val="24"/>
          <w:u w:val="single"/>
        </w:rPr>
        <w:t xml:space="preserve">a mere </w:t>
      </w:r>
      <w:r w:rsidRPr="00E7542A">
        <w:rPr>
          <w:b/>
          <w:bCs/>
          <w:color w:val="000000" w:themeColor="text1"/>
          <w:sz w:val="24"/>
          <w:highlight w:val="green"/>
          <w:u w:val="single"/>
        </w:rPr>
        <w:t>one millionth of one percentage point is</w:t>
      </w:r>
      <w:r w:rsidRPr="00E7542A">
        <w:rPr>
          <w:b/>
          <w:bCs/>
          <w:color w:val="000000" w:themeColor="text1"/>
          <w:sz w:val="24"/>
          <w:u w:val="single"/>
        </w:rPr>
        <w:t xml:space="preserve"> at least </w:t>
      </w:r>
      <w:r w:rsidRPr="00E7542A">
        <w:rPr>
          <w:b/>
          <w:bCs/>
          <w:color w:val="000000" w:themeColor="text1"/>
          <w:sz w:val="24"/>
          <w:highlight w:val="green"/>
          <w:u w:val="single"/>
        </w:rPr>
        <w:t>a hundred times the   value of a million human lives</w:t>
      </w:r>
      <w:r w:rsidRPr="00E7542A">
        <w:rPr>
          <w:b/>
          <w:bCs/>
          <w:color w:val="000000" w:themeColor="text1"/>
          <w:sz w:val="24"/>
          <w:u w:val="single"/>
        </w:rPr>
        <w:t>.</w:t>
      </w:r>
      <w:r w:rsidRPr="00E7542A">
        <w:rPr>
          <w:color w:val="000000" w:themeColor="text1"/>
          <w:sz w:val="24"/>
        </w:rPr>
        <w:t> </w:t>
      </w:r>
      <w:r w:rsidRPr="00E7542A">
        <w:rPr>
          <w:color w:val="000000" w:themeColor="text1"/>
          <w:sz w:val="26"/>
          <w:szCs w:val="26"/>
        </w:rPr>
        <w:t xml:space="preserve"> </w:t>
      </w:r>
      <w:r w:rsidRPr="00E7542A">
        <w:rPr>
          <w:color w:val="000000" w:themeColor="text1"/>
        </w:rPr>
        <w:t xml:space="preserve">The more technologically comprehensive estimate of 10  54 </w:t>
      </w:r>
      <w:proofErr w:type="spellStart"/>
      <w:r w:rsidRPr="00E7542A">
        <w:rPr>
          <w:color w:val="000000" w:themeColor="text1"/>
        </w:rPr>
        <w:t>humanbrain</w:t>
      </w:r>
      <w:proofErr w:type="spellEnd"/>
      <w:r w:rsidRPr="00E7542A">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E7542A">
        <w:rPr>
          <w:b/>
          <w:bCs/>
          <w:color w:val="000000" w:themeColor="text1"/>
          <w:sz w:val="24"/>
          <w:u w:val="single" w:color="1E1E1E"/>
        </w:rPr>
        <w:t xml:space="preserve">One might consequently argue that </w:t>
      </w:r>
      <w:r w:rsidRPr="00E7542A">
        <w:rPr>
          <w:b/>
          <w:bCs/>
          <w:color w:val="000000" w:themeColor="text1"/>
          <w:sz w:val="24"/>
          <w:highlight w:val="green"/>
          <w:u w:val="single" w:color="1E1E1E"/>
        </w:rPr>
        <w:t>even the tiniest reduction of existential risk has a</w:t>
      </w:r>
      <w:r w:rsidRPr="00E7542A">
        <w:rPr>
          <w:b/>
          <w:bCs/>
          <w:color w:val="000000" w:themeColor="text1"/>
          <w:sz w:val="24"/>
          <w:u w:val="single" w:color="1E1E1E"/>
        </w:rPr>
        <w:t xml:space="preserve">n   expected </w:t>
      </w:r>
      <w:r w:rsidRPr="00E7542A">
        <w:rPr>
          <w:b/>
          <w:bCs/>
          <w:color w:val="000000" w:themeColor="text1"/>
          <w:sz w:val="24"/>
          <w:highlight w:val="green"/>
          <w:u w:val="single" w:color="1E1E1E"/>
        </w:rPr>
        <w:t>value greater than</w:t>
      </w:r>
      <w:r w:rsidRPr="00E7542A">
        <w:rPr>
          <w:b/>
          <w:bCs/>
          <w:color w:val="000000" w:themeColor="text1"/>
          <w:sz w:val="24"/>
          <w:u w:val="single" w:color="1E1E1E"/>
        </w:rPr>
        <w:t xml:space="preserve"> that of</w:t>
      </w:r>
      <w:r w:rsidRPr="00E7542A">
        <w:rPr>
          <w:b/>
          <w:bCs/>
          <w:color w:val="000000" w:themeColor="text1"/>
          <w:sz w:val="24"/>
          <w:highlight w:val="green"/>
          <w:u w:val="single" w:color="1E1E1E"/>
        </w:rPr>
        <w:t xml:space="preserve"> the definite provision of </w:t>
      </w:r>
      <w:r w:rsidRPr="00E7542A">
        <w:rPr>
          <w:b/>
          <w:bCs/>
          <w:color w:val="000000" w:themeColor="text1"/>
          <w:sz w:val="24"/>
          <w:u w:val="single" w:color="1E1E1E"/>
        </w:rPr>
        <w:t xml:space="preserve">any ordinary good, such as the direct   benefit of </w:t>
      </w:r>
      <w:r w:rsidRPr="00E7542A">
        <w:rPr>
          <w:b/>
          <w:bCs/>
          <w:color w:val="000000" w:themeColor="text1"/>
          <w:sz w:val="24"/>
          <w:highlight w:val="green"/>
          <w:u w:val="single" w:color="1E1E1E"/>
        </w:rPr>
        <w:t>saving 1 billion lives</w:t>
      </w:r>
      <w:r w:rsidRPr="00E7542A">
        <w:rPr>
          <w:b/>
          <w:bCs/>
          <w:color w:val="000000" w:themeColor="text1"/>
          <w:sz w:val="26"/>
          <w:szCs w:val="26"/>
          <w:highlight w:val="green"/>
          <w:u w:val="single" w:color="1E1E1E"/>
        </w:rPr>
        <w:t>.</w:t>
      </w:r>
      <w:r w:rsidRPr="00E7542A">
        <w:rPr>
          <w:color w:val="000000" w:themeColor="text1"/>
          <w:sz w:val="26"/>
          <w:szCs w:val="26"/>
          <w:u w:color="1E1E1E"/>
        </w:rPr>
        <w:t xml:space="preserve">  </w:t>
      </w:r>
      <w:r w:rsidRPr="00E7542A">
        <w:rPr>
          <w:color w:val="000000" w:themeColor="text1"/>
        </w:rPr>
        <w:t xml:space="preserve">And, further, that the absolute value of the indirect effect of saving 1  billion lives on the total cumulative amount of existential </w:t>
      </w:r>
      <w:proofErr w:type="spellStart"/>
      <w:r w:rsidRPr="00E7542A">
        <w:rPr>
          <w:color w:val="000000" w:themeColor="text1"/>
        </w:rPr>
        <w:t>riskâ</w:t>
      </w:r>
      <w:proofErr w:type="spellEnd"/>
      <w:r w:rsidRPr="00E7542A">
        <w:rPr>
          <w:color w:val="000000" w:themeColor="text1"/>
        </w:rPr>
        <w:t xml:space="preserve">€”positive or </w:t>
      </w:r>
      <w:proofErr w:type="spellStart"/>
      <w:r w:rsidRPr="00E7542A">
        <w:rPr>
          <w:color w:val="000000" w:themeColor="text1"/>
        </w:rPr>
        <w:t>negativeâ</w:t>
      </w:r>
      <w:proofErr w:type="spellEnd"/>
      <w:r w:rsidRPr="00E7542A">
        <w:rPr>
          <w:color w:val="000000" w:themeColor="text1"/>
        </w:rPr>
        <w:t>€”is almost   certainly larger than the positive value of the direct benefit of such an action.</w:t>
      </w:r>
      <w:r w:rsidRPr="00E7542A">
        <w:rPr>
          <w:color w:val="000000" w:themeColor="text1"/>
          <w:sz w:val="26"/>
          <w:szCs w:val="26"/>
          <w:u w:color="1E1E1E"/>
        </w:rPr>
        <w:t xml:space="preserve">  </w:t>
      </w:r>
    </w:p>
    <w:p w14:paraId="04C56B72" w14:textId="63A30D36" w:rsidR="00E7542A" w:rsidRPr="00F5427D" w:rsidRDefault="00E7542A" w:rsidP="00E7542A">
      <w:pPr>
        <w:pStyle w:val="Heading4"/>
        <w:numPr>
          <w:ilvl w:val="0"/>
          <w:numId w:val="12"/>
        </w:numPr>
      </w:pPr>
      <w:r w:rsidRPr="00F5427D">
        <w:t>Independent of considerations of future happiness or life, death is the worst evil since it destroys the subject i</w:t>
      </w:r>
      <w:r>
        <w:t>t</w:t>
      </w:r>
      <w:r w:rsidRPr="00F5427D">
        <w:t>self</w:t>
      </w:r>
    </w:p>
    <w:p w14:paraId="24B7A964" w14:textId="77777777" w:rsidR="00E7542A" w:rsidRPr="00F5427D" w:rsidRDefault="00E7542A" w:rsidP="00E7542A">
      <w:pPr>
        <w:rPr>
          <w:rStyle w:val="Style13ptBold"/>
          <w:b w:val="0"/>
        </w:rPr>
      </w:pPr>
      <w:r w:rsidRPr="00F5427D">
        <w:rPr>
          <w:rStyle w:val="Style13ptBold"/>
        </w:rPr>
        <w:t xml:space="preserve">Paterson, 03 </w:t>
      </w:r>
      <w:r w:rsidRPr="00F5427D">
        <w:rPr>
          <w:rStyle w:val="Style13ptBold"/>
          <w:b w:val="0"/>
        </w:rPr>
        <w:t>– Department of Philosophy, Providence College, Rhode Island (Craig, “A Life Not Worth Living?”, Studies in Christian Ethics, http://sce.sagepub.com)</w:t>
      </w:r>
    </w:p>
    <w:p w14:paraId="34EA24EA" w14:textId="77777777" w:rsidR="00E7542A" w:rsidRPr="00567685" w:rsidRDefault="00E7542A" w:rsidP="00E7542A">
      <w:r w:rsidRPr="00F5427D">
        <w:t xml:space="preserve">Contrary to those accounts, I would argue that it is </w:t>
      </w:r>
      <w:r w:rsidRPr="00F5427D">
        <w:rPr>
          <w:rStyle w:val="StyleUnderline"/>
          <w:highlight w:val="green"/>
        </w:rPr>
        <w:t xml:space="preserve">death </w:t>
      </w:r>
      <w:r w:rsidRPr="00F5427D">
        <w:t xml:space="preserve">per se that </w:t>
      </w:r>
      <w:r w:rsidRPr="00F5427D">
        <w:rPr>
          <w:rStyle w:val="StyleUnderline"/>
          <w:highlight w:val="green"/>
        </w:rPr>
        <w:t xml:space="preserve">is </w:t>
      </w:r>
      <w:r w:rsidRPr="00F5427D">
        <w:t xml:space="preserve">really </w:t>
      </w:r>
      <w:r w:rsidRPr="00F5427D">
        <w:rPr>
          <w:rStyle w:val="StyleUnderline"/>
        </w:rPr>
        <w:t xml:space="preserve">the objective </w:t>
      </w:r>
      <w:r w:rsidRPr="00F5427D">
        <w:rPr>
          <w:rStyle w:val="StyleUnderline"/>
          <w:highlight w:val="green"/>
        </w:rPr>
        <w:t xml:space="preserve">evil </w:t>
      </w:r>
      <w:r w:rsidRPr="00F5427D">
        <w:t>for us,</w:t>
      </w:r>
      <w:r w:rsidRPr="00F5427D">
        <w:rPr>
          <w:rStyle w:val="StyleUnderline"/>
        </w:rPr>
        <w:t xml:space="preserve"> </w:t>
      </w:r>
      <w:r w:rsidRPr="00F5427D">
        <w:rPr>
          <w:rStyle w:val="StyleUnderline"/>
          <w:highlight w:val="green"/>
        </w:rPr>
        <w:t xml:space="preserve">not because it deprives us of a </w:t>
      </w:r>
      <w:r w:rsidRPr="00F5427D">
        <w:t xml:space="preserve">prospective </w:t>
      </w:r>
      <w:r w:rsidRPr="00F5427D">
        <w:rPr>
          <w:rStyle w:val="StyleUnderline"/>
          <w:highlight w:val="green"/>
        </w:rPr>
        <w:t xml:space="preserve">future </w:t>
      </w:r>
      <w:r w:rsidRPr="00F5427D">
        <w:t xml:space="preserve">of overall good judged better than the alter- native of non-being. </w:t>
      </w:r>
      <w:r w:rsidRPr="00F5427D">
        <w:rPr>
          <w:rStyle w:val="StyleUnderline"/>
        </w:rPr>
        <w:t xml:space="preserve">It cannot be about harm to a former person who has ceased to exist, for no person actually suffers from </w:t>
      </w:r>
      <w:r w:rsidRPr="00F5427D">
        <w:rPr>
          <w:rStyle w:val="StyleUnderline"/>
        </w:rPr>
        <w:lastRenderedPageBreak/>
        <w:t xml:space="preserve">the sub-sequent non-participation. </w:t>
      </w:r>
      <w:r w:rsidRPr="00F5427D">
        <w:rPr>
          <w:rStyle w:val="StyleUnderline"/>
          <w:highlight w:val="green"/>
        </w:rPr>
        <w:t xml:space="preserve">Rather, death in itself is </w:t>
      </w:r>
      <w:r w:rsidRPr="00F5427D">
        <w:t xml:space="preserve">an </w:t>
      </w:r>
      <w:r w:rsidRPr="00F5427D">
        <w:rPr>
          <w:rStyle w:val="StyleUnderline"/>
          <w:highlight w:val="green"/>
        </w:rPr>
        <w:t xml:space="preserve">evil </w:t>
      </w:r>
      <w:r w:rsidRPr="00F5427D">
        <w:t xml:space="preserve">to us </w:t>
      </w:r>
      <w:r w:rsidRPr="00F5427D">
        <w:rPr>
          <w:rStyle w:val="StyleUnderline"/>
          <w:highlight w:val="green"/>
        </w:rPr>
        <w:t xml:space="preserve">because it ontologically destroys the </w:t>
      </w:r>
      <w:r w:rsidRPr="00F5427D">
        <w:rPr>
          <w:rStyle w:val="StyleUnderline"/>
        </w:rPr>
        <w:t xml:space="preserve">current existent </w:t>
      </w:r>
      <w:r w:rsidRPr="00F5427D">
        <w:rPr>
          <w:rStyle w:val="StyleUnderline"/>
          <w:highlight w:val="green"/>
        </w:rPr>
        <w:t xml:space="preserve">subject </w:t>
      </w:r>
      <w:r w:rsidRPr="00F5427D">
        <w:rPr>
          <w:rStyle w:val="StyleUnderline"/>
        </w:rPr>
        <w:t xml:space="preserve">— it is the ultimate </w:t>
      </w:r>
      <w:r w:rsidRPr="00F5427D">
        <w:t xml:space="preserve">in </w:t>
      </w:r>
      <w:r w:rsidRPr="00F5427D">
        <w:rPr>
          <w:rStyle w:val="StyleUnderline"/>
        </w:rPr>
        <w:t xml:space="preserve">metaphysical </w:t>
      </w:r>
      <w:proofErr w:type="spellStart"/>
      <w:r w:rsidRPr="00F5427D">
        <w:rPr>
          <w:rStyle w:val="StyleUnderline"/>
        </w:rPr>
        <w:t>lightening</w:t>
      </w:r>
      <w:proofErr w:type="spellEnd"/>
      <w:r w:rsidRPr="00F5427D">
        <w:rPr>
          <w:rStyle w:val="StyleUnderline"/>
        </w:rPr>
        <w:t xml:space="preserve"> strike</w:t>
      </w:r>
      <w:r w:rsidRPr="00F5427D">
        <w:t xml:space="preserve">s.80 The evil of death is truly an ontological evil borne by the person who already exists, </w:t>
      </w:r>
      <w:r w:rsidRPr="00F5427D">
        <w:rPr>
          <w:rStyle w:val="StyleUnderline"/>
          <w:highlight w:val="green"/>
        </w:rPr>
        <w:t xml:space="preserve">independently of calculations about better or worse possible lives. </w:t>
      </w:r>
      <w:r w:rsidRPr="00F5427D">
        <w:t xml:space="preserve">Such an evil need not be consciously experienced in order to be an evil for the kind of being a human person is. </w:t>
      </w:r>
      <w:r w:rsidRPr="00F5427D">
        <w:rPr>
          <w:rStyle w:val="StyleUnderline"/>
          <w:highlight w:val="green"/>
        </w:rPr>
        <w:t xml:space="preserve">Death is </w:t>
      </w:r>
      <w:r w:rsidRPr="00F5427D">
        <w:t xml:space="preserve">an evil because of the change in kind it brings about, a change that is </w:t>
      </w:r>
      <w:r w:rsidRPr="00F5427D">
        <w:rPr>
          <w:rStyle w:val="StyleUnderline"/>
          <w:highlight w:val="green"/>
        </w:rPr>
        <w:t>destructive of the type of entity that we</w:t>
      </w:r>
      <w:r w:rsidRPr="00F5427D">
        <w:rPr>
          <w:rStyle w:val="StyleUnderline"/>
        </w:rPr>
        <w:t xml:space="preserve"> </w:t>
      </w:r>
      <w:r w:rsidRPr="00F5427D">
        <w:t xml:space="preserve">essentially </w:t>
      </w:r>
      <w:r w:rsidRPr="00F5427D">
        <w:rPr>
          <w:rStyle w:val="StyleUnderline"/>
          <w:highlight w:val="green"/>
        </w:rPr>
        <w:t>are</w:t>
      </w:r>
      <w:r w:rsidRPr="00F5427D">
        <w:rPr>
          <w:rStyle w:val="StyleUnderline"/>
        </w:rPr>
        <w:t xml:space="preserve">. </w:t>
      </w:r>
      <w:r w:rsidRPr="00F5427D">
        <w:t xml:space="preserve">Anything, whether caused naturally or caused by human intervention (intentional or unintentional) that drastically interferes in the process of maintaining the person in existence is an objective evil for the person. </w:t>
      </w:r>
      <w:r w:rsidRPr="00F5427D">
        <w:rPr>
          <w:rStyle w:val="StyleUnderline"/>
        </w:rPr>
        <w:t xml:space="preserve">What is crucially at stake here, </w:t>
      </w:r>
      <w:r w:rsidRPr="00F5427D">
        <w:t>and is dialectically supportive of the self-</w:t>
      </w:r>
      <w:proofErr w:type="spellStart"/>
      <w:r w:rsidRPr="00F5427D">
        <w:t>evidency</w:t>
      </w:r>
      <w:proofErr w:type="spellEnd"/>
      <w:r w:rsidRPr="00F5427D">
        <w:t xml:space="preserve"> of the basic good of human life, </w:t>
      </w:r>
      <w:r w:rsidRPr="00F5427D">
        <w:rPr>
          <w:rStyle w:val="StyleUnderline"/>
        </w:rPr>
        <w:t xml:space="preserve">is that death is a radical interference with the current life process </w:t>
      </w:r>
      <w:r w:rsidRPr="00F5427D">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F5427D">
        <w:rPr>
          <w:rStyle w:val="StyleUnderline"/>
        </w:rPr>
        <w:t xml:space="preserve"> </w:t>
      </w:r>
      <w:r w:rsidRPr="00F5427D">
        <w:rPr>
          <w:rStyle w:val="StyleUnderline"/>
          <w:highlight w:val="green"/>
        </w:rPr>
        <w:t xml:space="preserve">any </w:t>
      </w:r>
      <w:r w:rsidRPr="00F5427D">
        <w:t>intentional</w:t>
      </w:r>
      <w:r w:rsidRPr="00F5427D">
        <w:rPr>
          <w:rStyle w:val="StyleUnderline"/>
        </w:rPr>
        <w:t xml:space="preserve"> </w:t>
      </w:r>
      <w:r w:rsidRPr="00F5427D">
        <w:rPr>
          <w:rStyle w:val="StyleUnderline"/>
          <w:highlight w:val="green"/>
        </w:rPr>
        <w:t xml:space="preserve">rejection of </w:t>
      </w:r>
      <w:r w:rsidRPr="00F5427D">
        <w:t>human</w:t>
      </w:r>
      <w:r w:rsidRPr="00F5427D">
        <w:rPr>
          <w:rStyle w:val="StyleUnderline"/>
        </w:rPr>
        <w:t xml:space="preserve"> </w:t>
      </w:r>
      <w:r w:rsidRPr="00F5427D">
        <w:rPr>
          <w:rStyle w:val="StyleUnderline"/>
          <w:highlight w:val="green"/>
        </w:rPr>
        <w:t xml:space="preserve">life </w:t>
      </w:r>
      <w:r w:rsidRPr="00F5427D">
        <w:t>itself</w:t>
      </w:r>
      <w:r w:rsidRPr="00F5427D">
        <w:rPr>
          <w:rStyle w:val="StyleUnderline"/>
        </w:rPr>
        <w:t xml:space="preserve"> </w:t>
      </w:r>
      <w:r w:rsidRPr="00F5427D">
        <w:rPr>
          <w:rStyle w:val="StyleUnderline"/>
          <w:highlight w:val="green"/>
        </w:rPr>
        <w:t xml:space="preserve">cannot </w:t>
      </w:r>
      <w:r w:rsidRPr="00F5427D">
        <w:t>therefore</w:t>
      </w:r>
      <w:r w:rsidRPr="00F5427D">
        <w:rPr>
          <w:rStyle w:val="StyleUnderline"/>
        </w:rPr>
        <w:t xml:space="preserve"> </w:t>
      </w:r>
      <w:r w:rsidRPr="00F5427D">
        <w:rPr>
          <w:rStyle w:val="StyleUnderline"/>
          <w:highlight w:val="green"/>
        </w:rPr>
        <w:t>be warranted since it is an expression of an ultimate disvalue for the subject</w:t>
      </w:r>
      <w:r w:rsidRPr="00F5427D">
        <w:t>, namely,</w:t>
      </w:r>
      <w:r w:rsidRPr="00F5427D">
        <w:rPr>
          <w:rStyle w:val="StyleUnderline"/>
        </w:rPr>
        <w:t xml:space="preserve"> the destruction of the present person</w:t>
      </w:r>
      <w:r w:rsidRPr="00F5427D">
        <w:t>;</w:t>
      </w:r>
      <w:r w:rsidRPr="00F5427D">
        <w:rPr>
          <w:rStyle w:val="StyleUnderline"/>
        </w:rPr>
        <w:t xml:space="preserve"> a radical ontological good that we cannot begin to weigh </w:t>
      </w:r>
      <w:r w:rsidRPr="00F5427D">
        <w:t>objectively</w:t>
      </w:r>
      <w:r w:rsidRPr="00F5427D">
        <w:rPr>
          <w:rStyle w:val="StyleUnderline"/>
        </w:rPr>
        <w:t xml:space="preserve"> against the travails of life </w:t>
      </w:r>
      <w:r w:rsidRPr="00F5427D">
        <w:t xml:space="preserve">in a rational manner. To deal with the sources of disvalue (pain, suffering, etc.) we should not seek to irrationally destroy the person, the very source and condition of all human possibility.82 </w:t>
      </w:r>
    </w:p>
    <w:p w14:paraId="225D232D" w14:textId="77777777" w:rsidR="00E7542A" w:rsidRPr="00E7542A" w:rsidRDefault="00E7542A" w:rsidP="00E7542A"/>
    <w:p w14:paraId="26F222E6" w14:textId="75883121" w:rsidR="00E42E4C" w:rsidRDefault="00E7542A" w:rsidP="00BA005A">
      <w:pPr>
        <w:pStyle w:val="Heading2"/>
      </w:pPr>
      <w:r>
        <w:lastRenderedPageBreak/>
        <w:t>1</w:t>
      </w:r>
      <w:r w:rsidR="00BA005A">
        <w:t>NC – Case</w:t>
      </w:r>
    </w:p>
    <w:p w14:paraId="53A35613" w14:textId="5A630C23" w:rsidR="00CE250D" w:rsidRDefault="00BA005A" w:rsidP="00BA005A">
      <w:pPr>
        <w:pStyle w:val="Heading3"/>
      </w:pPr>
      <w:r>
        <w:lastRenderedPageBreak/>
        <w:t>1</w:t>
      </w:r>
      <w:r w:rsidR="00CE250D">
        <w:t>NC – Framing</w:t>
      </w:r>
    </w:p>
    <w:p w14:paraId="24D5748E" w14:textId="17EFD7A0" w:rsidR="00FF6810" w:rsidRPr="003C7D21" w:rsidRDefault="00FF6810" w:rsidP="00FF6810">
      <w:pPr>
        <w:pStyle w:val="ListParagraph"/>
        <w:keepNext/>
        <w:keepLines/>
        <w:numPr>
          <w:ilvl w:val="0"/>
          <w:numId w:val="14"/>
        </w:numPr>
        <w:spacing w:before="40"/>
        <w:outlineLvl w:val="3"/>
        <w:rPr>
          <w:rFonts w:eastAsiaTheme="majorEastAsia"/>
          <w:b/>
          <w:bCs/>
          <w:color w:val="1E1E1E"/>
          <w:sz w:val="26"/>
          <w:szCs w:val="26"/>
        </w:rPr>
      </w:pPr>
      <w:r>
        <w:rPr>
          <w:rFonts w:eastAsiaTheme="majorEastAsia"/>
          <w:b/>
          <w:bCs/>
          <w:color w:val="1E1E1E"/>
          <w:sz w:val="26"/>
          <w:szCs w:val="26"/>
        </w:rPr>
        <w:t xml:space="preserve">All of their impacts also appeal to the badness of suffering – more suffering is worse than less – proves magnitude is inevitably the impact filter </w:t>
      </w:r>
    </w:p>
    <w:p w14:paraId="68DF0676" w14:textId="77777777" w:rsidR="00CE250D" w:rsidRPr="00CE250D" w:rsidRDefault="00CE250D" w:rsidP="00CE250D"/>
    <w:p w14:paraId="4B56830E" w14:textId="3C29FDDB" w:rsidR="00BA005A" w:rsidRDefault="00CE250D" w:rsidP="00BA005A">
      <w:pPr>
        <w:pStyle w:val="Heading3"/>
      </w:pPr>
      <w:r>
        <w:lastRenderedPageBreak/>
        <w:t>1</w:t>
      </w:r>
      <w:r w:rsidR="00BA005A">
        <w:t>NC – Space Col</w:t>
      </w:r>
    </w:p>
    <w:p w14:paraId="7FA33C08" w14:textId="77777777" w:rsidR="00BA005A" w:rsidRPr="00086718" w:rsidRDefault="00BA005A" w:rsidP="00BA005A">
      <w:pPr>
        <w:pStyle w:val="Heading4"/>
      </w:pPr>
      <w:r w:rsidRPr="00086718">
        <w:t>Earth won’t be inhabitable forever – colonization is essential to preventing extinction</w:t>
      </w:r>
    </w:p>
    <w:p w14:paraId="3442F06C" w14:textId="77777777" w:rsidR="00BA005A" w:rsidRPr="00086718" w:rsidRDefault="00BA005A" w:rsidP="00BA005A">
      <w:proofErr w:type="spellStart"/>
      <w:r w:rsidRPr="00086718">
        <w:rPr>
          <w:rStyle w:val="Style13ptBold"/>
        </w:rPr>
        <w:t>Newitz</w:t>
      </w:r>
      <w:proofErr w:type="spellEnd"/>
      <w:r w:rsidRPr="00086718">
        <w:rPr>
          <w:rStyle w:val="Style13ptBold"/>
        </w:rPr>
        <w:t xml:space="preserve"> 13</w:t>
      </w:r>
      <w:r w:rsidRPr="00086718">
        <w:t xml:space="preserve"> [(Annalee, is the author, most recently, of the science fiction novel The Future of Another Timeline, a contributing opinion writer at the New York Times, and co-host of the podcast Our Opinions Are Correct.), “Escape Plans,” Slate, 5/15/13, https://slate.com/technology/2013/05/surviving-the-next-mass-extinction-humans-will-need-to-leave-earth-for-space-colonies.html] MN</w:t>
      </w:r>
    </w:p>
    <w:p w14:paraId="070E4045" w14:textId="77777777" w:rsidR="00BA005A" w:rsidRPr="00427E06" w:rsidRDefault="00BA005A" w:rsidP="00BA005A">
      <w:pPr>
        <w:rPr>
          <w:sz w:val="12"/>
        </w:rPr>
      </w:pPr>
      <w:r w:rsidRPr="007B7D97">
        <w:rPr>
          <w:sz w:val="12"/>
        </w:rPr>
        <w:t xml:space="preserve">When the </w:t>
      </w:r>
      <w:r w:rsidRPr="00086718">
        <w:rPr>
          <w:rStyle w:val="StyleUnderline"/>
        </w:rPr>
        <w:t>Russian asteroid became a</w:t>
      </w:r>
      <w:r>
        <w:rPr>
          <w:rStyle w:val="StyleUnderline"/>
        </w:rPr>
        <w:t xml:space="preserve"> </w:t>
      </w:r>
      <w:r w:rsidRPr="00086718">
        <w:rPr>
          <w:rStyle w:val="StyleUnderline"/>
        </w:rPr>
        <w:t>fireball in the air over Chelyabinsk, destroying buildings and injuring hundreds, we were lucky it wasn’t worse</w:t>
      </w:r>
      <w:r w:rsidRPr="007B7D97">
        <w:rPr>
          <w:sz w:val="12"/>
        </w:rPr>
        <w:t xml:space="preserve">. What about when the next one hits? Just for fun, </w:t>
      </w:r>
      <w:r w:rsidRPr="00086718">
        <w:rPr>
          <w:rStyle w:val="StyleUnderline"/>
        </w:rPr>
        <w:t xml:space="preserve">let’s say a </w:t>
      </w:r>
      <w:r w:rsidRPr="005E2F6C">
        <w:rPr>
          <w:rStyle w:val="StyleUnderline"/>
          <w:highlight w:val="green"/>
        </w:rPr>
        <w:t>10-kilometer-diameter asteroid</w:t>
      </w:r>
      <w:r w:rsidRPr="00086718">
        <w:rPr>
          <w:rStyle w:val="StyleUnderline"/>
        </w:rPr>
        <w:t xml:space="preserve">—much larger than the one over Chelyabinsk but close to the size of one that hit the planet 65 million years ago—smashed into central California. It wouldn’t just destroy Hollywood and Silicon Valley. It would </w:t>
      </w:r>
      <w:r w:rsidRPr="005E2F6C">
        <w:rPr>
          <w:rStyle w:val="StyleUnderline"/>
          <w:highlight w:val="green"/>
        </w:rPr>
        <w:t>punch a hole in the atmosphere.</w:t>
      </w:r>
      <w:r>
        <w:rPr>
          <w:rStyle w:val="StyleUnderline"/>
        </w:rPr>
        <w:t xml:space="preserve"> </w:t>
      </w:r>
      <w:r w:rsidRPr="007B7D97">
        <w:rPr>
          <w:sz w:val="12"/>
        </w:rPr>
        <w:t xml:space="preserve">That’s what surprises people the most. Every disaster-from-space movie we’ve ever seen prepares us for fire and explosive destruction. Instead, </w:t>
      </w:r>
      <w:r w:rsidRPr="00086718">
        <w:rPr>
          <w:rStyle w:val="StyleUnderline"/>
        </w:rPr>
        <w:t xml:space="preserve">blowback from the strike would be so powerful that it would </w:t>
      </w:r>
      <w:r w:rsidRPr="005E2F6C">
        <w:rPr>
          <w:rStyle w:val="StyleUnderline"/>
          <w:highlight w:val="green"/>
        </w:rPr>
        <w:t>hurl millions of tons of debris</w:t>
      </w:r>
      <w:r w:rsidRPr="00086718">
        <w:rPr>
          <w:rStyle w:val="StyleUnderline"/>
        </w:rPr>
        <w:t xml:space="preserve"> back into space. A </w:t>
      </w:r>
      <w:r w:rsidRPr="005E2F6C">
        <w:rPr>
          <w:rStyle w:val="StyleUnderline"/>
          <w:highlight w:val="green"/>
        </w:rPr>
        <w:t>thick, toxic cloud</w:t>
      </w:r>
      <w:r w:rsidRPr="00086718">
        <w:rPr>
          <w:rStyle w:val="StyleUnderline"/>
        </w:rPr>
        <w:t xml:space="preserve"> layer would </w:t>
      </w:r>
      <w:r w:rsidRPr="005E2F6C">
        <w:rPr>
          <w:rStyle w:val="StyleUnderline"/>
          <w:highlight w:val="green"/>
        </w:rPr>
        <w:t>settle over our</w:t>
      </w:r>
      <w:r w:rsidRPr="00086718">
        <w:rPr>
          <w:rStyle w:val="StyleUnderline"/>
        </w:rPr>
        <w:t xml:space="preserve"> upper </w:t>
      </w:r>
      <w:r w:rsidRPr="005E2F6C">
        <w:rPr>
          <w:rStyle w:val="StyleUnderline"/>
          <w:highlight w:val="green"/>
        </w:rPr>
        <w:t>atmosphere</w:t>
      </w:r>
      <w:r w:rsidRPr="00086718">
        <w:rPr>
          <w:rStyle w:val="StyleUnderline"/>
        </w:rPr>
        <w:t xml:space="preserve">, wrapping itself around the world within hours after the impact, </w:t>
      </w:r>
      <w:r w:rsidRPr="005E2F6C">
        <w:rPr>
          <w:rStyle w:val="StyleUnderline"/>
          <w:highlight w:val="green"/>
        </w:rPr>
        <w:t>cutting off the sun</w:t>
      </w:r>
      <w:r w:rsidRPr="00086718">
        <w:rPr>
          <w:rStyle w:val="StyleUnderline"/>
        </w:rPr>
        <w:t xml:space="preserve">. We’re not talking about an ordinary cloud, either. Packed with carbon, dust, and sulfur particles, it would reflect a lot more sunlight than a normal cloud would. Our satellites would record images of a once-blue planet gone brilliant white, like a pool ball. On Earth, it would be </w:t>
      </w:r>
      <w:r w:rsidRPr="005E2F6C">
        <w:rPr>
          <w:rStyle w:val="StyleUnderline"/>
          <w:highlight w:val="green"/>
        </w:rPr>
        <w:t xml:space="preserve">twilight for months. Temperatures </w:t>
      </w:r>
      <w:r w:rsidRPr="007B7D97">
        <w:rPr>
          <w:rStyle w:val="StyleUnderline"/>
        </w:rPr>
        <w:t xml:space="preserve">would </w:t>
      </w:r>
      <w:r w:rsidRPr="005E2F6C">
        <w:rPr>
          <w:rStyle w:val="StyleUnderline"/>
          <w:highlight w:val="green"/>
        </w:rPr>
        <w:t xml:space="preserve">plummet. Crops </w:t>
      </w:r>
      <w:r w:rsidRPr="007B7D97">
        <w:rPr>
          <w:rStyle w:val="StyleUnderline"/>
        </w:rPr>
        <w:t xml:space="preserve">would </w:t>
      </w:r>
      <w:r w:rsidRPr="005E2F6C">
        <w:rPr>
          <w:rStyle w:val="StyleUnderline"/>
          <w:highlight w:val="green"/>
        </w:rPr>
        <w:t>die</w:t>
      </w:r>
      <w:r w:rsidRPr="00086718">
        <w:rPr>
          <w:rStyle w:val="StyleUnderline"/>
        </w:rPr>
        <w:t>, and then the forests.</w:t>
      </w:r>
      <w:r>
        <w:rPr>
          <w:rStyle w:val="StyleUnderline"/>
        </w:rPr>
        <w:t xml:space="preserve"> </w:t>
      </w:r>
      <w:r w:rsidRPr="00086718">
        <w:rPr>
          <w:rStyle w:val="StyleUnderline"/>
        </w:rPr>
        <w:t>There would be fires the whole time, of course, especially around the impact site. Plus earthquakes and volcanic eruptions. But most of the 5 billion people who are likely to be killed by an asteroid strike like this would die of famine. In many parts of the world, permanent dusk would mean nothing to feed our animals, let alone our families. Food supplies would dwindle. And that’s when the riots would start.</w:t>
      </w:r>
      <w:r>
        <w:rPr>
          <w:rStyle w:val="StyleUnderline"/>
        </w:rPr>
        <w:t xml:space="preserve"> </w:t>
      </w:r>
      <w:r w:rsidRPr="007B7D97">
        <w:rPr>
          <w:sz w:val="12"/>
        </w:rPr>
        <w:t xml:space="preserve">This is an all-too-plausible scenario for the near future if we suffered an asteroid strike comparable to the one that killed most of the dinosaurs 65 million years ago. It wasn’t a giant explosion that exterminated Tyrannosaurus rex, Triceratops, and their kin. In reality, most of those giants died out over thousands of years, their numbers winnowed down to nothing as their food-rich, tropical environments grew barren and cold. Today, we have solid evidence that confirms environmental changes like these can be blamed directly or indirectly for most mass extinctions that have scourged the Earth. And that’s why </w:t>
      </w:r>
      <w:r w:rsidRPr="00086718">
        <w:rPr>
          <w:rStyle w:val="StyleUnderline"/>
        </w:rPr>
        <w:t>our space program</w:t>
      </w:r>
      <w:r w:rsidRPr="007B7D97">
        <w:rPr>
          <w:sz w:val="12"/>
        </w:rPr>
        <w:t xml:space="preserve"> isn’t just something educational we’re doing to learn more about the universe. It</w:t>
      </w:r>
      <w:r w:rsidRPr="00086718">
        <w:rPr>
          <w:rStyle w:val="StyleUnderline"/>
        </w:rPr>
        <w:t xml:space="preserve">’s vital to our survival as a species, because the </w:t>
      </w:r>
      <w:r w:rsidRPr="005E2F6C">
        <w:rPr>
          <w:rStyle w:val="Emphasis"/>
          <w:highlight w:val="green"/>
        </w:rPr>
        <w:t>Earth isn’t going to be a safe place for us</w:t>
      </w:r>
      <w:r w:rsidRPr="00086718">
        <w:rPr>
          <w:rStyle w:val="Emphasis"/>
        </w:rPr>
        <w:t xml:space="preserve"> in the long term.</w:t>
      </w:r>
      <w:r>
        <w:rPr>
          <w:rStyle w:val="Emphasis"/>
        </w:rPr>
        <w:t xml:space="preserve"> </w:t>
      </w:r>
      <w:r w:rsidRPr="007B7D97">
        <w:rPr>
          <w:sz w:val="12"/>
        </w:rPr>
        <w:t xml:space="preserve">I learned about the many pathways to mass death while researching my book published this week: Scatter, Adapt and Remember: How Humans Will Survive a Mass Extinction. </w:t>
      </w:r>
      <w:r w:rsidRPr="00086718">
        <w:rPr>
          <w:rStyle w:val="StyleUnderline"/>
        </w:rPr>
        <w:t>There is a pattern to how mass extinctions happen. A calamity like an asteroid strike or an enormous volcanic eruption causes an initial disaster that kills a lot animals and plants at once. And this leads to climate changes that eventually kill more than 75 percent of all species on the planet, usually in less than a million years—the blink of an eye in geological time.</w:t>
      </w:r>
      <w:r>
        <w:rPr>
          <w:rStyle w:val="StyleUnderline"/>
        </w:rPr>
        <w:t xml:space="preserve"> </w:t>
      </w:r>
      <w:r w:rsidRPr="007B7D97">
        <w:rPr>
          <w:sz w:val="12"/>
        </w:rPr>
        <w:t xml:space="preserve">There is a pattern to survival, too. </w:t>
      </w:r>
      <w:r w:rsidRPr="00086718">
        <w:rPr>
          <w:rStyle w:val="StyleUnderline"/>
        </w:rPr>
        <w:t>Every mass extinction has its survivors</w:t>
      </w:r>
      <w:r w:rsidRPr="007B7D97">
        <w:rPr>
          <w:sz w:val="12"/>
        </w:rPr>
        <w:t xml:space="preserve">. A group of furry, mouselike mammals took over the planet after the dinosaurs’ heyday and eventually evolved into us. </w:t>
      </w:r>
      <w:r w:rsidRPr="00086718">
        <w:rPr>
          <w:rStyle w:val="StyleUnderline"/>
        </w:rPr>
        <w:t>What these survivors have in common are three abilities</w:t>
      </w:r>
      <w:r w:rsidRPr="007B7D97">
        <w:rPr>
          <w:sz w:val="12"/>
        </w:rPr>
        <w:t xml:space="preserve"> encapsulated by the title of my book: </w:t>
      </w:r>
      <w:r w:rsidRPr="00086718">
        <w:rPr>
          <w:rStyle w:val="StyleUnderline"/>
        </w:rPr>
        <w:t>They are able to scatter to many places in the world, adapt to them, and remember how to avoid danger. Humans are exceptionally good at all three, but perhaps our greatest strength is an ability to reconstruct the deep history of our planet—and to plan for the future.</w:t>
      </w:r>
      <w:r>
        <w:rPr>
          <w:rStyle w:val="StyleUnderline"/>
        </w:rPr>
        <w:t xml:space="preserve"> </w:t>
      </w:r>
      <w:r w:rsidRPr="007B7D97">
        <w:rPr>
          <w:sz w:val="12"/>
        </w:rPr>
        <w:t xml:space="preserve">Because we know Earth is inherently dangerous, </w:t>
      </w:r>
      <w:r w:rsidRPr="005E2F6C">
        <w:rPr>
          <w:rStyle w:val="Emphasis"/>
          <w:highlight w:val="green"/>
        </w:rPr>
        <w:t>any long-term plan for humanity has to involve building communities on other worlds</w:t>
      </w:r>
      <w:r w:rsidRPr="00086718">
        <w:rPr>
          <w:rStyle w:val="StyleUnderline"/>
        </w:rPr>
        <w:t>, or maybe in vast, artificial environments in space. But the process of doing so will take a lot longer, and be a lot weirder, than what you see in most science fiction stories.</w:t>
      </w:r>
      <w:r w:rsidRPr="007B7D97">
        <w:rPr>
          <w:sz w:val="12"/>
        </w:rPr>
        <w:t xml:space="preserve"> It’s likely we won’t have bustling cities the size of San Francisco on Mars or Titan in the next hundred years, so in the meantime we need to come up with a plan to deal with threats to Earth from space. Already, the U.N. Office for Outer Space Affairs and space </w:t>
      </w:r>
      <w:r w:rsidRPr="007B7D97">
        <w:rPr>
          <w:sz w:val="12"/>
        </w:rPr>
        <w:lastRenderedPageBreak/>
        <w:t>agencies like NASA monitor the skies for potentially deadly asteroids in our neighborhood, called near-Earth objects (NEOs). These groups have already proposed simple solutions to the asteroid problem, all of which are within our technological grasp.</w:t>
      </w:r>
    </w:p>
    <w:p w14:paraId="48C45329" w14:textId="01712899" w:rsidR="00BA005A" w:rsidRPr="00086718" w:rsidRDefault="00BA005A" w:rsidP="00BA005A">
      <w:pPr>
        <w:pStyle w:val="Heading4"/>
      </w:pPr>
      <w:r w:rsidRPr="00086718">
        <w:t xml:space="preserve">Colonization of outer space is essential to humanity </w:t>
      </w:r>
    </w:p>
    <w:p w14:paraId="2EB7194C" w14:textId="77777777" w:rsidR="00BA005A" w:rsidRPr="00086718" w:rsidRDefault="00BA005A" w:rsidP="00BA005A">
      <w:r w:rsidRPr="00086718">
        <w:rPr>
          <w:rStyle w:val="Style13ptBold"/>
        </w:rPr>
        <w:t>Orwig 15</w:t>
      </w:r>
      <w:r w:rsidRPr="00086718">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41524470" w14:textId="77777777" w:rsidR="00BA005A" w:rsidRPr="00120D6C" w:rsidRDefault="00BA005A" w:rsidP="00BA005A">
      <w:pPr>
        <w:rPr>
          <w:sz w:val="12"/>
        </w:rPr>
      </w:pPr>
      <w:r w:rsidRPr="00120D6C">
        <w:rPr>
          <w:sz w:val="12"/>
        </w:rPr>
        <w:t>Establishing a permanent colony of humans on Mars is not an option. It's a necessity. At least, that's what some of the most innovative, intelligent minds of our age — Buzz Aldrin, Stephen Hawking, Elon Musk, Bill Nye, and Neil deGrasse Tyson — are saying. 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 "</w:t>
      </w:r>
      <w:r w:rsidRPr="005E2F6C">
        <w:rPr>
          <w:rStyle w:val="StyleUnderline"/>
          <w:highlight w:val="green"/>
        </w:rPr>
        <w:t>If the human race is to continue</w:t>
      </w:r>
      <w:r w:rsidRPr="00086718">
        <w:rPr>
          <w:rStyle w:val="StyleUnderline"/>
        </w:rPr>
        <w:t xml:space="preserve"> for another million years, </w:t>
      </w:r>
      <w:r w:rsidRPr="005E2F6C">
        <w:rPr>
          <w:rStyle w:val="StyleUnderline"/>
          <w:highlight w:val="green"/>
        </w:rPr>
        <w:t>we will have to</w:t>
      </w:r>
      <w:r w:rsidRPr="00086718">
        <w:rPr>
          <w:rStyle w:val="StyleUnderline"/>
        </w:rPr>
        <w:t xml:space="preserve"> boldly </w:t>
      </w:r>
      <w:r w:rsidRPr="005E2F6C">
        <w:rPr>
          <w:rStyle w:val="StyleUnderline"/>
          <w:highlight w:val="green"/>
        </w:rPr>
        <w:t>go where no one has gone</w:t>
      </w:r>
      <w:r w:rsidRPr="00086718">
        <w:rPr>
          <w:rStyle w:val="StyleUnderline"/>
        </w:rPr>
        <w:t xml:space="preserve"> before</w:t>
      </w:r>
      <w:r w:rsidRPr="00120D6C">
        <w:rPr>
          <w:sz w:val="12"/>
        </w:rPr>
        <w:t xml:space="preserve">," Hawking said in 2008 at a lecture series for NASA's 50th anniversary. That brings us to the first reason humans must colonize Mars: </w:t>
      </w:r>
      <w:r w:rsidRPr="00086718">
        <w:rPr>
          <w:rStyle w:val="Emphasis"/>
        </w:rPr>
        <w:t>1. Ensuring the survival of our species</w:t>
      </w:r>
      <w:r>
        <w:rPr>
          <w:rStyle w:val="Emphasis"/>
        </w:rPr>
        <w:t xml:space="preserve"> </w:t>
      </w:r>
      <w:r w:rsidRPr="00120D6C">
        <w:rPr>
          <w:sz w:val="12"/>
        </w:rPr>
        <w:t xml:space="preserve">The only home humans have ever known is Earth. But history shows that surviving as a species on this tiny blue dot in the vacuum of space is tough and by no means guaranteed. The dinosaurs are a classic example: They roamed the planet for 165 million years, but the only trace of them today are their fossilized remains. A colossal asteroid wiped them out. </w:t>
      </w:r>
      <w:r w:rsidRPr="00086718">
        <w:rPr>
          <w:rStyle w:val="StyleUnderline"/>
        </w:rPr>
        <w:t>Putting humans on more than one planet would better ensure our existence thousands if not millions of years from now.</w:t>
      </w:r>
      <w:r>
        <w:rPr>
          <w:rStyle w:val="StyleUnderline"/>
        </w:rPr>
        <w:t xml:space="preserve"> </w:t>
      </w:r>
      <w:r w:rsidRPr="00086718">
        <w:rPr>
          <w:rStyle w:val="StyleUnderline"/>
        </w:rPr>
        <w:t>"</w:t>
      </w:r>
      <w:r w:rsidRPr="005E2F6C">
        <w:rPr>
          <w:rStyle w:val="StyleUnderline"/>
          <w:highlight w:val="green"/>
        </w:rPr>
        <w:t xml:space="preserve">Humans need to be a </w:t>
      </w:r>
      <w:proofErr w:type="spellStart"/>
      <w:r w:rsidRPr="005E2F6C">
        <w:rPr>
          <w:rStyle w:val="StyleUnderline"/>
          <w:highlight w:val="green"/>
        </w:rPr>
        <w:t>multiplanet</w:t>
      </w:r>
      <w:proofErr w:type="spellEnd"/>
      <w:r w:rsidRPr="005E2F6C">
        <w:rPr>
          <w:rStyle w:val="StyleUnderline"/>
          <w:highlight w:val="green"/>
        </w:rPr>
        <w:t xml:space="preserve"> species</w:t>
      </w:r>
      <w:r w:rsidRPr="00086718">
        <w:rPr>
          <w:rStyle w:val="StyleUnderline"/>
        </w:rPr>
        <w:t>,"</w:t>
      </w:r>
      <w:r>
        <w:rPr>
          <w:rStyle w:val="StyleUnderline"/>
        </w:rPr>
        <w:t xml:space="preserve"> </w:t>
      </w:r>
      <w:r w:rsidRPr="00086718">
        <w:rPr>
          <w:rStyle w:val="StyleUnderline"/>
        </w:rPr>
        <w:t>Musk recently told</w:t>
      </w:r>
      <w:r>
        <w:rPr>
          <w:rStyle w:val="StyleUnderline"/>
        </w:rPr>
        <w:t xml:space="preserve"> </w:t>
      </w:r>
      <w:r w:rsidRPr="00086718">
        <w:rPr>
          <w:rStyle w:val="StyleUnderline"/>
        </w:rPr>
        <w:t>astronomer and Slate science blogger Phil Plait.</w:t>
      </w:r>
      <w:r>
        <w:rPr>
          <w:rStyle w:val="StyleUnderline"/>
        </w:rPr>
        <w:t xml:space="preserve"> </w:t>
      </w:r>
      <w:r w:rsidRPr="00120D6C">
        <w:rPr>
          <w:sz w:val="12"/>
        </w:rPr>
        <w:t xml:space="preserve">Musk founded the space transport company SpaceX to help make this happen. Mars is an ideal target because it has a day about the same length as Earth's and water ice on its surface. Moreover, it's the best available option: Venus and Mercury are too hot, and the Moon has no atmosphere to protect residents from destructive meteor impacts. </w:t>
      </w:r>
      <w:r w:rsidRPr="00086718">
        <w:rPr>
          <w:rStyle w:val="Emphasis"/>
        </w:rPr>
        <w:t>2. Discovering life on Mars</w:t>
      </w:r>
      <w:r>
        <w:rPr>
          <w:rStyle w:val="Emphasis"/>
        </w:rPr>
        <w:t xml:space="preserve"> </w:t>
      </w:r>
      <w:r w:rsidRPr="00120D6C">
        <w:rPr>
          <w:sz w:val="12"/>
        </w:rPr>
        <w:t xml:space="preserve">Nye, the CEO of The Planetary Society, said during an episode of </w:t>
      </w:r>
      <w:proofErr w:type="spellStart"/>
      <w:r w:rsidRPr="00120D6C">
        <w:rPr>
          <w:sz w:val="12"/>
        </w:rPr>
        <w:t>StarTalk</w:t>
      </w:r>
      <w:proofErr w:type="spellEnd"/>
      <w:r w:rsidRPr="00120D6C">
        <w:rPr>
          <w:sz w:val="12"/>
        </w:rPr>
        <w:t xml:space="preserve"> Radio in March that humanity should focus on </w:t>
      </w:r>
      <w:r w:rsidRPr="00086718">
        <w:rPr>
          <w:rStyle w:val="StyleUnderline"/>
        </w:rPr>
        <w:t xml:space="preserve">sending </w:t>
      </w:r>
      <w:r w:rsidRPr="005E2F6C">
        <w:rPr>
          <w:rStyle w:val="StyleUnderline"/>
          <w:highlight w:val="green"/>
        </w:rPr>
        <w:t>humans</w:t>
      </w:r>
      <w:r w:rsidRPr="00086718">
        <w:rPr>
          <w:rStyle w:val="StyleUnderline"/>
        </w:rPr>
        <w:t xml:space="preserve"> instead of robots to Mars because humans </w:t>
      </w:r>
      <w:r w:rsidRPr="005E2F6C">
        <w:rPr>
          <w:rStyle w:val="StyleUnderline"/>
          <w:highlight w:val="green"/>
        </w:rPr>
        <w:t>could make discoveries 10,000 times as fast</w:t>
      </w:r>
      <w:r w:rsidRPr="00086718">
        <w:rPr>
          <w:rStyle w:val="StyleUnderline"/>
        </w:rPr>
        <w:t xml:space="preserve"> </w:t>
      </w:r>
      <w:r w:rsidRPr="00120D6C">
        <w:rPr>
          <w:sz w:val="12"/>
        </w:rPr>
        <w:t xml:space="preserve">as the best spacecraft explorers we have today. Though he was hesitant to say humans should live on Mars, he agreed there were many more discoveries to be made there. One monumental discovery scientists could make is determining whether life currently exists on Mars. If we're going to do that, we'll most likely have to dig much deeper than NASA's rovers can. </w:t>
      </w:r>
      <w:r w:rsidRPr="00086718">
        <w:rPr>
          <w:rStyle w:val="StyleUnderline"/>
        </w:rPr>
        <w:t>The theory there is that</w:t>
      </w:r>
      <w:r>
        <w:rPr>
          <w:rStyle w:val="StyleUnderline"/>
        </w:rPr>
        <w:t xml:space="preserve"> </w:t>
      </w:r>
      <w:r w:rsidRPr="00086718">
        <w:rPr>
          <w:rStyle w:val="StyleUnderline"/>
        </w:rPr>
        <w:t>life was spawned not from the swamps on adolescent Earth, but from watery chasms on Mars.</w:t>
      </w:r>
      <w:r>
        <w:rPr>
          <w:rStyle w:val="StyleUnderline"/>
        </w:rPr>
        <w:t xml:space="preserve"> </w:t>
      </w:r>
      <w:r w:rsidRPr="00086718">
        <w:rPr>
          <w:rStyle w:val="StyleUnderline"/>
        </w:rPr>
        <w:t>The Mars life theory suggests that rocks rich with microorganisms could have been ejected off the planet's surface from a powerful impact, eventually making their way through space to Earth. It's not a stretch to imagine, because</w:t>
      </w:r>
      <w:r>
        <w:rPr>
          <w:rStyle w:val="StyleUnderline"/>
        </w:rPr>
        <w:t xml:space="preserve"> </w:t>
      </w:r>
      <w:r w:rsidRPr="00086718">
        <w:rPr>
          <w:rStyle w:val="StyleUnderline"/>
        </w:rPr>
        <w:t>Martian rocks can be found on Earth.</w:t>
      </w:r>
      <w:r w:rsidRPr="00120D6C">
        <w:rPr>
          <w:sz w:val="12"/>
        </w:rPr>
        <w:t xml:space="preserve"> None of those, however, have shown signs of life. "You cannot rule out the fact that a Mars rock with life in it landing on the Earth kicked off terrestrial life, and you can only really test that by finding life on Mars," Christopher </w:t>
      </w:r>
      <w:proofErr w:type="spellStart"/>
      <w:r w:rsidRPr="00120D6C">
        <w:rPr>
          <w:sz w:val="12"/>
        </w:rPr>
        <w:t>Impey</w:t>
      </w:r>
      <w:proofErr w:type="spellEnd"/>
      <w:r w:rsidRPr="00120D6C">
        <w:rPr>
          <w:sz w:val="12"/>
        </w:rPr>
        <w:t xml:space="preserve">, a British astronomer and author of over a dozen books in astronomy and popular science, told Business Insider. </w:t>
      </w:r>
      <w:r w:rsidRPr="00086718">
        <w:rPr>
          <w:rStyle w:val="Emphasis"/>
        </w:rPr>
        <w:t>3. Improving the quality of life on Earth</w:t>
      </w:r>
      <w:r>
        <w:rPr>
          <w:rStyle w:val="Emphasis"/>
        </w:rPr>
        <w:t xml:space="preserve"> </w:t>
      </w:r>
      <w:r w:rsidRPr="00120D6C">
        <w:rPr>
          <w:sz w:val="12"/>
        </w:rPr>
        <w:t>"</w:t>
      </w:r>
      <w:r w:rsidRPr="005E2F6C">
        <w:rPr>
          <w:rStyle w:val="StyleUnderline"/>
          <w:highlight w:val="green"/>
        </w:rPr>
        <w:t>Only by pushing mankind to its limits</w:t>
      </w:r>
      <w:r w:rsidRPr="00086718">
        <w:rPr>
          <w:rStyle w:val="StyleUnderline"/>
        </w:rPr>
        <w:t xml:space="preserve">, to the bottoms of the ocean and into space, </w:t>
      </w:r>
      <w:r w:rsidRPr="005E2F6C">
        <w:rPr>
          <w:rStyle w:val="StyleUnderline"/>
          <w:highlight w:val="green"/>
        </w:rPr>
        <w:t>will we make discoveries in science</w:t>
      </w:r>
      <w:r w:rsidRPr="00086718">
        <w:rPr>
          <w:rStyle w:val="StyleUnderline"/>
        </w:rPr>
        <w:t xml:space="preserve"> and technology that can be adapted to improve life on Earth.</w:t>
      </w:r>
      <w:r w:rsidRPr="00120D6C">
        <w:rPr>
          <w:sz w:val="12"/>
        </w:rPr>
        <w:t xml:space="preserve">" British doctor Alexander Kumar wrote that in a 2012 article for BBC News where he explored the pros and cons of sending humans to Mars. At the time, Kumar was living in the most Mars-like place on Earth, Antarctica, to test how he adapted to the extreme conditions both physiologically and psychologically. To better understand his poignant remark, let's look at an example: 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 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 "You can't script that. That happens all the time — this cross pollination of fields, innovation in one, stimulating revolutionary changes in another," Tyson, the </w:t>
      </w:r>
      <w:proofErr w:type="spellStart"/>
      <w:r w:rsidRPr="00120D6C">
        <w:rPr>
          <w:sz w:val="12"/>
        </w:rPr>
        <w:t>StarTalk</w:t>
      </w:r>
      <w:proofErr w:type="spellEnd"/>
      <w:r w:rsidRPr="00120D6C">
        <w:rPr>
          <w:sz w:val="12"/>
        </w:rPr>
        <w:t xml:space="preserve"> radio host, explained during an interview with Fareed Zakaria in 2012. </w:t>
      </w:r>
      <w:r w:rsidRPr="00086718">
        <w:rPr>
          <w:rStyle w:val="StyleUnderline"/>
        </w:rPr>
        <w:t xml:space="preserve">It's impossible to predict how </w:t>
      </w:r>
      <w:r w:rsidRPr="005E2F6C">
        <w:rPr>
          <w:rStyle w:val="StyleUnderline"/>
          <w:highlight w:val="green"/>
        </w:rPr>
        <w:t>cutting-edge technologies</w:t>
      </w:r>
      <w:r w:rsidRPr="00086718">
        <w:rPr>
          <w:rStyle w:val="StyleUnderline"/>
        </w:rPr>
        <w:t xml:space="preserve"> used to develop manned missions to Mars and habitats on Mars </w:t>
      </w:r>
      <w:r w:rsidRPr="005E2F6C">
        <w:rPr>
          <w:rStyle w:val="StyleUnderline"/>
          <w:highlight w:val="green"/>
        </w:rPr>
        <w:t>will benefit other fields</w:t>
      </w:r>
      <w:r w:rsidRPr="00086718">
        <w:rPr>
          <w:rStyle w:val="StyleUnderline"/>
        </w:rPr>
        <w:t xml:space="preserve"> like medicine or agriculture.</w:t>
      </w:r>
      <w:r w:rsidRPr="00120D6C">
        <w:rPr>
          <w:sz w:val="12"/>
        </w:rPr>
        <w:t xml:space="preserve"> But we'll figure that out only by "pushing humankind to its limits" and </w:t>
      </w:r>
      <w:proofErr w:type="spellStart"/>
      <w:r w:rsidRPr="00120D6C">
        <w:rPr>
          <w:sz w:val="12"/>
        </w:rPr>
        <w:t>boldy</w:t>
      </w:r>
      <w:proofErr w:type="spellEnd"/>
      <w:r w:rsidRPr="00120D6C">
        <w:rPr>
          <w:sz w:val="12"/>
        </w:rPr>
        <w:t xml:space="preserve"> going where we've never been before. </w:t>
      </w:r>
      <w:r w:rsidRPr="00086718">
        <w:rPr>
          <w:rStyle w:val="Emphasis"/>
        </w:rPr>
        <w:t>4. Growing as a species</w:t>
      </w:r>
      <w:r>
        <w:rPr>
          <w:rStyle w:val="Emphasis"/>
        </w:rPr>
        <w:t xml:space="preserve"> </w:t>
      </w:r>
      <w:r w:rsidRPr="00086718">
        <w:rPr>
          <w:rStyle w:val="StyleUnderline"/>
        </w:rPr>
        <w:t>Another reason we should go to Mars</w:t>
      </w:r>
      <w:r w:rsidRPr="00120D6C">
        <w:rPr>
          <w:sz w:val="12"/>
        </w:rPr>
        <w:t xml:space="preserve">, according to Tyson, </w:t>
      </w:r>
      <w:r w:rsidRPr="00086718">
        <w:rPr>
          <w:rStyle w:val="StyleUnderline"/>
        </w:rPr>
        <w:t>is to inspire the next generation of space explorers.</w:t>
      </w:r>
      <w:r w:rsidRPr="00120D6C">
        <w:rPr>
          <w:sz w:val="12"/>
        </w:rPr>
        <w:t xml:space="preserve"> When asked in 2013 whether we should go to Mars, he answered: "Yes, </w:t>
      </w:r>
      <w:r w:rsidRPr="00086718">
        <w:rPr>
          <w:rStyle w:val="StyleUnderline"/>
        </w:rPr>
        <w:t xml:space="preserve">if </w:t>
      </w:r>
      <w:r w:rsidRPr="005E2F6C">
        <w:rPr>
          <w:rStyle w:val="StyleUnderline"/>
          <w:highlight w:val="green"/>
        </w:rPr>
        <w:t>it galvanizes an entire generation</w:t>
      </w:r>
      <w:r w:rsidRPr="00086718">
        <w:rPr>
          <w:rStyle w:val="StyleUnderline"/>
        </w:rPr>
        <w:t xml:space="preserve"> of students in the educational pipeline to want to become scientists, engineers, technologists, and mathematicians</w:t>
      </w:r>
      <w:r w:rsidRPr="00120D6C">
        <w:rPr>
          <w:sz w:val="12"/>
        </w:rPr>
        <w:t xml:space="preserve">," he said. "The next generation of astronauts to land on Mars are in middle school now." </w:t>
      </w:r>
      <w:r w:rsidRPr="00086718">
        <w:rPr>
          <w:rStyle w:val="StyleUnderline"/>
        </w:rPr>
        <w:t xml:space="preserve">Humanity's aspirations to explore space are what </w:t>
      </w:r>
      <w:r w:rsidRPr="005E2F6C">
        <w:rPr>
          <w:rStyle w:val="StyleUnderline"/>
          <w:highlight w:val="green"/>
        </w:rPr>
        <w:t>drive us toward more advanced technological innovations</w:t>
      </w:r>
      <w:r w:rsidRPr="00086718">
        <w:rPr>
          <w:rStyle w:val="StyleUnderline"/>
        </w:rPr>
        <w:t xml:space="preserve"> that will undoubtedly benefit mankind in one way or another.</w:t>
      </w:r>
      <w:r>
        <w:rPr>
          <w:rStyle w:val="StyleUnderline"/>
        </w:rPr>
        <w:t xml:space="preserve"> </w:t>
      </w:r>
      <w:r w:rsidRPr="00120D6C">
        <w:rPr>
          <w:sz w:val="12"/>
        </w:rPr>
        <w:t>"</w:t>
      </w:r>
      <w:r w:rsidRPr="00086718">
        <w:rPr>
          <w:rStyle w:val="StyleUnderline"/>
        </w:rPr>
        <w:t>Space is like a proxy for a lot of what else goes on in society, including your urge to innovate</w:t>
      </w:r>
      <w:r w:rsidRPr="00120D6C">
        <w:rPr>
          <w:sz w:val="12"/>
        </w:rPr>
        <w:t xml:space="preserve">," </w:t>
      </w:r>
      <w:r w:rsidRPr="00120D6C">
        <w:rPr>
          <w:sz w:val="12"/>
        </w:rPr>
        <w:lastRenderedPageBreak/>
        <w:t xml:space="preserve">Tyson said during his interview with Zakaria. He added: "There's nothing that drives ambitions the way NASA does." </w:t>
      </w:r>
      <w:r w:rsidRPr="00086718">
        <w:rPr>
          <w:rStyle w:val="Emphasis"/>
        </w:rPr>
        <w:t>5. Demonstrating political and economic leadership</w:t>
      </w:r>
      <w:r>
        <w:rPr>
          <w:rStyle w:val="Emphasis"/>
        </w:rPr>
        <w:t xml:space="preserve"> </w:t>
      </w:r>
      <w:r w:rsidRPr="00120D6C">
        <w:rPr>
          <w:sz w:val="12"/>
        </w:rPr>
        <w:t xml:space="preserve">At a February 24 hearing, Aldrin told the US Senate's Subcommittee on Space, Science and Competitiveness that </w:t>
      </w:r>
      <w:r w:rsidRPr="005E2F6C">
        <w:rPr>
          <w:rStyle w:val="StyleUnderline"/>
          <w:highlight w:val="green"/>
        </w:rPr>
        <w:t>getting to Mars was a necessity</w:t>
      </w:r>
      <w:r w:rsidRPr="00086718">
        <w:rPr>
          <w:rStyle w:val="StyleUnderline"/>
        </w:rPr>
        <w:t xml:space="preserve"> not only for science, but also </w:t>
      </w:r>
      <w:r w:rsidRPr="005E2F6C">
        <w:rPr>
          <w:rStyle w:val="StyleUnderline"/>
          <w:highlight w:val="green"/>
        </w:rPr>
        <w:t>for policy</w:t>
      </w:r>
      <w:r w:rsidRPr="00086718">
        <w:rPr>
          <w:rStyle w:val="StyleUnderline"/>
        </w:rPr>
        <w:t>.</w:t>
      </w:r>
      <w:r>
        <w:rPr>
          <w:rStyle w:val="StyleUnderline"/>
        </w:rPr>
        <w:t xml:space="preserve"> </w:t>
      </w:r>
      <w:r w:rsidRPr="00120D6C">
        <w:rPr>
          <w:sz w:val="12"/>
        </w:rPr>
        <w:t xml:space="preserve">"In my opinion, </w:t>
      </w:r>
      <w:r w:rsidRPr="00086718">
        <w:rPr>
          <w:rStyle w:val="StyleUnderline"/>
        </w:rPr>
        <w:t>there is no more convincing way to demonstrate American leadership for the remainder of this century than to commit to a permanent presence on Mars</w:t>
      </w:r>
      <w:r w:rsidRPr="00120D6C">
        <w:rPr>
          <w:sz w:val="12"/>
        </w:rPr>
        <w:t xml:space="preserve">," he said. </w:t>
      </w:r>
      <w:r w:rsidRPr="00086718">
        <w:rPr>
          <w:rStyle w:val="StyleUnderline"/>
        </w:rPr>
        <w:t>If Americans do not go to Mars, someone else will. And that spells political and economic benefit for whoever succeeds.</w:t>
      </w:r>
      <w:r>
        <w:rPr>
          <w:rStyle w:val="StyleUnderline"/>
        </w:rPr>
        <w:t xml:space="preserve"> </w:t>
      </w:r>
      <w:r w:rsidRPr="00120D6C">
        <w:rPr>
          <w:sz w:val="12"/>
        </w:rPr>
        <w:t>"If you lose your space edge," Tyson said during his interview with Zakaria, "my deep concern is that you lose everything else about society that enables you to compete economically."</w:t>
      </w:r>
    </w:p>
    <w:p w14:paraId="0C184FA3" w14:textId="77777777" w:rsidR="00BA005A" w:rsidRPr="00086718" w:rsidRDefault="00BA005A" w:rsidP="00BA005A"/>
    <w:p w14:paraId="1BB3D69E" w14:textId="77777777" w:rsidR="00BA005A" w:rsidRDefault="00BA005A" w:rsidP="00BA005A">
      <w:pPr>
        <w:pStyle w:val="Heading4"/>
      </w:pPr>
      <w:r>
        <w:t xml:space="preserve">Space colonization is good and possible – new developing tech and adaptation solves civil war, extinction, civilization collapse, and exploration defense doesn’t apply. </w:t>
      </w:r>
    </w:p>
    <w:p w14:paraId="5D3D19ED" w14:textId="77777777" w:rsidR="00BA005A" w:rsidRPr="00E121C9" w:rsidRDefault="00BA005A" w:rsidP="00BA005A">
      <w:pPr>
        <w:rPr>
          <w:rStyle w:val="Style13ptBold"/>
        </w:rPr>
      </w:pPr>
      <w:r>
        <w:rPr>
          <w:rStyle w:val="Style13ptBold"/>
        </w:rPr>
        <w:t xml:space="preserve">Kennedy ’19 </w:t>
      </w:r>
      <w:r w:rsidRPr="00E121C9">
        <w:t>[</w:t>
      </w:r>
      <w:r>
        <w:t>Fred, “</w:t>
      </w:r>
      <w:r w:rsidRPr="00E121C9">
        <w:t>To Colonize Space Or Not To Colonize: That Is The Question (For All Of Us)</w:t>
      </w:r>
      <w:r>
        <w:t xml:space="preserve">”, 12-18-2019, Forbes, </w:t>
      </w:r>
      <w:r w:rsidRPr="00E121C9">
        <w:t>https://www.forbes.com/sites/fredkennedy/2019/12/18/to-colonize-or-not-to-colonize--that-is-the-question-for-all-of-us/?sh=65a8d2702367</w:t>
      </w:r>
      <w:r>
        <w:t>]//pranav</w:t>
      </w:r>
    </w:p>
    <w:p w14:paraId="0C189196" w14:textId="77777777" w:rsidR="00BA005A" w:rsidRDefault="00BA005A" w:rsidP="00BA005A">
      <w:pPr>
        <w:rPr>
          <w:rStyle w:val="Emphasis"/>
        </w:rPr>
      </w:pPr>
      <w:r w:rsidRPr="00E121C9">
        <w:rPr>
          <w:rStyle w:val="Emphasis"/>
        </w:rPr>
        <w:t xml:space="preserve">It’s important to </w:t>
      </w:r>
      <w:r w:rsidRPr="00D807CE">
        <w:rPr>
          <w:rStyle w:val="Emphasis"/>
          <w:highlight w:val="green"/>
        </w:rPr>
        <w:t>distinguish between colonize and explore</w:t>
      </w:r>
      <w:r w:rsidRPr="00CF6BBA">
        <w:t xml:space="preserve">. Exploration already enjoys broad approval here in America. In June, 77% of U.S. respondents told Gallup pollsters that NASA’s budget should either be maintained or increased – undeniable evidence of support for the American space program (as it’s currently constituted). </w:t>
      </w:r>
      <w:r w:rsidRPr="000E00F4">
        <w:rPr>
          <w:rStyle w:val="Emphasis"/>
        </w:rPr>
        <w:t xml:space="preserve">By any measure, we’ve done an </w:t>
      </w:r>
      <w:r w:rsidRPr="00D807CE">
        <w:rPr>
          <w:rStyle w:val="Emphasis"/>
          <w:highlight w:val="green"/>
        </w:rPr>
        <w:t>admirable job of surveying</w:t>
      </w:r>
      <w:r w:rsidRPr="000E00F4">
        <w:rPr>
          <w:rStyle w:val="Emphasis"/>
        </w:rPr>
        <w:t xml:space="preserve"> the solar system over the past 60 years – an essential </w:t>
      </w:r>
      <w:r w:rsidRPr="00D807CE">
        <w:rPr>
          <w:rStyle w:val="Emphasis"/>
          <w:highlight w:val="green"/>
        </w:rPr>
        <w:t>first step</w:t>
      </w:r>
      <w:r w:rsidRPr="000E00F4">
        <w:rPr>
          <w:rStyle w:val="Emphasis"/>
        </w:rPr>
        <w:t xml:space="preserve"> in any comprehensive program </w:t>
      </w:r>
      <w:r w:rsidRPr="00D807CE">
        <w:rPr>
          <w:rStyle w:val="Emphasis"/>
          <w:highlight w:val="green"/>
        </w:rPr>
        <w:t>of exploration</w:t>
      </w:r>
      <w:r w:rsidRPr="000E00F4">
        <w:rPr>
          <w:rStyle w:val="Emphasis"/>
        </w:rPr>
        <w:t>.</w:t>
      </w:r>
      <w:r w:rsidRPr="00CF6BBA">
        <w:t xml:space="preserve"> Unmanned probes developed and launched by the United States and the Soviet Union conducted flybys of the Moon and the terrestrial planets not long after we reached Earth orbit, and since then, we’ve flown by the outer planets. Multiple nations have placed increasingly sophisticated robotic emissaries on the surfaces of the Moon, Mars, Venus and Saturn’s largest moon, Titan. Most stunningly, in a tour de force of technology and Cold War chutzpah, the U.S. dispatched humans to set foot on another world, just 50 years and a few months ago. But after only six such visits, we never returned. Moon habitats in lava tubes, crops under glass domes, ice mining at the south pole? No. NASA’s Artemis program may place a man and a woman on the Moon again in 2024. </w:t>
      </w:r>
      <w:r w:rsidRPr="000E00F4">
        <w:rPr>
          <w:rStyle w:val="Emphasis"/>
        </w:rPr>
        <w:t xml:space="preserve">But </w:t>
      </w:r>
      <w:r w:rsidRPr="00D807CE">
        <w:rPr>
          <w:rStyle w:val="Emphasis"/>
          <w:highlight w:val="green"/>
        </w:rPr>
        <w:t>that’s hardly colonization</w:t>
      </w:r>
      <w:r w:rsidRPr="00CF6BBA">
        <w:t xml:space="preserve">. For perspective, let’s look closer to home. Sailors from an American vessel may have landed on Antarctica as early as 1821 – the claim is unverified – but no scientific expeditions “wintered” there for another 75 years. The first two of these, one Belgian and one British, endured extreme cold and privation – one inadvertently, the other by design. And yet, 200 years after the first explorer set foot on the continent, there are no permanent settlements (partially as a result of a political consensus reached in the late 1950s, but in no small part due to the difficulty of extracting resources such as ore or fossil fuels through kilometers of ice). Less than 5,000 international researchers and support staff comprise the “summer population” at the bottom of the world. That number dwindles to just 1,100 during the harsh Antarctic winter, requiring millions of tons of supplies and fuel to be delivered every year – none of which can be produced locally. To suggest that Antarctica is colonized would be far overstating the sustainability of human presence there. If Antarctica is hard, the Moon, Mars, asteroids, and interplanetary space will be punishingly difficult. Writing in Gizmodo this past July, George </w:t>
      </w:r>
      <w:proofErr w:type="spellStart"/>
      <w:r w:rsidRPr="00CF6BBA">
        <w:t>Dvorsky</w:t>
      </w:r>
      <w:proofErr w:type="spellEnd"/>
      <w:r w:rsidRPr="00CF6BBA">
        <w:t xml:space="preserve"> describes the challenges to a human colony posed by low gravity, radiation, lack of air and water, and the psychological effects of long-term confinement and isolation inside artificial structures, in space or on planetary surfaces. Add to this the economic uncertainties of such a venture – where the modern analog of a Dutch or British East India Company would face enormous skepticism from investors regarding the profitability of shipping any good or finished product between colonial ports of call – and it becomes clear why nation states and mega-corporations alike have so far resisted the temptation to set up camp beyond geosynchronous orbit. Perhaps, many argue, we should focus our limited resources on unresolved problems here at home? </w:t>
      </w:r>
      <w:r w:rsidRPr="000E00F4">
        <w:rPr>
          <w:rStyle w:val="Emphasis"/>
        </w:rPr>
        <w:t xml:space="preserve">Yet a </w:t>
      </w:r>
      <w:r w:rsidRPr="00D807CE">
        <w:rPr>
          <w:rStyle w:val="Emphasis"/>
          <w:highlight w:val="green"/>
        </w:rPr>
        <w:t>wave of interest</w:t>
      </w:r>
      <w:r w:rsidRPr="000E00F4">
        <w:rPr>
          <w:rStyle w:val="Emphasis"/>
        </w:rPr>
        <w:t xml:space="preserve"> in pursuing solar system colonization </w:t>
      </w:r>
      <w:r w:rsidRPr="00D807CE">
        <w:rPr>
          <w:rStyle w:val="Emphasis"/>
          <w:highlight w:val="green"/>
        </w:rPr>
        <w:t>is building</w:t>
      </w:r>
      <w:r w:rsidRPr="000E00F4">
        <w:rPr>
          <w:rStyle w:val="Emphasis"/>
        </w:rPr>
        <w:t>, whether its initial focus is the Moon, Mars, or O’Neill-style space habitats</w:t>
      </w:r>
      <w:r w:rsidRPr="00CF6BBA">
        <w:t xml:space="preserve">. Jeff Bezos has argued eloquently for </w:t>
      </w:r>
      <w:r w:rsidRPr="00D807CE">
        <w:rPr>
          <w:rStyle w:val="Emphasis"/>
          <w:highlight w:val="green"/>
        </w:rPr>
        <w:t>moving heavy industry</w:t>
      </w:r>
      <w:r w:rsidRPr="005C1D91">
        <w:rPr>
          <w:rStyle w:val="Emphasis"/>
        </w:rPr>
        <w:t xml:space="preserve"> </w:t>
      </w:r>
      <w:r w:rsidRPr="00D807CE">
        <w:rPr>
          <w:rStyle w:val="Emphasis"/>
          <w:highlight w:val="green"/>
        </w:rPr>
        <w:t>off</w:t>
      </w:r>
      <w:r w:rsidRPr="005C1D91">
        <w:rPr>
          <w:rStyle w:val="Emphasis"/>
        </w:rPr>
        <w:t xml:space="preserve"> the home </w:t>
      </w:r>
      <w:r w:rsidRPr="00D807CE">
        <w:rPr>
          <w:rStyle w:val="Emphasis"/>
          <w:highlight w:val="green"/>
        </w:rPr>
        <w:t>planet</w:t>
      </w:r>
      <w:r w:rsidRPr="005C1D91">
        <w:rPr>
          <w:rStyle w:val="Emphasis"/>
        </w:rPr>
        <w:t xml:space="preserve">, </w:t>
      </w:r>
      <w:r w:rsidRPr="00D807CE">
        <w:rPr>
          <w:rStyle w:val="Emphasis"/>
          <w:highlight w:val="green"/>
        </w:rPr>
        <w:t>preserving</w:t>
      </w:r>
      <w:r w:rsidRPr="005C1D91">
        <w:rPr>
          <w:rStyle w:val="Emphasis"/>
        </w:rPr>
        <w:t xml:space="preserve"> Earth as a </w:t>
      </w:r>
      <w:r w:rsidRPr="00D807CE">
        <w:rPr>
          <w:rStyle w:val="Emphasis"/>
          <w:highlight w:val="green"/>
        </w:rPr>
        <w:t>nature</w:t>
      </w:r>
      <w:r w:rsidRPr="005C1D91">
        <w:rPr>
          <w:rStyle w:val="Emphasis"/>
        </w:rPr>
        <w:t xml:space="preserve"> reserve, and </w:t>
      </w:r>
      <w:r w:rsidRPr="00D807CE">
        <w:rPr>
          <w:rStyle w:val="Emphasis"/>
          <w:highlight w:val="green"/>
        </w:rPr>
        <w:t>building</w:t>
      </w:r>
      <w:r w:rsidRPr="005C1D91">
        <w:rPr>
          <w:rStyle w:val="Emphasis"/>
        </w:rPr>
        <w:t xml:space="preserve"> the </w:t>
      </w:r>
      <w:r w:rsidRPr="00D807CE">
        <w:rPr>
          <w:rStyle w:val="Emphasis"/>
          <w:highlight w:val="green"/>
        </w:rPr>
        <w:t>space-</w:t>
      </w:r>
      <w:r w:rsidRPr="005C1D91">
        <w:rPr>
          <w:rStyle w:val="Emphasis"/>
        </w:rPr>
        <w:t xml:space="preserve">based </w:t>
      </w:r>
      <w:r w:rsidRPr="00D807CE">
        <w:rPr>
          <w:rStyle w:val="Emphasis"/>
          <w:highlight w:val="green"/>
        </w:rPr>
        <w:t>infrastructure</w:t>
      </w:r>
      <w:r w:rsidRPr="005C1D91">
        <w:rPr>
          <w:rStyle w:val="Emphasis"/>
        </w:rPr>
        <w:t xml:space="preserve"> that </w:t>
      </w:r>
      <w:r w:rsidRPr="00D807CE">
        <w:rPr>
          <w:rStyle w:val="Emphasis"/>
          <w:highlight w:val="green"/>
        </w:rPr>
        <w:t>will lower barriers and create opportunities</w:t>
      </w:r>
      <w:r w:rsidRPr="005C1D91">
        <w:rPr>
          <w:rStyle w:val="Emphasis"/>
        </w:rPr>
        <w:t xml:space="preserve"> </w:t>
      </w:r>
      <w:r w:rsidRPr="00D807CE">
        <w:rPr>
          <w:rStyle w:val="Emphasis"/>
          <w:highlight w:val="green"/>
        </w:rPr>
        <w:t>for</w:t>
      </w:r>
      <w:r w:rsidRPr="005C1D91">
        <w:rPr>
          <w:rStyle w:val="Emphasis"/>
        </w:rPr>
        <w:t xml:space="preserve"> vast </w:t>
      </w:r>
      <w:r w:rsidRPr="00D807CE">
        <w:rPr>
          <w:rStyle w:val="Emphasis"/>
          <w:highlight w:val="green"/>
        </w:rPr>
        <w:t>econ</w:t>
      </w:r>
      <w:r w:rsidRPr="005C1D91">
        <w:rPr>
          <w:rStyle w:val="Emphasis"/>
        </w:rPr>
        <w:t xml:space="preserve">omic and cultural </w:t>
      </w:r>
      <w:r w:rsidRPr="00D807CE">
        <w:rPr>
          <w:rStyle w:val="Emphasis"/>
          <w:highlight w:val="green"/>
        </w:rPr>
        <w:t>growth</w:t>
      </w:r>
      <w:r w:rsidRPr="005C1D91">
        <w:rPr>
          <w:rStyle w:val="Emphasis"/>
        </w:rPr>
        <w:t xml:space="preserve"> (similar to how the Internet and a revolution in microelectronics has allowed Amazon and numerous other companies to achieve spectacular wealth).</w:t>
      </w:r>
      <w:r w:rsidRPr="00CF6BBA">
        <w:t xml:space="preserve"> Elon Musk and Stephen Hawking both </w:t>
      </w:r>
      <w:r w:rsidRPr="00622B81">
        <w:rPr>
          <w:rStyle w:val="Emphasis"/>
        </w:rPr>
        <w:t xml:space="preserve">suggested the </w:t>
      </w:r>
      <w:r w:rsidRPr="00D807CE">
        <w:rPr>
          <w:rStyle w:val="Emphasis"/>
          <w:highlight w:val="green"/>
        </w:rPr>
        <w:t>need for</w:t>
      </w:r>
      <w:r w:rsidRPr="00622B81">
        <w:rPr>
          <w:rStyle w:val="Emphasis"/>
        </w:rPr>
        <w:t xml:space="preserve"> a “</w:t>
      </w:r>
      <w:r w:rsidRPr="00D807CE">
        <w:rPr>
          <w:rStyle w:val="Emphasis"/>
          <w:highlight w:val="green"/>
        </w:rPr>
        <w:t>hedge</w:t>
      </w:r>
      <w:r w:rsidRPr="00622B81">
        <w:rPr>
          <w:rStyle w:val="Emphasis"/>
        </w:rPr>
        <w:t xml:space="preserve">” </w:t>
      </w:r>
      <w:r w:rsidRPr="00D807CE">
        <w:rPr>
          <w:rStyle w:val="Emphasis"/>
          <w:highlight w:val="green"/>
        </w:rPr>
        <w:t>population</w:t>
      </w:r>
      <w:r w:rsidRPr="00622B81">
        <w:rPr>
          <w:rStyle w:val="Emphasis"/>
        </w:rPr>
        <w:t xml:space="preserve"> of humans on Mars </w:t>
      </w:r>
      <w:r w:rsidRPr="00D807CE">
        <w:rPr>
          <w:rStyle w:val="Emphasis"/>
          <w:highlight w:val="green"/>
        </w:rPr>
        <w:t>to allow</w:t>
      </w:r>
      <w:r w:rsidRPr="00622B81">
        <w:rPr>
          <w:rStyle w:val="Emphasis"/>
        </w:rPr>
        <w:t xml:space="preserve"> </w:t>
      </w:r>
      <w:r w:rsidRPr="00622B81">
        <w:rPr>
          <w:rStyle w:val="Emphasis"/>
        </w:rPr>
        <w:lastRenderedPageBreak/>
        <w:t xml:space="preserve">human </w:t>
      </w:r>
      <w:r w:rsidRPr="00D807CE">
        <w:rPr>
          <w:rStyle w:val="Emphasis"/>
          <w:highlight w:val="green"/>
        </w:rPr>
        <w:t>civilization to reboot</w:t>
      </w:r>
      <w:r w:rsidRPr="00622B81">
        <w:rPr>
          <w:rStyle w:val="Emphasis"/>
        </w:rPr>
        <w:t xml:space="preserve"> itself </w:t>
      </w:r>
      <w:r w:rsidRPr="00D807CE">
        <w:rPr>
          <w:rStyle w:val="Emphasis"/>
          <w:highlight w:val="green"/>
        </w:rPr>
        <w:t>in the event of</w:t>
      </w:r>
      <w:r w:rsidRPr="00622B81">
        <w:rPr>
          <w:rStyle w:val="Emphasis"/>
        </w:rPr>
        <w:t xml:space="preserve"> a </w:t>
      </w:r>
      <w:r w:rsidRPr="00D807CE">
        <w:rPr>
          <w:rStyle w:val="Emphasis"/>
          <w:highlight w:val="green"/>
        </w:rPr>
        <w:t>catastrophe</w:t>
      </w:r>
      <w:r w:rsidRPr="00622B81">
        <w:rPr>
          <w:rStyle w:val="Emphasis"/>
        </w:rPr>
        <w:t xml:space="preserve"> on Earth</w:t>
      </w:r>
      <w:r w:rsidRPr="00CF6BBA">
        <w:t xml:space="preserve"> – an eggs-in-several-baskets approach which actually complements the arguments made by Bezos. </w:t>
      </w:r>
      <w:r w:rsidRPr="00552169">
        <w:rPr>
          <w:rStyle w:val="Emphasis"/>
        </w:rPr>
        <w:t xml:space="preserve">And while both are valid reasons for pursuing colonization, there’s a </w:t>
      </w:r>
      <w:r w:rsidRPr="00954B6F">
        <w:rPr>
          <w:rStyle w:val="Emphasis"/>
          <w:highlight w:val="green"/>
        </w:rPr>
        <w:t>stronger</w:t>
      </w:r>
      <w:r w:rsidRPr="00954B6F">
        <w:rPr>
          <w:rStyle w:val="Emphasis"/>
        </w:rPr>
        <w:t>, overarching</w:t>
      </w:r>
      <w:r w:rsidRPr="00552169">
        <w:rPr>
          <w:rStyle w:val="Emphasis"/>
        </w:rPr>
        <w:t xml:space="preserve"> </w:t>
      </w:r>
      <w:r w:rsidRPr="00954B6F">
        <w:rPr>
          <w:rStyle w:val="Emphasis"/>
          <w:highlight w:val="green"/>
        </w:rPr>
        <w:t>rationale</w:t>
      </w:r>
      <w:r w:rsidRPr="00552169">
        <w:rPr>
          <w:rStyle w:val="Emphasis"/>
        </w:rPr>
        <w:t xml:space="preserve"> that clinches it</w:t>
      </w:r>
      <w:r w:rsidRPr="00CF6BBA">
        <w:t xml:space="preserve">. </w:t>
      </w:r>
      <w:r w:rsidRPr="00552169">
        <w:rPr>
          <w:rStyle w:val="Emphasis"/>
        </w:rPr>
        <w:t xml:space="preserve">I’ll assert that a </w:t>
      </w:r>
      <w:r w:rsidRPr="00954B6F">
        <w:rPr>
          <w:rStyle w:val="Emphasis"/>
          <w:highlight w:val="green"/>
        </w:rPr>
        <w:t>fundamental truth</w:t>
      </w:r>
      <w:r w:rsidRPr="00552169">
        <w:rPr>
          <w:rStyle w:val="Emphasis"/>
        </w:rPr>
        <w:t xml:space="preserve"> – </w:t>
      </w:r>
      <w:r w:rsidRPr="00954B6F">
        <w:rPr>
          <w:rStyle w:val="Emphasis"/>
          <w:highlight w:val="green"/>
        </w:rPr>
        <w:t>repeatedly</w:t>
      </w:r>
      <w:r w:rsidRPr="00552169">
        <w:rPr>
          <w:rStyle w:val="Emphasis"/>
        </w:rPr>
        <w:t xml:space="preserve"> </w:t>
      </w:r>
      <w:r w:rsidRPr="00954B6F">
        <w:rPr>
          <w:rStyle w:val="Emphasis"/>
          <w:highlight w:val="green"/>
        </w:rPr>
        <w:t>borne</w:t>
      </w:r>
      <w:r w:rsidRPr="00552169">
        <w:rPr>
          <w:rStyle w:val="Emphasis"/>
        </w:rPr>
        <w:t xml:space="preserve"> out </w:t>
      </w:r>
      <w:r w:rsidRPr="00954B6F">
        <w:rPr>
          <w:rStyle w:val="Emphasis"/>
          <w:highlight w:val="green"/>
        </w:rPr>
        <w:t>by</w:t>
      </w:r>
      <w:r w:rsidRPr="00552169">
        <w:rPr>
          <w:rStyle w:val="Emphasis"/>
        </w:rPr>
        <w:t xml:space="preserve"> </w:t>
      </w:r>
      <w:r w:rsidRPr="00954B6F">
        <w:rPr>
          <w:rStyle w:val="Emphasis"/>
          <w:highlight w:val="green"/>
        </w:rPr>
        <w:t>history</w:t>
      </w:r>
      <w:r w:rsidRPr="00552169">
        <w:rPr>
          <w:rStyle w:val="Emphasis"/>
        </w:rPr>
        <w:t xml:space="preserve"> – </w:t>
      </w:r>
      <w:r w:rsidRPr="00954B6F">
        <w:rPr>
          <w:rStyle w:val="Emphasis"/>
          <w:highlight w:val="green"/>
        </w:rPr>
        <w:t>is that expanding</w:t>
      </w:r>
      <w:r w:rsidRPr="00552169">
        <w:rPr>
          <w:rStyle w:val="Emphasis"/>
        </w:rPr>
        <w:t xml:space="preserve">, </w:t>
      </w:r>
      <w:r w:rsidRPr="00954B6F">
        <w:rPr>
          <w:rStyle w:val="Emphasis"/>
          <w:highlight w:val="green"/>
        </w:rPr>
        <w:t>outwardly-focused civilizations</w:t>
      </w:r>
      <w:r w:rsidRPr="00552169">
        <w:rPr>
          <w:rStyle w:val="Emphasis"/>
        </w:rPr>
        <w:t xml:space="preserve"> are </w:t>
      </w:r>
      <w:r w:rsidRPr="00954B6F">
        <w:rPr>
          <w:rStyle w:val="Emphasis"/>
          <w:highlight w:val="green"/>
        </w:rPr>
        <w:t>far less likely to turn</w:t>
      </w:r>
      <w:r w:rsidRPr="00552169">
        <w:rPr>
          <w:rStyle w:val="Emphasis"/>
        </w:rPr>
        <w:t xml:space="preserve"> on themselves, </w:t>
      </w:r>
      <w:r w:rsidRPr="00954B6F">
        <w:rPr>
          <w:rStyle w:val="Emphasis"/>
          <w:highlight w:val="green"/>
        </w:rPr>
        <w:t>and</w:t>
      </w:r>
      <w:r w:rsidRPr="00552169">
        <w:rPr>
          <w:rStyle w:val="Emphasis"/>
        </w:rPr>
        <w:t xml:space="preserve"> far </w:t>
      </w:r>
      <w:r w:rsidRPr="00954B6F">
        <w:rPr>
          <w:rStyle w:val="Emphasis"/>
          <w:highlight w:val="green"/>
        </w:rPr>
        <w:t>more likely to expend</w:t>
      </w:r>
      <w:r w:rsidRPr="00552169">
        <w:rPr>
          <w:rStyle w:val="Emphasis"/>
        </w:rPr>
        <w:t xml:space="preserve"> their </w:t>
      </w:r>
      <w:r w:rsidRPr="00954B6F">
        <w:rPr>
          <w:rStyle w:val="Emphasis"/>
          <w:highlight w:val="green"/>
        </w:rPr>
        <w:t>fecundity on growing habitations</w:t>
      </w:r>
      <w:r w:rsidRPr="00552169">
        <w:rPr>
          <w:rStyle w:val="Emphasis"/>
        </w:rPr>
        <w:t xml:space="preserve">, </w:t>
      </w:r>
      <w:r w:rsidRPr="00954B6F">
        <w:rPr>
          <w:rStyle w:val="Emphasis"/>
          <w:highlight w:val="green"/>
        </w:rPr>
        <w:t>conducting</w:t>
      </w:r>
      <w:r w:rsidRPr="00552169">
        <w:rPr>
          <w:rStyle w:val="Emphasis"/>
        </w:rPr>
        <w:t xml:space="preserve"> important </w:t>
      </w:r>
      <w:r w:rsidRPr="00954B6F">
        <w:rPr>
          <w:rStyle w:val="Emphasis"/>
          <w:highlight w:val="green"/>
        </w:rPr>
        <w:t>research and creating wealth</w:t>
      </w:r>
      <w:r w:rsidRPr="00552169">
        <w:rPr>
          <w:rStyle w:val="Emphasis"/>
        </w:rPr>
        <w:t xml:space="preserve"> for their citizens</w:t>
      </w:r>
      <w:r w:rsidRPr="00CF6BBA">
        <w:t xml:space="preserve">. </w:t>
      </w:r>
      <w:r w:rsidRPr="00552169">
        <w:rPr>
          <w:rStyle w:val="Emphasis"/>
        </w:rPr>
        <w:t xml:space="preserve">A </w:t>
      </w:r>
      <w:r w:rsidRPr="00954B6F">
        <w:rPr>
          <w:rStyle w:val="Emphasis"/>
          <w:highlight w:val="green"/>
        </w:rPr>
        <w:t>civilization that turns</w:t>
      </w:r>
      <w:r w:rsidRPr="00552169">
        <w:rPr>
          <w:rStyle w:val="Emphasis"/>
        </w:rPr>
        <w:t xml:space="preserve"> </w:t>
      </w:r>
      <w:r w:rsidRPr="00954B6F">
        <w:rPr>
          <w:rStyle w:val="Emphasis"/>
          <w:highlight w:val="green"/>
        </w:rPr>
        <w:t>away from discovery</w:t>
      </w:r>
      <w:r w:rsidRPr="00552169">
        <w:rPr>
          <w:rStyle w:val="Emphasis"/>
        </w:rPr>
        <w:t xml:space="preserve"> and growth </w:t>
      </w:r>
      <w:r w:rsidRPr="00954B6F">
        <w:rPr>
          <w:rStyle w:val="Emphasis"/>
          <w:highlight w:val="green"/>
        </w:rPr>
        <w:t>stagnates</w:t>
      </w:r>
      <w:r w:rsidRPr="00552169">
        <w:rPr>
          <w:rStyle w:val="Emphasis"/>
        </w:rPr>
        <w:t xml:space="preserve"> </w:t>
      </w:r>
      <w:r w:rsidRPr="00CF6BBA">
        <w:t xml:space="preserve">– a point made by NASA’s Chief Historian Steven Dick as well as Mars exploration advocate Robert </w:t>
      </w:r>
      <w:proofErr w:type="spellStart"/>
      <w:r w:rsidRPr="00CF6BBA">
        <w:t>Zubrin</w:t>
      </w:r>
      <w:proofErr w:type="spellEnd"/>
      <w:r w:rsidRPr="00CF6BBA">
        <w:t xml:space="preserve">. As a species, </w:t>
      </w:r>
      <w:r w:rsidRPr="009C4634">
        <w:rPr>
          <w:rStyle w:val="Emphasis"/>
        </w:rPr>
        <w:t xml:space="preserve">we have </w:t>
      </w:r>
      <w:r w:rsidRPr="00954B6F">
        <w:rPr>
          <w:rStyle w:val="Emphasis"/>
          <w:highlight w:val="green"/>
        </w:rPr>
        <w:t>yet to resolve</w:t>
      </w:r>
      <w:r w:rsidRPr="009C4634">
        <w:rPr>
          <w:rStyle w:val="Emphasis"/>
        </w:rPr>
        <w:t xml:space="preserve"> problems of extreme political </w:t>
      </w:r>
      <w:r w:rsidRPr="00954B6F">
        <w:rPr>
          <w:rStyle w:val="Emphasis"/>
          <w:highlight w:val="green"/>
        </w:rPr>
        <w:t>polarization</w:t>
      </w:r>
      <w:r w:rsidRPr="009C4634">
        <w:rPr>
          <w:rStyle w:val="Emphasis"/>
        </w:rPr>
        <w:t xml:space="preserve"> (both internal to nation states as well as among them), </w:t>
      </w:r>
      <w:r w:rsidRPr="00954B6F">
        <w:rPr>
          <w:rStyle w:val="Emphasis"/>
          <w:highlight w:val="green"/>
        </w:rPr>
        <w:t>inequalities</w:t>
      </w:r>
      <w:r w:rsidRPr="009C4634">
        <w:rPr>
          <w:rStyle w:val="Emphasis"/>
        </w:rPr>
        <w:t xml:space="preserve"> in wealth distribution, deficiencies in civil liberties, </w:t>
      </w:r>
      <w:r w:rsidRPr="00954B6F">
        <w:rPr>
          <w:rStyle w:val="Emphasis"/>
          <w:highlight w:val="green"/>
        </w:rPr>
        <w:t>environmental depredations and war</w:t>
      </w:r>
      <w:r w:rsidRPr="00CF6BBA">
        <w:t xml:space="preserve">. </w:t>
      </w:r>
      <w:r w:rsidRPr="00954B6F">
        <w:rPr>
          <w:rStyle w:val="Emphasis"/>
          <w:highlight w:val="green"/>
        </w:rPr>
        <w:t>Forgoing opportunities to expand</w:t>
      </w:r>
      <w:r w:rsidRPr="009C4634">
        <w:rPr>
          <w:rStyle w:val="Emphasis"/>
        </w:rPr>
        <w:t xml:space="preserve"> our presence into the cosmos to achieve better outcomes here at home </w:t>
      </w:r>
      <w:r w:rsidRPr="00954B6F">
        <w:rPr>
          <w:rStyle w:val="Emphasis"/>
          <w:highlight w:val="green"/>
        </w:rPr>
        <w:t>hasn’t eliminated these scourges</w:t>
      </w:r>
      <w:r w:rsidRPr="00CF6BBA">
        <w:t xml:space="preserve">. What’s more, </w:t>
      </w:r>
      <w:r w:rsidRPr="009C4634">
        <w:rPr>
          <w:rStyle w:val="Emphasis"/>
        </w:rPr>
        <w:t>the “</w:t>
      </w:r>
      <w:r w:rsidRPr="00954B6F">
        <w:rPr>
          <w:rStyle w:val="Emphasis"/>
          <w:highlight w:val="green"/>
        </w:rPr>
        <w:t>cabin fever</w:t>
      </w:r>
      <w:r w:rsidRPr="009C4634">
        <w:rPr>
          <w:rStyle w:val="Emphasis"/>
        </w:rPr>
        <w:t xml:space="preserve">” often decried by opponents of colonization (when applied to small, isolated outposts far from Earth) turns out to be a potential </w:t>
      </w:r>
      <w:r w:rsidRPr="00954B6F">
        <w:rPr>
          <w:rStyle w:val="Emphasis"/>
          <w:highlight w:val="green"/>
        </w:rPr>
        <w:t>problem for our</w:t>
      </w:r>
      <w:r w:rsidRPr="009C4634">
        <w:rPr>
          <w:rStyle w:val="Emphasis"/>
        </w:rPr>
        <w:t xml:space="preserve"> own </w:t>
      </w:r>
      <w:r w:rsidRPr="00954B6F">
        <w:rPr>
          <w:rStyle w:val="Emphasis"/>
          <w:highlight w:val="green"/>
        </w:rPr>
        <w:t>planet</w:t>
      </w:r>
      <w:r w:rsidRPr="009C4634">
        <w:rPr>
          <w:rStyle w:val="Emphasis"/>
        </w:rPr>
        <w:t xml:space="preserve">. </w:t>
      </w:r>
      <w:r w:rsidRPr="00954B6F">
        <w:rPr>
          <w:rStyle w:val="Emphasis"/>
          <w:highlight w:val="green"/>
        </w:rPr>
        <w:t>Without</w:t>
      </w:r>
      <w:r w:rsidRPr="009C4634">
        <w:rPr>
          <w:rStyle w:val="Emphasis"/>
        </w:rPr>
        <w:t xml:space="preserve"> a </w:t>
      </w:r>
      <w:r w:rsidRPr="00954B6F">
        <w:rPr>
          <w:rStyle w:val="Emphasis"/>
          <w:highlight w:val="green"/>
        </w:rPr>
        <w:t>relief valve</w:t>
      </w:r>
      <w:r w:rsidRPr="009C4634">
        <w:rPr>
          <w:rStyle w:val="Emphasis"/>
        </w:rPr>
        <w:t xml:space="preserve"> for ideological pilgrims or staunch individualists who might just prefer to be on their own despite the inevitable hardships, we may well </w:t>
      </w:r>
      <w:r w:rsidRPr="00954B6F">
        <w:rPr>
          <w:rStyle w:val="Emphasis"/>
          <w:highlight w:val="green"/>
        </w:rPr>
        <w:t>run the risk of exacerbating</w:t>
      </w:r>
      <w:r w:rsidRPr="009C4634">
        <w:rPr>
          <w:rStyle w:val="Emphasis"/>
        </w:rPr>
        <w:t xml:space="preserve"> the </w:t>
      </w:r>
      <w:r w:rsidRPr="00954B6F">
        <w:rPr>
          <w:rStyle w:val="Emphasis"/>
          <w:highlight w:val="green"/>
        </w:rPr>
        <w:t>polarization</w:t>
      </w:r>
      <w:r w:rsidRPr="009C4634">
        <w:rPr>
          <w:rStyle w:val="Emphasis"/>
        </w:rPr>
        <w:t xml:space="preserve"> and internecine strife we strive so hard to quell</w:t>
      </w:r>
      <w:r w:rsidRPr="00CF6BBA">
        <w:t xml:space="preserve">. </w:t>
      </w:r>
      <w:r w:rsidRPr="00954B6F">
        <w:rPr>
          <w:rStyle w:val="Emphasis"/>
          <w:highlight w:val="green"/>
        </w:rPr>
        <w:t>Focusing</w:t>
      </w:r>
      <w:r w:rsidRPr="009C4634">
        <w:rPr>
          <w:rStyle w:val="Emphasis"/>
        </w:rPr>
        <w:t xml:space="preserve"> humanity’s </w:t>
      </w:r>
      <w:r w:rsidRPr="00954B6F">
        <w:rPr>
          <w:rStyle w:val="Emphasis"/>
          <w:highlight w:val="green"/>
        </w:rPr>
        <w:t>attention</w:t>
      </w:r>
      <w:r w:rsidRPr="009C4634">
        <w:rPr>
          <w:rStyle w:val="Emphasis"/>
        </w:rPr>
        <w:t xml:space="preserve"> and imagination </w:t>
      </w:r>
      <w:r w:rsidRPr="00954B6F">
        <w:rPr>
          <w:rStyle w:val="Emphasis"/>
          <w:highlight w:val="green"/>
        </w:rPr>
        <w:t>on a grand project</w:t>
      </w:r>
      <w:r w:rsidRPr="009C4634">
        <w:rPr>
          <w:rStyle w:val="Emphasis"/>
        </w:rPr>
        <w:t xml:space="preserve"> may well </w:t>
      </w:r>
      <w:r w:rsidRPr="00954B6F">
        <w:rPr>
          <w:rStyle w:val="Emphasis"/>
          <w:highlight w:val="green"/>
        </w:rPr>
        <w:t>give us</w:t>
      </w:r>
      <w:r w:rsidRPr="009C4634">
        <w:rPr>
          <w:rStyle w:val="Emphasis"/>
        </w:rPr>
        <w:t xml:space="preserve"> the </w:t>
      </w:r>
      <w:r w:rsidRPr="00954B6F">
        <w:rPr>
          <w:rStyle w:val="Emphasis"/>
          <w:highlight w:val="green"/>
        </w:rPr>
        <w:t>running room</w:t>
      </w:r>
      <w:r w:rsidRPr="009C4634">
        <w:rPr>
          <w:rStyle w:val="Emphasis"/>
        </w:rPr>
        <w:t xml:space="preserve"> we need </w:t>
      </w:r>
      <w:r w:rsidRPr="00954B6F">
        <w:rPr>
          <w:rStyle w:val="Emphasis"/>
          <w:highlight w:val="green"/>
        </w:rPr>
        <w:t>to address these problems</w:t>
      </w:r>
      <w:r w:rsidRPr="00CF6BBA">
        <w:t xml:space="preserve">. But the decision cannot be made by one country, or one company, or one segment of the human population. If we do this, it will of necessity be a truly international endeavor, a cross-sector endeavor (with all commercial, civil, and defense interests engaged and cooperating). </w:t>
      </w:r>
      <w:r w:rsidRPr="00CF6BBA">
        <w:rPr>
          <w:rStyle w:val="Emphasis"/>
        </w:rPr>
        <w:t xml:space="preserve">The good news: </w:t>
      </w:r>
      <w:r w:rsidRPr="007272F3">
        <w:rPr>
          <w:rStyle w:val="Emphasis"/>
          <w:highlight w:val="green"/>
        </w:rPr>
        <w:t>Critical</w:t>
      </w:r>
      <w:r w:rsidRPr="00CF6BBA">
        <w:rPr>
          <w:rStyle w:val="Emphasis"/>
        </w:rPr>
        <w:t xml:space="preserve"> </w:t>
      </w:r>
      <w:r w:rsidRPr="007272F3">
        <w:rPr>
          <w:rStyle w:val="Emphasis"/>
          <w:highlight w:val="green"/>
        </w:rPr>
        <w:t>tech</w:t>
      </w:r>
      <w:r w:rsidRPr="00CF6BBA">
        <w:rPr>
          <w:rStyle w:val="Emphasis"/>
        </w:rPr>
        <w:t xml:space="preserve">nologies such as propulsion and power generation systems </w:t>
      </w:r>
      <w:r w:rsidRPr="007272F3">
        <w:rPr>
          <w:rStyle w:val="Emphasis"/>
          <w:highlight w:val="green"/>
        </w:rPr>
        <w:t>will improve over time</w:t>
      </w:r>
      <w:r w:rsidRPr="00CF6BBA">
        <w:rPr>
          <w:rStyle w:val="Emphasis"/>
        </w:rPr>
        <w:t xml:space="preserve">. </w:t>
      </w:r>
      <w:r w:rsidRPr="007272F3">
        <w:rPr>
          <w:rStyle w:val="Emphasis"/>
          <w:highlight w:val="green"/>
        </w:rPr>
        <w:t>Transit durations</w:t>
      </w:r>
      <w:r w:rsidRPr="00CF6BBA">
        <w:rPr>
          <w:rStyle w:val="Emphasis"/>
        </w:rPr>
        <w:t xml:space="preserve"> between celestial destinations </w:t>
      </w:r>
      <w:r w:rsidRPr="007272F3">
        <w:rPr>
          <w:rStyle w:val="Emphasis"/>
          <w:highlight w:val="green"/>
        </w:rPr>
        <w:t>will shorten</w:t>
      </w:r>
      <w:r w:rsidRPr="00CF6BBA">
        <w:rPr>
          <w:rStyle w:val="Emphasis"/>
        </w:rPr>
        <w:t xml:space="preserve"> (in the same way sailing vessels gave way to steam ships and then to airliners and perhaps, one day, to point-to-point ballistic reusable rockets). </w:t>
      </w:r>
      <w:r w:rsidRPr="007272F3">
        <w:rPr>
          <w:rStyle w:val="Emphasis"/>
          <w:highlight w:val="green"/>
        </w:rPr>
        <w:t>Methods for obtaining</w:t>
      </w:r>
      <w:r w:rsidRPr="00CF6BBA">
        <w:rPr>
          <w:rStyle w:val="Emphasis"/>
        </w:rPr>
        <w:t xml:space="preserve"> critical </w:t>
      </w:r>
      <w:r w:rsidRPr="007272F3">
        <w:rPr>
          <w:rStyle w:val="Emphasis"/>
          <w:highlight w:val="green"/>
        </w:rPr>
        <w:t>resources</w:t>
      </w:r>
      <w:r w:rsidRPr="00CF6BBA">
        <w:rPr>
          <w:rStyle w:val="Emphasis"/>
        </w:rPr>
        <w:t xml:space="preserve"> on other planets </w:t>
      </w:r>
      <w:r w:rsidRPr="007272F3">
        <w:rPr>
          <w:rStyle w:val="Emphasis"/>
          <w:highlight w:val="green"/>
        </w:rPr>
        <w:t>will be</w:t>
      </w:r>
      <w:r w:rsidRPr="00CF6BBA">
        <w:rPr>
          <w:rStyle w:val="Emphasis"/>
        </w:rPr>
        <w:t xml:space="preserve"> refined and </w:t>
      </w:r>
      <w:r w:rsidRPr="007272F3">
        <w:rPr>
          <w:rStyle w:val="Emphasis"/>
          <w:highlight w:val="green"/>
        </w:rPr>
        <w:t>enhanced</w:t>
      </w:r>
      <w:r w:rsidRPr="00CF6BBA">
        <w:rPr>
          <w:rStyle w:val="Emphasis"/>
        </w:rPr>
        <w:t xml:space="preserve">. </w:t>
      </w:r>
      <w:r w:rsidRPr="007272F3">
        <w:rPr>
          <w:rStyle w:val="Emphasis"/>
          <w:highlight w:val="green"/>
        </w:rPr>
        <w:t>Genetic engineering</w:t>
      </w:r>
      <w:r w:rsidRPr="00CF6BBA">
        <w:rPr>
          <w:rStyle w:val="Emphasis"/>
        </w:rPr>
        <w:t xml:space="preserve"> may be used </w:t>
      </w:r>
      <w:r w:rsidRPr="007272F3">
        <w:rPr>
          <w:rStyle w:val="Emphasis"/>
          <w:highlight w:val="green"/>
        </w:rPr>
        <w:t>to</w:t>
      </w:r>
      <w:r w:rsidRPr="00CF6BBA">
        <w:rPr>
          <w:rStyle w:val="Emphasis"/>
        </w:rPr>
        <w:t xml:space="preserve"> better </w:t>
      </w:r>
      <w:r w:rsidRPr="007272F3">
        <w:rPr>
          <w:rStyle w:val="Emphasis"/>
          <w:highlight w:val="green"/>
        </w:rPr>
        <w:t>adapt humans</w:t>
      </w:r>
      <w:r w:rsidRPr="00CF6BBA">
        <w:rPr>
          <w:rStyle w:val="Emphasis"/>
        </w:rPr>
        <w:t xml:space="preserve">, their </w:t>
      </w:r>
      <w:r w:rsidRPr="007272F3">
        <w:rPr>
          <w:rStyle w:val="Emphasis"/>
          <w:highlight w:val="green"/>
        </w:rPr>
        <w:t>crops</w:t>
      </w:r>
      <w:r w:rsidRPr="00CF6BBA">
        <w:rPr>
          <w:rStyle w:val="Emphasis"/>
        </w:rPr>
        <w:t xml:space="preserve"> </w:t>
      </w:r>
      <w:r w:rsidRPr="007272F3">
        <w:rPr>
          <w:rStyle w:val="Emphasis"/>
          <w:highlight w:val="green"/>
        </w:rPr>
        <w:t>and</w:t>
      </w:r>
      <w:r w:rsidRPr="00CF6BBA">
        <w:rPr>
          <w:rStyle w:val="Emphasis"/>
        </w:rPr>
        <w:t xml:space="preserve"> </w:t>
      </w:r>
      <w:r w:rsidRPr="007272F3">
        <w:rPr>
          <w:rStyle w:val="Emphasis"/>
          <w:highlight w:val="green"/>
        </w:rPr>
        <w:t>other biota to life</w:t>
      </w:r>
      <w:r w:rsidRPr="00CF6BBA">
        <w:rPr>
          <w:rStyle w:val="Emphasis"/>
        </w:rPr>
        <w:t xml:space="preserve"> in space or on other planetary surfaces – to withstand the effects of low or micro-gravity, radiation, and the psychological effects of long-duration spaceflight.</w:t>
      </w:r>
    </w:p>
    <w:p w14:paraId="276242A3" w14:textId="77777777" w:rsidR="00BA005A" w:rsidRPr="00BA005A" w:rsidRDefault="00BA005A" w:rsidP="00BA005A"/>
    <w:sectPr w:rsidR="00BA005A" w:rsidRPr="00BA005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DB5F3F"/>
    <w:multiLevelType w:val="hybridMultilevel"/>
    <w:tmpl w:val="0C127AF0"/>
    <w:lvl w:ilvl="0" w:tplc="5DCA8FC6">
      <w:start w:val="1"/>
      <w:numFmt w:val="decimal"/>
      <w:lvlText w:val="%1."/>
      <w:lvlJc w:val="left"/>
      <w:pPr>
        <w:ind w:left="720" w:hanging="360"/>
      </w:pPr>
      <w:rPr>
        <w:rFonts w:hint="default"/>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9C5689"/>
    <w:multiLevelType w:val="hybridMultilevel"/>
    <w:tmpl w:val="4DB6C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E03CE5"/>
    <w:multiLevelType w:val="hybridMultilevel"/>
    <w:tmpl w:val="0EBA3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26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455"/>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D21"/>
    <w:rsid w:val="003D2F77"/>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E37"/>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26A7"/>
    <w:rsid w:val="00752712"/>
    <w:rsid w:val="00753A84"/>
    <w:rsid w:val="007611F5"/>
    <w:rsid w:val="007619E4"/>
    <w:rsid w:val="00761E75"/>
    <w:rsid w:val="0076495E"/>
    <w:rsid w:val="00765FC8"/>
    <w:rsid w:val="00775694"/>
    <w:rsid w:val="007841FD"/>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272"/>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5A71"/>
    <w:rsid w:val="00B8710E"/>
    <w:rsid w:val="00B92A93"/>
    <w:rsid w:val="00BA005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6776"/>
    <w:rsid w:val="00C203FA"/>
    <w:rsid w:val="00C244F5"/>
    <w:rsid w:val="00C3164F"/>
    <w:rsid w:val="00C31B5E"/>
    <w:rsid w:val="00C34D3E"/>
    <w:rsid w:val="00C35B37"/>
    <w:rsid w:val="00C3747A"/>
    <w:rsid w:val="00C37F29"/>
    <w:rsid w:val="00C47450"/>
    <w:rsid w:val="00C56DCC"/>
    <w:rsid w:val="00C57075"/>
    <w:rsid w:val="00C72AFE"/>
    <w:rsid w:val="00C81619"/>
    <w:rsid w:val="00CA013C"/>
    <w:rsid w:val="00CA6D6D"/>
    <w:rsid w:val="00CC7A4E"/>
    <w:rsid w:val="00CD1359"/>
    <w:rsid w:val="00CD4C83"/>
    <w:rsid w:val="00CE250D"/>
    <w:rsid w:val="00CF11F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6BD2"/>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42A"/>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 w:val="00FF6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1FE8D0"/>
  <w14:defaultImageDpi w14:val="300"/>
  <w15:docId w15:val="{4A728A03-D990-454D-B3BC-5B300C9C2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005A"/>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426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26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426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7426A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426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26A7"/>
  </w:style>
  <w:style w:type="character" w:customStyle="1" w:styleId="Heading1Char">
    <w:name w:val="Heading 1 Char"/>
    <w:aliases w:val="Pocket Char"/>
    <w:basedOn w:val="DefaultParagraphFont"/>
    <w:link w:val="Heading1"/>
    <w:uiPriority w:val="9"/>
    <w:rsid w:val="007426A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26A7"/>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426A7"/>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7426A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426A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8"/>
    <w:basedOn w:val="DefaultParagraphFont"/>
    <w:uiPriority w:val="1"/>
    <w:qFormat/>
    <w:rsid w:val="007426A7"/>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426A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426A7"/>
    <w:rPr>
      <w:color w:val="auto"/>
      <w:u w:val="none"/>
    </w:rPr>
  </w:style>
  <w:style w:type="character" w:styleId="Hyperlink">
    <w:name w:val="Hyperlink"/>
    <w:basedOn w:val="DefaultParagraphFont"/>
    <w:uiPriority w:val="99"/>
    <w:semiHidden/>
    <w:unhideWhenUsed/>
    <w:rsid w:val="007426A7"/>
    <w:rPr>
      <w:color w:val="auto"/>
      <w:u w:val="none"/>
    </w:rPr>
  </w:style>
  <w:style w:type="paragraph" w:styleId="DocumentMap">
    <w:name w:val="Document Map"/>
    <w:basedOn w:val="Normal"/>
    <w:link w:val="DocumentMapChar"/>
    <w:uiPriority w:val="99"/>
    <w:semiHidden/>
    <w:unhideWhenUsed/>
    <w:rsid w:val="007426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26A7"/>
    <w:rPr>
      <w:rFonts w:ascii="Lucida Grande" w:hAnsi="Lucida Grande" w:cs="Lucida Grande"/>
    </w:rPr>
  </w:style>
  <w:style w:type="paragraph" w:customStyle="1" w:styleId="Emphasis1">
    <w:name w:val="Emphasis1"/>
    <w:basedOn w:val="Normal"/>
    <w:link w:val="Emphasis"/>
    <w:autoRedefine/>
    <w:uiPriority w:val="20"/>
    <w:qFormat/>
    <w:rsid w:val="00BA005A"/>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BA005A"/>
    <w:pPr>
      <w:ind w:left="720"/>
      <w:jc w:val="both"/>
    </w:pPr>
    <w:rPr>
      <w:b/>
      <w:iCs/>
      <w:sz w:val="22"/>
      <w:u w:val="single"/>
      <w:bdr w:val="single" w:sz="8" w:space="0" w:color="auto"/>
    </w:rPr>
  </w:style>
  <w:style w:type="paragraph" w:styleId="ListParagraph">
    <w:name w:val="List Paragraph"/>
    <w:aliases w:val="6 font"/>
    <w:basedOn w:val="Normal"/>
    <w:uiPriority w:val="34"/>
    <w:qFormat/>
    <w:rsid w:val="00E754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25</Pages>
  <Words>13251</Words>
  <Characters>75533</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88607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15</cp:revision>
  <dcterms:created xsi:type="dcterms:W3CDTF">2022-01-22T21:33:00Z</dcterms:created>
  <dcterms:modified xsi:type="dcterms:W3CDTF">2022-01-22T22:23:00Z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