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3224E" w14:textId="6610B733" w:rsidR="00E42E4C" w:rsidRPr="00285040" w:rsidRDefault="0057788F" w:rsidP="0057788F">
      <w:pPr>
        <w:pStyle w:val="Heading2"/>
        <w:rPr>
          <w:rFonts w:cs="Calibri"/>
        </w:rPr>
      </w:pPr>
      <w:r w:rsidRPr="00285040">
        <w:rPr>
          <w:rFonts w:cs="Calibri"/>
        </w:rPr>
        <w:t>1NC – T</w:t>
      </w:r>
    </w:p>
    <w:p w14:paraId="500CFECF" w14:textId="77777777" w:rsidR="006E5767" w:rsidRPr="00285040" w:rsidRDefault="006E5767" w:rsidP="006E5767">
      <w:pPr>
        <w:pStyle w:val="Heading4"/>
        <w:rPr>
          <w:rFonts w:cs="Calibri"/>
        </w:rPr>
      </w:pPr>
      <w:r w:rsidRPr="00285040">
        <w:rPr>
          <w:rFonts w:cs="Calibri"/>
        </w:rPr>
        <w:t xml:space="preserve">Our interpretation is that the </w:t>
      </w:r>
      <w:r w:rsidRPr="00285040">
        <w:rPr>
          <w:rFonts w:cs="Calibri"/>
          <w:u w:val="single"/>
        </w:rPr>
        <w:t>resolution</w:t>
      </w:r>
      <w:r w:rsidRPr="00285040">
        <w:rPr>
          <w:rFonts w:cs="Calibri"/>
        </w:rPr>
        <w:t xml:space="preserve"> should define the division of affirmative and negative ground and offense. It was </w:t>
      </w:r>
      <w:r w:rsidRPr="00285040">
        <w:rPr>
          <w:rFonts w:cs="Calibri"/>
          <w:i/>
          <w:u w:val="single"/>
        </w:rPr>
        <w:t>negotiated</w:t>
      </w:r>
      <w:r w:rsidRPr="00285040">
        <w:rPr>
          <w:rFonts w:cs="Calibri"/>
        </w:rPr>
        <w:t xml:space="preserve"> and </w:t>
      </w:r>
      <w:r w:rsidRPr="00285040">
        <w:rPr>
          <w:rFonts w:cs="Calibri"/>
          <w:i/>
          <w:u w:val="single"/>
        </w:rPr>
        <w:t>announced in advance</w:t>
      </w:r>
      <w:r w:rsidRPr="00285040">
        <w:rPr>
          <w:rFonts w:cs="Calibri"/>
        </w:rPr>
        <w:t xml:space="preserve">, providing both sides with a reasonable opportunity to prepare to engage one another’s arguments. </w:t>
      </w:r>
    </w:p>
    <w:p w14:paraId="1D982604" w14:textId="77777777" w:rsidR="006E5767" w:rsidRPr="00285040" w:rsidRDefault="006E5767" w:rsidP="006E5767">
      <w:pPr>
        <w:pStyle w:val="Heading4"/>
        <w:rPr>
          <w:rFonts w:cs="Calibri"/>
        </w:rPr>
      </w:pPr>
      <w:r w:rsidRPr="00285040">
        <w:rPr>
          <w:rFonts w:cs="Calibri"/>
        </w:rPr>
        <w:t>‘</w:t>
      </w:r>
      <w:r w:rsidRPr="00285040">
        <w:rPr>
          <w:rFonts w:cs="Calibri"/>
          <w:u w:val="single"/>
        </w:rPr>
        <w:t>Resolved</w:t>
      </w:r>
      <w:r w:rsidRPr="00285040">
        <w:rPr>
          <w:rFonts w:cs="Calibri"/>
        </w:rPr>
        <w:t xml:space="preserve">’ preceding a colon indicates a </w:t>
      </w:r>
      <w:r w:rsidRPr="00285040">
        <w:rPr>
          <w:rFonts w:cs="Calibri"/>
          <w:u w:val="single"/>
        </w:rPr>
        <w:t>legislative forum</w:t>
      </w:r>
      <w:r w:rsidRPr="00285040">
        <w:rPr>
          <w:rFonts w:cs="Calibri"/>
        </w:rPr>
        <w:t xml:space="preserve">. </w:t>
      </w:r>
    </w:p>
    <w:p w14:paraId="70F72C16" w14:textId="77777777" w:rsidR="006E5767" w:rsidRPr="00285040" w:rsidRDefault="006E5767" w:rsidP="006E5767">
      <w:pPr>
        <w:rPr>
          <w:rStyle w:val="Style13ptBold"/>
        </w:rPr>
      </w:pPr>
      <w:r w:rsidRPr="00285040">
        <w:t xml:space="preserve">Blanche </w:t>
      </w:r>
      <w:r w:rsidRPr="00285040">
        <w:rPr>
          <w:rStyle w:val="Style13ptBold"/>
        </w:rPr>
        <w:t>Ellsworth 81</w:t>
      </w:r>
      <w:r w:rsidRPr="00285040">
        <w:t xml:space="preserve">, English professor at SFSU and M.A. in English from UC Berkeley, 1/1/1981, </w:t>
      </w:r>
      <w:r w:rsidRPr="00285040">
        <w:rPr>
          <w:i/>
          <w:iCs/>
        </w:rPr>
        <w:t>English Simplified</w:t>
      </w:r>
      <w:r w:rsidRPr="00285040">
        <w:t>, 4</w:t>
      </w:r>
      <w:r w:rsidRPr="00285040">
        <w:rPr>
          <w:vertAlign w:val="superscript"/>
        </w:rPr>
        <w:t>th</w:t>
      </w:r>
      <w:r w:rsidRPr="00285040">
        <w:t xml:space="preserve"> Edition, cc</w:t>
      </w:r>
    </w:p>
    <w:p w14:paraId="55633084" w14:textId="77777777" w:rsidR="006E5767" w:rsidRPr="00285040" w:rsidRDefault="006E5767" w:rsidP="006E5767">
      <w:pPr>
        <w:rPr>
          <w:sz w:val="14"/>
        </w:rPr>
      </w:pPr>
      <w:r w:rsidRPr="00285040">
        <w:rPr>
          <w:rStyle w:val="Emphasis"/>
          <w:highlight w:val="green"/>
        </w:rPr>
        <w:t>A colon</w:t>
      </w:r>
      <w:r w:rsidRPr="00285040">
        <w:rPr>
          <w:u w:val="single"/>
        </w:rPr>
        <w:t xml:space="preserve"> is also used to </w:t>
      </w:r>
      <w:r w:rsidRPr="00285040">
        <w:rPr>
          <w:highlight w:val="green"/>
          <w:u w:val="single"/>
        </w:rPr>
        <w:t>separate</w:t>
      </w:r>
      <w:r w:rsidRPr="00285040">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285040">
        <w:rPr>
          <w:sz w:val="14"/>
        </w:rPr>
        <w:t>Bobbs</w:t>
      </w:r>
      <w:proofErr w:type="spellEnd"/>
      <w:r w:rsidRPr="00285040">
        <w:rPr>
          <w:sz w:val="14"/>
        </w:rPr>
        <w:t xml:space="preserve">-Merrill 6. </w:t>
      </w:r>
      <w:r w:rsidRPr="00285040">
        <w:rPr>
          <w:rStyle w:val="Emphasis"/>
          <w:highlight w:val="green"/>
        </w:rPr>
        <w:t>THE WORD RESOLVED FROM THE</w:t>
      </w:r>
      <w:r w:rsidRPr="00285040">
        <w:rPr>
          <w:rStyle w:val="Emphasis"/>
        </w:rPr>
        <w:t xml:space="preserve"> STATEMENT OF THE </w:t>
      </w:r>
      <w:r w:rsidRPr="00285040">
        <w:rPr>
          <w:rStyle w:val="Emphasis"/>
          <w:highlight w:val="green"/>
        </w:rPr>
        <w:t>RESOLUTION</w:t>
      </w:r>
      <w:r w:rsidRPr="00285040">
        <w:rPr>
          <w:sz w:val="14"/>
          <w:highlight w:val="green"/>
        </w:rPr>
        <w:t xml:space="preserve">. </w:t>
      </w:r>
      <w:r w:rsidRPr="00285040">
        <w:rPr>
          <w:highlight w:val="green"/>
          <w:u w:val="single"/>
        </w:rPr>
        <w:t>Resolved: That this committee</w:t>
      </w:r>
      <w:r w:rsidRPr="00285040">
        <w:rPr>
          <w:u w:val="single"/>
        </w:rPr>
        <w:t xml:space="preserve"> go on record as </w:t>
      </w:r>
      <w:r w:rsidRPr="00285040">
        <w:rPr>
          <w:rStyle w:val="Emphasis"/>
          <w:highlight w:val="green"/>
        </w:rPr>
        <w:t>favor</w:t>
      </w:r>
      <w:r w:rsidRPr="00285040">
        <w:rPr>
          <w:rStyle w:val="Emphasis"/>
        </w:rPr>
        <w:t xml:space="preserve">ing </w:t>
      </w:r>
      <w:r w:rsidRPr="00285040">
        <w:rPr>
          <w:rStyle w:val="Emphasis"/>
          <w:highlight w:val="green"/>
        </w:rPr>
        <w:t>new legislation</w:t>
      </w:r>
      <w:r w:rsidRPr="00285040">
        <w:rPr>
          <w:sz w:val="14"/>
        </w:rPr>
        <w:t>.</w:t>
      </w:r>
    </w:p>
    <w:p w14:paraId="6E4763BF" w14:textId="77777777" w:rsidR="006C53E2" w:rsidRDefault="006C53E2" w:rsidP="006C53E2">
      <w:pPr>
        <w:pStyle w:val="Heading4"/>
      </w:pPr>
      <w:r>
        <w:t xml:space="preserve">Justice implies a desirable departure from the status quo – that means the </w:t>
      </w:r>
      <w:proofErr w:type="spellStart"/>
      <w:r>
        <w:t>aff</w:t>
      </w:r>
      <w:proofErr w:type="spellEnd"/>
      <w:r>
        <w:t xml:space="preserve"> must rectify an unjust social interaction</w:t>
      </w:r>
    </w:p>
    <w:p w14:paraId="43CA8967" w14:textId="77777777" w:rsidR="006C53E2" w:rsidRPr="005D1595" w:rsidRDefault="006C53E2" w:rsidP="006C53E2">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4C06075D" w14:textId="77777777" w:rsidR="006C53E2" w:rsidRPr="005D1595" w:rsidRDefault="006C53E2" w:rsidP="006C53E2">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1E55578C" w14:textId="77777777" w:rsidR="006C53E2" w:rsidRDefault="006C53E2" w:rsidP="006C53E2">
      <w:pPr>
        <w:pStyle w:val="Heading4"/>
      </w:pPr>
      <w:r>
        <w:t>Justice is a policy question</w:t>
      </w:r>
    </w:p>
    <w:p w14:paraId="4B0C6AC1" w14:textId="77777777" w:rsidR="006C53E2" w:rsidRPr="00352B4E" w:rsidRDefault="006C53E2" w:rsidP="006C53E2">
      <w:pPr>
        <w:rPr>
          <w:rStyle w:val="Style13ptBold"/>
        </w:rPr>
      </w:pPr>
      <w:r>
        <w:rPr>
          <w:rStyle w:val="Style13ptBold"/>
        </w:rPr>
        <w:t xml:space="preserve">Merriam Webster ND </w:t>
      </w:r>
      <w:r w:rsidRPr="00352B4E">
        <w:t>[(</w:t>
      </w:r>
      <w:proofErr w:type="spellStart"/>
      <w:r w:rsidRPr="00352B4E">
        <w:t>M</w:t>
      </w:r>
      <w:r>
        <w:t>es</w:t>
      </w:r>
      <w:r w:rsidRPr="00352B4E">
        <w:t>rriam</w:t>
      </w:r>
      <w:proofErr w:type="spellEnd"/>
      <w:r w:rsidRPr="00352B4E">
        <w:t xml:space="preserve"> Webster) “Justice” https://www.merriam-webster.com/dictionary/justice] BC</w:t>
      </w:r>
    </w:p>
    <w:p w14:paraId="3668403C" w14:textId="77777777" w:rsidR="006C53E2" w:rsidRDefault="006C53E2" w:rsidP="006C53E2">
      <w:r>
        <w:t xml:space="preserve">Essential Meaning of </w:t>
      </w:r>
      <w:r w:rsidRPr="00352B4E">
        <w:rPr>
          <w:rStyle w:val="Emphasis"/>
          <w:highlight w:val="green"/>
        </w:rPr>
        <w:t>justice</w:t>
      </w:r>
    </w:p>
    <w:p w14:paraId="58751AA2" w14:textId="77777777" w:rsidR="006C53E2" w:rsidRPr="00352B4E" w:rsidRDefault="006C53E2" w:rsidP="006C53E2">
      <w:r>
        <w:t xml:space="preserve">1: </w:t>
      </w:r>
      <w:r w:rsidRPr="00352B4E">
        <w:rPr>
          <w:rStyle w:val="Emphasis"/>
          <w:highlight w:val="green"/>
        </w:rPr>
        <w:t>the process or result of using laws to fairly</w:t>
      </w:r>
      <w:r>
        <w:t xml:space="preserve"> judge and punish crimes and criminals</w:t>
      </w:r>
    </w:p>
    <w:p w14:paraId="4C7B658E" w14:textId="77777777" w:rsidR="00C41ECC" w:rsidRPr="00285040" w:rsidRDefault="00C41ECC" w:rsidP="00C41ECC">
      <w:pPr>
        <w:pStyle w:val="Heading4"/>
        <w:rPr>
          <w:rFonts w:cs="Calibri"/>
        </w:rPr>
      </w:pPr>
      <w:r>
        <w:rPr>
          <w:rFonts w:cs="Calibri"/>
        </w:rPr>
        <w:t>“</w:t>
      </w:r>
      <w:r w:rsidRPr="00285040">
        <w:rPr>
          <w:rFonts w:cs="Calibri"/>
        </w:rPr>
        <w:t xml:space="preserve">Appropriation of outer space” by private entities refers to the exercise of exclusive control of space. </w:t>
      </w:r>
    </w:p>
    <w:p w14:paraId="34F3E0D0" w14:textId="77777777" w:rsidR="00C41ECC" w:rsidRPr="00285040" w:rsidRDefault="00C41ECC" w:rsidP="00C41ECC">
      <w:r w:rsidRPr="00285040">
        <w:t xml:space="preserve">TIMOTHY JUSTIN </w:t>
      </w:r>
      <w:r w:rsidRPr="00285040">
        <w:rPr>
          <w:rStyle w:val="Style13ptBold"/>
        </w:rPr>
        <w:t>TRAPP</w:t>
      </w:r>
      <w:r w:rsidRPr="00285040">
        <w:t xml:space="preserve">, JD Candidate @ UIUC Law, </w:t>
      </w:r>
      <w:r w:rsidRPr="00285040">
        <w:rPr>
          <w:rStyle w:val="Style13ptBold"/>
        </w:rPr>
        <w:t>’13</w:t>
      </w:r>
      <w:r w:rsidRPr="00285040">
        <w:t>, TAKING UP SPACE BY ANY OTHER MEANS: COMING TO TERMS WITH THE NONAPPROPRIATION ARTICLE OF THE OUTER SPACE TREATY UNIVERSITY OF ILLINOIS LAW REVIEW [Vol. 2013 No. 4]</w:t>
      </w:r>
    </w:p>
    <w:p w14:paraId="0B045871" w14:textId="77777777" w:rsidR="00C41ECC" w:rsidRDefault="00C41ECC" w:rsidP="00C41ECC">
      <w:r w:rsidRPr="00285040">
        <w:t xml:space="preserve">The issues presented in relation to the </w:t>
      </w:r>
      <w:proofErr w:type="spellStart"/>
      <w:r w:rsidRPr="00285040">
        <w:t>nonappropriation</w:t>
      </w:r>
      <w:proofErr w:type="spellEnd"/>
      <w:r w:rsidRPr="00285040">
        <w:t xml:space="preserve"> article of the Outer Space Treaty should be clear.214 The ITU has, quite blatantly, created something akin to “</w:t>
      </w:r>
      <w:r w:rsidRPr="00285040">
        <w:rPr>
          <w:rStyle w:val="StyleUnderline"/>
        </w:rPr>
        <w:t>property interests in outer space</w:t>
      </w:r>
      <w:r w:rsidRPr="00285040">
        <w:t xml:space="preserve">.”215 It allows nations to exclude others from their orbital slots, even when the nation is not currently using that slot.216 This </w:t>
      </w:r>
      <w:r w:rsidRPr="00285040">
        <w:rPr>
          <w:rStyle w:val="StyleUnderline"/>
        </w:rPr>
        <w:t>is directly in line with at least one definition of outer-space appropriation</w:t>
      </w:r>
      <w:r w:rsidRPr="00285040">
        <w:t>.217 [**Start Footnote 217**Id. at 236 (“</w:t>
      </w:r>
      <w:r w:rsidRPr="00285040">
        <w:rPr>
          <w:rStyle w:val="Emphasis"/>
          <w:highlight w:val="green"/>
        </w:rPr>
        <w:t>Appropriation of outer space</w:t>
      </w:r>
      <w:r w:rsidRPr="00285040">
        <w:t xml:space="preserve">, </w:t>
      </w:r>
      <w:r w:rsidRPr="00285040">
        <w:rPr>
          <w:rStyle w:val="Emphasis"/>
        </w:rPr>
        <w:t xml:space="preserve">therefore, </w:t>
      </w:r>
      <w:r w:rsidRPr="00285040">
        <w:rPr>
          <w:rStyle w:val="Emphasis"/>
          <w:highlight w:val="green"/>
        </w:rPr>
        <w:t>is ‘the exercise of exclusive control or</w:t>
      </w:r>
      <w:r w:rsidRPr="00285040">
        <w:rPr>
          <w:rStyle w:val="Emphasis"/>
        </w:rPr>
        <w:t xml:space="preserve"> exclusive </w:t>
      </w:r>
      <w:r w:rsidRPr="00285040">
        <w:rPr>
          <w:rStyle w:val="Emphasis"/>
          <w:highlight w:val="green"/>
        </w:rPr>
        <w:t>use’</w:t>
      </w:r>
      <w:r w:rsidRPr="00285040">
        <w:rPr>
          <w:rStyle w:val="Emphasis"/>
        </w:rPr>
        <w:t xml:space="preserve"> with a sense of permanence, </w:t>
      </w:r>
      <w:r w:rsidRPr="00285040">
        <w:rPr>
          <w:rStyle w:val="Emphasis"/>
          <w:highlight w:val="green"/>
        </w:rPr>
        <w:t>which limits other nations’ access</w:t>
      </w:r>
      <w:r w:rsidRPr="00285040">
        <w:rPr>
          <w:rStyle w:val="Emphasis"/>
        </w:rPr>
        <w:t xml:space="preserve"> to i</w:t>
      </w:r>
      <w:r w:rsidRPr="00285040">
        <w:t>t.”) (</w:t>
      </w:r>
      <w:proofErr w:type="gramStart"/>
      <w:r w:rsidRPr="00285040">
        <w:t>quoting</w:t>
      </w:r>
      <w:proofErr w:type="gramEnd"/>
      <w:r w:rsidRPr="00285040">
        <w:t xml:space="preserve"> Milton L. Smith, The Role of the ITU in the Development of Space Law, 17 ANNALS AIR &amp; SPACE L. 157, 165 (1992)). **End Footnote 217*</w:t>
      </w:r>
      <w:proofErr w:type="gramStart"/>
      <w:r w:rsidRPr="00285040">
        <w:t>*]The</w:t>
      </w:r>
      <w:proofErr w:type="gramEnd"/>
      <w:r w:rsidRPr="00285040">
        <w:t xml:space="preserve"> ITU even allows nations with unused slots to devise them to other entities, creating a market for the property rights set up by this regulation.218 In some aspects, </w:t>
      </w:r>
      <w:r w:rsidRPr="00285040">
        <w:lastRenderedPageBreak/>
        <w:t>this seems to effect exactly what those signatory nations of the Bogotá Declaration were trying to accomplish, albeit through different means.219</w:t>
      </w:r>
    </w:p>
    <w:p w14:paraId="368FFA20" w14:textId="77777777" w:rsidR="00C41ECC" w:rsidRDefault="00C41ECC" w:rsidP="00800E07">
      <w:pPr>
        <w:widowControl w:val="0"/>
        <w:rPr>
          <w:u w:val="single"/>
        </w:rPr>
      </w:pPr>
    </w:p>
    <w:p w14:paraId="763ED6A1" w14:textId="77777777" w:rsidR="006E5767" w:rsidRPr="00285040" w:rsidRDefault="006E5767" w:rsidP="006E5767"/>
    <w:p w14:paraId="63BCDB8B" w14:textId="77777777" w:rsidR="006E5767" w:rsidRPr="00285040" w:rsidRDefault="006E5767" w:rsidP="006E5767">
      <w:pPr>
        <w:pStyle w:val="Heading4"/>
        <w:rPr>
          <w:rFonts w:cs="Calibri"/>
        </w:rPr>
      </w:pPr>
      <w:r w:rsidRPr="00285040">
        <w:rPr>
          <w:rFonts w:cs="Calibri"/>
        </w:rPr>
        <w:lastRenderedPageBreak/>
        <w:t xml:space="preserve">Vote negative to preserve </w:t>
      </w:r>
      <w:r w:rsidRPr="00285040">
        <w:rPr>
          <w:rFonts w:cs="Calibri"/>
          <w:u w:val="single"/>
        </w:rPr>
        <w:t xml:space="preserve">limits </w:t>
      </w:r>
      <w:r w:rsidRPr="00285040">
        <w:rPr>
          <w:rFonts w:cs="Calibri"/>
        </w:rPr>
        <w:t xml:space="preserve">and </w:t>
      </w:r>
      <w:r w:rsidRPr="00285040">
        <w:rPr>
          <w:rFonts w:cs="Calibri"/>
          <w:u w:val="single"/>
        </w:rPr>
        <w:t>equitable division</w:t>
      </w:r>
      <w:r w:rsidRPr="00285040">
        <w:rPr>
          <w:rFonts w:cs="Calibri"/>
        </w:rPr>
        <w:t xml:space="preserve"> of ground – the resolution is the </w:t>
      </w:r>
      <w:r w:rsidRPr="00285040">
        <w:rPr>
          <w:rFonts w:cs="Calibri"/>
          <w:u w:val="single"/>
        </w:rPr>
        <w:t>most predictable</w:t>
      </w:r>
      <w:r w:rsidRPr="00285040">
        <w:rPr>
          <w:rFonts w:cs="Calibri"/>
        </w:rPr>
        <w:t xml:space="preserve"> stasis point for debates, anything outside of that ruins prep and clash by allowing the affirmative to pick any grounds for debate. That greenlights a race away from the </w:t>
      </w:r>
      <w:r w:rsidRPr="00285040">
        <w:rPr>
          <w:rFonts w:cs="Calibri"/>
          <w:u w:val="single"/>
        </w:rPr>
        <w:t>core topic controversies</w:t>
      </w:r>
      <w:r w:rsidRPr="00285040">
        <w:rPr>
          <w:rFonts w:cs="Calibri"/>
        </w:rPr>
        <w:t xml:space="preserve"> that allow for robust contestation, which </w:t>
      </w:r>
      <w:r w:rsidRPr="00285040">
        <w:rPr>
          <w:rFonts w:cs="Calibri"/>
          <w:u w:val="single"/>
        </w:rPr>
        <w:t xml:space="preserve">favors the </w:t>
      </w:r>
      <w:proofErr w:type="spellStart"/>
      <w:r w:rsidRPr="00285040">
        <w:rPr>
          <w:rFonts w:cs="Calibri"/>
          <w:u w:val="single"/>
        </w:rPr>
        <w:t>aff</w:t>
      </w:r>
      <w:proofErr w:type="spellEnd"/>
      <w:r w:rsidRPr="00285040">
        <w:rPr>
          <w:rFonts w:cs="Calibri"/>
        </w:rPr>
        <w:t xml:space="preserve"> by making neg ground inapplicable, susceptible to the perm, and concessionary. Two additional impacts: </w:t>
      </w:r>
    </w:p>
    <w:p w14:paraId="5F3F437A" w14:textId="77777777" w:rsidR="006E5767" w:rsidRPr="00285040" w:rsidRDefault="006E5767" w:rsidP="006E5767">
      <w:pPr>
        <w:pStyle w:val="Heading4"/>
        <w:numPr>
          <w:ilvl w:val="0"/>
          <w:numId w:val="12"/>
        </w:numPr>
        <w:tabs>
          <w:tab w:val="num" w:pos="360"/>
        </w:tabs>
        <w:ind w:left="0" w:firstLine="0"/>
        <w:rPr>
          <w:rFonts w:cs="Calibri"/>
        </w:rPr>
      </w:pPr>
      <w:r w:rsidRPr="00285040">
        <w:rPr>
          <w:rFonts w:cs="Calibri"/>
        </w:rPr>
        <w:t xml:space="preserve">Accessibility – Cutting negs to </w:t>
      </w:r>
      <w:r w:rsidRPr="00285040">
        <w:rPr>
          <w:rFonts w:cs="Calibri"/>
          <w:u w:val="single"/>
        </w:rPr>
        <w:t>every possible</w:t>
      </w:r>
      <w:r w:rsidRPr="00285040">
        <w:rPr>
          <w:rFonts w:cs="Calibri"/>
        </w:rPr>
        <w:t xml:space="preserve"> </w:t>
      </w:r>
      <w:proofErr w:type="spellStart"/>
      <w:r w:rsidRPr="00285040">
        <w:rPr>
          <w:rFonts w:cs="Calibri"/>
        </w:rPr>
        <w:t>aff</w:t>
      </w:r>
      <w:proofErr w:type="spellEnd"/>
      <w:r w:rsidRPr="00285040">
        <w:rPr>
          <w:rFonts w:cs="Calibri"/>
        </w:rPr>
        <w:t xml:space="preserve"> wrecks </w:t>
      </w:r>
      <w:r w:rsidRPr="00285040">
        <w:rPr>
          <w:rFonts w:cs="Calibri"/>
          <w:u w:val="single"/>
        </w:rPr>
        <w:t>small schools</w:t>
      </w:r>
      <w:r w:rsidRPr="00285040">
        <w:rPr>
          <w:rFonts w:cs="Calibri"/>
        </w:rPr>
        <w:t xml:space="preserve">, which has a disparate impact on </w:t>
      </w:r>
      <w:r w:rsidRPr="00285040">
        <w:rPr>
          <w:rFonts w:cs="Calibri"/>
          <w:u w:val="single"/>
        </w:rPr>
        <w:t>under-resourced</w:t>
      </w:r>
      <w:r w:rsidRPr="00285040">
        <w:rPr>
          <w:rFonts w:cs="Calibri"/>
        </w:rPr>
        <w:t xml:space="preserve"> and </w:t>
      </w:r>
      <w:r w:rsidRPr="00285040">
        <w:rPr>
          <w:rFonts w:cs="Calibri"/>
          <w:u w:val="single"/>
        </w:rPr>
        <w:t>minority</w:t>
      </w:r>
      <w:r w:rsidRPr="00285040">
        <w:rPr>
          <w:rFonts w:cs="Calibri"/>
        </w:rPr>
        <w:t xml:space="preserve"> debaters. Counter-interpretations are arbitrary, unpredictable, and don’t solve the world of neg prep because there’s no grounding in the resolution</w:t>
      </w:r>
    </w:p>
    <w:p w14:paraId="190C9350" w14:textId="77777777" w:rsidR="006E5767" w:rsidRPr="00285040" w:rsidRDefault="006E5767" w:rsidP="006E5767">
      <w:pPr>
        <w:pStyle w:val="Heading4"/>
        <w:numPr>
          <w:ilvl w:val="0"/>
          <w:numId w:val="12"/>
        </w:numPr>
        <w:tabs>
          <w:tab w:val="num" w:pos="360"/>
        </w:tabs>
        <w:ind w:left="0" w:firstLine="0"/>
        <w:rPr>
          <w:rFonts w:cs="Calibri"/>
        </w:rPr>
      </w:pPr>
      <w:r w:rsidRPr="00285040">
        <w:rPr>
          <w:rFonts w:cs="Calibri"/>
        </w:rPr>
        <w:t xml:space="preserve">Link turns their education offense – getting to the </w:t>
      </w:r>
      <w:r w:rsidRPr="00285040">
        <w:rPr>
          <w:rFonts w:cs="Calibri"/>
          <w:u w:val="single"/>
        </w:rPr>
        <w:t>third and fourth level</w:t>
      </w:r>
      <w:r w:rsidRPr="00285040">
        <w:rPr>
          <w:rFonts w:cs="Calibri"/>
        </w:rPr>
        <w:t xml:space="preserve"> of tactical engagement is only possible with refined and well-researched positions connected to the </w:t>
      </w:r>
      <w:proofErr w:type="spellStart"/>
      <w:r w:rsidRPr="00285040">
        <w:rPr>
          <w:rFonts w:cs="Calibri"/>
        </w:rPr>
        <w:t>resolutional</w:t>
      </w:r>
      <w:proofErr w:type="spellEnd"/>
      <w:r w:rsidRPr="00285040">
        <w:rPr>
          <w:rFonts w:cs="Calibri"/>
        </w:rPr>
        <w:t xml:space="preserve"> mechanism. Repeated debates over core issues incentivize </w:t>
      </w:r>
      <w:r w:rsidRPr="00285040">
        <w:rPr>
          <w:rFonts w:cs="Calibri"/>
          <w:u w:val="single"/>
        </w:rPr>
        <w:t>innovative argument production</w:t>
      </w:r>
      <w:r w:rsidRPr="00285040">
        <w:rPr>
          <w:rFonts w:cs="Calibri"/>
        </w:rPr>
        <w:t xml:space="preserve"> and </w:t>
      </w:r>
      <w:r w:rsidRPr="00285040">
        <w:rPr>
          <w:rFonts w:cs="Calibri"/>
          <w:u w:val="single"/>
        </w:rPr>
        <w:t>improved advocacy</w:t>
      </w:r>
      <w:r w:rsidRPr="00285040">
        <w:rPr>
          <w:rFonts w:cs="Calibri"/>
        </w:rPr>
        <w:t xml:space="preserve"> based on feedback and nuanced responses from opponents. </w:t>
      </w:r>
    </w:p>
    <w:p w14:paraId="127C1E6F" w14:textId="77777777" w:rsidR="006E5767" w:rsidRPr="00285040" w:rsidRDefault="006E5767" w:rsidP="006E5767">
      <w:pPr>
        <w:pStyle w:val="Heading4"/>
        <w:spacing w:before="200" w:line="240" w:lineRule="auto"/>
        <w:rPr>
          <w:rFonts w:cs="Calibri"/>
        </w:rPr>
      </w:pPr>
      <w:r w:rsidRPr="00285040">
        <w:rPr>
          <w:rFonts w:cs="Calibri"/>
          <w:u w:val="single"/>
        </w:rPr>
        <w:t>Prefer our impact</w:t>
      </w:r>
      <w:r w:rsidRPr="00285040">
        <w:rPr>
          <w:rFonts w:cs="Calibri"/>
        </w:rPr>
        <w:t xml:space="preserve">: they’ve skewed the game which necessarily comes first because it makes evaluating the </w:t>
      </w:r>
      <w:proofErr w:type="spellStart"/>
      <w:r w:rsidRPr="00285040">
        <w:rPr>
          <w:rFonts w:cs="Calibri"/>
        </w:rPr>
        <w:t>aff</w:t>
      </w:r>
      <w:proofErr w:type="spellEnd"/>
      <w:r w:rsidRPr="00285040">
        <w:rPr>
          <w:rFonts w:cs="Calibri"/>
        </w:rPr>
        <w:t xml:space="preserve"> impossible. The role of </w:t>
      </w:r>
      <w:r w:rsidRPr="00285040">
        <w:rPr>
          <w:rFonts w:cs="Calibri"/>
          <w:u w:val="single"/>
        </w:rPr>
        <w:t>individual</w:t>
      </w:r>
      <w:r w:rsidRPr="00285040">
        <w:rPr>
          <w:rFonts w:cs="Calibri"/>
        </w:rPr>
        <w:t xml:space="preserve"> debate rounds on broader subject formation is </w:t>
      </w:r>
      <w:r w:rsidRPr="00285040">
        <w:rPr>
          <w:rFonts w:cs="Calibri"/>
          <w:u w:val="single"/>
        </w:rPr>
        <w:t>white noise</w:t>
      </w:r>
      <w:r w:rsidRPr="00285040">
        <w:rPr>
          <w:rFonts w:cs="Calibri"/>
        </w:rPr>
        <w:t xml:space="preserve"> – </w:t>
      </w:r>
      <w:r w:rsidRPr="00285040">
        <w:rPr>
          <w:rFonts w:cs="Calibri"/>
          <w:i/>
        </w:rPr>
        <w:t>can you remember what happened in doubles of the Loyola tournament your junior year?</w:t>
      </w:r>
      <w:r w:rsidRPr="00285040">
        <w:rPr>
          <w:rFonts w:cs="Calibri"/>
        </w:rPr>
        <w:t xml:space="preserve"> – individual rounds don’t affect our subjectivity, so fairness is the </w:t>
      </w:r>
      <w:r w:rsidRPr="00285040">
        <w:rPr>
          <w:rFonts w:cs="Calibri"/>
          <w:u w:val="single"/>
        </w:rPr>
        <w:t>only impact</w:t>
      </w:r>
      <w:r w:rsidRPr="00285040">
        <w:rPr>
          <w:rFonts w:cs="Calibri"/>
        </w:rPr>
        <w:t xml:space="preserve"> your ballot can resolve. You should presume all their truth claims false because they have not been properly tested</w:t>
      </w:r>
      <w:r w:rsidRPr="00285040">
        <w:rPr>
          <w:rFonts w:cs="Calibri"/>
        </w:rPr>
        <w:br/>
      </w:r>
    </w:p>
    <w:p w14:paraId="0E6AE491" w14:textId="0EF71B45" w:rsidR="00C12280" w:rsidRDefault="0011425D" w:rsidP="006E5767">
      <w:pPr>
        <w:pStyle w:val="Heading4"/>
        <w:rPr>
          <w:rFonts w:cs="Calibri"/>
        </w:rPr>
      </w:pPr>
      <w:r>
        <w:rPr>
          <w:rFonts w:cs="Calibri"/>
        </w:rPr>
        <w:t>Defend</w:t>
      </w:r>
      <w:r w:rsidR="00C12280">
        <w:rPr>
          <w:rFonts w:cs="Calibri"/>
        </w:rPr>
        <w:t xml:space="preserve"> a topical version of the </w:t>
      </w:r>
      <w:proofErr w:type="spellStart"/>
      <w:r w:rsidR="00C12280">
        <w:rPr>
          <w:rFonts w:cs="Calibri"/>
        </w:rPr>
        <w:t>aff</w:t>
      </w:r>
      <w:proofErr w:type="spellEnd"/>
      <w:r w:rsidR="00C12280">
        <w:rPr>
          <w:rFonts w:cs="Calibri"/>
        </w:rPr>
        <w:t xml:space="preserve"> – end private appropriation to solve </w:t>
      </w:r>
      <w:proofErr w:type="spellStart"/>
      <w:r w:rsidR="00C12280">
        <w:rPr>
          <w:rFonts w:cs="Calibri"/>
        </w:rPr>
        <w:t>NewSpace’s</w:t>
      </w:r>
      <w:proofErr w:type="spellEnd"/>
      <w:r w:rsidR="00C12280">
        <w:rPr>
          <w:rFonts w:cs="Calibri"/>
        </w:rPr>
        <w:t xml:space="preserve"> neoliberal accumulation – </w:t>
      </w:r>
      <w:proofErr w:type="gramStart"/>
      <w:r w:rsidR="00C12280">
        <w:rPr>
          <w:rFonts w:cs="Calibri"/>
        </w:rPr>
        <w:t>i.e.</w:t>
      </w:r>
      <w:proofErr w:type="gramEnd"/>
      <w:r w:rsidR="00C12280">
        <w:rPr>
          <w:rFonts w:cs="Calibri"/>
        </w:rPr>
        <w:t xml:space="preserve"> Peninsula’s </w:t>
      </w:r>
      <w:proofErr w:type="spellStart"/>
      <w:r w:rsidR="00C12280">
        <w:rPr>
          <w:rFonts w:cs="Calibri"/>
        </w:rPr>
        <w:t>cosmocapitalism</w:t>
      </w:r>
      <w:proofErr w:type="spellEnd"/>
      <w:r w:rsidR="00C12280">
        <w:rPr>
          <w:rFonts w:cs="Calibri"/>
        </w:rPr>
        <w:t xml:space="preserve"> </w:t>
      </w:r>
      <w:proofErr w:type="spellStart"/>
      <w:r w:rsidR="00C12280">
        <w:rPr>
          <w:rFonts w:cs="Calibri"/>
        </w:rPr>
        <w:t>aff</w:t>
      </w:r>
      <w:proofErr w:type="spellEnd"/>
      <w:r>
        <w:rPr>
          <w:rFonts w:cs="Calibri"/>
        </w:rPr>
        <w:t xml:space="preserve"> – solvency deficits are neg ground and any reason the TVA is bad proves that being negative solves your offense</w:t>
      </w:r>
    </w:p>
    <w:p w14:paraId="38DDECA7" w14:textId="3CACD282" w:rsidR="00504758" w:rsidRPr="00504758" w:rsidRDefault="00504758" w:rsidP="000842CF">
      <w:pPr>
        <w:pStyle w:val="Heading4"/>
      </w:pPr>
      <w:r>
        <w:t>Their argument about statecraft’s grounding in capitalism doesn’t matter – T</w:t>
      </w:r>
      <w:r>
        <w:t>VA</w:t>
      </w:r>
      <w:r>
        <w:t xml:space="preserve"> is negative state action that gets rid of things like the 2015 Space Act</w:t>
      </w:r>
    </w:p>
    <w:p w14:paraId="3EA84EE8" w14:textId="0F05A23D" w:rsidR="006E5767" w:rsidRDefault="00C12280" w:rsidP="006E5767">
      <w:pPr>
        <w:pStyle w:val="Heading4"/>
        <w:rPr>
          <w:rFonts w:cs="Calibri"/>
        </w:rPr>
      </w:pPr>
      <w:r>
        <w:rPr>
          <w:rFonts w:cs="Calibri"/>
        </w:rPr>
        <w:t>T</w:t>
      </w:r>
      <w:r w:rsidR="006E5767" w:rsidRPr="00285040">
        <w:rPr>
          <w:rFonts w:cs="Calibri"/>
        </w:rPr>
        <w:t>hey can’t get offense: we don’t exclude them, only persuade you that our methodology is best. Every debate requires a winner and loser, so voting negative doesn’t reject them from debate, it just says they should make a better argument next time.</w:t>
      </w:r>
    </w:p>
    <w:p w14:paraId="662DBBF9" w14:textId="447C06CC" w:rsidR="00AF6BCC" w:rsidRPr="00AF6BCC" w:rsidRDefault="00AF6BCC" w:rsidP="00AF6BCC">
      <w:pPr>
        <w:pStyle w:val="Heading4"/>
      </w:pPr>
      <w:r>
        <w:lastRenderedPageBreak/>
        <w:t xml:space="preserve">At best, they are extra topical – they defend counter-operations in addition to prohibiting space appropriation </w:t>
      </w:r>
      <w:r w:rsidR="0061118B">
        <w:t xml:space="preserve">OR they garner methodological offense about how voting </w:t>
      </w:r>
      <w:proofErr w:type="spellStart"/>
      <w:r w:rsidR="0061118B">
        <w:t>aff</w:t>
      </w:r>
      <w:proofErr w:type="spellEnd"/>
      <w:r w:rsidR="0061118B">
        <w:t xml:space="preserve"> can change debate </w:t>
      </w:r>
      <w:r>
        <w:t xml:space="preserve">– links to </w:t>
      </w:r>
      <w:proofErr w:type="gramStart"/>
      <w:r>
        <w:t>all of</w:t>
      </w:r>
      <w:proofErr w:type="gramEnd"/>
      <w:r>
        <w:t xml:space="preserve"> our offense because Frankenstein planks circumvent neg ground and explode limits </w:t>
      </w:r>
    </w:p>
    <w:p w14:paraId="59E7F82A" w14:textId="77777777" w:rsidR="006E5767" w:rsidRPr="00285040" w:rsidRDefault="006E5767" w:rsidP="006E5767"/>
    <w:p w14:paraId="2A51038F" w14:textId="77777777" w:rsidR="006E5767" w:rsidRPr="00285040" w:rsidRDefault="006E5767" w:rsidP="006E5767"/>
    <w:p w14:paraId="684E979D" w14:textId="57451EFB" w:rsidR="00123B38" w:rsidRPr="00285040" w:rsidRDefault="0057788F" w:rsidP="0057788F">
      <w:pPr>
        <w:pStyle w:val="Heading2"/>
        <w:rPr>
          <w:rFonts w:cs="Calibri"/>
        </w:rPr>
      </w:pPr>
      <w:r w:rsidRPr="00285040">
        <w:rPr>
          <w:rFonts w:cs="Calibri"/>
        </w:rPr>
        <w:lastRenderedPageBreak/>
        <w:t>1</w:t>
      </w:r>
      <w:r w:rsidR="00123B38" w:rsidRPr="00285040">
        <w:rPr>
          <w:rFonts w:cs="Calibri"/>
        </w:rPr>
        <w:t>NC – </w:t>
      </w:r>
      <w:r w:rsidR="00837FEC" w:rsidRPr="00285040">
        <w:rPr>
          <w:rFonts w:cs="Calibri"/>
        </w:rPr>
        <w:t>CP</w:t>
      </w:r>
    </w:p>
    <w:p w14:paraId="558029BD" w14:textId="7D093DBE" w:rsidR="00837FEC" w:rsidRPr="00285040" w:rsidRDefault="001C098F" w:rsidP="005405AA">
      <w:pPr>
        <w:pStyle w:val="Heading4"/>
        <w:rPr>
          <w:rFonts w:cs="Calibri"/>
        </w:rPr>
      </w:pPr>
      <w:r w:rsidRPr="00285040">
        <w:rPr>
          <w:rFonts w:cs="Calibri"/>
        </w:rPr>
        <w:t xml:space="preserve">CP: I affirm global orbital counter-operations except for those directed against </w:t>
      </w:r>
      <w:proofErr w:type="spellStart"/>
      <w:r w:rsidR="00837FEC" w:rsidRPr="00285040">
        <w:rPr>
          <w:rFonts w:cs="Calibri"/>
        </w:rPr>
        <w:t>Starlink</w:t>
      </w:r>
      <w:proofErr w:type="spellEnd"/>
      <w:r w:rsidR="00837FEC" w:rsidRPr="00285040">
        <w:rPr>
          <w:rFonts w:cs="Calibri"/>
        </w:rPr>
        <w:t xml:space="preserve"> satellites.</w:t>
      </w:r>
    </w:p>
    <w:p w14:paraId="59BB926F" w14:textId="77777777" w:rsidR="00425A63" w:rsidRPr="00285040" w:rsidRDefault="00425A63" w:rsidP="00425A63">
      <w:pPr>
        <w:pStyle w:val="Heading4"/>
        <w:rPr>
          <w:rFonts w:cs="Calibri"/>
        </w:rPr>
      </w:pPr>
      <w:proofErr w:type="spellStart"/>
      <w:r w:rsidRPr="00285040">
        <w:rPr>
          <w:rFonts w:cs="Calibri"/>
        </w:rPr>
        <w:t>Starlink</w:t>
      </w:r>
      <w:proofErr w:type="spellEnd"/>
      <w:r w:rsidRPr="00285040">
        <w:rPr>
          <w:rFonts w:cs="Calibri"/>
        </w:rPr>
        <w:t xml:space="preserve"> is key to global internet access.</w:t>
      </w:r>
    </w:p>
    <w:p w14:paraId="0BED9E38" w14:textId="77777777" w:rsidR="00425A63" w:rsidRPr="00285040" w:rsidRDefault="00425A63" w:rsidP="00425A63">
      <w:r w:rsidRPr="00285040">
        <w:t xml:space="preserve">John </w:t>
      </w:r>
      <w:proofErr w:type="spellStart"/>
      <w:r w:rsidRPr="00285040">
        <w:t>Koetsier</w:t>
      </w:r>
      <w:proofErr w:type="spellEnd"/>
      <w:r w:rsidRPr="00285040">
        <w:t xml:space="preserve"> {journalist, analyst, author, and speaker}, 20 - ("Elon Musk’s 42,000 </w:t>
      </w:r>
      <w:proofErr w:type="spellStart"/>
      <w:r w:rsidRPr="00285040">
        <w:t>StarLink</w:t>
      </w:r>
      <w:proofErr w:type="spellEnd"/>
      <w:r w:rsidRPr="00285040">
        <w:t xml:space="preserve"> Satellites Could Just Save The World," Forbes, 1-9-2020, https://www.forbes.com/sites/johnkoetsier/2020/01/09/elon-musks-42000-starlink-satellites-could-just-save-the-world/?sh=85866264c2cd)//marlborough-wr/</w:t>
      </w:r>
    </w:p>
    <w:p w14:paraId="35DB816B" w14:textId="77777777" w:rsidR="00425A63" w:rsidRPr="00285040" w:rsidRDefault="00425A63" w:rsidP="00425A63">
      <w:pPr>
        <w:rPr>
          <w:sz w:val="12"/>
        </w:rPr>
      </w:pPr>
      <w:r w:rsidRPr="00285040">
        <w:rPr>
          <w:sz w:val="12"/>
        </w:rPr>
        <w:t xml:space="preserve">Elon Musk’s other company, SpaceX, is building </w:t>
      </w:r>
      <w:proofErr w:type="spellStart"/>
      <w:r w:rsidRPr="00285040">
        <w:rPr>
          <w:rStyle w:val="StyleUnderline"/>
        </w:rPr>
        <w:t>Starlink</w:t>
      </w:r>
      <w:proofErr w:type="spellEnd"/>
      <w:r w:rsidRPr="00285040">
        <w:rPr>
          <w:sz w:val="12"/>
        </w:rPr>
        <w:t xml:space="preserve">, a global communications constellation that could approach a </w:t>
      </w:r>
      <w:hyperlink r:id="rId9" w:anchor="5d1ee85668a7" w:tgtFrame="_self" w:tooltip="https://www.forbes.com/sites/johnkoetsier/2019/12/20/apple-building-satellite-to-iphone-tech-spacex-launching-42000-satellites-2--2--/#5d1ee85668a7" w:history="1">
        <w:r w:rsidRPr="00285040">
          <w:rPr>
            <w:rStyle w:val="Hyperlink"/>
            <w:sz w:val="12"/>
          </w:rPr>
          <w:t>staggering 42,000 satellites</w:t>
        </w:r>
      </w:hyperlink>
      <w:r w:rsidRPr="00285040">
        <w:rPr>
          <w:sz w:val="12"/>
        </w:rPr>
        <w:t xml:space="preserve">. And it </w:t>
      </w:r>
      <w:r w:rsidRPr="00285040">
        <w:rPr>
          <w:rStyle w:val="Emphasis"/>
        </w:rPr>
        <w:t>could be all that stands between us and a fragmented world</w:t>
      </w:r>
      <w:r w:rsidRPr="00285040">
        <w:rPr>
          <w:sz w:val="12"/>
        </w:rPr>
        <w:t xml:space="preserve"> living in virtually — and actually — different realities. How? </w:t>
      </w:r>
      <w:r w:rsidRPr="00285040">
        <w:rPr>
          <w:rStyle w:val="StyleUnderline"/>
        </w:rPr>
        <w:t xml:space="preserve">World War II can tell us the answer. </w:t>
      </w:r>
      <w:r w:rsidRPr="00285040">
        <w:rPr>
          <w:sz w:val="12"/>
        </w:rPr>
        <w:t xml:space="preserve">In the early 1940s a tyrannical power using fake news, hate speech, military </w:t>
      </w:r>
      <w:proofErr w:type="gramStart"/>
      <w:r w:rsidRPr="00285040">
        <w:rPr>
          <w:sz w:val="12"/>
        </w:rPr>
        <w:t>might</w:t>
      </w:r>
      <w:proofErr w:type="gramEnd"/>
      <w:r w:rsidRPr="00285040">
        <w:rPr>
          <w:sz w:val="12"/>
        </w:rPr>
        <w:t xml:space="preserve"> and hegemonic power controlled most of Europe: </w:t>
      </w:r>
      <w:r w:rsidRPr="00285040">
        <w:rPr>
          <w:rStyle w:val="StyleUnderline"/>
          <w:highlight w:val="green"/>
        </w:rPr>
        <w:t>the Nazis</w:t>
      </w:r>
      <w:r w:rsidRPr="00285040">
        <w:rPr>
          <w:sz w:val="12"/>
        </w:rPr>
        <w:t xml:space="preserve">. They </w:t>
      </w:r>
      <w:r w:rsidRPr="00285040">
        <w:rPr>
          <w:rStyle w:val="StyleUnderline"/>
          <w:highlight w:val="green"/>
        </w:rPr>
        <w:t>controlled</w:t>
      </w:r>
      <w:r w:rsidRPr="00285040">
        <w:rPr>
          <w:rStyle w:val="StyleUnderline"/>
        </w:rPr>
        <w:t xml:space="preserve"> public life, </w:t>
      </w:r>
      <w:proofErr w:type="gramStart"/>
      <w:r w:rsidRPr="00285040">
        <w:rPr>
          <w:rStyle w:val="StyleUnderline"/>
          <w:highlight w:val="green"/>
        </w:rPr>
        <w:t>news</w:t>
      </w:r>
      <w:proofErr w:type="gramEnd"/>
      <w:r w:rsidRPr="00285040">
        <w:rPr>
          <w:rStyle w:val="StyleUnderline"/>
        </w:rPr>
        <w:t xml:space="preserve"> and local economies. Resistance groups dotted the European mainland, with one lifeline for non-official communication from free countries: radio. </w:t>
      </w:r>
      <w:r w:rsidRPr="00285040">
        <w:rPr>
          <w:sz w:val="12"/>
        </w:rPr>
        <w:t xml:space="preserve">As such, radios were </w:t>
      </w:r>
      <w:hyperlink r:id="rId10" w:tgtFrame="_blank" w:tooltip="https://www.theholocaustexplained.org/life-in-nazi-occupied-europe/occupation-case-studies/" w:history="1">
        <w:r w:rsidRPr="00285040">
          <w:rPr>
            <w:rStyle w:val="Hyperlink"/>
            <w:sz w:val="12"/>
          </w:rPr>
          <w:t>contraband</w:t>
        </w:r>
      </w:hyperlink>
      <w:r w:rsidRPr="00285040">
        <w:rPr>
          <w:sz w:val="12"/>
        </w:rPr>
        <w:t xml:space="preserve"> and confiscated. </w:t>
      </w:r>
      <w:r w:rsidRPr="00285040">
        <w:rPr>
          <w:rStyle w:val="StyleUnderline"/>
          <w:highlight w:val="green"/>
        </w:rPr>
        <w:t>One of the activities the allies undertook</w:t>
      </w:r>
      <w:r w:rsidRPr="00285040">
        <w:rPr>
          <w:rStyle w:val="StyleUnderline"/>
        </w:rPr>
        <w:t xml:space="preserve"> to support resistance fighters </w:t>
      </w:r>
      <w:r w:rsidRPr="00285040">
        <w:rPr>
          <w:rStyle w:val="StyleUnderline"/>
          <w:highlight w:val="green"/>
        </w:rPr>
        <w:t>was shipping in radios for communication and outside news.</w:t>
      </w:r>
      <w:r w:rsidRPr="00285040">
        <w:rPr>
          <w:rStyle w:val="StyleUnderline"/>
        </w:rPr>
        <w:t xml:space="preserve"> </w:t>
      </w:r>
      <w:r w:rsidRPr="00285040">
        <w:rPr>
          <w:sz w:val="12"/>
        </w:rPr>
        <w:t xml:space="preserve">Today, radios aren’t at risk of being confiscated. And as a cloud-delivered service, </w:t>
      </w:r>
      <w:r w:rsidRPr="00285040">
        <w:rPr>
          <w:rStyle w:val="StyleUnderline"/>
        </w:rPr>
        <w:t>hijacking the internet happens largely out of public sight, in servers and routers that enable services like Netflix and the BBC and Facebook and Google.</w:t>
      </w:r>
      <w:r w:rsidRPr="00285040">
        <w:rPr>
          <w:sz w:val="12"/>
        </w:rPr>
        <w:t xml:space="preserve"> </w:t>
      </w:r>
      <w:r w:rsidRPr="00285040">
        <w:rPr>
          <w:rStyle w:val="Emphasis"/>
          <w:highlight w:val="green"/>
        </w:rPr>
        <w:t xml:space="preserve">It’s called </w:t>
      </w:r>
      <w:hyperlink r:id="rId11" w:tgtFrame="_blank" w:tooltip="https://en.wikipedia.org/wiki/Splinternet" w:history="1">
        <w:r w:rsidRPr="00285040">
          <w:rPr>
            <w:rStyle w:val="Emphasis"/>
            <w:highlight w:val="green"/>
          </w:rPr>
          <w:t>splinternet</w:t>
        </w:r>
      </w:hyperlink>
      <w:r w:rsidRPr="00285040">
        <w:rPr>
          <w:sz w:val="12"/>
        </w:rPr>
        <w:t xml:space="preserve">, and it’s </w:t>
      </w:r>
      <w:r w:rsidRPr="00285040">
        <w:rPr>
          <w:rStyle w:val="StyleUnderline"/>
          <w:highlight w:val="green"/>
        </w:rPr>
        <w:t xml:space="preserve">the ongoing division of a worldwide interconnected internet into separate and isolatable fiefdoms, each of which can be </w:t>
      </w:r>
      <w:r w:rsidRPr="00285040">
        <w:rPr>
          <w:rStyle w:val="Emphasis"/>
          <w:highlight w:val="green"/>
        </w:rPr>
        <w:t>controlled and managed</w:t>
      </w:r>
      <w:r w:rsidRPr="00285040">
        <w:rPr>
          <w:rStyle w:val="StyleUnderline"/>
        </w:rPr>
        <w:t xml:space="preserve"> so that governing powers can control what their populations see. </w:t>
      </w:r>
      <w:r w:rsidRPr="00285040">
        <w:rPr>
          <w:sz w:val="12"/>
        </w:rPr>
        <w:t xml:space="preserve">The Great Firewall of </w:t>
      </w:r>
      <w:r w:rsidRPr="00285040">
        <w:rPr>
          <w:rStyle w:val="StyleUnderline"/>
          <w:highlight w:val="green"/>
        </w:rPr>
        <w:t>China</w:t>
      </w:r>
      <w:r w:rsidRPr="00285040">
        <w:rPr>
          <w:sz w:val="12"/>
        </w:rPr>
        <w:t xml:space="preserve"> is the most well-known example, but </w:t>
      </w:r>
      <w:r w:rsidRPr="00285040">
        <w:rPr>
          <w:rStyle w:val="StyleUnderline"/>
          <w:highlight w:val="green"/>
        </w:rPr>
        <w:t>Iran, Syria and Vietnam</w:t>
      </w:r>
      <w:r w:rsidRPr="00285040">
        <w:rPr>
          <w:sz w:val="12"/>
        </w:rPr>
        <w:t xml:space="preserve"> also </w:t>
      </w:r>
      <w:r w:rsidRPr="00285040">
        <w:rPr>
          <w:rStyle w:val="StyleUnderline"/>
          <w:highlight w:val="green"/>
        </w:rPr>
        <w:t>control significant portions of the internet</w:t>
      </w:r>
      <w:r w:rsidRPr="00285040">
        <w:rPr>
          <w:rStyle w:val="StyleUnderline"/>
        </w:rPr>
        <w:t xml:space="preserve"> for their </w:t>
      </w:r>
      <w:r w:rsidRPr="007F4BEA">
        <w:rPr>
          <w:rStyle w:val="StyleUnderline"/>
        </w:rPr>
        <w:t>populations.</w:t>
      </w:r>
      <w:r w:rsidRPr="007F4BEA">
        <w:rPr>
          <w:sz w:val="12"/>
        </w:rPr>
        <w:t xml:space="preserve"> </w:t>
      </w:r>
      <w:r w:rsidRPr="007F4BEA">
        <w:rPr>
          <w:rStyle w:val="StyleUnderline"/>
        </w:rPr>
        <w:t xml:space="preserve">Russia just </w:t>
      </w:r>
      <w:hyperlink r:id="rId12" w:tgtFrame="_blank" w:tooltip="https://www.pcmag.com/news/371347/russia-is-about-to-disconnect-from-the-internet-what-that-m" w:history="1">
        <w:r w:rsidRPr="007F4BEA">
          <w:rPr>
            <w:rStyle w:val="StyleUnderline"/>
          </w:rPr>
          <w:t>completed technology</w:t>
        </w:r>
      </w:hyperlink>
      <w:r w:rsidRPr="007F4BEA">
        <w:rPr>
          <w:rStyle w:val="StyleUnderline"/>
        </w:rPr>
        <w:t xml:space="preserve"> to wall off its</w:t>
      </w:r>
      <w:r w:rsidRPr="00285040">
        <w:rPr>
          <w:rStyle w:val="StyleUnderline"/>
        </w:rPr>
        <w:t xml:space="preserve"> internal networks, </w:t>
      </w:r>
      <w:r w:rsidRPr="007F4BEA">
        <w:rPr>
          <w:rStyle w:val="StyleUnderline"/>
        </w:rPr>
        <w:t>servers and internet users</w:t>
      </w:r>
      <w:r w:rsidRPr="007F4BEA">
        <w:rPr>
          <w:sz w:val="12"/>
        </w:rPr>
        <w:t xml:space="preserve"> from the wider internet. And </w:t>
      </w:r>
      <w:r w:rsidRPr="007F4BEA">
        <w:rPr>
          <w:rStyle w:val="StyleUnderline"/>
        </w:rPr>
        <w:t>India</w:t>
      </w:r>
      <w:r w:rsidRPr="007F4BEA">
        <w:rPr>
          <w:sz w:val="12"/>
        </w:rPr>
        <w:t xml:space="preserve">, </w:t>
      </w:r>
      <w:r w:rsidRPr="007F4BEA">
        <w:rPr>
          <w:rStyle w:val="StyleUnderline"/>
        </w:rPr>
        <w:t>in its attempt to control unrest</w:t>
      </w:r>
      <w:r w:rsidRPr="007F4BEA">
        <w:rPr>
          <w:sz w:val="12"/>
        </w:rPr>
        <w:t xml:space="preserve"> following its anti-Muslim citizenship law, has </w:t>
      </w:r>
      <w:r w:rsidRPr="007F4BEA">
        <w:rPr>
          <w:rStyle w:val="StyleUnderline"/>
        </w:rPr>
        <w:t>employed a particularly</w:t>
      </w:r>
      <w:r w:rsidRPr="00285040">
        <w:rPr>
          <w:rStyle w:val="StyleUnderline"/>
        </w:rPr>
        <w:t xml:space="preserve"> heavy-handed approach: simply </w:t>
      </w:r>
      <w:hyperlink r:id="rId13" w:tgtFrame="_blank" w:tooltip="https://www.tellerreport.com/news/2019-12-27---india--new-internet-outages--protesters-back-on-the-street-.ryrh4IhQyI.html" w:history="1">
        <w:r w:rsidRPr="00285040">
          <w:rPr>
            <w:rStyle w:val="StyleUnderline"/>
            <w:highlight w:val="green"/>
          </w:rPr>
          <w:t>blocking</w:t>
        </w:r>
      </w:hyperlink>
      <w:r w:rsidRPr="00285040">
        <w:rPr>
          <w:rStyle w:val="StyleUnderline"/>
          <w:highlight w:val="green"/>
        </w:rPr>
        <w:t xml:space="preserve"> the internet entirely</w:t>
      </w:r>
      <w:r w:rsidRPr="00285040">
        <w:rPr>
          <w:rStyle w:val="StyleUnderline"/>
        </w:rPr>
        <w:t xml:space="preserve">. </w:t>
      </w:r>
      <w:r w:rsidRPr="00285040">
        <w:rPr>
          <w:sz w:val="12"/>
        </w:rPr>
        <w:t xml:space="preserve">(One unintended result: contractors in India can’t reach their employers in the U.S.) Another country, </w:t>
      </w:r>
      <w:r w:rsidRPr="00285040">
        <w:rPr>
          <w:rStyle w:val="StyleUnderline"/>
        </w:rPr>
        <w:t>U</w:t>
      </w:r>
      <w:r w:rsidRPr="00285040">
        <w:rPr>
          <w:sz w:val="12"/>
        </w:rPr>
        <w:t xml:space="preserve">nited </w:t>
      </w:r>
      <w:r w:rsidRPr="00285040">
        <w:rPr>
          <w:rStyle w:val="StyleUnderline"/>
        </w:rPr>
        <w:t>A</w:t>
      </w:r>
      <w:r w:rsidRPr="00285040">
        <w:rPr>
          <w:sz w:val="12"/>
        </w:rPr>
        <w:t xml:space="preserve">rab </w:t>
      </w:r>
      <w:r w:rsidRPr="00285040">
        <w:rPr>
          <w:rStyle w:val="StyleUnderline"/>
        </w:rPr>
        <w:t>E</w:t>
      </w:r>
      <w:r w:rsidRPr="00285040">
        <w:rPr>
          <w:sz w:val="12"/>
        </w:rPr>
        <w:t xml:space="preserve">mirates, </w:t>
      </w:r>
      <w:r w:rsidRPr="00285040">
        <w:rPr>
          <w:rStyle w:val="StyleUnderline"/>
        </w:rPr>
        <w:t xml:space="preserve">took a different approach: outlawing all messengers </w:t>
      </w:r>
      <w:hyperlink r:id="rId14" w:anchor="5790934b7291" w:tgtFrame="_self" w:tooltip="https://www.forbes.com/sites/johnkoetsier/2019/12/23/top-50-social-app-in-usa-outed-as-spying-tool-for-united-arab-emirates-apple-and-google-delete-it/#5790934b7291" w:history="1">
        <w:r w:rsidRPr="00285040">
          <w:rPr>
            <w:rStyle w:val="StyleUnderline"/>
          </w:rPr>
          <w:t xml:space="preserve">except one that it built a digital backdoor into: </w:t>
        </w:r>
        <w:proofErr w:type="spellStart"/>
        <w:r w:rsidRPr="00285040">
          <w:rPr>
            <w:rStyle w:val="StyleUnderline"/>
          </w:rPr>
          <w:t>Totok</w:t>
        </w:r>
        <w:proofErr w:type="spellEnd"/>
      </w:hyperlink>
      <w:r w:rsidRPr="00285040">
        <w:rPr>
          <w:rStyle w:val="StyleUnderline"/>
        </w:rPr>
        <w:t xml:space="preserve">. </w:t>
      </w:r>
      <w:proofErr w:type="gramStart"/>
      <w:r w:rsidRPr="00285040">
        <w:rPr>
          <w:sz w:val="12"/>
        </w:rPr>
        <w:t>However</w:t>
      </w:r>
      <w:proofErr w:type="gramEnd"/>
      <w:r w:rsidRPr="00285040">
        <w:rPr>
          <w:sz w:val="12"/>
        </w:rPr>
        <w:t xml:space="preserve"> it happens, </w:t>
      </w:r>
      <w:r w:rsidRPr="00285040">
        <w:rPr>
          <w:rStyle w:val="StyleUnderline"/>
          <w:highlight w:val="green"/>
        </w:rPr>
        <w:t>it allows governments to control what people see, read and hear from outside sources — and censor</w:t>
      </w:r>
      <w:r w:rsidRPr="00285040">
        <w:rPr>
          <w:rStyle w:val="StyleUnderline"/>
        </w:rPr>
        <w:t xml:space="preserve"> what their own people say. </w:t>
      </w:r>
      <w:proofErr w:type="spellStart"/>
      <w:r w:rsidRPr="00285040">
        <w:rPr>
          <w:rStyle w:val="Emphasis"/>
          <w:highlight w:val="green"/>
        </w:rPr>
        <w:t>Starlink</w:t>
      </w:r>
      <w:proofErr w:type="spellEnd"/>
      <w:r w:rsidRPr="00285040">
        <w:rPr>
          <w:rStyle w:val="Emphasis"/>
          <w:highlight w:val="green"/>
        </w:rPr>
        <w:t xml:space="preserve"> can change all of that.</w:t>
      </w:r>
      <w:r w:rsidRPr="00285040">
        <w:rPr>
          <w:rStyle w:val="Emphasis"/>
        </w:rPr>
        <w:t xml:space="preserve"> </w:t>
      </w:r>
      <w:r w:rsidRPr="00285040">
        <w:rPr>
          <w:sz w:val="12"/>
        </w:rPr>
        <w:t xml:space="preserve">Elon Musk recently revealed </w:t>
      </w:r>
      <w:hyperlink r:id="rId15" w:tgtFrame="_blank" w:tooltip="https://twitter.com/elonmusk/status/1214548764054216704?ref_src=twsrc%5Etfw%7Ctwcamp%5Etweetembed%7Ctwterm%5E1214548764054216704&amp;ref_url=https%3A%2F%2Fwww.digitaltrends.com%2Fcool-tech%2Felon-musk-reveals-what-youll-need-to-connect-to-his-internet-satellites%2F" w:history="1">
        <w:r w:rsidRPr="00285040">
          <w:rPr>
            <w:rStyle w:val="Hyperlink"/>
            <w:sz w:val="12"/>
          </w:rPr>
          <w:t>details</w:t>
        </w:r>
      </w:hyperlink>
      <w:r w:rsidRPr="00285040">
        <w:rPr>
          <w:sz w:val="12"/>
        </w:rPr>
        <w:t xml:space="preserve"> about how people will access </w:t>
      </w:r>
      <w:proofErr w:type="spellStart"/>
      <w:r w:rsidRPr="00285040">
        <w:rPr>
          <w:sz w:val="12"/>
        </w:rPr>
        <w:t>StarLink</w:t>
      </w:r>
      <w:proofErr w:type="spellEnd"/>
      <w:r w:rsidRPr="00285040">
        <w:rPr>
          <w:sz w:val="12"/>
        </w:rPr>
        <w:t xml:space="preserve">. It will be incredibly simple, and </w:t>
      </w:r>
      <w:r w:rsidRPr="00285040">
        <w:rPr>
          <w:rStyle w:val="StyleUnderline"/>
          <w:highlight w:val="green"/>
        </w:rPr>
        <w:t>it will enable access to</w:t>
      </w:r>
      <w:r w:rsidRPr="00285040">
        <w:rPr>
          <w:rStyle w:val="StyleUnderline"/>
        </w:rPr>
        <w:t xml:space="preserve"> the relatively </w:t>
      </w:r>
      <w:r w:rsidRPr="00285040">
        <w:rPr>
          <w:rStyle w:val="StyleUnderline"/>
          <w:highlight w:val="green"/>
        </w:rPr>
        <w:t>free global internet from anywhere on the planet</w:t>
      </w:r>
      <w:r w:rsidRPr="00285040">
        <w:rPr>
          <w:sz w:val="12"/>
        </w:rPr>
        <w:t xml:space="preserve">. What that means is that </w:t>
      </w:r>
      <w:r w:rsidRPr="00285040">
        <w:rPr>
          <w:rStyle w:val="Emphasis"/>
        </w:rPr>
        <w:t>anyone can access the internet from anywhere.</w:t>
      </w:r>
      <w:r w:rsidRPr="00285040">
        <w:rPr>
          <w:sz w:val="12"/>
        </w:rPr>
        <w:t xml:space="preserve"> </w:t>
      </w:r>
      <w:r w:rsidRPr="00285040">
        <w:rPr>
          <w:rStyle w:val="StyleUnderline"/>
        </w:rPr>
        <w:t xml:space="preserve">Chinese citizens will be able to access Google and information about Tiananmen Square. Russian citizens will be able to see external analysis of Putin’s financial dealings if even Russia blocks outside sources. Indian protesters can’t be cut off from the internet. </w:t>
      </w:r>
      <w:r w:rsidRPr="00285040">
        <w:rPr>
          <w:sz w:val="12"/>
        </w:rPr>
        <w:t xml:space="preserve">Of course, </w:t>
      </w:r>
      <w:r w:rsidRPr="007F4BEA">
        <w:rPr>
          <w:rStyle w:val="StyleUnderline"/>
        </w:rPr>
        <w:t xml:space="preserve">governments will make the </w:t>
      </w:r>
      <w:proofErr w:type="spellStart"/>
      <w:r w:rsidRPr="007F4BEA">
        <w:rPr>
          <w:rStyle w:val="StyleUnderline"/>
        </w:rPr>
        <w:t>Starlink</w:t>
      </w:r>
      <w:proofErr w:type="spellEnd"/>
      <w:r w:rsidRPr="007F4BEA">
        <w:rPr>
          <w:rStyle w:val="StyleUnderline"/>
        </w:rPr>
        <w:t xml:space="preserve"> Terminal illegal.</w:t>
      </w:r>
      <w:r w:rsidRPr="007F4BEA">
        <w:rPr>
          <w:sz w:val="12"/>
        </w:rPr>
        <w:t xml:space="preserve"> But </w:t>
      </w:r>
      <w:r w:rsidRPr="007F4BEA">
        <w:rPr>
          <w:rStyle w:val="Emphasis"/>
        </w:rPr>
        <w:t xml:space="preserve">that </w:t>
      </w:r>
      <w:proofErr w:type="gramStart"/>
      <w:r w:rsidRPr="007F4BEA">
        <w:rPr>
          <w:rStyle w:val="Emphasis"/>
        </w:rPr>
        <w:t>in itself will</w:t>
      </w:r>
      <w:proofErr w:type="gramEnd"/>
      <w:r w:rsidRPr="007F4BEA">
        <w:rPr>
          <w:rStyle w:val="Emphasis"/>
        </w:rPr>
        <w:t xml:space="preserve"> be a victory. </w:t>
      </w:r>
      <w:r w:rsidRPr="007F4BEA">
        <w:rPr>
          <w:rStyle w:val="StyleUnderline"/>
        </w:rPr>
        <w:t>Censorship works best when it is invisible</w:t>
      </w:r>
      <w:r w:rsidRPr="007F4BEA">
        <w:rPr>
          <w:sz w:val="12"/>
        </w:rPr>
        <w:t>:</w:t>
      </w:r>
      <w:r w:rsidRPr="00285040">
        <w:rPr>
          <w:sz w:val="12"/>
        </w:rPr>
        <w:t xml:space="preserve"> when people don’t even know that there is alternate information, other understandings of reality. (</w:t>
      </w:r>
      <w:r w:rsidRPr="00285040">
        <w:rPr>
          <w:rStyle w:val="StyleUnderline"/>
        </w:rPr>
        <w:t>Chinese teenage exchange students at a relative’s house last year</w:t>
      </w:r>
      <w:r w:rsidRPr="00285040">
        <w:rPr>
          <w:sz w:val="12"/>
        </w:rPr>
        <w:t xml:space="preserve">, for example, </w:t>
      </w:r>
      <w:r w:rsidRPr="00285040">
        <w:rPr>
          <w:rStyle w:val="StyleUnderline"/>
        </w:rPr>
        <w:t>had never heard of Tiananmen Square</w:t>
      </w:r>
      <w:r w:rsidRPr="00285040">
        <w:rPr>
          <w:sz w:val="12"/>
        </w:rPr>
        <w:t xml:space="preserve">, and refused to believe stories that, they felt, painted China in a negative light.) But </w:t>
      </w:r>
      <w:r w:rsidRPr="00285040">
        <w:rPr>
          <w:rStyle w:val="StyleUnderline"/>
          <w:highlight w:val="green"/>
        </w:rPr>
        <w:t>when a device to connect to the outside world becomes contraband,</w:t>
      </w:r>
      <w:r w:rsidRPr="00285040">
        <w:rPr>
          <w:sz w:val="12"/>
        </w:rPr>
        <w:t xml:space="preserve"> the glass walls become </w:t>
      </w:r>
      <w:r w:rsidRPr="007F4BEA">
        <w:rPr>
          <w:sz w:val="12"/>
        </w:rPr>
        <w:t xml:space="preserve">opaque. </w:t>
      </w:r>
      <w:r w:rsidRPr="007F4BEA">
        <w:rPr>
          <w:rStyle w:val="StyleUnderline"/>
        </w:rPr>
        <w:t xml:space="preserve">People realize that walls have been erected to prevent them from seeing other opinions. </w:t>
      </w:r>
      <w:r w:rsidRPr="007F4BEA">
        <w:rPr>
          <w:sz w:val="12"/>
        </w:rPr>
        <w:t>And that is</w:t>
      </w:r>
      <w:r w:rsidRPr="00285040">
        <w:rPr>
          <w:sz w:val="12"/>
        </w:rPr>
        <w:t xml:space="preserve"> at least one step to </w:t>
      </w:r>
      <w:r w:rsidRPr="00285040">
        <w:rPr>
          <w:rStyle w:val="Emphasis"/>
          <w:highlight w:val="green"/>
        </w:rPr>
        <w:t xml:space="preserve">maintaining a free, </w:t>
      </w:r>
      <w:proofErr w:type="gramStart"/>
      <w:r w:rsidRPr="00285040">
        <w:rPr>
          <w:rStyle w:val="Emphasis"/>
          <w:highlight w:val="green"/>
        </w:rPr>
        <w:t>open</w:t>
      </w:r>
      <w:proofErr w:type="gramEnd"/>
      <w:r w:rsidRPr="00285040">
        <w:rPr>
          <w:rStyle w:val="Emphasis"/>
          <w:highlight w:val="green"/>
        </w:rPr>
        <w:t xml:space="preserve"> and accessible internet globally</w:t>
      </w:r>
      <w:r w:rsidRPr="00285040">
        <w:rPr>
          <w:sz w:val="12"/>
        </w:rPr>
        <w:t xml:space="preserve">, which </w:t>
      </w:r>
      <w:r w:rsidRPr="00285040">
        <w:rPr>
          <w:rStyle w:val="Emphasis"/>
          <w:highlight w:val="green"/>
        </w:rPr>
        <w:t>should help combat fake news, propaganda and information deprivation aimed at controlling populations.</w:t>
      </w:r>
      <w:r w:rsidRPr="00285040">
        <w:rPr>
          <w:sz w:val="12"/>
        </w:rPr>
        <w:t xml:space="preserve"> And it’s a step towards making the splinternet harder to achieve. 1,000 satellites will be enough to enable basic service, Musk has said. SpaceX just </w:t>
      </w:r>
      <w:hyperlink r:id="rId16" w:tgtFrame="_blank" w:tooltip="https://www.digitaltrends.com/cool-tech/spacex-launches-60-more-starlink-satellites-amid-astronomer-concerns/" w:history="1">
        <w:r w:rsidRPr="00285040">
          <w:rPr>
            <w:rStyle w:val="Hyperlink"/>
            <w:sz w:val="12"/>
          </w:rPr>
          <w:t>launched</w:t>
        </w:r>
      </w:hyperlink>
      <w:r w:rsidRPr="00285040">
        <w:rPr>
          <w:sz w:val="12"/>
        </w:rPr>
        <w:t xml:space="preserve"> a third batch of 60 satellites, and is expected to continue launching that many </w:t>
      </w:r>
      <w:hyperlink r:id="rId17" w:tgtFrame="_blank" w:tooltip="https://www.spaceitbridge.com/spacex-starlink-launch-targeted-for-november-11-will-questions-be-answered.htm" w:history="1">
        <w:r w:rsidRPr="00285040">
          <w:rPr>
            <w:rStyle w:val="Hyperlink"/>
            <w:sz w:val="12"/>
          </w:rPr>
          <w:t>every two weeks</w:t>
        </w:r>
      </w:hyperlink>
      <w:r w:rsidRPr="00285040">
        <w:rPr>
          <w:sz w:val="12"/>
        </w:rPr>
        <w:t xml:space="preserve"> through the rest of 2020.</w:t>
      </w:r>
    </w:p>
    <w:p w14:paraId="4100ACC1" w14:textId="77777777" w:rsidR="00425A63" w:rsidRPr="00285040" w:rsidRDefault="00425A63" w:rsidP="00425A63">
      <w:pPr>
        <w:pStyle w:val="Heading4"/>
        <w:rPr>
          <w:rFonts w:cs="Calibri"/>
        </w:rPr>
      </w:pPr>
      <w:r w:rsidRPr="00285040">
        <w:rPr>
          <w:rFonts w:cs="Calibri"/>
        </w:rPr>
        <w:lastRenderedPageBreak/>
        <w:t xml:space="preserve">Free internet is crucial to the promotion of democracy. </w:t>
      </w:r>
      <w:proofErr w:type="spellStart"/>
      <w:r w:rsidRPr="00285040">
        <w:rPr>
          <w:rFonts w:cs="Calibri"/>
        </w:rPr>
        <w:t>Pirannejad</w:t>
      </w:r>
      <w:proofErr w:type="spellEnd"/>
      <w:r w:rsidRPr="00285040">
        <w:rPr>
          <w:rFonts w:cs="Calibri"/>
        </w:rPr>
        <w:t xml:space="preserve"> 17:</w:t>
      </w:r>
    </w:p>
    <w:p w14:paraId="51F03B82" w14:textId="77777777" w:rsidR="00425A63" w:rsidRPr="00285040" w:rsidRDefault="00425A63" w:rsidP="00425A63">
      <w:r w:rsidRPr="00285040">
        <w:t xml:space="preserve">Ali </w:t>
      </w:r>
      <w:proofErr w:type="spellStart"/>
      <w:r w:rsidRPr="00285040">
        <w:t>Pirannejad</w:t>
      </w:r>
      <w:proofErr w:type="spellEnd"/>
      <w:r w:rsidRPr="00285040">
        <w:t xml:space="preserve"> {Department of Public Administration, University of Tehran, Tehran, Iran; Faculty of Technology, Policy and Management, Delft University of Technology, Delft, Netherlands</w:t>
      </w:r>
      <w:proofErr w:type="gramStart"/>
      <w:r w:rsidRPr="00285040">
        <w:t>, }</w:t>
      </w:r>
      <w:proofErr w:type="gramEnd"/>
      <w:r w:rsidRPr="00285040">
        <w:t xml:space="preserve">, 17 - ("Can the internet promote democracy? A cross-country study based on dynamic panel data models," Taylor &amp;amp; Francis, 4-1-2017, </w:t>
      </w:r>
      <w:hyperlink r:id="rId18" w:history="1">
        <w:r w:rsidRPr="00285040">
          <w:rPr>
            <w:rStyle w:val="Hyperlink"/>
          </w:rPr>
          <w:t>https://www.tandfonline.com/doi/abs/10.1080/02681102.2017.1289889?journalCode=titd20)//marlborough-wr/</w:t>
        </w:r>
      </w:hyperlink>
    </w:p>
    <w:p w14:paraId="0827CA70" w14:textId="77777777" w:rsidR="00425A63" w:rsidRPr="00285040" w:rsidRDefault="00425A63" w:rsidP="00425A63">
      <w:pPr>
        <w:rPr>
          <w:sz w:val="12"/>
        </w:rPr>
      </w:pPr>
      <w:r w:rsidRPr="00285040">
        <w:rPr>
          <w:sz w:val="12"/>
        </w:rPr>
        <w:t>In the age of information revolution, information and communication technologies are penetrating all levels of societies and are also influencing the political aspect of each country by providing some facilities such as the Internet and web technologies. Democracy, as a universal value and a political system, is also well known and has an important role in the sublimation of the human societies</w:t>
      </w:r>
      <w:r w:rsidRPr="00285040">
        <w:rPr>
          <w:sz w:val="12"/>
          <w:highlight w:val="green"/>
        </w:rPr>
        <w:t xml:space="preserve">. </w:t>
      </w:r>
      <w:r w:rsidRPr="00285040">
        <w:rPr>
          <w:rStyle w:val="StyleUnderline"/>
          <w:highlight w:val="green"/>
        </w:rPr>
        <w:t>This study attempts to examine the effect of</w:t>
      </w:r>
      <w:r w:rsidRPr="00285040">
        <w:rPr>
          <w:rStyle w:val="StyleUnderline"/>
        </w:rPr>
        <w:t xml:space="preserve"> </w:t>
      </w:r>
      <w:r w:rsidRPr="00285040">
        <w:rPr>
          <w:rStyle w:val="StyleUnderline"/>
          <w:highlight w:val="green"/>
        </w:rPr>
        <w:t>Internet extension on democracy promotion by using a panel consisting of 122 countries</w:t>
      </w:r>
      <w:r w:rsidRPr="00285040">
        <w:rPr>
          <w:sz w:val="12"/>
        </w:rPr>
        <w:t xml:space="preserve"> covering the period </w:t>
      </w:r>
      <w:r w:rsidRPr="00285040">
        <w:rPr>
          <w:rStyle w:val="StyleUnderline"/>
          <w:highlight w:val="green"/>
        </w:rPr>
        <w:t>from</w:t>
      </w:r>
      <w:r w:rsidRPr="00285040">
        <w:rPr>
          <w:sz w:val="12"/>
        </w:rPr>
        <w:t xml:space="preserve"> the year </w:t>
      </w:r>
      <w:r w:rsidRPr="00285040">
        <w:rPr>
          <w:rStyle w:val="StyleUnderline"/>
          <w:highlight w:val="green"/>
        </w:rPr>
        <w:t>2000 to 2014.</w:t>
      </w:r>
      <w:r w:rsidRPr="00285040">
        <w:rPr>
          <w:sz w:val="12"/>
        </w:rPr>
        <w:t xml:space="preserve"> </w:t>
      </w:r>
      <w:proofErr w:type="gramStart"/>
      <w:r w:rsidRPr="00285040">
        <w:rPr>
          <w:sz w:val="12"/>
        </w:rPr>
        <w:t>In order to</w:t>
      </w:r>
      <w:proofErr w:type="gramEnd"/>
      <w:r w:rsidRPr="00285040">
        <w:rPr>
          <w:sz w:val="12"/>
        </w:rPr>
        <w:t xml:space="preserve"> estimate the effect, and also to deal with the endogeneity and autocorrelation problems, the dynamic panel data models are employed in the study. The results of estimation models indicate that </w:t>
      </w:r>
      <w:r w:rsidRPr="00285040">
        <w:rPr>
          <w:rStyle w:val="Emphasis"/>
          <w:highlight w:val="green"/>
        </w:rPr>
        <w:t>Internet extension has a significantly positive effect on democracy promotion</w:t>
      </w:r>
      <w:r w:rsidRPr="00285040">
        <w:rPr>
          <w:sz w:val="12"/>
        </w:rPr>
        <w:t xml:space="preserve"> during the period. In the end, some ideas for further research are presented.</w:t>
      </w:r>
    </w:p>
    <w:p w14:paraId="798DE6DA" w14:textId="77777777" w:rsidR="00425A63" w:rsidRPr="00285040" w:rsidRDefault="00425A63" w:rsidP="00425A63">
      <w:pPr>
        <w:pStyle w:val="Heading4"/>
        <w:rPr>
          <w:rFonts w:cs="Calibri"/>
        </w:rPr>
      </w:pPr>
      <w:r w:rsidRPr="00285040">
        <w:rPr>
          <w:rFonts w:cs="Calibri"/>
        </w:rPr>
        <w:t>Democracy Promotion is key to prevent great power war – we’re on the brink.</w:t>
      </w:r>
    </w:p>
    <w:p w14:paraId="53DE33ED" w14:textId="77777777" w:rsidR="00425A63" w:rsidRPr="00285040" w:rsidRDefault="00425A63" w:rsidP="00425A63">
      <w:r w:rsidRPr="00285040">
        <w:rPr>
          <w:rStyle w:val="Style13ptBold"/>
        </w:rPr>
        <w:t>Gat 11</w:t>
      </w:r>
      <w:r w:rsidRPr="00285040">
        <w:t xml:space="preserve"> (Azar- the </w:t>
      </w:r>
      <w:proofErr w:type="spellStart"/>
      <w:r w:rsidRPr="00285040">
        <w:t>Ezer</w:t>
      </w:r>
      <w:proofErr w:type="spellEnd"/>
      <w:r w:rsidRPr="00285040">
        <w:t xml:space="preserve"> </w:t>
      </w:r>
      <w:proofErr w:type="spellStart"/>
      <w:r w:rsidRPr="00285040">
        <w:t>Weizman</w:t>
      </w:r>
      <w:proofErr w:type="spellEnd"/>
      <w:r w:rsidRPr="00285040">
        <w:t xml:space="preserve"> Professor of National Security at Tel Aviv University, 2011, “The Changing Character of War,” in The Changing Character of War, ed. Hew Strachan and </w:t>
      </w:r>
      <w:proofErr w:type="spellStart"/>
      <w:r w:rsidRPr="00285040">
        <w:t>Sibylle</w:t>
      </w:r>
      <w:proofErr w:type="spellEnd"/>
      <w:r w:rsidRPr="00285040">
        <w:t xml:space="preserve"> </w:t>
      </w:r>
      <w:proofErr w:type="spellStart"/>
      <w:r w:rsidRPr="00285040">
        <w:t>Scheipers</w:t>
      </w:r>
      <w:proofErr w:type="spellEnd"/>
      <w:r w:rsidRPr="00285040">
        <w:t>, p. 30-32)</w:t>
      </w:r>
    </w:p>
    <w:p w14:paraId="0E7AF952" w14:textId="77777777" w:rsidR="00425A63" w:rsidRPr="00285040" w:rsidRDefault="00425A63" w:rsidP="00425A63">
      <w:pPr>
        <w:pStyle w:val="cardtext"/>
        <w:ind w:left="0"/>
        <w:rPr>
          <w:rFonts w:ascii="Calibri" w:hAnsi="Calibri" w:cs="Calibri"/>
          <w:sz w:val="16"/>
        </w:rPr>
      </w:pPr>
      <w:r w:rsidRPr="00285040">
        <w:rPr>
          <w:rFonts w:ascii="Calibri" w:hAnsi="Calibri" w:cs="Calibri"/>
          <w:sz w:val="16"/>
        </w:rPr>
        <w:t xml:space="preserve">Since 1945, </w:t>
      </w:r>
      <w:r w:rsidRPr="00285040">
        <w:rPr>
          <w:rStyle w:val="StyleUnderline"/>
          <w:rFonts w:ascii="Calibri" w:hAnsi="Calibri" w:cs="Calibri"/>
        </w:rPr>
        <w:t>the decline of major great power war has deepened</w:t>
      </w:r>
      <w:r w:rsidRPr="00285040">
        <w:rPr>
          <w:rFonts w:ascii="Calibri" w:hAnsi="Calibri" w:cs="Calibri"/>
          <w:sz w:val="16"/>
        </w:rPr>
        <w:t xml:space="preserve"> further. Nuclear weapons have concentrated the minds of all concerned wonderfully, but no less important have been the institutionalization of free trade and the closely related process of rapid and sustained economic growth throughout the capitalist world. The communist bloc did not participate in the system of free trade, but at least initially it too experienced substantial growth, and, unlike Germany and Japan, it was always sufﬁciently large and rich in natural resources to maintain an autarky of sorts. With the Soviet collapse and with the integration of the former communist powers into the global capitalist economy, the prospect of a major war within the developed world seems to have become very remote indeed. This is one of the main sources for the feeling that war has been transformed: its geopolitical </w:t>
      </w:r>
      <w:proofErr w:type="spellStart"/>
      <w:r w:rsidRPr="00285040">
        <w:rPr>
          <w:rFonts w:ascii="Calibri" w:hAnsi="Calibri" w:cs="Calibri"/>
          <w:sz w:val="16"/>
        </w:rPr>
        <w:t>centre</w:t>
      </w:r>
      <w:proofErr w:type="spellEnd"/>
      <w:r w:rsidRPr="00285040">
        <w:rPr>
          <w:rFonts w:ascii="Calibri" w:hAnsi="Calibri" w:cs="Calibri"/>
          <w:sz w:val="16"/>
        </w:rPr>
        <w:t xml:space="preserve"> of gravity has shifted radically. The modernized, economically developed parts of the world constitute a ‘zone of peace’. </w:t>
      </w:r>
      <w:r w:rsidRPr="00285040">
        <w:rPr>
          <w:rStyle w:val="StyleUnderline"/>
          <w:rFonts w:ascii="Calibri" w:hAnsi="Calibri" w:cs="Calibri"/>
        </w:rPr>
        <w:t>War now seems to be conﬁned to the less-developed parts of the globe, the world’s ‘zone of war’,</w:t>
      </w:r>
      <w:r w:rsidRPr="00285040">
        <w:rPr>
          <w:rFonts w:ascii="Calibri" w:hAnsi="Calibri" w:cs="Calibri"/>
          <w:sz w:val="16"/>
        </w:rPr>
        <w:t xml:space="preserve"> </w:t>
      </w:r>
      <w:r w:rsidRPr="00285040">
        <w:rPr>
          <w:rStyle w:val="StyleUnderline"/>
          <w:rFonts w:ascii="Calibri" w:hAnsi="Calibri" w:cs="Calibri"/>
        </w:rPr>
        <w:t>where countries that have</w:t>
      </w:r>
      <w:r w:rsidRPr="00285040">
        <w:rPr>
          <w:rFonts w:ascii="Calibri" w:hAnsi="Calibri" w:cs="Calibri"/>
          <w:sz w:val="16"/>
        </w:rPr>
        <w:t xml:space="preserve"> so far </w:t>
      </w:r>
      <w:r w:rsidRPr="00285040">
        <w:rPr>
          <w:rStyle w:val="StyleUnderline"/>
          <w:rFonts w:ascii="Calibri" w:hAnsi="Calibri" w:cs="Calibri"/>
        </w:rPr>
        <w:t>failed to embrace modernization and its pacifying spin-off effects continue to be engaged in wars</w:t>
      </w:r>
      <w:r w:rsidRPr="00285040">
        <w:rPr>
          <w:rFonts w:ascii="Calibri" w:hAnsi="Calibri" w:cs="Calibri"/>
          <w:sz w:val="16"/>
        </w:rPr>
        <w:t xml:space="preserve"> among themselves, as well as with developed countries.</w:t>
      </w:r>
      <w:r w:rsidRPr="00285040">
        <w:rPr>
          <w:rFonts w:ascii="Calibri" w:hAnsi="Calibri" w:cs="Calibri"/>
          <w:sz w:val="12"/>
        </w:rPr>
        <w:t>¶</w:t>
      </w:r>
      <w:r w:rsidRPr="00285040">
        <w:rPr>
          <w:rFonts w:ascii="Calibri" w:hAnsi="Calibri" w:cs="Calibri"/>
          <w:sz w:val="16"/>
        </w:rPr>
        <w:t xml:space="preserve"> While the trend is very real, </w:t>
      </w:r>
      <w:r w:rsidRPr="00285040">
        <w:rPr>
          <w:rStyle w:val="StyleUnderline"/>
          <w:rFonts w:ascii="Calibri" w:hAnsi="Calibri" w:cs="Calibri"/>
        </w:rPr>
        <w:t>one wonders if the</w:t>
      </w:r>
      <w:r w:rsidRPr="00285040">
        <w:rPr>
          <w:rFonts w:ascii="Calibri" w:hAnsi="Calibri" w:cs="Calibri"/>
          <w:sz w:val="16"/>
        </w:rPr>
        <w:t xml:space="preserve"> near </w:t>
      </w:r>
      <w:r w:rsidRPr="00285040">
        <w:rPr>
          <w:rStyle w:val="StyleUnderline"/>
          <w:rFonts w:ascii="Calibri" w:hAnsi="Calibri" w:cs="Calibri"/>
        </w:rPr>
        <w:t>disappearance of armed conﬂict within the developed world is likely to</w:t>
      </w:r>
      <w:r w:rsidRPr="00285040">
        <w:rPr>
          <w:rFonts w:ascii="Calibri" w:hAnsi="Calibri" w:cs="Calibri"/>
          <w:sz w:val="16"/>
        </w:rPr>
        <w:t xml:space="preserve"> </w:t>
      </w:r>
      <w:r w:rsidRPr="00285040">
        <w:rPr>
          <w:rStyle w:val="Emphasis"/>
        </w:rPr>
        <w:t>remain as stark</w:t>
      </w:r>
      <w:r w:rsidRPr="00285040">
        <w:rPr>
          <w:rFonts w:ascii="Calibri" w:hAnsi="Calibri" w:cs="Calibri"/>
          <w:sz w:val="16"/>
        </w:rPr>
        <w:t xml:space="preserve"> </w:t>
      </w:r>
      <w:r w:rsidRPr="00285040">
        <w:rPr>
          <w:rStyle w:val="StyleUnderline"/>
          <w:rFonts w:ascii="Calibri" w:hAnsi="Calibri" w:cs="Calibri"/>
        </w:rPr>
        <w:t>as it has been since the collapse of communism</w:t>
      </w:r>
      <w:r w:rsidRPr="00285040">
        <w:rPr>
          <w:rFonts w:ascii="Calibri" w:hAnsi="Calibri" w:cs="Calibri"/>
          <w:sz w:val="16"/>
        </w:rPr>
        <w:t xml:space="preserve">. </w:t>
      </w:r>
      <w:r w:rsidRPr="00285040">
        <w:rPr>
          <w:rStyle w:val="StyleUnderline"/>
          <w:rFonts w:ascii="Calibri" w:hAnsi="Calibri" w:cs="Calibri"/>
          <w:highlight w:val="green"/>
        </w:rPr>
        <w:t>The post-Cold War moment</w:t>
      </w:r>
      <w:r w:rsidRPr="00285040">
        <w:rPr>
          <w:rFonts w:ascii="Calibri" w:hAnsi="Calibri" w:cs="Calibri"/>
          <w:sz w:val="16"/>
        </w:rPr>
        <w:t xml:space="preserve"> may turn out to </w:t>
      </w:r>
      <w:r w:rsidRPr="00285040">
        <w:rPr>
          <w:rStyle w:val="StyleUnderline"/>
          <w:rFonts w:ascii="Calibri" w:hAnsi="Calibri" w:cs="Calibri"/>
          <w:highlight w:val="green"/>
        </w:rPr>
        <w:t>be</w:t>
      </w:r>
      <w:r w:rsidRPr="00285040">
        <w:rPr>
          <w:rFonts w:ascii="Calibri" w:hAnsi="Calibri" w:cs="Calibri"/>
          <w:sz w:val="16"/>
        </w:rPr>
        <w:t xml:space="preserve"> a </w:t>
      </w:r>
      <w:r w:rsidRPr="00285040">
        <w:rPr>
          <w:rStyle w:val="Emphasis"/>
          <w:highlight w:val="green"/>
        </w:rPr>
        <w:t>ﬂeeting</w:t>
      </w:r>
      <w:r w:rsidRPr="00285040">
        <w:rPr>
          <w:rFonts w:ascii="Calibri" w:hAnsi="Calibri" w:cs="Calibri"/>
          <w:sz w:val="16"/>
        </w:rPr>
        <w:t xml:space="preserve"> one. </w:t>
      </w:r>
      <w:r w:rsidRPr="00285040">
        <w:rPr>
          <w:rStyle w:val="StyleUnderline"/>
          <w:rFonts w:ascii="Calibri" w:hAnsi="Calibri" w:cs="Calibri"/>
        </w:rPr>
        <w:t>The probability of major wars within the developed world remains low</w:t>
      </w:r>
      <w:r w:rsidRPr="00285040">
        <w:rPr>
          <w:rFonts w:ascii="Calibri" w:hAnsi="Calibri" w:cs="Calibri"/>
          <w:sz w:val="16"/>
        </w:rPr>
        <w:t xml:space="preserve">—because of the factors already mentioned: increasing wealth, economic openness and interdependence, and nuclear deterrence. </w:t>
      </w:r>
      <w:r w:rsidRPr="00285040">
        <w:rPr>
          <w:rStyle w:val="StyleUnderline"/>
          <w:rFonts w:ascii="Calibri" w:hAnsi="Calibri" w:cs="Calibri"/>
        </w:rPr>
        <w:t>But the deep sense of change</w:t>
      </w:r>
      <w:r w:rsidRPr="00285040">
        <w:rPr>
          <w:rFonts w:ascii="Calibri" w:hAnsi="Calibri" w:cs="Calibri"/>
          <w:sz w:val="16"/>
        </w:rPr>
        <w:t xml:space="preserve"> prevailing since 1989 </w:t>
      </w:r>
      <w:r w:rsidRPr="00285040">
        <w:rPr>
          <w:rStyle w:val="StyleUnderline"/>
          <w:rFonts w:ascii="Calibri" w:hAnsi="Calibri" w:cs="Calibri"/>
        </w:rPr>
        <w:t xml:space="preserve">has been based on the far more radical notion that </w:t>
      </w:r>
      <w:r w:rsidRPr="00285040">
        <w:rPr>
          <w:rStyle w:val="StyleUnderline"/>
          <w:rFonts w:ascii="Calibri" w:hAnsi="Calibri" w:cs="Calibri"/>
          <w:highlight w:val="green"/>
        </w:rPr>
        <w:t>the triumph of capitalism</w:t>
      </w:r>
      <w:r w:rsidRPr="00285040">
        <w:rPr>
          <w:rFonts w:ascii="Calibri" w:hAnsi="Calibri" w:cs="Calibri"/>
          <w:sz w:val="16"/>
        </w:rPr>
        <w:t xml:space="preserve"> also </w:t>
      </w:r>
      <w:r w:rsidRPr="00285040">
        <w:rPr>
          <w:rStyle w:val="StyleUnderline"/>
          <w:rFonts w:ascii="Calibri" w:hAnsi="Calibri" w:cs="Calibri"/>
          <w:highlight w:val="green"/>
        </w:rPr>
        <w:t>spelled the</w:t>
      </w:r>
      <w:r w:rsidRPr="00285040">
        <w:rPr>
          <w:rStyle w:val="StyleUnderline"/>
          <w:rFonts w:ascii="Calibri" w:hAnsi="Calibri" w:cs="Calibri"/>
        </w:rPr>
        <w:t xml:space="preserve"> irresistible </w:t>
      </w:r>
      <w:r w:rsidRPr="00285040">
        <w:rPr>
          <w:rStyle w:val="StyleUnderline"/>
          <w:rFonts w:ascii="Calibri" w:hAnsi="Calibri" w:cs="Calibri"/>
          <w:highlight w:val="green"/>
        </w:rPr>
        <w:t>ultimate victory of democracy</w:t>
      </w:r>
      <w:r w:rsidRPr="00285040">
        <w:rPr>
          <w:rFonts w:ascii="Calibri" w:hAnsi="Calibri" w:cs="Calibri"/>
          <w:sz w:val="16"/>
        </w:rPr>
        <w:t xml:space="preserve">; and that in an afﬂuent and democratic world, major conﬂict no longer needs to be feared or seriously prepared for. </w:t>
      </w:r>
      <w:r w:rsidRPr="00285040">
        <w:rPr>
          <w:rStyle w:val="StyleUnderline"/>
          <w:rFonts w:ascii="Calibri" w:hAnsi="Calibri" w:cs="Calibri"/>
          <w:highlight w:val="green"/>
        </w:rPr>
        <w:t>This notion</w:t>
      </w:r>
      <w:r w:rsidRPr="00285040">
        <w:rPr>
          <w:rFonts w:ascii="Calibri" w:hAnsi="Calibri" w:cs="Calibri"/>
          <w:sz w:val="16"/>
        </w:rPr>
        <w:t xml:space="preserve">, however, </w:t>
      </w:r>
      <w:r w:rsidRPr="00285040">
        <w:rPr>
          <w:rStyle w:val="StyleUnderline"/>
          <w:rFonts w:ascii="Calibri" w:hAnsi="Calibri" w:cs="Calibri"/>
          <w:highlight w:val="green"/>
        </w:rPr>
        <w:t>is</w:t>
      </w:r>
      <w:r w:rsidRPr="00285040">
        <w:rPr>
          <w:rFonts w:ascii="Calibri" w:hAnsi="Calibri" w:cs="Calibri"/>
          <w:sz w:val="16"/>
          <w:highlight w:val="green"/>
        </w:rPr>
        <w:t xml:space="preserve"> </w:t>
      </w:r>
      <w:r w:rsidRPr="00285040">
        <w:rPr>
          <w:rStyle w:val="Emphasis"/>
          <w:highlight w:val="green"/>
        </w:rPr>
        <w:t>fast eroding</w:t>
      </w:r>
      <w:r w:rsidRPr="00285040">
        <w:rPr>
          <w:rFonts w:ascii="Calibri" w:hAnsi="Calibri" w:cs="Calibri"/>
          <w:sz w:val="16"/>
          <w:highlight w:val="green"/>
        </w:rPr>
        <w:t xml:space="preserve"> </w:t>
      </w:r>
      <w:r w:rsidRPr="00285040">
        <w:rPr>
          <w:rStyle w:val="StyleUnderline"/>
          <w:rFonts w:ascii="Calibri" w:hAnsi="Calibri" w:cs="Calibri"/>
          <w:highlight w:val="green"/>
        </w:rPr>
        <w:t>with the return of capitalist non-democratic great powers</w:t>
      </w:r>
      <w:r w:rsidRPr="00285040">
        <w:rPr>
          <w:rStyle w:val="StyleUnderline"/>
          <w:rFonts w:ascii="Calibri" w:hAnsi="Calibri" w:cs="Calibri"/>
        </w:rPr>
        <w:t xml:space="preserve"> that have been absent from the international system since 1945</w:t>
      </w:r>
      <w:r w:rsidRPr="00285040">
        <w:rPr>
          <w:rFonts w:ascii="Calibri" w:hAnsi="Calibri" w:cs="Calibri"/>
          <w:sz w:val="16"/>
        </w:rPr>
        <w:t xml:space="preserve">. Above all, there is the formerly communist and fast industrializing authoritarian-capitalist </w:t>
      </w:r>
      <w:r w:rsidRPr="00285040">
        <w:rPr>
          <w:rStyle w:val="StyleUnderline"/>
          <w:rFonts w:ascii="Calibri" w:hAnsi="Calibri" w:cs="Calibri"/>
          <w:highlight w:val="green"/>
        </w:rPr>
        <w:t>China</w:t>
      </w:r>
      <w:r w:rsidRPr="00285040">
        <w:rPr>
          <w:rFonts w:ascii="Calibri" w:hAnsi="Calibri" w:cs="Calibri"/>
          <w:sz w:val="16"/>
        </w:rPr>
        <w:t xml:space="preserve">, whose massive growth </w:t>
      </w:r>
      <w:r w:rsidRPr="00285040">
        <w:rPr>
          <w:rStyle w:val="StyleUnderline"/>
          <w:rFonts w:ascii="Calibri" w:hAnsi="Calibri" w:cs="Calibri"/>
        </w:rPr>
        <w:t xml:space="preserve">represents the greatest change in the global balance of power. </w:t>
      </w:r>
      <w:r w:rsidRPr="00285040">
        <w:rPr>
          <w:rStyle w:val="StyleUnderline"/>
          <w:rFonts w:ascii="Calibri" w:hAnsi="Calibri" w:cs="Calibri"/>
          <w:highlight w:val="green"/>
        </w:rPr>
        <w:t>Russia</w:t>
      </w:r>
      <w:r w:rsidRPr="00285040">
        <w:rPr>
          <w:rFonts w:ascii="Calibri" w:hAnsi="Calibri" w:cs="Calibri"/>
          <w:sz w:val="16"/>
        </w:rPr>
        <w:t xml:space="preserve">, too, </w:t>
      </w:r>
      <w:r w:rsidRPr="00285040">
        <w:rPr>
          <w:rStyle w:val="StyleUnderline"/>
          <w:rFonts w:ascii="Calibri" w:hAnsi="Calibri" w:cs="Calibri"/>
        </w:rPr>
        <w:t xml:space="preserve">is retreating from its </w:t>
      </w:r>
      <w:proofErr w:type="spellStart"/>
      <w:r w:rsidRPr="00285040">
        <w:rPr>
          <w:rStyle w:val="StyleUnderline"/>
          <w:rFonts w:ascii="Calibri" w:hAnsi="Calibri" w:cs="Calibri"/>
        </w:rPr>
        <w:t>postcommunist</w:t>
      </w:r>
      <w:proofErr w:type="spellEnd"/>
      <w:r w:rsidRPr="00285040">
        <w:rPr>
          <w:rStyle w:val="StyleUnderline"/>
          <w:rFonts w:ascii="Calibri" w:hAnsi="Calibri" w:cs="Calibri"/>
        </w:rPr>
        <w:t xml:space="preserve"> liberalism and </w:t>
      </w:r>
      <w:r w:rsidRPr="00285040">
        <w:rPr>
          <w:rStyle w:val="StyleUnderline"/>
          <w:rFonts w:ascii="Calibri" w:hAnsi="Calibri" w:cs="Calibri"/>
          <w:highlight w:val="green"/>
        </w:rPr>
        <w:t xml:space="preserve">assuming an increasingly authoritarian </w:t>
      </w:r>
      <w:proofErr w:type="gramStart"/>
      <w:r w:rsidRPr="00285040">
        <w:rPr>
          <w:rStyle w:val="StyleUnderline"/>
          <w:rFonts w:ascii="Calibri" w:hAnsi="Calibri" w:cs="Calibri"/>
          <w:highlight w:val="green"/>
        </w:rPr>
        <w:t>character</w:t>
      </w:r>
      <w:r w:rsidRPr="00285040">
        <w:rPr>
          <w:rFonts w:ascii="Calibri" w:hAnsi="Calibri" w:cs="Calibri"/>
          <w:sz w:val="16"/>
        </w:rPr>
        <w:t>.</w:t>
      </w:r>
      <w:r w:rsidRPr="00285040">
        <w:rPr>
          <w:rFonts w:ascii="Calibri" w:hAnsi="Calibri" w:cs="Calibri"/>
          <w:sz w:val="12"/>
        </w:rPr>
        <w:t>¶</w:t>
      </w:r>
      <w:proofErr w:type="gramEnd"/>
      <w:r w:rsidRPr="00285040">
        <w:rPr>
          <w:rFonts w:ascii="Calibri" w:hAnsi="Calibri" w:cs="Calibri"/>
          <w:sz w:val="16"/>
        </w:rPr>
        <w:t xml:space="preserve"> </w:t>
      </w:r>
      <w:r w:rsidRPr="00285040">
        <w:rPr>
          <w:rStyle w:val="StyleUnderline"/>
          <w:rFonts w:ascii="Calibri" w:hAnsi="Calibri" w:cs="Calibri"/>
        </w:rPr>
        <w:t xml:space="preserve">Authoritarian capitalism may be </w:t>
      </w:r>
      <w:r w:rsidRPr="00285040">
        <w:rPr>
          <w:rStyle w:val="Emphasis"/>
        </w:rPr>
        <w:t>more viable than people tend to assume</w:t>
      </w:r>
      <w:r w:rsidRPr="00285040">
        <w:rPr>
          <w:rFonts w:ascii="Calibri" w:hAnsi="Calibri" w:cs="Calibri"/>
          <w:sz w:val="16"/>
        </w:rPr>
        <w:t xml:space="preserve">. 8 The communist great powers failed even though they were potentially larger than the democracies, because their economic systems failed them. By contrast, the </w:t>
      </w:r>
      <w:r w:rsidRPr="00285040">
        <w:rPr>
          <w:rStyle w:val="StyleUnderline"/>
          <w:rFonts w:ascii="Calibri" w:hAnsi="Calibri" w:cs="Calibri"/>
        </w:rPr>
        <w:t>capitalist authoritarian/totalitarian powers during the ﬁrst half of the twentieth century, Germany and Japan</w:t>
      </w:r>
      <w:r w:rsidRPr="00285040">
        <w:rPr>
          <w:rFonts w:ascii="Calibri" w:hAnsi="Calibri" w:cs="Calibri"/>
          <w:sz w:val="16"/>
        </w:rPr>
        <w:t xml:space="preserve">, particularly the former, </w:t>
      </w:r>
      <w:r w:rsidRPr="00285040">
        <w:rPr>
          <w:rStyle w:val="StyleUnderline"/>
          <w:rFonts w:ascii="Calibri" w:hAnsi="Calibri" w:cs="Calibri"/>
        </w:rPr>
        <w:t>were as efﬁcient economically as</w:t>
      </w:r>
      <w:r w:rsidRPr="00285040">
        <w:rPr>
          <w:rFonts w:ascii="Calibri" w:hAnsi="Calibri" w:cs="Calibri"/>
          <w:sz w:val="16"/>
        </w:rPr>
        <w:t xml:space="preserve">, </w:t>
      </w:r>
      <w:r w:rsidRPr="00285040">
        <w:rPr>
          <w:rStyle w:val="StyleUnderline"/>
          <w:rFonts w:ascii="Calibri" w:hAnsi="Calibri" w:cs="Calibri"/>
        </w:rPr>
        <w:t>and</w:t>
      </w:r>
      <w:r w:rsidRPr="00285040">
        <w:rPr>
          <w:rFonts w:ascii="Calibri" w:hAnsi="Calibri" w:cs="Calibri"/>
          <w:sz w:val="16"/>
        </w:rPr>
        <w:t xml:space="preserve"> if </w:t>
      </w:r>
      <w:proofErr w:type="gramStart"/>
      <w:r w:rsidRPr="00285040">
        <w:rPr>
          <w:rFonts w:ascii="Calibri" w:hAnsi="Calibri" w:cs="Calibri"/>
          <w:sz w:val="16"/>
        </w:rPr>
        <w:t>anything</w:t>
      </w:r>
      <w:proofErr w:type="gramEnd"/>
      <w:r w:rsidRPr="00285040">
        <w:rPr>
          <w:rFonts w:ascii="Calibri" w:hAnsi="Calibri" w:cs="Calibri"/>
          <w:sz w:val="16"/>
        </w:rPr>
        <w:t xml:space="preserve"> </w:t>
      </w:r>
      <w:r w:rsidRPr="00285040">
        <w:rPr>
          <w:rStyle w:val="StyleUnderline"/>
          <w:rFonts w:ascii="Calibri" w:hAnsi="Calibri" w:cs="Calibri"/>
        </w:rPr>
        <w:t>more successful militarily than,</w:t>
      </w:r>
      <w:r w:rsidRPr="00285040">
        <w:rPr>
          <w:rFonts w:ascii="Calibri" w:hAnsi="Calibri" w:cs="Calibri"/>
          <w:sz w:val="16"/>
        </w:rPr>
        <w:t xml:space="preserve"> </w:t>
      </w:r>
      <w:r w:rsidRPr="00285040">
        <w:rPr>
          <w:rStyle w:val="StyleUnderline"/>
          <w:rFonts w:ascii="Calibri" w:hAnsi="Calibri" w:cs="Calibri"/>
        </w:rPr>
        <w:t>their democratic counterparts</w:t>
      </w:r>
      <w:r w:rsidRPr="00285040">
        <w:rPr>
          <w:rFonts w:ascii="Calibri" w:hAnsi="Calibri" w:cs="Calibri"/>
          <w:sz w:val="16"/>
        </w:rPr>
        <w:t xml:space="preserve">. They were defeated in war mainly because they were too small and ultimately succumbed to the exceptional continental size of the United States (in alliance with the communist Soviet Union during the Second World War). However, the </w:t>
      </w:r>
      <w:r w:rsidRPr="00285040">
        <w:rPr>
          <w:rStyle w:val="StyleUnderline"/>
          <w:rFonts w:ascii="Calibri" w:hAnsi="Calibri" w:cs="Calibri"/>
        </w:rPr>
        <w:t>new non-democratic powers are both</w:t>
      </w:r>
      <w:r w:rsidRPr="00285040">
        <w:rPr>
          <w:rFonts w:ascii="Calibri" w:hAnsi="Calibri" w:cs="Calibri"/>
          <w:sz w:val="16"/>
        </w:rPr>
        <w:t xml:space="preserve"> </w:t>
      </w:r>
      <w:r w:rsidRPr="00285040">
        <w:rPr>
          <w:rStyle w:val="StyleUnderline"/>
          <w:rFonts w:ascii="Calibri" w:hAnsi="Calibri" w:cs="Calibri"/>
        </w:rPr>
        <w:t>large and capitalist.</w:t>
      </w:r>
      <w:r w:rsidRPr="00285040">
        <w:rPr>
          <w:rFonts w:ascii="Calibri" w:hAnsi="Calibri" w:cs="Calibri"/>
          <w:sz w:val="16"/>
        </w:rPr>
        <w:t xml:space="preserve"> </w:t>
      </w:r>
      <w:r w:rsidRPr="00285040">
        <w:rPr>
          <w:rStyle w:val="StyleUnderline"/>
          <w:rFonts w:ascii="Calibri" w:hAnsi="Calibri" w:cs="Calibri"/>
        </w:rPr>
        <w:lastRenderedPageBreak/>
        <w:t>China</w:t>
      </w:r>
      <w:r w:rsidRPr="00285040">
        <w:rPr>
          <w:rFonts w:ascii="Calibri" w:hAnsi="Calibri" w:cs="Calibri"/>
          <w:sz w:val="16"/>
        </w:rPr>
        <w:t xml:space="preserve"> in particular </w:t>
      </w:r>
      <w:r w:rsidRPr="00285040">
        <w:rPr>
          <w:rStyle w:val="StyleUnderline"/>
          <w:rFonts w:ascii="Calibri" w:hAnsi="Calibri" w:cs="Calibri"/>
        </w:rPr>
        <w:t>is the largest player in the international system in terms of population and is showing spectacular economic growth</w:t>
      </w:r>
      <w:r w:rsidRPr="00285040">
        <w:rPr>
          <w:rFonts w:ascii="Calibri" w:hAnsi="Calibri" w:cs="Calibri"/>
          <w:sz w:val="16"/>
        </w:rPr>
        <w:t xml:space="preserve"> that within a generation or two is likely to make it a true non-democratic superpower.</w:t>
      </w:r>
      <w:r w:rsidRPr="00285040">
        <w:rPr>
          <w:rFonts w:ascii="Calibri" w:hAnsi="Calibri" w:cs="Calibri"/>
          <w:sz w:val="12"/>
        </w:rPr>
        <w:t>¶</w:t>
      </w:r>
      <w:r w:rsidRPr="00285040">
        <w:rPr>
          <w:rFonts w:ascii="Calibri" w:hAnsi="Calibri" w:cs="Calibri"/>
          <w:sz w:val="16"/>
        </w:rPr>
        <w:t xml:space="preserve"> Although </w:t>
      </w:r>
      <w:r w:rsidRPr="00285040">
        <w:rPr>
          <w:rStyle w:val="StyleUnderline"/>
          <w:rFonts w:ascii="Calibri" w:hAnsi="Calibri" w:cs="Calibri"/>
          <w:highlight w:val="green"/>
        </w:rPr>
        <w:t>the return of capitalist non-democratic great powers</w:t>
      </w:r>
      <w:r w:rsidRPr="00285040">
        <w:rPr>
          <w:rFonts w:ascii="Calibri" w:hAnsi="Calibri" w:cs="Calibri"/>
          <w:sz w:val="16"/>
        </w:rPr>
        <w:t xml:space="preserve"> does not necessarily imply open conﬂict or war, it </w:t>
      </w:r>
      <w:r w:rsidRPr="00285040">
        <w:rPr>
          <w:rStyle w:val="StyleUnderline"/>
          <w:rFonts w:ascii="Calibri" w:hAnsi="Calibri" w:cs="Calibri"/>
          <w:highlight w:val="green"/>
        </w:rPr>
        <w:t>might indicate that the democratic hegemony</w:t>
      </w:r>
      <w:r w:rsidRPr="00285040">
        <w:rPr>
          <w:rStyle w:val="StyleUnderline"/>
          <w:rFonts w:ascii="Calibri" w:hAnsi="Calibri" w:cs="Calibri"/>
        </w:rPr>
        <w:t xml:space="preserve"> since the Soviet Union’s collapse </w:t>
      </w:r>
      <w:r w:rsidRPr="00285040">
        <w:rPr>
          <w:rStyle w:val="StyleUnderline"/>
          <w:rFonts w:ascii="Calibri" w:hAnsi="Calibri" w:cs="Calibri"/>
          <w:highlight w:val="green"/>
        </w:rPr>
        <w:t>could be</w:t>
      </w:r>
      <w:r w:rsidRPr="00285040">
        <w:rPr>
          <w:rFonts w:ascii="Calibri" w:hAnsi="Calibri" w:cs="Calibri"/>
          <w:sz w:val="16"/>
          <w:highlight w:val="green"/>
        </w:rPr>
        <w:t xml:space="preserve"> </w:t>
      </w:r>
      <w:r w:rsidRPr="00285040">
        <w:rPr>
          <w:rStyle w:val="Emphasis"/>
          <w:highlight w:val="green"/>
        </w:rPr>
        <w:t>short-lived</w:t>
      </w:r>
      <w:r w:rsidRPr="00285040">
        <w:rPr>
          <w:rFonts w:ascii="Calibri" w:hAnsi="Calibri" w:cs="Calibri"/>
          <w:sz w:val="16"/>
          <w:highlight w:val="green"/>
        </w:rPr>
        <w:t xml:space="preserve"> </w:t>
      </w:r>
      <w:r w:rsidRPr="00285040">
        <w:rPr>
          <w:rStyle w:val="StyleUnderline"/>
          <w:rFonts w:ascii="Calibri" w:hAnsi="Calibri" w:cs="Calibri"/>
          <w:highlight w:val="green"/>
        </w:rPr>
        <w:t>and that</w:t>
      </w:r>
      <w:r w:rsidRPr="00285040">
        <w:rPr>
          <w:rFonts w:ascii="Calibri" w:hAnsi="Calibri" w:cs="Calibri"/>
          <w:sz w:val="16"/>
          <w:highlight w:val="green"/>
        </w:rPr>
        <w:t xml:space="preserve"> </w:t>
      </w:r>
      <w:r w:rsidRPr="00285040">
        <w:rPr>
          <w:rStyle w:val="Emphasis"/>
          <w:highlight w:val="green"/>
        </w:rPr>
        <w:t>a universal ‘democratic peace’ may still be far off</w:t>
      </w:r>
      <w:r w:rsidRPr="00285040">
        <w:rPr>
          <w:rFonts w:ascii="Calibri" w:hAnsi="Calibri" w:cs="Calibri"/>
          <w:sz w:val="16"/>
          <w:highlight w:val="green"/>
        </w:rPr>
        <w:t>.</w:t>
      </w:r>
      <w:r w:rsidRPr="00285040">
        <w:rPr>
          <w:rFonts w:ascii="Calibri" w:hAnsi="Calibri" w:cs="Calibri"/>
          <w:sz w:val="16"/>
        </w:rPr>
        <w:t xml:space="preserve"> The new capitalist authoritarian powers are deeply integrated into the world economy. They partake of the development-open-trade-capitalist cause of peace, but not of the liberal democratic cause. Thus, it is crucially important that any protectionist turn in the system is avoided </w:t>
      </w:r>
      <w:proofErr w:type="gramStart"/>
      <w:r w:rsidRPr="00285040">
        <w:rPr>
          <w:rFonts w:ascii="Calibri" w:hAnsi="Calibri" w:cs="Calibri"/>
          <w:sz w:val="16"/>
        </w:rPr>
        <w:t>so as to</w:t>
      </w:r>
      <w:proofErr w:type="gramEnd"/>
      <w:r w:rsidRPr="00285040">
        <w:rPr>
          <w:rFonts w:ascii="Calibri" w:hAnsi="Calibri" w:cs="Calibri"/>
          <w:sz w:val="16"/>
        </w:rPr>
        <w:t xml:space="preserve"> prevent a grab for markets and raw materials such as that which followed the disastrous slide into imperial protectionism and conﬂict during the ﬁrst part of the twentieth century. Of course, the openness of the world economy does not depend exclusively on the democracies. In time, China itself might become more protectionist, as it grows wealthier, its </w:t>
      </w:r>
      <w:proofErr w:type="spellStart"/>
      <w:r w:rsidRPr="00285040">
        <w:rPr>
          <w:rFonts w:ascii="Calibri" w:hAnsi="Calibri" w:cs="Calibri"/>
          <w:sz w:val="16"/>
        </w:rPr>
        <w:t>labour</w:t>
      </w:r>
      <w:proofErr w:type="spellEnd"/>
      <w:r w:rsidRPr="00285040">
        <w:rPr>
          <w:rFonts w:ascii="Calibri" w:hAnsi="Calibri" w:cs="Calibri"/>
          <w:sz w:val="16"/>
        </w:rPr>
        <w:t xml:space="preserve"> costs rise, and its current competitive edge </w:t>
      </w:r>
      <w:proofErr w:type="gramStart"/>
      <w:r w:rsidRPr="00285040">
        <w:rPr>
          <w:rFonts w:ascii="Calibri" w:hAnsi="Calibri" w:cs="Calibri"/>
          <w:sz w:val="16"/>
        </w:rPr>
        <w:t>diminishes.</w:t>
      </w:r>
      <w:r w:rsidRPr="00285040">
        <w:rPr>
          <w:rFonts w:ascii="Calibri" w:hAnsi="Calibri" w:cs="Calibri"/>
          <w:sz w:val="12"/>
        </w:rPr>
        <w:t>¶</w:t>
      </w:r>
      <w:proofErr w:type="gramEnd"/>
      <w:r w:rsidRPr="00285040">
        <w:rPr>
          <w:rFonts w:ascii="Calibri" w:hAnsi="Calibri" w:cs="Calibri"/>
          <w:sz w:val="16"/>
        </w:rPr>
        <w:t xml:space="preserve"> With the possible exception of the sore Taiwan problem, China is likely to be less restless and revisionist than the territorially conﬁned Germany and Japan were. Russia, which is still reeling from having lost an empire, may be more problematic. However, </w:t>
      </w:r>
      <w:r w:rsidRPr="00285040">
        <w:rPr>
          <w:rStyle w:val="StyleUnderline"/>
          <w:rFonts w:ascii="Calibri" w:hAnsi="Calibri" w:cs="Calibri"/>
          <w:highlight w:val="green"/>
        </w:rPr>
        <w:t>as China grows in power, it is likely to become more assertive</w:t>
      </w:r>
      <w:r w:rsidRPr="00285040">
        <w:rPr>
          <w:rStyle w:val="StyleUnderline"/>
          <w:rFonts w:ascii="Calibri" w:hAnsi="Calibri" w:cs="Calibri"/>
        </w:rPr>
        <w:t>,</w:t>
      </w:r>
      <w:r w:rsidRPr="00285040">
        <w:rPr>
          <w:rFonts w:ascii="Calibri" w:hAnsi="Calibri" w:cs="Calibri"/>
          <w:sz w:val="16"/>
        </w:rPr>
        <w:t xml:space="preserve"> </w:t>
      </w:r>
      <w:r w:rsidRPr="00285040">
        <w:rPr>
          <w:rStyle w:val="StyleUnderline"/>
          <w:rFonts w:ascii="Calibri" w:hAnsi="Calibri" w:cs="Calibri"/>
        </w:rPr>
        <w:t>ﬂex its muscles, and behave like a superpower</w:t>
      </w:r>
      <w:r w:rsidRPr="00285040">
        <w:rPr>
          <w:rFonts w:ascii="Calibri" w:hAnsi="Calibri" w:cs="Calibri"/>
          <w:sz w:val="16"/>
        </w:rPr>
        <w:t xml:space="preserve">, even if it does not become particularly aggressive. The </w:t>
      </w:r>
      <w:r w:rsidRPr="00285040">
        <w:rPr>
          <w:rStyle w:val="StyleUnderline"/>
          <w:rFonts w:ascii="Calibri" w:hAnsi="Calibri" w:cs="Calibri"/>
        </w:rPr>
        <w:t xml:space="preserve">democratic and non-democratic powers may coexist </w:t>
      </w:r>
      <w:proofErr w:type="gramStart"/>
      <w:r w:rsidRPr="00285040">
        <w:rPr>
          <w:rStyle w:val="StyleUnderline"/>
          <w:rFonts w:ascii="Calibri" w:hAnsi="Calibri" w:cs="Calibri"/>
        </w:rPr>
        <w:t>more or less peacefully</w:t>
      </w:r>
      <w:proofErr w:type="gramEnd"/>
      <w:r w:rsidRPr="00285040">
        <w:rPr>
          <w:rFonts w:ascii="Calibri" w:hAnsi="Calibri" w:cs="Calibri"/>
          <w:sz w:val="16"/>
        </w:rPr>
        <w:t xml:space="preserve">, albeit warily, side by side, armed because of mutual fear and suspicion, as a result of the so-called ‘security dilemma’, and against worst-case scenarios. </w:t>
      </w:r>
      <w:r w:rsidRPr="00285040">
        <w:rPr>
          <w:rStyle w:val="StyleUnderline"/>
          <w:rFonts w:ascii="Calibri" w:hAnsi="Calibri" w:cs="Calibri"/>
        </w:rPr>
        <w:t xml:space="preserve">But </w:t>
      </w:r>
      <w:r w:rsidRPr="00285040">
        <w:rPr>
          <w:rStyle w:val="StyleUnderline"/>
          <w:rFonts w:ascii="Calibri" w:hAnsi="Calibri" w:cs="Calibri"/>
          <w:highlight w:val="green"/>
        </w:rPr>
        <w:t>there is</w:t>
      </w:r>
      <w:r w:rsidRPr="00285040">
        <w:rPr>
          <w:rFonts w:ascii="Calibri" w:hAnsi="Calibri" w:cs="Calibri"/>
          <w:sz w:val="16"/>
        </w:rPr>
        <w:t xml:space="preserve"> also </w:t>
      </w:r>
      <w:r w:rsidRPr="00285040">
        <w:rPr>
          <w:rStyle w:val="StyleUnderline"/>
          <w:rFonts w:ascii="Calibri" w:hAnsi="Calibri" w:cs="Calibri"/>
          <w:highlight w:val="green"/>
        </w:rPr>
        <w:t>the prospect of</w:t>
      </w:r>
      <w:r w:rsidRPr="00285040">
        <w:rPr>
          <w:rFonts w:ascii="Calibri" w:hAnsi="Calibri" w:cs="Calibri"/>
          <w:sz w:val="16"/>
          <w:highlight w:val="green"/>
        </w:rPr>
        <w:t xml:space="preserve"> </w:t>
      </w:r>
      <w:r w:rsidRPr="00285040">
        <w:rPr>
          <w:rStyle w:val="StyleUnderline"/>
          <w:rFonts w:ascii="Calibri" w:hAnsi="Calibri" w:cs="Calibri"/>
          <w:highlight w:val="green"/>
        </w:rPr>
        <w:t>more antagonistic relations</w:t>
      </w:r>
      <w:r w:rsidRPr="00285040">
        <w:rPr>
          <w:rFonts w:ascii="Calibri" w:hAnsi="Calibri" w:cs="Calibri"/>
          <w:sz w:val="16"/>
          <w:highlight w:val="green"/>
        </w:rPr>
        <w:t xml:space="preserve">, </w:t>
      </w:r>
      <w:r w:rsidRPr="00285040">
        <w:rPr>
          <w:rStyle w:val="StyleUnderline"/>
          <w:rFonts w:ascii="Calibri" w:hAnsi="Calibri" w:cs="Calibri"/>
          <w:highlight w:val="green"/>
        </w:rPr>
        <w:t>accentuated ideological rivalry</w:t>
      </w:r>
      <w:r w:rsidRPr="00285040">
        <w:rPr>
          <w:rFonts w:ascii="Calibri" w:hAnsi="Calibri" w:cs="Calibri"/>
          <w:sz w:val="16"/>
          <w:highlight w:val="green"/>
        </w:rPr>
        <w:t xml:space="preserve">, </w:t>
      </w:r>
      <w:r w:rsidRPr="00285040">
        <w:rPr>
          <w:rStyle w:val="Emphasis"/>
          <w:highlight w:val="green"/>
        </w:rPr>
        <w:t>potential and actual conﬂict,</w:t>
      </w:r>
      <w:r w:rsidRPr="00285040">
        <w:rPr>
          <w:rFonts w:ascii="Calibri" w:hAnsi="Calibri" w:cs="Calibri"/>
          <w:sz w:val="16"/>
          <w:highlight w:val="green"/>
        </w:rPr>
        <w:t xml:space="preserve"> </w:t>
      </w:r>
      <w:r w:rsidRPr="00285040">
        <w:rPr>
          <w:rStyle w:val="StyleUnderline"/>
          <w:rFonts w:ascii="Calibri" w:hAnsi="Calibri" w:cs="Calibri"/>
          <w:highlight w:val="green"/>
        </w:rPr>
        <w:t>intensiﬁed arms races</w:t>
      </w:r>
      <w:r w:rsidRPr="00285040">
        <w:rPr>
          <w:rFonts w:ascii="Calibri" w:hAnsi="Calibri" w:cs="Calibri"/>
          <w:sz w:val="16"/>
        </w:rPr>
        <w:t>, and even new cold wars, with spheres of inﬂuence and opposing coalitions. Although great power relations will probably vary from those that prevailed during any of the great twentieth-century conﬂicts, as conditions are never quite the same, they may vary less than seemed likely only a short while ago.</w:t>
      </w:r>
    </w:p>
    <w:p w14:paraId="53D97DCF" w14:textId="77777777" w:rsidR="00425A63" w:rsidRPr="00285040" w:rsidRDefault="00425A63" w:rsidP="00837FEC"/>
    <w:p w14:paraId="21CFAC81" w14:textId="77777777" w:rsidR="001C098F" w:rsidRPr="00285040" w:rsidRDefault="001C098F" w:rsidP="001C098F"/>
    <w:p w14:paraId="2B7C5A31" w14:textId="759ED11E" w:rsidR="00BE65C1" w:rsidRDefault="007E2E8B" w:rsidP="0057788F">
      <w:pPr>
        <w:pStyle w:val="Heading2"/>
        <w:rPr>
          <w:rFonts w:cs="Calibri"/>
        </w:rPr>
      </w:pPr>
      <w:r>
        <w:rPr>
          <w:rFonts w:cs="Calibri"/>
        </w:rPr>
        <w:lastRenderedPageBreak/>
        <w:t>1</w:t>
      </w:r>
      <w:r w:rsidR="00BE65C1" w:rsidRPr="00285040">
        <w:rPr>
          <w:rFonts w:cs="Calibri"/>
        </w:rPr>
        <w:t>NC – NC</w:t>
      </w:r>
    </w:p>
    <w:p w14:paraId="11537E0F" w14:textId="77777777" w:rsidR="00341A7E" w:rsidRPr="00A355C6" w:rsidRDefault="00341A7E" w:rsidP="00341A7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B17C058" w14:textId="43676C0D" w:rsidR="00341A7E" w:rsidRPr="00341A7E" w:rsidRDefault="00341A7E" w:rsidP="00341A7E">
      <w:pPr>
        <w:pStyle w:val="ListParagraph"/>
        <w:keepNext/>
        <w:keepLines/>
        <w:numPr>
          <w:ilvl w:val="0"/>
          <w:numId w:val="17"/>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41A7E">
        <w:rPr>
          <w:rFonts w:eastAsiaTheme="majorEastAsia"/>
          <w:b/>
          <w:bCs/>
          <w:color w:val="000000" w:themeColor="text1"/>
          <w:sz w:val="26"/>
          <w:szCs w:val="26"/>
        </w:rPr>
        <w:t xml:space="preserve">leasure and pain are intrinsically valuable. People consistently regard pleasure and pain as good reasons for action, </w:t>
      </w:r>
      <w:proofErr w:type="gramStart"/>
      <w:r w:rsidRPr="00341A7E">
        <w:rPr>
          <w:rFonts w:eastAsiaTheme="majorEastAsia"/>
          <w:b/>
          <w:bCs/>
          <w:color w:val="000000" w:themeColor="text1"/>
          <w:sz w:val="26"/>
          <w:szCs w:val="26"/>
        </w:rPr>
        <w:t>despite the fact that</w:t>
      </w:r>
      <w:proofErr w:type="gramEnd"/>
      <w:r w:rsidRPr="00341A7E">
        <w:rPr>
          <w:rFonts w:eastAsiaTheme="majorEastAsia"/>
          <w:b/>
          <w:bCs/>
          <w:color w:val="000000" w:themeColor="text1"/>
          <w:sz w:val="26"/>
          <w:szCs w:val="26"/>
        </w:rPr>
        <w:t xml:space="preserve"> pleasure doesn’t seem to be instrumentally valuable for anything.</w:t>
      </w:r>
    </w:p>
    <w:p w14:paraId="693AC0F7" w14:textId="77777777" w:rsidR="00341A7E" w:rsidRPr="00A355C6" w:rsidRDefault="00341A7E" w:rsidP="00341A7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E09AB23" w14:textId="77777777" w:rsidR="00341A7E" w:rsidRPr="00A355C6" w:rsidRDefault="00341A7E" w:rsidP="00341A7E">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F8BF6AE" w14:textId="6479B561" w:rsidR="00341A7E" w:rsidRPr="00341A7E" w:rsidRDefault="00341A7E" w:rsidP="00341A7E">
      <w:pPr>
        <w:pStyle w:val="ListParagraph"/>
        <w:keepNext/>
        <w:keepLines/>
        <w:numPr>
          <w:ilvl w:val="0"/>
          <w:numId w:val="17"/>
        </w:numPr>
        <w:spacing w:before="40"/>
        <w:outlineLvl w:val="3"/>
        <w:rPr>
          <w:rFonts w:eastAsia="Yu Gothic Light"/>
          <w:b/>
          <w:bCs/>
          <w:color w:val="000000" w:themeColor="text1"/>
          <w:sz w:val="24"/>
        </w:rPr>
      </w:pPr>
      <w:r w:rsidRPr="00341A7E">
        <w:rPr>
          <w:rFonts w:eastAsia="Yu Gothic Light"/>
          <w:b/>
          <w:bCs/>
          <w:color w:val="000000" w:themeColor="text1"/>
          <w:sz w:val="26"/>
          <w:szCs w:val="26"/>
        </w:rPr>
        <w:lastRenderedPageBreak/>
        <w:t>Moral uncertainty means preventing extinction should be our highest priority.</w:t>
      </w:r>
      <w:r w:rsidRPr="00341A7E">
        <w:rPr>
          <w:rFonts w:eastAsia="Yu Gothic Light"/>
          <w:b/>
          <w:bCs/>
          <w:color w:val="000000" w:themeColor="text1"/>
          <w:szCs w:val="26"/>
        </w:rPr>
        <w:br/>
      </w:r>
      <w:r w:rsidRPr="00341A7E">
        <w:rPr>
          <w:rFonts w:eastAsia="Yu Mincho"/>
          <w:b/>
          <w:color w:val="000000" w:themeColor="text1"/>
          <w:sz w:val="26"/>
        </w:rPr>
        <w:t>Bostrom 12</w:t>
      </w:r>
      <w:r w:rsidRPr="00341A7E">
        <w:rPr>
          <w:rFonts w:eastAsia="Yu Mincho"/>
          <w:color w:val="000000" w:themeColor="text1"/>
          <w:szCs w:val="22"/>
        </w:rPr>
        <w:t xml:space="preserve"> [Nick Bostrom. Faculty of Philosophy &amp; Oxford Martin School University of Oxford. “Existential Risk Prevention as Global Priority.” Global Policy (2012)]</w:t>
      </w:r>
      <w:r w:rsidRPr="00341A7E">
        <w:rPr>
          <w:rFonts w:eastAsia="Yu Mincho"/>
          <w:color w:val="000000" w:themeColor="text1"/>
          <w:szCs w:val="22"/>
        </w:rPr>
        <w:br/>
      </w:r>
      <w:r w:rsidRPr="00341A7E">
        <w:rPr>
          <w:rFonts w:eastAsia="Yu Mincho"/>
          <w:color w:val="000000" w:themeColor="text1"/>
        </w:rPr>
        <w:t>These reflections on</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moral uncertainty suggest </w:t>
      </w:r>
      <w:r w:rsidRPr="00341A7E">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341A7E">
        <w:rPr>
          <w:rFonts w:eastAsia="Yu Mincho"/>
          <w:color w:val="000000" w:themeColor="text1"/>
        </w:rPr>
        <w:t>elaborate.¶</w:t>
      </w:r>
      <w:proofErr w:type="gramEnd"/>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Our present</w:t>
      </w:r>
      <w:r w:rsidRPr="00341A7E">
        <w:rPr>
          <w:rFonts w:eastAsia="Yu Mincho"/>
          <w:b/>
          <w:color w:val="000000" w:themeColor="text1"/>
          <w:sz w:val="24"/>
          <w:u w:val="single"/>
        </w:rPr>
        <w:t xml:space="preserve"> understanding of </w:t>
      </w:r>
      <w:r w:rsidRPr="00341A7E">
        <w:rPr>
          <w:rFonts w:eastAsia="Yu Mincho"/>
          <w:b/>
          <w:color w:val="000000" w:themeColor="text1"/>
          <w:sz w:val="24"/>
          <w:highlight w:val="green"/>
          <w:u w:val="single"/>
        </w:rPr>
        <w:t xml:space="preserve">axiology might </w:t>
      </w:r>
      <w:r w:rsidRPr="00341A7E">
        <w:rPr>
          <w:rFonts w:eastAsia="Yu Mincho"/>
          <w:color w:val="000000" w:themeColor="text1"/>
        </w:rPr>
        <w:t>well</w:t>
      </w:r>
      <w:r w:rsidRPr="00341A7E">
        <w:rPr>
          <w:rFonts w:eastAsia="Yu Mincho"/>
          <w:b/>
          <w:color w:val="000000" w:themeColor="text1"/>
          <w:sz w:val="24"/>
          <w:highlight w:val="green"/>
          <w:u w:val="single"/>
        </w:rPr>
        <w:t xml:space="preserve"> be confused. </w:t>
      </w:r>
      <w:r w:rsidRPr="00341A7E">
        <w:rPr>
          <w:rFonts w:eastAsia="Yu Mincho"/>
          <w:b/>
          <w:color w:val="000000" w:themeColor="text1"/>
          <w:sz w:val="24"/>
          <w:u w:val="single"/>
        </w:rPr>
        <w:t xml:space="preserve">We may not </w:t>
      </w:r>
      <w:r w:rsidRPr="00341A7E">
        <w:rPr>
          <w:rFonts w:eastAsia="Yu Mincho"/>
          <w:color w:val="000000" w:themeColor="text1"/>
        </w:rPr>
        <w:t>now</w:t>
      </w:r>
      <w:r w:rsidRPr="00341A7E">
        <w:rPr>
          <w:rFonts w:eastAsia="Yu Mincho"/>
          <w:b/>
          <w:color w:val="000000" w:themeColor="text1"/>
          <w:sz w:val="24"/>
          <w:u w:val="single"/>
        </w:rPr>
        <w:t xml:space="preserve"> </w:t>
      </w:r>
      <w:r w:rsidRPr="00341A7E">
        <w:rPr>
          <w:rFonts w:eastAsia="Yu Mincho"/>
          <w:color w:val="000000" w:themeColor="text1"/>
        </w:rPr>
        <w:t>know — at least not in concrete detail — what outcomes would count as a big win for humanity; we might not even yet</w:t>
      </w:r>
      <w:r w:rsidRPr="00341A7E">
        <w:rPr>
          <w:rFonts w:eastAsia="Yu Mincho"/>
          <w:b/>
          <w:color w:val="000000" w:themeColor="text1"/>
          <w:sz w:val="24"/>
          <w:u w:val="single"/>
        </w:rPr>
        <w:t xml:space="preserve"> be able to imagine the best ends </w:t>
      </w:r>
      <w:r w:rsidRPr="00341A7E">
        <w:rPr>
          <w:rFonts w:eastAsia="Yu Mincho"/>
          <w:color w:val="000000" w:themeColor="text1"/>
        </w:rPr>
        <w:t>of our journey.</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If we are </w:t>
      </w:r>
      <w:r w:rsidRPr="00341A7E">
        <w:rPr>
          <w:rFonts w:eastAsia="Yu Mincho"/>
          <w:color w:val="000000" w:themeColor="text1"/>
        </w:rPr>
        <w:t>indeed</w:t>
      </w:r>
      <w:r w:rsidRPr="00341A7E">
        <w:rPr>
          <w:rFonts w:eastAsia="Yu Mincho"/>
          <w:b/>
          <w:color w:val="000000" w:themeColor="text1"/>
          <w:sz w:val="24"/>
          <w:u w:val="single"/>
        </w:rPr>
        <w:t xml:space="preserve"> </w:t>
      </w:r>
      <w:r w:rsidRPr="00341A7E">
        <w:rPr>
          <w:rFonts w:eastAsia="Yu Mincho"/>
          <w:color w:val="000000" w:themeColor="text1"/>
        </w:rPr>
        <w:t>profoundly</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uncertain </w:t>
      </w:r>
      <w:r w:rsidRPr="00341A7E">
        <w:rPr>
          <w:rFonts w:eastAsia="Yu Mincho"/>
          <w:color w:val="000000" w:themeColor="text1"/>
        </w:rPr>
        <w:t>about our ultimate aims,</w:t>
      </w:r>
      <w:r w:rsidRPr="00341A7E">
        <w:rPr>
          <w:rFonts w:eastAsia="Yu Mincho"/>
          <w:b/>
          <w:color w:val="000000" w:themeColor="text1"/>
          <w:sz w:val="24"/>
          <w:u w:val="single"/>
        </w:rPr>
        <w:t xml:space="preserve"> </w:t>
      </w:r>
      <w:r w:rsidRPr="00341A7E">
        <w:rPr>
          <w:rFonts w:eastAsia="Yu Mincho"/>
          <w:color w:val="000000" w:themeColor="text1"/>
        </w:rPr>
        <w:t>then we should recognize that</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there is a great</w:t>
      </w:r>
      <w:r w:rsidRPr="00341A7E">
        <w:rPr>
          <w:rFonts w:eastAsia="Yu Mincho"/>
          <w:b/>
          <w:color w:val="000000" w:themeColor="text1"/>
          <w:sz w:val="24"/>
          <w:u w:val="single"/>
        </w:rPr>
        <w:t xml:space="preserve"> </w:t>
      </w:r>
      <w:r w:rsidRPr="00341A7E">
        <w:rPr>
          <w:rFonts w:eastAsia="Yu Mincho"/>
          <w:color w:val="000000" w:themeColor="text1"/>
        </w:rPr>
        <w:t>option</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value in preserving </w:t>
      </w:r>
      <w:r w:rsidRPr="00341A7E">
        <w:rPr>
          <w:rFonts w:eastAsia="Yu Mincho"/>
          <w:color w:val="000000" w:themeColor="text1"/>
        </w:rPr>
        <w:t>— and ideally improving —</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our ability to recognize value and</w:t>
      </w:r>
      <w:r w:rsidRPr="00341A7E">
        <w:rPr>
          <w:rFonts w:eastAsia="Yu Mincho"/>
          <w:color w:val="000000" w:themeColor="text1"/>
          <w:highlight w:val="green"/>
        </w:rPr>
        <w:t xml:space="preserve"> </w:t>
      </w:r>
      <w:r w:rsidRPr="00341A7E">
        <w:rPr>
          <w:rFonts w:eastAsia="Yu Mincho"/>
          <w:color w:val="000000" w:themeColor="text1"/>
        </w:rPr>
        <w:t xml:space="preserve">to </w:t>
      </w:r>
      <w:r w:rsidRPr="00341A7E">
        <w:rPr>
          <w:rFonts w:eastAsia="Yu Mincho"/>
          <w:b/>
          <w:color w:val="000000" w:themeColor="text1"/>
          <w:sz w:val="24"/>
          <w:highlight w:val="green"/>
          <w:u w:val="single"/>
        </w:rPr>
        <w:t xml:space="preserve">steer the future accordingly. Ensuring </w:t>
      </w:r>
      <w:r w:rsidRPr="00341A7E">
        <w:rPr>
          <w:rFonts w:eastAsia="Yu Mincho"/>
          <w:color w:val="000000" w:themeColor="text1"/>
        </w:rPr>
        <w:t>that</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there will be a future </w:t>
      </w:r>
      <w:r w:rsidRPr="00341A7E">
        <w:rPr>
          <w:rFonts w:eastAsia="Yu Mincho"/>
          <w:color w:val="000000" w:themeColor="text1"/>
        </w:rPr>
        <w:t>version of</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humanity </w:t>
      </w:r>
      <w:r w:rsidRPr="00341A7E">
        <w:rPr>
          <w:rFonts w:eastAsia="Yu Mincho"/>
          <w:color w:val="000000" w:themeColor="text1"/>
        </w:rPr>
        <w:t>with great powers and a propensity to use them wisely</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is </w:t>
      </w:r>
      <w:r w:rsidRPr="00341A7E">
        <w:rPr>
          <w:rFonts w:eastAsia="Yu Mincho"/>
          <w:color w:val="000000" w:themeColor="text1"/>
        </w:rPr>
        <w:t>plausibly</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the best way </w:t>
      </w:r>
      <w:r w:rsidRPr="00341A7E">
        <w:rPr>
          <w:rFonts w:eastAsia="Yu Mincho"/>
          <w:color w:val="000000" w:themeColor="text1"/>
        </w:rPr>
        <w:t>available to us</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to increase </w:t>
      </w:r>
      <w:r w:rsidRPr="00341A7E">
        <w:rPr>
          <w:rFonts w:eastAsia="Yu Mincho"/>
          <w:b/>
          <w:color w:val="000000" w:themeColor="text1"/>
          <w:sz w:val="24"/>
          <w:u w:val="single"/>
        </w:rPr>
        <w:t xml:space="preserve">the probability that the </w:t>
      </w:r>
      <w:r w:rsidRPr="00341A7E">
        <w:rPr>
          <w:rFonts w:eastAsia="Yu Mincho"/>
          <w:b/>
          <w:color w:val="000000" w:themeColor="text1"/>
          <w:sz w:val="24"/>
          <w:highlight w:val="green"/>
          <w:u w:val="single"/>
        </w:rPr>
        <w:t xml:space="preserve">future </w:t>
      </w:r>
      <w:r w:rsidRPr="00341A7E">
        <w:rPr>
          <w:rFonts w:eastAsia="Yu Mincho"/>
          <w:b/>
          <w:color w:val="000000" w:themeColor="text1"/>
          <w:sz w:val="24"/>
          <w:u w:val="single"/>
        </w:rPr>
        <w:t xml:space="preserve">will contain </w:t>
      </w:r>
      <w:r w:rsidRPr="00341A7E">
        <w:rPr>
          <w:rFonts w:eastAsia="Yu Mincho"/>
          <w:color w:val="000000" w:themeColor="text1"/>
        </w:rPr>
        <w:t>a lot of</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value. </w:t>
      </w:r>
      <w:r w:rsidRPr="00341A7E">
        <w:rPr>
          <w:rFonts w:eastAsia="Yu Mincho"/>
          <w:color w:val="000000" w:themeColor="text1"/>
        </w:rPr>
        <w:t>To do this, we must prevent any existential catastrophe</w:t>
      </w:r>
      <w:r w:rsidRPr="00341A7E">
        <w:rPr>
          <w:rFonts w:eastAsia="Yu Mincho"/>
          <w:color w:val="000000" w:themeColor="text1"/>
          <w:sz w:val="24"/>
        </w:rPr>
        <w:t>.</w:t>
      </w:r>
    </w:p>
    <w:p w14:paraId="47835B3C" w14:textId="29178844" w:rsidR="00341A7E" w:rsidRPr="00341A7E" w:rsidRDefault="00341A7E" w:rsidP="00341A7E">
      <w:pPr>
        <w:pStyle w:val="ListParagraph"/>
        <w:keepNext/>
        <w:keepLines/>
        <w:numPr>
          <w:ilvl w:val="0"/>
          <w:numId w:val="17"/>
        </w:numPr>
        <w:spacing w:before="40"/>
        <w:outlineLvl w:val="3"/>
        <w:rPr>
          <w:rFonts w:eastAsiaTheme="majorEastAsia"/>
          <w:b/>
          <w:bCs/>
          <w:color w:val="000000" w:themeColor="text1"/>
          <w:sz w:val="26"/>
          <w:szCs w:val="26"/>
        </w:rPr>
      </w:pPr>
      <w:r w:rsidRPr="00341A7E">
        <w:rPr>
          <w:rFonts w:eastAsiaTheme="majorEastAsia"/>
          <w:b/>
          <w:bCs/>
          <w:color w:val="000000" w:themeColor="text1"/>
          <w:sz w:val="26"/>
          <w:szCs w:val="26"/>
        </w:rPr>
        <w:t>Reducing the risk of extinction is always priority number one. </w:t>
      </w:r>
      <w:r w:rsidRPr="00341A7E">
        <w:rPr>
          <w:rFonts w:eastAsiaTheme="majorEastAsia"/>
          <w:b/>
          <w:bCs/>
          <w:color w:val="000000" w:themeColor="text1"/>
          <w:sz w:val="26"/>
          <w:szCs w:val="26"/>
        </w:rPr>
        <w:br/>
      </w:r>
      <w:r w:rsidRPr="00341A7E">
        <w:rPr>
          <w:b/>
          <w:color w:val="000000" w:themeColor="text1"/>
          <w:sz w:val="26"/>
          <w:szCs w:val="26"/>
        </w:rPr>
        <w:t>Bostrom 12</w:t>
      </w:r>
      <w:r w:rsidRPr="00341A7E">
        <w:rPr>
          <w:color w:val="000000" w:themeColor="text1"/>
        </w:rPr>
        <w:t xml:space="preserve"> [Faculty of Philosophy and Oxford Martin School, University of Oxford.], Existential Risk Prevention as Global Priority.  Forthcoming book (Global Policy). MP. http://www.existenti...org/concept.pdf</w:t>
      </w:r>
      <w:r w:rsidRPr="00341A7E">
        <w:rPr>
          <w:rFonts w:eastAsiaTheme="majorEastAsia"/>
          <w:b/>
          <w:bCs/>
          <w:color w:val="000000" w:themeColor="text1"/>
          <w:sz w:val="26"/>
          <w:szCs w:val="26"/>
        </w:rPr>
        <w:br/>
      </w:r>
      <w:r w:rsidRPr="00341A7E">
        <w:rPr>
          <w:color w:val="000000" w:themeColor="text1"/>
        </w:rPr>
        <w:t>Even if we use the most conservative of these estimates, which entirely ignores the   possibility of space colonization and software minds,</w:t>
      </w:r>
      <w:r w:rsidRPr="00341A7E">
        <w:rPr>
          <w:color w:val="000000" w:themeColor="text1"/>
          <w:sz w:val="26"/>
          <w:szCs w:val="26"/>
        </w:rPr>
        <w:t xml:space="preserve"> </w:t>
      </w:r>
      <w:r w:rsidRPr="00341A7E">
        <w:rPr>
          <w:b/>
          <w:bCs/>
          <w:color w:val="000000" w:themeColor="text1"/>
          <w:sz w:val="24"/>
          <w:u w:val="single"/>
        </w:rPr>
        <w:t xml:space="preserve">we find that the expected loss of an </w:t>
      </w:r>
      <w:r w:rsidRPr="00341A7E">
        <w:rPr>
          <w:b/>
          <w:bCs/>
          <w:color w:val="000000" w:themeColor="text1"/>
          <w:sz w:val="24"/>
          <w:highlight w:val="green"/>
          <w:u w:val="single"/>
        </w:rPr>
        <w:t>existential   catastrophe is greater than</w:t>
      </w:r>
      <w:r w:rsidRPr="00341A7E">
        <w:rPr>
          <w:b/>
          <w:bCs/>
          <w:color w:val="000000" w:themeColor="text1"/>
          <w:sz w:val="24"/>
          <w:u w:val="single"/>
        </w:rPr>
        <w:t xml:space="preserve"> the value of </w:t>
      </w:r>
      <w:r w:rsidRPr="00341A7E">
        <w:rPr>
          <w:b/>
          <w:bCs/>
          <w:color w:val="000000" w:themeColor="text1"/>
          <w:sz w:val="24"/>
          <w:highlight w:val="green"/>
          <w:u w:val="single"/>
        </w:rPr>
        <w:t>10^16 human lives</w:t>
      </w:r>
      <w:r w:rsidRPr="00341A7E">
        <w:rPr>
          <w:color w:val="000000" w:themeColor="text1"/>
          <w:sz w:val="24"/>
          <w:highlight w:val="green"/>
        </w:rPr>
        <w:t>.</w:t>
      </w:r>
      <w:r w:rsidRPr="00341A7E">
        <w:rPr>
          <w:color w:val="000000" w:themeColor="text1"/>
          <w:sz w:val="24"/>
        </w:rPr>
        <w:t xml:space="preserve">  </w:t>
      </w:r>
      <w:r w:rsidRPr="00341A7E">
        <w:rPr>
          <w:b/>
          <w:bCs/>
          <w:color w:val="000000" w:themeColor="text1"/>
          <w:sz w:val="24"/>
          <w:u w:val="single"/>
        </w:rPr>
        <w:t xml:space="preserve">This implies that </w:t>
      </w:r>
      <w:r w:rsidRPr="00341A7E">
        <w:rPr>
          <w:b/>
          <w:bCs/>
          <w:color w:val="000000" w:themeColor="text1"/>
          <w:sz w:val="24"/>
          <w:highlight w:val="green"/>
          <w:u w:val="single"/>
        </w:rPr>
        <w:t xml:space="preserve">the </w:t>
      </w:r>
      <w:r w:rsidRPr="00341A7E">
        <w:rPr>
          <w:b/>
          <w:bCs/>
          <w:color w:val="000000" w:themeColor="text1"/>
          <w:sz w:val="24"/>
          <w:u w:val="single"/>
        </w:rPr>
        <w:t xml:space="preserve">expected </w:t>
      </w:r>
      <w:r w:rsidRPr="00341A7E">
        <w:rPr>
          <w:b/>
          <w:bCs/>
          <w:color w:val="000000" w:themeColor="text1"/>
          <w:sz w:val="24"/>
          <w:highlight w:val="green"/>
          <w:u w:val="single"/>
        </w:rPr>
        <w:t xml:space="preserve">value of   reducing existential risk by </w:t>
      </w:r>
      <w:r w:rsidRPr="00341A7E">
        <w:rPr>
          <w:b/>
          <w:bCs/>
          <w:color w:val="000000" w:themeColor="text1"/>
          <w:sz w:val="24"/>
          <w:u w:val="single"/>
        </w:rPr>
        <w:t xml:space="preserve">a mere </w:t>
      </w:r>
      <w:r w:rsidRPr="00341A7E">
        <w:rPr>
          <w:b/>
          <w:bCs/>
          <w:color w:val="000000" w:themeColor="text1"/>
          <w:sz w:val="24"/>
          <w:highlight w:val="green"/>
          <w:u w:val="single"/>
        </w:rPr>
        <w:t>one millionth of one percentage point is</w:t>
      </w:r>
      <w:r w:rsidRPr="00341A7E">
        <w:rPr>
          <w:b/>
          <w:bCs/>
          <w:color w:val="000000" w:themeColor="text1"/>
          <w:sz w:val="24"/>
          <w:u w:val="single"/>
        </w:rPr>
        <w:t xml:space="preserve"> at least </w:t>
      </w:r>
      <w:r w:rsidRPr="00341A7E">
        <w:rPr>
          <w:b/>
          <w:bCs/>
          <w:color w:val="000000" w:themeColor="text1"/>
          <w:sz w:val="24"/>
          <w:highlight w:val="green"/>
          <w:u w:val="single"/>
        </w:rPr>
        <w:t>a hundred times the   value of a million human lives</w:t>
      </w:r>
      <w:r w:rsidRPr="00341A7E">
        <w:rPr>
          <w:b/>
          <w:bCs/>
          <w:color w:val="000000" w:themeColor="text1"/>
          <w:sz w:val="24"/>
          <w:u w:val="single"/>
        </w:rPr>
        <w:t>.</w:t>
      </w:r>
      <w:r w:rsidRPr="00341A7E">
        <w:rPr>
          <w:color w:val="000000" w:themeColor="text1"/>
          <w:sz w:val="24"/>
        </w:rPr>
        <w:t> </w:t>
      </w:r>
      <w:r w:rsidRPr="00341A7E">
        <w:rPr>
          <w:color w:val="000000" w:themeColor="text1"/>
          <w:sz w:val="26"/>
          <w:szCs w:val="26"/>
        </w:rPr>
        <w:t xml:space="preserve"> </w:t>
      </w:r>
      <w:r w:rsidRPr="00341A7E">
        <w:rPr>
          <w:color w:val="000000" w:themeColor="text1"/>
        </w:rPr>
        <w:t xml:space="preserve">The more technologically comprehensive estimate of </w:t>
      </w:r>
      <w:proofErr w:type="gramStart"/>
      <w:r w:rsidRPr="00341A7E">
        <w:rPr>
          <w:color w:val="000000" w:themeColor="text1"/>
        </w:rPr>
        <w:t>10  54</w:t>
      </w:r>
      <w:proofErr w:type="gramEnd"/>
      <w:r w:rsidRPr="00341A7E">
        <w:rPr>
          <w:color w:val="000000" w:themeColor="text1"/>
        </w:rPr>
        <w:t xml:space="preserve"> </w:t>
      </w:r>
      <w:proofErr w:type="spellStart"/>
      <w:r w:rsidRPr="00341A7E">
        <w:rPr>
          <w:color w:val="000000" w:themeColor="text1"/>
        </w:rPr>
        <w:t>humanbrain</w:t>
      </w:r>
      <w:proofErr w:type="spellEnd"/>
      <w:r w:rsidRPr="00341A7E">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341A7E">
        <w:rPr>
          <w:b/>
          <w:bCs/>
          <w:color w:val="000000" w:themeColor="text1"/>
          <w:sz w:val="24"/>
          <w:u w:val="single" w:color="1E1E1E"/>
        </w:rPr>
        <w:t xml:space="preserve">One might consequently argue that </w:t>
      </w:r>
      <w:r w:rsidRPr="00341A7E">
        <w:rPr>
          <w:b/>
          <w:bCs/>
          <w:color w:val="000000" w:themeColor="text1"/>
          <w:sz w:val="24"/>
          <w:highlight w:val="green"/>
          <w:u w:val="single" w:color="1E1E1E"/>
        </w:rPr>
        <w:t>even the tiniest reduction of existential risk has a</w:t>
      </w:r>
      <w:r w:rsidRPr="00341A7E">
        <w:rPr>
          <w:b/>
          <w:bCs/>
          <w:color w:val="000000" w:themeColor="text1"/>
          <w:sz w:val="24"/>
          <w:u w:val="single" w:color="1E1E1E"/>
        </w:rPr>
        <w:t xml:space="preserve">n   expected </w:t>
      </w:r>
      <w:r w:rsidRPr="00341A7E">
        <w:rPr>
          <w:b/>
          <w:bCs/>
          <w:color w:val="000000" w:themeColor="text1"/>
          <w:sz w:val="24"/>
          <w:highlight w:val="green"/>
          <w:u w:val="single" w:color="1E1E1E"/>
        </w:rPr>
        <w:t>value greater than</w:t>
      </w:r>
      <w:r w:rsidRPr="00341A7E">
        <w:rPr>
          <w:b/>
          <w:bCs/>
          <w:color w:val="000000" w:themeColor="text1"/>
          <w:sz w:val="24"/>
          <w:u w:val="single" w:color="1E1E1E"/>
        </w:rPr>
        <w:t xml:space="preserve"> that of</w:t>
      </w:r>
      <w:r w:rsidRPr="00341A7E">
        <w:rPr>
          <w:b/>
          <w:bCs/>
          <w:color w:val="000000" w:themeColor="text1"/>
          <w:sz w:val="24"/>
          <w:highlight w:val="green"/>
          <w:u w:val="single" w:color="1E1E1E"/>
        </w:rPr>
        <w:t xml:space="preserve"> the definite provision of </w:t>
      </w:r>
      <w:r w:rsidRPr="00341A7E">
        <w:rPr>
          <w:b/>
          <w:bCs/>
          <w:color w:val="000000" w:themeColor="text1"/>
          <w:sz w:val="24"/>
          <w:u w:val="single" w:color="1E1E1E"/>
        </w:rPr>
        <w:t xml:space="preserve">any ordinary good, such as the direct   benefit of </w:t>
      </w:r>
      <w:r w:rsidRPr="00341A7E">
        <w:rPr>
          <w:b/>
          <w:bCs/>
          <w:color w:val="000000" w:themeColor="text1"/>
          <w:sz w:val="24"/>
          <w:highlight w:val="green"/>
          <w:u w:val="single" w:color="1E1E1E"/>
        </w:rPr>
        <w:t>saving 1 billion lives</w:t>
      </w:r>
      <w:r w:rsidRPr="00341A7E">
        <w:rPr>
          <w:b/>
          <w:bCs/>
          <w:color w:val="000000" w:themeColor="text1"/>
          <w:sz w:val="26"/>
          <w:szCs w:val="26"/>
          <w:highlight w:val="green"/>
          <w:u w:val="single" w:color="1E1E1E"/>
        </w:rPr>
        <w:t>.</w:t>
      </w:r>
      <w:r w:rsidRPr="00341A7E">
        <w:rPr>
          <w:color w:val="000000" w:themeColor="text1"/>
          <w:sz w:val="26"/>
          <w:szCs w:val="26"/>
          <w:u w:color="1E1E1E"/>
        </w:rPr>
        <w:t xml:space="preserve">  </w:t>
      </w:r>
      <w:r w:rsidRPr="00341A7E">
        <w:rPr>
          <w:color w:val="000000" w:themeColor="text1"/>
        </w:rPr>
        <w:t xml:space="preserve">And, further, that the absolute value of the indirect effect of saving </w:t>
      </w:r>
      <w:proofErr w:type="gramStart"/>
      <w:r w:rsidRPr="00341A7E">
        <w:rPr>
          <w:color w:val="000000" w:themeColor="text1"/>
        </w:rPr>
        <w:t>1  billion</w:t>
      </w:r>
      <w:proofErr w:type="gramEnd"/>
      <w:r w:rsidRPr="00341A7E">
        <w:rPr>
          <w:color w:val="000000" w:themeColor="text1"/>
        </w:rPr>
        <w:t xml:space="preserve"> lives on the total cumulative amount of existential </w:t>
      </w:r>
      <w:proofErr w:type="spellStart"/>
      <w:r w:rsidRPr="00341A7E">
        <w:rPr>
          <w:color w:val="000000" w:themeColor="text1"/>
        </w:rPr>
        <w:t>riskâ</w:t>
      </w:r>
      <w:proofErr w:type="spellEnd"/>
      <w:r w:rsidRPr="00341A7E">
        <w:rPr>
          <w:color w:val="000000" w:themeColor="text1"/>
        </w:rPr>
        <w:t xml:space="preserve">€”positive or </w:t>
      </w:r>
      <w:proofErr w:type="spellStart"/>
      <w:r w:rsidRPr="00341A7E">
        <w:rPr>
          <w:color w:val="000000" w:themeColor="text1"/>
        </w:rPr>
        <w:t>negativeâ</w:t>
      </w:r>
      <w:proofErr w:type="spellEnd"/>
      <w:r w:rsidRPr="00341A7E">
        <w:rPr>
          <w:color w:val="000000" w:themeColor="text1"/>
        </w:rPr>
        <w:t>€”is almost   certainly larger than the positive value of the direct benefit of such an action.</w:t>
      </w:r>
      <w:r w:rsidRPr="00341A7E">
        <w:rPr>
          <w:color w:val="000000" w:themeColor="text1"/>
          <w:sz w:val="26"/>
          <w:szCs w:val="26"/>
          <w:u w:color="1E1E1E"/>
        </w:rPr>
        <w:t xml:space="preserve">  </w:t>
      </w:r>
    </w:p>
    <w:p w14:paraId="2B48E312" w14:textId="5ED51094" w:rsidR="00C60722" w:rsidRDefault="00C60722" w:rsidP="00EF2547">
      <w:pPr>
        <w:pStyle w:val="Heading4"/>
        <w:numPr>
          <w:ilvl w:val="0"/>
          <w:numId w:val="17"/>
        </w:numPr>
      </w:pPr>
      <w:r>
        <w:t xml:space="preserve">VTL is repugnant – the </w:t>
      </w:r>
      <w:proofErr w:type="spellStart"/>
      <w:r>
        <w:t>aff</w:t>
      </w:r>
      <w:proofErr w:type="spellEnd"/>
      <w:r>
        <w:t xml:space="preserve"> isn’t the arbiter of whether billions of lives have value – there’s an inherent consent DA to voting </w:t>
      </w:r>
      <w:proofErr w:type="spellStart"/>
      <w:r>
        <w:t>aff</w:t>
      </w:r>
      <w:proofErr w:type="spellEnd"/>
    </w:p>
    <w:p w14:paraId="154FE777" w14:textId="5904E16C" w:rsidR="00341A7E" w:rsidRDefault="00EF2547" w:rsidP="00EF2547">
      <w:pPr>
        <w:pStyle w:val="Heading4"/>
        <w:numPr>
          <w:ilvl w:val="0"/>
          <w:numId w:val="17"/>
        </w:numPr>
      </w:pPr>
      <w:r>
        <w:t xml:space="preserve">Have a high threshold for util indicts – they have not posited an alternate normative framework and the </w:t>
      </w:r>
      <w:proofErr w:type="spellStart"/>
      <w:r>
        <w:t>aff</w:t>
      </w:r>
      <w:proofErr w:type="spellEnd"/>
      <w:r>
        <w:t xml:space="preserve"> obviously agrees that suffering is bad – more is worse than less, so magnitude is the impact filter</w:t>
      </w:r>
    </w:p>
    <w:p w14:paraId="68C965CE" w14:textId="77777777" w:rsidR="00341A7E" w:rsidRPr="00341A7E" w:rsidRDefault="00341A7E" w:rsidP="00341A7E"/>
    <w:p w14:paraId="06480260" w14:textId="5C9CD1A8" w:rsidR="0057788F" w:rsidRPr="00285040" w:rsidRDefault="00BE65C1" w:rsidP="0057788F">
      <w:pPr>
        <w:pStyle w:val="Heading2"/>
        <w:rPr>
          <w:rFonts w:cs="Calibri"/>
        </w:rPr>
      </w:pPr>
      <w:r w:rsidRPr="00285040">
        <w:rPr>
          <w:rFonts w:cs="Calibri"/>
        </w:rPr>
        <w:lastRenderedPageBreak/>
        <w:t>1</w:t>
      </w:r>
      <w:r w:rsidR="0057788F" w:rsidRPr="00285040">
        <w:rPr>
          <w:rFonts w:cs="Calibri"/>
        </w:rPr>
        <w:t>NC – Case</w:t>
      </w:r>
    </w:p>
    <w:p w14:paraId="487BF9B9" w14:textId="04A51949" w:rsidR="0057788F" w:rsidRPr="00285040" w:rsidRDefault="00185BE2" w:rsidP="0057788F">
      <w:pPr>
        <w:pStyle w:val="Heading3"/>
        <w:rPr>
          <w:rFonts w:cs="Calibri"/>
        </w:rPr>
      </w:pPr>
      <w:r w:rsidRPr="00285040">
        <w:rPr>
          <w:rFonts w:cs="Calibri"/>
        </w:rPr>
        <w:lastRenderedPageBreak/>
        <w:t>Solvency</w:t>
      </w:r>
    </w:p>
    <w:p w14:paraId="086ADD0B" w14:textId="022223A3" w:rsidR="00185BE2" w:rsidRPr="00285040" w:rsidRDefault="00185BE2" w:rsidP="00CB613D">
      <w:pPr>
        <w:pStyle w:val="Heading4"/>
        <w:numPr>
          <w:ilvl w:val="0"/>
          <w:numId w:val="13"/>
        </w:numPr>
        <w:rPr>
          <w:rFonts w:cs="Calibri"/>
          <w:bCs w:val="0"/>
        </w:rPr>
      </w:pPr>
      <w:r w:rsidRPr="00285040">
        <w:rPr>
          <w:rFonts w:cs="Calibri"/>
        </w:rPr>
        <w:t xml:space="preserve">No chance </w:t>
      </w:r>
      <w:r w:rsidR="00BD3C75" w:rsidRPr="00285040">
        <w:rPr>
          <w:rFonts w:cs="Calibri"/>
        </w:rPr>
        <w:t>“counter-operations” are effective</w:t>
      </w:r>
      <w:r w:rsidRPr="00285040">
        <w:rPr>
          <w:rFonts w:cs="Calibri"/>
        </w:rPr>
        <w:t xml:space="preserve">---the NSA cracks down. </w:t>
      </w:r>
    </w:p>
    <w:p w14:paraId="06AE9A02" w14:textId="77777777" w:rsidR="00185BE2" w:rsidRPr="00285040" w:rsidRDefault="00185BE2" w:rsidP="00185BE2">
      <w:r w:rsidRPr="00285040">
        <w:t xml:space="preserve">Fredrik </w:t>
      </w:r>
      <w:proofErr w:type="spellStart"/>
      <w:r w:rsidRPr="00285040">
        <w:rPr>
          <w:rStyle w:val="Style13ptBold"/>
        </w:rPr>
        <w:t>deBoer</w:t>
      </w:r>
      <w:proofErr w:type="spellEnd"/>
      <w:r w:rsidRPr="00285040">
        <w:rPr>
          <w:rStyle w:val="Style13ptBold"/>
        </w:rPr>
        <w:t xml:space="preserve"> 16</w:t>
      </w:r>
      <w:r w:rsidRPr="00285040">
        <w:t>, Limited-Term Lecturer, Introductory Composition at Purdue Program, 3/15/16, “c’mon, guys,” http://fredrikdeboer.com/2016/03/15/cmon-guys/</w:t>
      </w:r>
    </w:p>
    <w:p w14:paraId="7356FC3D" w14:textId="77777777" w:rsidR="00185BE2" w:rsidRPr="00285040" w:rsidRDefault="00185BE2" w:rsidP="00185BE2">
      <w:r w:rsidRPr="00285040">
        <w:t xml:space="preserve">I could be wrong about the short-term dangers, and the stakes are incredibly high. But in the </w:t>
      </w:r>
      <w:proofErr w:type="gramStart"/>
      <w:r w:rsidRPr="00285040">
        <w:t>end</w:t>
      </w:r>
      <w:proofErr w:type="gramEnd"/>
      <w:r w:rsidRPr="00285040">
        <w:t xml:space="preserve"> we’re left with the same old question: </w:t>
      </w:r>
      <w:r w:rsidRPr="00285040">
        <w:rPr>
          <w:rStyle w:val="StyleUnderline"/>
        </w:rPr>
        <w:t xml:space="preserve">what tactics will </w:t>
      </w:r>
      <w:r w:rsidRPr="00285040">
        <w:rPr>
          <w:rStyle w:val="Emphasis"/>
        </w:rPr>
        <w:t>actually work to secure a better world?</w:t>
      </w:r>
    </w:p>
    <w:p w14:paraId="6B17B53B" w14:textId="4A86B50F" w:rsidR="00185BE2" w:rsidRDefault="00185BE2" w:rsidP="00185BE2">
      <w:r w:rsidRPr="00285040">
        <w:t>In a sharp, sober piece about the meaning of left-wing political violence in the 1970s, Tim Barker writes “</w:t>
      </w:r>
      <w:r w:rsidRPr="00285040">
        <w:rPr>
          <w:rStyle w:val="StyleUnderline"/>
        </w:rPr>
        <w:t>If you can’t acknowledge radical violence, radicals are reduced to mere victims of repression</w:t>
      </w:r>
      <w:r w:rsidRPr="00285040">
        <w:t xml:space="preserve">, rather than political actors who made definite tactical choices under given political circumstances.” </w:t>
      </w:r>
      <w:r w:rsidRPr="00285040">
        <w:rPr>
          <w:rStyle w:val="Emphasis"/>
        </w:rPr>
        <w:t>The problem</w:t>
      </w:r>
      <w:r w:rsidRPr="00285040">
        <w:t xml:space="preserve">, as Barker goes on to imply, </w:t>
      </w:r>
      <w:r w:rsidRPr="00285040">
        <w:rPr>
          <w:rStyle w:val="StyleUnderline"/>
        </w:rPr>
        <w:t>is those tactical choices: in today’s America they will</w:t>
      </w:r>
      <w:r w:rsidRPr="00285040">
        <w:t xml:space="preserve"> essentially </w:t>
      </w:r>
      <w:r w:rsidRPr="00285040">
        <w:rPr>
          <w:rStyle w:val="Emphasis"/>
        </w:rPr>
        <w:t>never break on the side of armed opposition against the state</w:t>
      </w:r>
      <w:r w:rsidRPr="00285040">
        <w:rPr>
          <w:rStyle w:val="StyleUnderline"/>
        </w:rPr>
        <w:t>. The government knows everything about you</w:t>
      </w:r>
      <w:r w:rsidRPr="00285040">
        <w:t xml:space="preserve">, I’m sorry to say, your movements and your associations and the books you read and the things you buy </w:t>
      </w:r>
      <w:r w:rsidRPr="00285040">
        <w:rPr>
          <w:rStyle w:val="StyleUnderline"/>
        </w:rPr>
        <w:t>and what you’re saying to the people you communicate with. That’s simply</w:t>
      </w:r>
      <w:r w:rsidRPr="00285040">
        <w:t xml:space="preserve"> on </w:t>
      </w:r>
      <w:r w:rsidRPr="00285040">
        <w:rPr>
          <w:rStyle w:val="StyleUnderline"/>
        </w:rPr>
        <w:t xml:space="preserve">the level of </w:t>
      </w:r>
      <w:proofErr w:type="gramStart"/>
      <w:r w:rsidRPr="00285040">
        <w:rPr>
          <w:rStyle w:val="StyleUnderline"/>
        </w:rPr>
        <w:t>information, before</w:t>
      </w:r>
      <w:proofErr w:type="gramEnd"/>
      <w:r w:rsidRPr="00285040">
        <w:rPr>
          <w:rStyle w:val="StyleUnderline"/>
        </w:rPr>
        <w:t xml:space="preserve"> we even get to the state’s incredible capacity to inflict violence</w:t>
      </w:r>
      <w:r w:rsidRPr="00285040">
        <w:t xml:space="preserve">. Look, </w:t>
      </w:r>
      <w:r w:rsidRPr="00285040">
        <w:rPr>
          <w:rStyle w:val="Emphasis"/>
        </w:rPr>
        <w:t>the world has changed</w:t>
      </w:r>
      <w:r w:rsidRPr="00285040">
        <w:t xml:space="preserve">. The relative military capacity of regular people compared to establishment governments has changed, especially in fully developed, technology-enabled countries like the United States. The Czar had his armies, yes, but </w:t>
      </w:r>
      <w:r w:rsidRPr="00285040">
        <w:rPr>
          <w:rStyle w:val="StyleUnderline"/>
        </w:rPr>
        <w:t>the Czar’s armies depended on manpower above and beyond everything else</w:t>
      </w:r>
      <w:r w:rsidRPr="00285040">
        <w:t xml:space="preserve">. The fighting was still mostly different groups of people with rifles shooting at each other. </w:t>
      </w:r>
      <w:r w:rsidRPr="00285040">
        <w:rPr>
          <w:rStyle w:val="StyleUnderline"/>
          <w:highlight w:val="cyan"/>
        </w:rPr>
        <w:t>If</w:t>
      </w:r>
      <w:r w:rsidRPr="00285040">
        <w:rPr>
          <w:rStyle w:val="StyleUnderline"/>
        </w:rPr>
        <w:t xml:space="preserve"> tomorrow </w:t>
      </w:r>
      <w:r w:rsidRPr="00285040">
        <w:rPr>
          <w:rStyle w:val="StyleUnderline"/>
          <w:highlight w:val="cyan"/>
        </w:rPr>
        <w:t>you could rally as many</w:t>
      </w:r>
      <w:r w:rsidRPr="00285040">
        <w:rPr>
          <w:rStyle w:val="StyleUnderline"/>
        </w:rPr>
        <w:t xml:space="preserve"> people </w:t>
      </w:r>
      <w:r w:rsidRPr="00285040">
        <w:rPr>
          <w:rStyle w:val="StyleUnderline"/>
          <w:highlight w:val="cyan"/>
        </w:rPr>
        <w:t>as the Bolsheviks</w:t>
      </w:r>
      <w:r w:rsidRPr="00285040">
        <w:rPr>
          <w:rStyle w:val="StyleUnderline"/>
        </w:rPr>
        <w:t xml:space="preserve"> had</w:t>
      </w:r>
      <w:r w:rsidRPr="00285040">
        <w:t xml:space="preserve"> at their revolutionary peak, </w:t>
      </w:r>
      <w:r w:rsidRPr="00285040">
        <w:rPr>
          <w:rStyle w:val="StyleUnderline"/>
          <w:highlight w:val="cyan"/>
        </w:rPr>
        <w:t>you’re still</w:t>
      </w:r>
      <w:r w:rsidRPr="00285040">
        <w:t xml:space="preserve"> left </w:t>
      </w:r>
      <w:r w:rsidRPr="00285040">
        <w:rPr>
          <w:rStyle w:val="Emphasis"/>
          <w:highlight w:val="cyan"/>
        </w:rPr>
        <w:t>in a world of F-15s, drones, and cluster bombs</w:t>
      </w:r>
      <w:r w:rsidRPr="00285040">
        <w:t xml:space="preserve">. And that’s to say nothing of the fact that </w:t>
      </w:r>
      <w:r w:rsidRPr="00285040">
        <w:rPr>
          <w:rStyle w:val="StyleUnderline"/>
        </w:rPr>
        <w:t>establishment governments</w:t>
      </w:r>
      <w:r w:rsidRPr="00285040">
        <w:t xml:space="preserve"> in the developed world </w:t>
      </w:r>
      <w:r w:rsidRPr="00285040">
        <w:rPr>
          <w:rStyle w:val="StyleUnderline"/>
        </w:rPr>
        <w:t xml:space="preserve">can rely on the </w:t>
      </w:r>
      <w:r w:rsidRPr="00285040">
        <w:rPr>
          <w:rStyle w:val="Emphasis"/>
        </w:rPr>
        <w:t>numbing agents of capitalist luxuries</w:t>
      </w:r>
      <w:r w:rsidRPr="00285040">
        <w:t xml:space="preserve"> and the American dream </w:t>
      </w:r>
      <w:r w:rsidRPr="00285040">
        <w:rPr>
          <w:rStyle w:val="StyleUnderline"/>
        </w:rPr>
        <w:t>to damper revolutionary enthusiasm even among the</w:t>
      </w:r>
      <w:r w:rsidRPr="00285040">
        <w:t xml:space="preserve"> many millions who have been </w:t>
      </w:r>
      <w:r w:rsidRPr="00285040">
        <w:rPr>
          <w:rStyle w:val="StyleUnderline"/>
        </w:rPr>
        <w:t>marginalized and impoverished</w:t>
      </w:r>
      <w:r w:rsidRPr="00285040">
        <w:t xml:space="preserve">. </w:t>
      </w:r>
      <w:r w:rsidRPr="00285040">
        <w:rPr>
          <w:rStyle w:val="Emphasis"/>
          <w:highlight w:val="cyan"/>
        </w:rPr>
        <w:t>This just isn’t 1950s Cuba</w:t>
      </w:r>
      <w:r w:rsidRPr="00285040">
        <w:t xml:space="preserve">, guys. </w:t>
      </w:r>
      <w:r w:rsidRPr="00285040">
        <w:rPr>
          <w:rStyle w:val="Emphasis"/>
        </w:rPr>
        <w:t>It’s just not</w:t>
      </w:r>
      <w:r w:rsidRPr="00285040">
        <w:t xml:space="preserve">. In a very real way, </w:t>
      </w:r>
      <w:r w:rsidRPr="00285040">
        <w:rPr>
          <w:rStyle w:val="StyleUnderline"/>
        </w:rPr>
        <w:t xml:space="preserve">modern </w:t>
      </w:r>
      <w:r w:rsidRPr="00285040">
        <w:rPr>
          <w:rStyle w:val="StyleUnderline"/>
          <w:highlight w:val="cyan"/>
        </w:rPr>
        <w:t>tech</w:t>
      </w:r>
      <w:r w:rsidRPr="00285040">
        <w:rPr>
          <w:rStyle w:val="StyleUnderline"/>
        </w:rPr>
        <w:t>nology</w:t>
      </w:r>
      <w:r w:rsidRPr="00285040">
        <w:t xml:space="preserve"> effectively </w:t>
      </w:r>
      <w:r w:rsidRPr="00285040">
        <w:rPr>
          <w:rStyle w:val="StyleUnderline"/>
          <w:highlight w:val="cyan"/>
        </w:rPr>
        <w:t>lowers</w:t>
      </w:r>
      <w:r w:rsidRPr="00285040">
        <w:rPr>
          <w:rStyle w:val="StyleUnderline"/>
        </w:rPr>
        <w:t xml:space="preserve"> the </w:t>
      </w:r>
      <w:r w:rsidRPr="00285040">
        <w:rPr>
          <w:rStyle w:val="StyleUnderline"/>
          <w:highlight w:val="cyan"/>
        </w:rPr>
        <w:t>odds of armed</w:t>
      </w:r>
      <w:r w:rsidRPr="00285040">
        <w:rPr>
          <w:rStyle w:val="StyleUnderline"/>
        </w:rPr>
        <w:t xml:space="preserve"> political </w:t>
      </w:r>
      <w:r w:rsidRPr="00285040">
        <w:rPr>
          <w:rStyle w:val="StyleUnderline"/>
          <w:highlight w:val="cyan"/>
        </w:rPr>
        <w:t>revolution</w:t>
      </w:r>
      <w:r w:rsidRPr="00285040">
        <w:rPr>
          <w:rStyle w:val="StyleUnderline"/>
        </w:rPr>
        <w:t xml:space="preserve"> in a country like the U</w:t>
      </w:r>
      <w:r w:rsidRPr="00285040">
        <w:t xml:space="preserve">nited </w:t>
      </w:r>
      <w:r w:rsidRPr="00285040">
        <w:rPr>
          <w:rStyle w:val="StyleUnderline"/>
        </w:rPr>
        <w:t>S</w:t>
      </w:r>
      <w:r w:rsidRPr="00285040">
        <w:t xml:space="preserve">tates </w:t>
      </w:r>
      <w:r w:rsidRPr="00285040">
        <w:rPr>
          <w:rStyle w:val="Emphasis"/>
          <w:highlight w:val="cyan"/>
        </w:rPr>
        <w:t>to zero</w:t>
      </w:r>
      <w:r w:rsidRPr="00285040">
        <w:t xml:space="preserve">, and so much the worse for us. </w:t>
      </w:r>
      <w:r w:rsidRPr="00285040">
        <w:rPr>
          <w:rStyle w:val="Emphasis"/>
          <w:highlight w:val="cyan"/>
        </w:rPr>
        <w:t>This isn’t fatalism</w:t>
      </w:r>
      <w:r w:rsidRPr="00285040">
        <w:rPr>
          <w:rStyle w:val="StyleUnderline"/>
        </w:rPr>
        <w:t xml:space="preserve">. It doesn’t mean there’s no hope. It means that </w:t>
      </w:r>
      <w:r w:rsidRPr="00285040">
        <w:rPr>
          <w:rStyle w:val="StyleUnderline"/>
          <w:highlight w:val="cyan"/>
        </w:rPr>
        <w:t>there is</w:t>
      </w:r>
      <w:r w:rsidRPr="00285040">
        <w:rPr>
          <w:highlight w:val="cyan"/>
        </w:rPr>
        <w:t xml:space="preserve"> </w:t>
      </w:r>
      <w:r w:rsidRPr="00285040">
        <w:rPr>
          <w:rStyle w:val="Emphasis"/>
          <w:highlight w:val="cyan"/>
        </w:rPr>
        <w:t xml:space="preserve">little alternative to </w:t>
      </w:r>
      <w:r w:rsidRPr="00285040">
        <w:rPr>
          <w:rStyle w:val="Emphasis"/>
        </w:rPr>
        <w:t>organization</w:t>
      </w:r>
      <w:r w:rsidRPr="00285040">
        <w:rPr>
          <w:rStyle w:val="StyleUnderline"/>
        </w:rPr>
        <w:t xml:space="preserve">, to changing minds through </w:t>
      </w:r>
      <w:r w:rsidRPr="00285040">
        <w:rPr>
          <w:rStyle w:val="Emphasis"/>
          <w:highlight w:val="cyan"/>
        </w:rPr>
        <w:t>committed political action</w:t>
      </w:r>
      <w:r w:rsidRPr="00285040">
        <w:rPr>
          <w:rStyle w:val="StyleUnderline"/>
        </w:rPr>
        <w:t xml:space="preserve"> and using</w:t>
      </w:r>
      <w:r w:rsidRPr="00285040">
        <w:t xml:space="preserve"> the </w:t>
      </w:r>
      <w:r w:rsidRPr="00285040">
        <w:rPr>
          <w:rStyle w:val="StyleUnderline"/>
        </w:rPr>
        <w:t>available</w:t>
      </w:r>
      <w:r w:rsidRPr="00285040">
        <w:t xml:space="preserve"> nonviolent </w:t>
      </w:r>
      <w:r w:rsidRPr="00285040">
        <w:rPr>
          <w:rStyle w:val="StyleUnderline"/>
        </w:rPr>
        <w:t>means to create change</w:t>
      </w:r>
      <w:r w:rsidRPr="00285040">
        <w:t xml:space="preserve">: a concert of grassroots organizing, labor tactics, and </w:t>
      </w:r>
      <w:r w:rsidRPr="00285040">
        <w:rPr>
          <w:rStyle w:val="Emphasis"/>
          <w:sz w:val="24"/>
        </w:rPr>
        <w:t>partisan politics</w:t>
      </w:r>
      <w:r w:rsidRPr="00285040">
        <w:rPr>
          <w:rStyle w:val="StyleUnderline"/>
        </w:rPr>
        <w:t xml:space="preserve">. </w:t>
      </w:r>
      <w:r w:rsidRPr="00285040">
        <w:rPr>
          <w:rStyle w:val="StyleUnderline"/>
          <w:highlight w:val="cyan"/>
        </w:rPr>
        <w:t>Those things are</w:t>
      </w:r>
      <w:r w:rsidRPr="00285040">
        <w:rPr>
          <w:rStyle w:val="StyleUnderline"/>
        </w:rPr>
        <w:t>n’t exactly likely to work</w:t>
      </w:r>
      <w:r w:rsidRPr="00285040">
        <w:t xml:space="preserve">, either, </w:t>
      </w:r>
      <w:r w:rsidRPr="00285040">
        <w:rPr>
          <w:rStyle w:val="StyleUnderline"/>
        </w:rPr>
        <w:t xml:space="preserve">but they’re </w:t>
      </w:r>
      <w:r w:rsidRPr="00285040">
        <w:rPr>
          <w:rStyle w:val="StyleUnderline"/>
          <w:highlight w:val="cyan"/>
        </w:rPr>
        <w:t xml:space="preserve">a </w:t>
      </w:r>
      <w:r w:rsidRPr="00285040">
        <w:rPr>
          <w:rStyle w:val="Emphasis"/>
          <w:highlight w:val="cyan"/>
        </w:rPr>
        <w:t>hell of a lot more plausible than</w:t>
      </w:r>
      <w:r w:rsidRPr="00285040">
        <w:rPr>
          <w:rStyle w:val="Emphasis"/>
        </w:rPr>
        <w:t xml:space="preserve"> us </w:t>
      </w:r>
      <w:r w:rsidRPr="00285040">
        <w:rPr>
          <w:rStyle w:val="Emphasis"/>
          <w:highlight w:val="cyan"/>
        </w:rPr>
        <w:t>dweebs taking the Pentagon</w:t>
      </w:r>
      <w:r w:rsidRPr="00285040">
        <w:rPr>
          <w:rStyle w:val="StyleUnderline"/>
          <w:highlight w:val="cyan"/>
        </w:rPr>
        <w:t>.</w:t>
      </w:r>
      <w:r w:rsidRPr="00285040">
        <w:rPr>
          <w:rStyle w:val="StyleUnderline"/>
        </w:rPr>
        <w:t xml:space="preserve"> Bernie</w:t>
      </w:r>
      <w:r w:rsidRPr="00285040">
        <w:t xml:space="preserve"> Sanders isn’t really a socialist, but he’s a social democrat that </w:t>
      </w:r>
      <w:r w:rsidRPr="00285040">
        <w:rPr>
          <w:rStyle w:val="StyleUnderline"/>
        </w:rPr>
        <w:t xml:space="preserve">moves the conversation to the left, and if people are </w:t>
      </w:r>
      <w:r w:rsidRPr="00285040">
        <w:rPr>
          <w:rStyle w:val="Emphasis"/>
        </w:rPr>
        <w:t>dedicated and committed to organizing</w:t>
      </w:r>
      <w:r w:rsidRPr="00285040">
        <w:t xml:space="preserve">, the </w:t>
      </w:r>
      <w:r w:rsidRPr="00285040">
        <w:rPr>
          <w:rStyle w:val="StyleUnderline"/>
        </w:rPr>
        <w:t xml:space="preserve">local, state, and national candidates he inspires will </w:t>
      </w:r>
      <w:r w:rsidRPr="00285040">
        <w:rPr>
          <w:rStyle w:val="Emphasis"/>
        </w:rPr>
        <w:t>move it further to the left still</w:t>
      </w:r>
      <w:r w:rsidRPr="00285040">
        <w:rPr>
          <w:rStyle w:val="StyleUnderline"/>
        </w:rPr>
        <w:t>. You got any better suggestions?</w:t>
      </w:r>
      <w:r w:rsidRPr="00285040">
        <w:t xml:space="preserve"> </w:t>
      </w:r>
      <w:r w:rsidRPr="00285040">
        <w:rPr>
          <w:rStyle w:val="StyleUnderline"/>
        </w:rPr>
        <w:t>Listen, commie nerds</w:t>
      </w:r>
      <w:r w:rsidRPr="00285040">
        <w:t xml:space="preserve">. My people. I love you guys. I really do. And </w:t>
      </w:r>
      <w:r w:rsidRPr="00285040">
        <w:rPr>
          <w:rStyle w:val="StyleUnderline"/>
        </w:rPr>
        <w:t>I want to build a better world</w:t>
      </w:r>
      <w:r w:rsidRPr="00285040">
        <w:t xml:space="preserve">. </w:t>
      </w:r>
      <w:r w:rsidRPr="00285040">
        <w:rPr>
          <w:rStyle w:val="Emphasis"/>
        </w:rPr>
        <w:t>Not incrementally, either</w:t>
      </w:r>
      <w:r w:rsidRPr="00285040">
        <w:rPr>
          <w:rStyle w:val="StyleUnderline"/>
        </w:rPr>
        <w:t>, but with</w:t>
      </w:r>
      <w:r w:rsidRPr="00285040">
        <w:t xml:space="preserve"> the kind of </w:t>
      </w:r>
      <w:r w:rsidRPr="00285040">
        <w:rPr>
          <w:rStyle w:val="Emphasis"/>
        </w:rPr>
        <w:t>sweeping and transformative change</w:t>
      </w:r>
      <w:r w:rsidRPr="00285040">
        <w:t xml:space="preserve"> that is required to fix a world of such deep injustice. </w:t>
      </w:r>
      <w:r w:rsidRPr="00285040">
        <w:rPr>
          <w:rStyle w:val="StyleUnderline"/>
        </w:rPr>
        <w:t xml:space="preserve">But </w:t>
      </w:r>
      <w:r w:rsidRPr="00285040">
        <w:rPr>
          <w:rStyle w:val="Emphasis"/>
          <w:highlight w:val="cyan"/>
        </w:rPr>
        <w:t>seriously</w:t>
      </w:r>
      <w:r w:rsidRPr="00285040">
        <w:rPr>
          <w:rStyle w:val="StyleUnderline"/>
          <w:highlight w:val="cyan"/>
        </w:rPr>
        <w:t>: none of us are</w:t>
      </w:r>
      <w:r w:rsidRPr="00285040">
        <w:rPr>
          <w:rStyle w:val="StyleUnderline"/>
        </w:rPr>
        <w:t xml:space="preserve"> ever </w:t>
      </w:r>
      <w:r w:rsidRPr="00285040">
        <w:rPr>
          <w:rStyle w:val="StyleUnderline"/>
          <w:highlight w:val="cyan"/>
        </w:rPr>
        <w:t xml:space="preserve">going to take to </w:t>
      </w:r>
      <w:r w:rsidRPr="00285040">
        <w:rPr>
          <w:rStyle w:val="Emphasis"/>
          <w:highlight w:val="cyan"/>
        </w:rPr>
        <w:t>the barricades</w:t>
      </w:r>
      <w:r w:rsidRPr="00285040">
        <w:t xml:space="preserve">. And it’s a good thing, too, because we’d probably find a way to shoot in the wrong direction. I can’t dribble a basketball without </w:t>
      </w:r>
      <w:proofErr w:type="gramStart"/>
      <w:r w:rsidRPr="00285040">
        <w:t>falling down</w:t>
      </w:r>
      <w:proofErr w:type="gramEnd"/>
      <w:r w:rsidRPr="00285040">
        <w:t xml:space="preserve">. American socialism is largely made up of bookish dreamers. I love those people but they’re not for fighting. And even if you have a particular talent for combat, you’re looking at fighting the combined forces of Google, Goldman Sachs, and the defense industry. </w:t>
      </w:r>
      <w:r w:rsidRPr="00285040">
        <w:rPr>
          <w:rStyle w:val="StyleUnderline"/>
        </w:rPr>
        <w:t xml:space="preserve">Violence is hard. Soldiering is hard. </w:t>
      </w:r>
      <w:r w:rsidRPr="00285040">
        <w:rPr>
          <w:rStyle w:val="StyleUnderline"/>
          <w:highlight w:val="cyan"/>
        </w:rPr>
        <w:t>In an era of the NSA</w:t>
      </w:r>
      <w:r w:rsidRPr="00285040">
        <w:rPr>
          <w:rStyle w:val="StyleUnderline"/>
        </w:rPr>
        <w:t xml:space="preserve"> and military robots, it’s really, </w:t>
      </w:r>
      <w:proofErr w:type="gramStart"/>
      <w:r w:rsidRPr="00285040">
        <w:rPr>
          <w:rStyle w:val="StyleUnderline"/>
        </w:rPr>
        <w:t>really hard</w:t>
      </w:r>
      <w:proofErr w:type="gramEnd"/>
      <w:r w:rsidRPr="00285040">
        <w:rPr>
          <w:rStyle w:val="StyleUnderline"/>
        </w:rPr>
        <w:t>.</w:t>
      </w:r>
      <w:r w:rsidRPr="00285040">
        <w:t xml:space="preserve"> </w:t>
      </w:r>
      <w:r w:rsidRPr="00285040">
        <w:rPr>
          <w:rStyle w:val="Emphasis"/>
          <w:sz w:val="24"/>
          <w:highlight w:val="cyan"/>
        </w:rPr>
        <w:t>“Should we condone revolutionary violence?” is dorm room, pass-the-bong conversation fodder</w:t>
      </w:r>
      <w:r w:rsidRPr="00285040">
        <w:rPr>
          <w:rStyle w:val="StyleUnderline"/>
        </w:rPr>
        <w:t xml:space="preserve">, of </w:t>
      </w:r>
      <w:r w:rsidRPr="00285040">
        <w:rPr>
          <w:rStyle w:val="Emphasis"/>
        </w:rPr>
        <w:t>precisely the moral and intellectual weight</w:t>
      </w:r>
      <w:r w:rsidRPr="00285040">
        <w:rPr>
          <w:rStyle w:val="StyleUnderline"/>
        </w:rPr>
        <w:t xml:space="preserve"> of “should we torture a guy if we know there’s </w:t>
      </w:r>
      <w:r w:rsidRPr="00285040">
        <w:rPr>
          <w:rStyle w:val="StyleUnderline"/>
        </w:rPr>
        <w:lastRenderedPageBreak/>
        <w:t xml:space="preserve">a bomb and we know he knows where it </w:t>
      </w:r>
      <w:proofErr w:type="gramStart"/>
      <w:r w:rsidRPr="00285040">
        <w:rPr>
          <w:rStyle w:val="StyleUnderline"/>
        </w:rPr>
        <w:t>is</w:t>
      </w:r>
      <w:proofErr w:type="gramEnd"/>
      <w:r w:rsidRPr="00285040">
        <w:rPr>
          <w:rStyle w:val="StyleUnderline"/>
        </w:rPr>
        <w:t xml:space="preserve"> and we know we can stop it if we do?” It’s built on </w:t>
      </w:r>
      <w:r w:rsidRPr="00285040">
        <w:rPr>
          <w:rStyle w:val="Emphasis"/>
        </w:rPr>
        <w:t>absurd hypotheticals</w:t>
      </w:r>
      <w:r w:rsidRPr="00285040">
        <w:t xml:space="preserve">, propped up by the power of anxious machismo, </w:t>
      </w:r>
      <w:r w:rsidRPr="00285040">
        <w:rPr>
          <w:rStyle w:val="StyleUnderline"/>
        </w:rPr>
        <w:t xml:space="preserve">and undertaken to </w:t>
      </w:r>
      <w:r w:rsidRPr="00285040">
        <w:rPr>
          <w:rStyle w:val="Emphasis"/>
        </w:rPr>
        <w:t>no practical political end</w:t>
      </w:r>
      <w:r w:rsidRPr="00285040">
        <w:t xml:space="preserve">. It’s understandable. I get it, I really do. But it’s got nothing to do with us. </w:t>
      </w:r>
      <w:r w:rsidRPr="00285040">
        <w:rPr>
          <w:rStyle w:val="StyleUnderline"/>
        </w:rPr>
        <w:t xml:space="preserve">The only way forward is the </w:t>
      </w:r>
      <w:r w:rsidRPr="00285040">
        <w:rPr>
          <w:rStyle w:val="Emphasis"/>
        </w:rPr>
        <w:t>grubby, unsexy work of building coalitions</w:t>
      </w:r>
      <w:r w:rsidRPr="00285040">
        <w:rPr>
          <w:rStyle w:val="StyleUnderline"/>
        </w:rPr>
        <w:t xml:space="preserve"> and asking people to climb on board</w:t>
      </w:r>
      <w:r w:rsidRPr="00285040">
        <w:t>.</w:t>
      </w:r>
    </w:p>
    <w:p w14:paraId="5F84814A" w14:textId="3AD060C7" w:rsidR="00B8328A" w:rsidRPr="00A355C6" w:rsidRDefault="00B8328A" w:rsidP="00B8328A">
      <w:pPr>
        <w:pStyle w:val="Heading4"/>
        <w:numPr>
          <w:ilvl w:val="0"/>
          <w:numId w:val="13"/>
        </w:numPr>
        <w:rPr>
          <w:rFonts w:cs="Calibri"/>
        </w:rPr>
      </w:pPr>
      <w:proofErr w:type="spellStart"/>
      <w:r w:rsidRPr="00A355C6">
        <w:rPr>
          <w:rFonts w:cs="Calibri"/>
        </w:rPr>
        <w:t>Neolib</w:t>
      </w:r>
      <w:proofErr w:type="spellEnd"/>
      <w:r w:rsidRPr="00A355C6">
        <w:rPr>
          <w:rFonts w:cs="Calibri"/>
        </w:rPr>
        <w:t xml:space="preserve"> is sustainable and </w:t>
      </w:r>
      <w:r w:rsidRPr="00A355C6">
        <w:rPr>
          <w:rFonts w:cs="Calibri"/>
          <w:u w:val="single"/>
        </w:rPr>
        <w:t>entrenched</w:t>
      </w:r>
      <w:r w:rsidRPr="00A355C6">
        <w:rPr>
          <w:rFonts w:cs="Calibri"/>
        </w:rPr>
        <w:t xml:space="preserve"> – any alternative fails</w:t>
      </w:r>
    </w:p>
    <w:p w14:paraId="7960EE16" w14:textId="77777777" w:rsidR="00B8328A" w:rsidRPr="00A355C6" w:rsidRDefault="00B8328A" w:rsidP="00B8328A">
      <w:r w:rsidRPr="00A355C6">
        <w:t xml:space="preserve">Adam </w:t>
      </w:r>
      <w:r w:rsidRPr="00A355C6">
        <w:rPr>
          <w:rStyle w:val="Style13ptBold"/>
        </w:rPr>
        <w:t>Arvidsson</w:t>
      </w:r>
      <w:r w:rsidRPr="00A355C6">
        <w:t xml:space="preserve">, Professor of Sociology, University of Milano, </w:t>
      </w:r>
      <w:r w:rsidRPr="00A355C6">
        <w:rPr>
          <w:rStyle w:val="Style13ptBold"/>
        </w:rPr>
        <w:t>’13</w:t>
      </w:r>
      <w:r w:rsidRPr="00A355C6">
        <w:t xml:space="preserve"> </w:t>
      </w:r>
    </w:p>
    <w:p w14:paraId="169ACC03" w14:textId="77777777" w:rsidR="00B8328A" w:rsidRPr="00A355C6" w:rsidRDefault="00B8328A" w:rsidP="00B8328A">
      <w:pPr>
        <w:rPr>
          <w:b/>
        </w:rPr>
      </w:pPr>
      <w:r w:rsidRPr="00A355C6">
        <w:t xml:space="preserve">(“Thinking beyond neo-liberalism: A response to </w:t>
      </w:r>
      <w:proofErr w:type="spellStart"/>
      <w:r w:rsidRPr="00A355C6">
        <w:t>Detlev</w:t>
      </w:r>
      <w:proofErr w:type="spellEnd"/>
      <w:r w:rsidRPr="00A355C6">
        <w:t xml:space="preserve"> Zwick,” Ephemera, volume 13(2): 407</w:t>
      </w:r>
      <w:r w:rsidRPr="00A355C6">
        <w:rPr>
          <w:b/>
        </w:rPr>
        <w:t xml:space="preserve">-412) </w:t>
      </w:r>
    </w:p>
    <w:p w14:paraId="4B91590B" w14:textId="77777777" w:rsidR="00B8328A" w:rsidRPr="00A355C6" w:rsidRDefault="00B8328A" w:rsidP="00B8328A">
      <w:r w:rsidRPr="00A355C6">
        <w:rPr>
          <w:b/>
          <w:u w:val="single"/>
        </w:rPr>
        <w:t xml:space="preserve">Today </w:t>
      </w:r>
      <w:r w:rsidRPr="00DE06BC">
        <w:rPr>
          <w:b/>
          <w:highlight w:val="green"/>
          <w:u w:val="single"/>
        </w:rPr>
        <w:t>this</w:t>
      </w:r>
      <w:r w:rsidRPr="00A355C6">
        <w:rPr>
          <w:b/>
          <w:u w:val="single"/>
        </w:rPr>
        <w:t xml:space="preserve"> realistic </w:t>
      </w:r>
      <w:r w:rsidRPr="00DE06BC">
        <w:rPr>
          <w:b/>
          <w:highlight w:val="green"/>
          <w:u w:val="single"/>
        </w:rPr>
        <w:t>alternative no longer exists:</w:t>
      </w:r>
      <w:r w:rsidRPr="00DE06BC">
        <w:rPr>
          <w:b/>
          <w:sz w:val="10"/>
          <w:highlight w:val="green"/>
        </w:rPr>
        <w:t xml:space="preserve"> </w:t>
      </w:r>
      <w:proofErr w:type="gramStart"/>
      <w:r w:rsidRPr="00A355C6">
        <w:rPr>
          <w:sz w:val="10"/>
        </w:rPr>
        <w:t>actually</w:t>
      </w:r>
      <w:proofErr w:type="gramEnd"/>
      <w:r w:rsidRPr="00A355C6">
        <w:rPr>
          <w:b/>
          <w:sz w:val="10"/>
        </w:rPr>
        <w:t xml:space="preserve"> </w:t>
      </w:r>
      <w:r w:rsidRPr="00DE06BC">
        <w:rPr>
          <w:b/>
          <w:highlight w:val="green"/>
          <w:u w:val="single"/>
        </w:rPr>
        <w:t>existing</w:t>
      </w:r>
      <w:r w:rsidRPr="00DE06BC">
        <w:rPr>
          <w:highlight w:val="green"/>
          <w:u w:val="single"/>
        </w:rPr>
        <w:t xml:space="preserve"> </w:t>
      </w:r>
      <w:r w:rsidRPr="00DE06BC">
        <w:rPr>
          <w:b/>
          <w:highlight w:val="green"/>
          <w:u w:val="single"/>
        </w:rPr>
        <w:t>socialism has become insignificant</w:t>
      </w:r>
      <w:r w:rsidRPr="00A355C6">
        <w:rPr>
          <w:sz w:val="10"/>
        </w:rPr>
        <w:t xml:space="preserve"> as a geopolitical player. More importantly, </w:t>
      </w:r>
      <w:r w:rsidRPr="00DE06BC">
        <w:rPr>
          <w:b/>
          <w:highlight w:val="green"/>
          <w:u w:val="single"/>
        </w:rPr>
        <w:t>thirty years of neoliberal governance</w:t>
      </w:r>
      <w:r w:rsidRPr="00A355C6">
        <w:rPr>
          <w:sz w:val="10"/>
        </w:rPr>
        <w:t xml:space="preserve">, together with the transition to a new global information-intensive regime of capitalist accumulation – ‘communicative capitalism’ perhaps – </w:t>
      </w:r>
      <w:r w:rsidRPr="00A355C6">
        <w:rPr>
          <w:b/>
          <w:u w:val="single"/>
        </w:rPr>
        <w:t xml:space="preserve">has effectively </w:t>
      </w:r>
      <w:r w:rsidRPr="00DE06BC">
        <w:rPr>
          <w:b/>
          <w:highlight w:val="green"/>
          <w:u w:val="single"/>
        </w:rPr>
        <w:t>dismantled what was left of the structure</w:t>
      </w:r>
      <w:r w:rsidRPr="00A355C6">
        <w:rPr>
          <w:b/>
          <w:sz w:val="10"/>
        </w:rPr>
        <w:t xml:space="preserve"> </w:t>
      </w:r>
      <w:r w:rsidRPr="00A355C6">
        <w:rPr>
          <w:b/>
          <w:u w:val="single"/>
        </w:rPr>
        <w:t xml:space="preserve">and subjectivities </w:t>
      </w:r>
      <w:r w:rsidRPr="00DE06BC">
        <w:rPr>
          <w:b/>
          <w:highlight w:val="green"/>
          <w:u w:val="single"/>
        </w:rPr>
        <w:t>that supported this alternative vision</w:t>
      </w:r>
      <w:r w:rsidRPr="00A355C6">
        <w:rPr>
          <w:u w:val="single"/>
        </w:rPr>
        <w:t>.</w:t>
      </w:r>
      <w:r w:rsidRPr="00A355C6">
        <w:rPr>
          <w:sz w:val="10"/>
        </w:rPr>
        <w:t xml:space="preserve"> Traditional </w:t>
      </w:r>
      <w:proofErr w:type="gramStart"/>
      <w:r w:rsidRPr="00A355C6">
        <w:rPr>
          <w:rStyle w:val="Emphasis"/>
        </w:rPr>
        <w:t>working class</w:t>
      </w:r>
      <w:proofErr w:type="gramEnd"/>
      <w:r w:rsidRPr="00A355C6">
        <w:rPr>
          <w:rStyle w:val="Emphasis"/>
        </w:rPr>
        <w:t xml:space="preserve"> politics is dead</w:t>
      </w:r>
      <w:r w:rsidRPr="00A355C6">
        <w:rPr>
          <w:sz w:val="10"/>
        </w:rPr>
        <w:t xml:space="preserve">, and the working class itself has been recomposed beyond recognition; people supposedly ‘bowl alone’ and the counter culture has been more or less entirely absorbed within consumer society. We have seen the completion of what Marx described as the process of ‘real subsumption’. Every alternative to capitalism has been included within capitalism and positioned as a potential source of value. </w:t>
      </w:r>
      <w:proofErr w:type="gramStart"/>
      <w:r w:rsidRPr="00A355C6">
        <w:rPr>
          <w:sz w:val="10"/>
        </w:rPr>
        <w:t>As a consequence</w:t>
      </w:r>
      <w:proofErr w:type="gramEnd"/>
      <w:r w:rsidRPr="00A355C6">
        <w:rPr>
          <w:sz w:val="10"/>
        </w:rPr>
        <w:t xml:space="preserve">, life within capitalism has been depoliticized, deprived of an alternative in the name of which a practically effective critique can be mounted. This makes it trickier to do critical theory. </w:t>
      </w:r>
      <w:r w:rsidRPr="00A355C6">
        <w:rPr>
          <w:b/>
          <w:u w:val="single"/>
        </w:rPr>
        <w:t>We can</w:t>
      </w:r>
      <w:r w:rsidRPr="00A355C6">
        <w:rPr>
          <w:sz w:val="10"/>
        </w:rPr>
        <w:t xml:space="preserve"> of course </w:t>
      </w:r>
      <w:r w:rsidRPr="00A355C6">
        <w:rPr>
          <w:b/>
          <w:u w:val="single"/>
        </w:rPr>
        <w:t>still criticize the actual state of things</w:t>
      </w:r>
      <w:r w:rsidRPr="00A355C6">
        <w:rPr>
          <w:b/>
          <w:sz w:val="10"/>
        </w:rPr>
        <w:t xml:space="preserve">. </w:t>
      </w:r>
      <w:r w:rsidRPr="00A355C6">
        <w:rPr>
          <w:b/>
          <w:u w:val="single"/>
        </w:rPr>
        <w:t>We can point to the precarious relations</w:t>
      </w:r>
      <w:r w:rsidRPr="00A355C6">
        <w:rPr>
          <w:sz w:val="10"/>
        </w:rPr>
        <w:t xml:space="preserve"> that prevail among creative knowledge workers; show how exploitative and unjust conditions are intensified by the very forces that drive the globalization of communicative capitalism, like the outsourcing of design work; or lament the fact that a triumphant neoliberal regime subsumes and appropriates aspects of subjectivity and social life that we think should have been left alone. To produce such critiques remains useful intellectual work – I have done it in other contexts (Arvidsson et al., 2010; Arvidsson, 2007), as has </w:t>
      </w:r>
      <w:proofErr w:type="spellStart"/>
      <w:r w:rsidRPr="00A355C6">
        <w:rPr>
          <w:sz w:val="10"/>
        </w:rPr>
        <w:t>Detlev</w:t>
      </w:r>
      <w:proofErr w:type="spellEnd"/>
      <w:r w:rsidRPr="00A355C6">
        <w:rPr>
          <w:sz w:val="10"/>
        </w:rPr>
        <w:t xml:space="preserve"> Zwick (2008), and many others. To the extent that such critiques reach a mass audience, they can become a progressive impulse to action and reflection – as in the case of Naomi Klein’s work inspiring the ‘no global’ movement (to use an inadequate name coined by the mainstream press). </w:t>
      </w:r>
      <w:r w:rsidRPr="00A355C6">
        <w:rPr>
          <w:b/>
          <w:u w:val="single"/>
        </w:rPr>
        <w:t xml:space="preserve">But such </w:t>
      </w:r>
      <w:r w:rsidRPr="00DE06BC">
        <w:rPr>
          <w:b/>
          <w:highlight w:val="green"/>
          <w:u w:val="single"/>
        </w:rPr>
        <w:t>a critique without an alternative remains unsatisfactory</w:t>
      </w:r>
      <w:r w:rsidRPr="00A355C6">
        <w:rPr>
          <w:b/>
          <w:u w:val="single"/>
        </w:rPr>
        <w:t xml:space="preserve"> for at least three reasons.</w:t>
      </w:r>
      <w:r w:rsidRPr="00A355C6">
        <w:rPr>
          <w:u w:val="single"/>
        </w:rPr>
        <w:t xml:space="preserve"> </w:t>
      </w:r>
      <w:r w:rsidRPr="00A355C6">
        <w:rPr>
          <w:sz w:val="10"/>
        </w:rPr>
        <w:t xml:space="preserve">First, and most superficially, </w:t>
      </w:r>
      <w:r w:rsidRPr="00A355C6">
        <w:rPr>
          <w:b/>
          <w:u w:val="single"/>
        </w:rPr>
        <w:t>since everyone else is doing it, the marginal utility of yet another piece of critical theory</w:t>
      </w:r>
      <w:r w:rsidRPr="00A355C6">
        <w:rPr>
          <w:u w:val="single"/>
        </w:rPr>
        <w:t xml:space="preserve"> </w:t>
      </w:r>
      <w:r w:rsidRPr="00A355C6">
        <w:rPr>
          <w:rStyle w:val="Emphasis"/>
        </w:rPr>
        <w:t>rapidly diminishes</w:t>
      </w:r>
      <w:r w:rsidRPr="00A355C6">
        <w:rPr>
          <w:sz w:val="10"/>
        </w:rPr>
        <w:t xml:space="preserve">, as does the intellectual satisfaction that can be derived </w:t>
      </w:r>
      <w:proofErr w:type="spellStart"/>
      <w:r w:rsidRPr="00A355C6">
        <w:rPr>
          <w:sz w:val="10"/>
        </w:rPr>
        <w:t>form</w:t>
      </w:r>
      <w:proofErr w:type="spellEnd"/>
      <w:r w:rsidRPr="00A355C6">
        <w:rPr>
          <w:sz w:val="10"/>
        </w:rPr>
        <w:t xml:space="preserve"> producing it. Second, and more seriously, </w:t>
      </w:r>
      <w:r w:rsidRPr="00A355C6">
        <w:rPr>
          <w:b/>
          <w:u w:val="single"/>
        </w:rPr>
        <w:t>the absence of a realistic alternative</w:t>
      </w:r>
      <w:r w:rsidRPr="00A355C6">
        <w:rPr>
          <w:sz w:val="10"/>
        </w:rPr>
        <w:t xml:space="preserve">, or even of a historical subject in the name of which such a critique can be pronounced, </w:t>
      </w:r>
      <w:r w:rsidRPr="00A355C6">
        <w:rPr>
          <w:b/>
          <w:u w:val="single"/>
        </w:rPr>
        <w:t>risks rendering critical theory moralistic and rather</w:t>
      </w:r>
      <w:r w:rsidRPr="00A355C6">
        <w:rPr>
          <w:u w:val="single"/>
        </w:rPr>
        <w:t xml:space="preserve"> </w:t>
      </w:r>
      <w:r w:rsidRPr="00A355C6">
        <w:rPr>
          <w:rStyle w:val="Emphasis"/>
        </w:rPr>
        <w:t>toothless</w:t>
      </w:r>
      <w:r w:rsidRPr="00A355C6">
        <w:rPr>
          <w:sz w:val="10"/>
        </w:rPr>
        <w:t xml:space="preserve">. We might agree with Zwick when he suggests that the outsourcing of design work from Toronto to the Philippines is somehow wrong, but it is difficult to understand exactly why this would be the case. (Why shouldn’t Philippine designers be allowed to compete with Canadian designers? Can the ‘creative class’ claim an exemption from the global economy? Perhaps the answer is ‘yes’, but I do not know of any viable alternative vision of society that is able to substantiate that ‘yes’.) Third, and most importantly, </w:t>
      </w:r>
      <w:r w:rsidRPr="00A355C6">
        <w:rPr>
          <w:b/>
          <w:u w:val="single"/>
        </w:rPr>
        <w:t>in the absence of an alternative vision</w:t>
      </w:r>
      <w:r w:rsidRPr="00A355C6">
        <w:rPr>
          <w:sz w:val="10"/>
        </w:rPr>
        <w:t xml:space="preserve">, critical </w:t>
      </w:r>
      <w:r w:rsidRPr="00A355C6">
        <w:rPr>
          <w:b/>
          <w:u w:val="single"/>
        </w:rPr>
        <w:t>theory remains rather unconvincing to the people in the name of whom it proposes to speak</w:t>
      </w:r>
      <w:r w:rsidRPr="00A355C6">
        <w:rPr>
          <w:sz w:val="10"/>
        </w:rPr>
        <w:t xml:space="preserve">. I can assure you – and I’ve tried! – </w:t>
      </w:r>
      <w:r w:rsidRPr="00A355C6">
        <w:rPr>
          <w:b/>
          <w:u w:val="single"/>
        </w:rPr>
        <w:t>that</w:t>
      </w:r>
      <w:r w:rsidRPr="00A355C6">
        <w:rPr>
          <w:u w:val="single"/>
        </w:rPr>
        <w:t xml:space="preserve"> </w:t>
      </w:r>
      <w:r w:rsidRPr="00A355C6">
        <w:rPr>
          <w:b/>
          <w:u w:val="single"/>
        </w:rPr>
        <w:t>you won’t become an organic intellectual among social entrepreneurs or precarious creative workers by telling them that they are</w:t>
      </w:r>
      <w:r w:rsidRPr="00A355C6">
        <w:rPr>
          <w:u w:val="single"/>
        </w:rPr>
        <w:t xml:space="preserve"> </w:t>
      </w:r>
      <w:r w:rsidRPr="00A355C6">
        <w:rPr>
          <w:b/>
          <w:u w:val="single"/>
        </w:rPr>
        <w:t>exploited,</w:t>
      </w:r>
      <w:r w:rsidRPr="00A355C6">
        <w:rPr>
          <w:b/>
          <w:sz w:val="10"/>
        </w:rPr>
        <w:t xml:space="preserve"> </w:t>
      </w:r>
      <w:r w:rsidRPr="00A355C6">
        <w:rPr>
          <w:b/>
          <w:u w:val="single"/>
        </w:rPr>
        <w:t>that they sell out their subjectivity, or that the system in which they operate is unjust.</w:t>
      </w:r>
      <w:r w:rsidRPr="00A355C6">
        <w:rPr>
          <w:b/>
          <w:sz w:val="10"/>
        </w:rPr>
        <w:t xml:space="preserve"> </w:t>
      </w:r>
      <w:r w:rsidRPr="00DE06BC">
        <w:rPr>
          <w:b/>
          <w:highlight w:val="green"/>
          <w:u w:val="single"/>
        </w:rPr>
        <w:t>Pure critique is simply not attractive</w:t>
      </w:r>
      <w:r w:rsidRPr="00DE06BC">
        <w:rPr>
          <w:b/>
          <w:sz w:val="10"/>
          <w:highlight w:val="green"/>
        </w:rPr>
        <w:t xml:space="preserve"> </w:t>
      </w:r>
      <w:r w:rsidRPr="00DE06BC">
        <w:rPr>
          <w:b/>
          <w:highlight w:val="green"/>
          <w:u w:val="single"/>
        </w:rPr>
        <w:t>enough to make the multitude of new productive subjects,</w:t>
      </w:r>
      <w:r w:rsidRPr="00A355C6">
        <w:rPr>
          <w:sz w:val="10"/>
        </w:rPr>
        <w:t xml:space="preserve"> fragmented by neoliberalism, cohere into a historical subject. To do that you need at least the myth of an alternative, as agitators from Sorel via Lenin to </w:t>
      </w:r>
      <w:proofErr w:type="spellStart"/>
      <w:r w:rsidRPr="00A355C6">
        <w:rPr>
          <w:sz w:val="10"/>
        </w:rPr>
        <w:t>Subcomandante</w:t>
      </w:r>
      <w:proofErr w:type="spellEnd"/>
      <w:r w:rsidRPr="00A355C6">
        <w:rPr>
          <w:sz w:val="10"/>
        </w:rPr>
        <w:t xml:space="preserve"> Marcos could tell you. Don’t get me wrong. I am not proposing that it is wrong to point to the precarious conditions of knowledge work, or that we should not do this as academics and researchers. This is still an important task. But it is not enough. Critical theory must do this, but it must also do more. It must also engage with the question of what a realistic alternative to neoliberalism could be, and it must elaborate a realistic political vision in the name of which a critique that is productive and progressive, and not simply moralistic, can be articulated. By realistic, I mean that such an alternative must be sought in the actual relations of production that characterize the contemporary information economy. Zwick’s suggestion that we imagine a </w:t>
      </w:r>
      <w:proofErr w:type="spellStart"/>
      <w:r w:rsidRPr="00A355C6">
        <w:rPr>
          <w:sz w:val="10"/>
        </w:rPr>
        <w:t>commonism</w:t>
      </w:r>
      <w:proofErr w:type="spellEnd"/>
      <w:r w:rsidRPr="00A355C6">
        <w:rPr>
          <w:sz w:val="10"/>
        </w:rPr>
        <w:t xml:space="preserve"> of productive consumption as collaborative sharing in the absence of private property and combined with an inclusive model of political determination, collective sovereignty, belonging and justice – and so on – is simply unproductive to my mind. </w:t>
      </w:r>
      <w:r w:rsidRPr="00A355C6">
        <w:rPr>
          <w:b/>
          <w:u w:val="single"/>
        </w:rPr>
        <w:t>We might all agree that an economy of commons that has done away with capitalism might be more desirable</w:t>
      </w:r>
      <w:r w:rsidRPr="00A355C6">
        <w:rPr>
          <w:b/>
          <w:sz w:val="10"/>
        </w:rPr>
        <w:t xml:space="preserve">, </w:t>
      </w:r>
      <w:r w:rsidRPr="00A355C6">
        <w:rPr>
          <w:b/>
          <w:u w:val="single"/>
        </w:rPr>
        <w:t xml:space="preserve">but the reality is that hybrid forms, like the game </w:t>
      </w:r>
      <w:proofErr w:type="spellStart"/>
      <w:r w:rsidRPr="00A355C6">
        <w:rPr>
          <w:b/>
          <w:u w:val="single"/>
        </w:rPr>
        <w:t>modders</w:t>
      </w:r>
      <w:proofErr w:type="spellEnd"/>
      <w:r w:rsidRPr="00A355C6">
        <w:rPr>
          <w:u w:val="single"/>
        </w:rPr>
        <w:t xml:space="preserve"> </w:t>
      </w:r>
      <w:r w:rsidRPr="00A355C6">
        <w:rPr>
          <w:sz w:val="10"/>
        </w:rPr>
        <w:t xml:space="preserve">that Zwick cites, </w:t>
      </w:r>
      <w:r w:rsidRPr="00DE06BC">
        <w:rPr>
          <w:b/>
          <w:highlight w:val="green"/>
          <w:u w:val="single"/>
        </w:rPr>
        <w:t>where</w:t>
      </w:r>
      <w:r w:rsidRPr="00A355C6">
        <w:rPr>
          <w:b/>
          <w:u w:val="single"/>
        </w:rPr>
        <w:t xml:space="preserve"> </w:t>
      </w:r>
      <w:proofErr w:type="gramStart"/>
      <w:r w:rsidRPr="00A355C6">
        <w:rPr>
          <w:b/>
          <w:u w:val="single"/>
        </w:rPr>
        <w:t xml:space="preserve">a </w:t>
      </w:r>
      <w:r w:rsidRPr="00DE06BC">
        <w:rPr>
          <w:b/>
          <w:highlight w:val="green"/>
          <w:u w:val="single"/>
        </w:rPr>
        <w:t>an</w:t>
      </w:r>
      <w:proofErr w:type="gramEnd"/>
      <w:r w:rsidRPr="00DE06BC">
        <w:rPr>
          <w:b/>
          <w:highlight w:val="green"/>
          <w:u w:val="single"/>
        </w:rPr>
        <w:t xml:space="preserve"> economy of commons co-exists with a capitalist value logic</w:t>
      </w:r>
      <w:r w:rsidRPr="00A355C6">
        <w:rPr>
          <w:b/>
          <w:sz w:val="10"/>
        </w:rPr>
        <w:t>, i</w:t>
      </w:r>
      <w:r w:rsidRPr="00A355C6">
        <w:rPr>
          <w:sz w:val="10"/>
        </w:rPr>
        <w:t>n some form</w:t>
      </w:r>
      <w:r w:rsidRPr="00DE06BC">
        <w:rPr>
          <w:sz w:val="10"/>
          <w:highlight w:val="green"/>
        </w:rPr>
        <w:t xml:space="preserve">, </w:t>
      </w:r>
      <w:r w:rsidRPr="00DE06BC">
        <w:rPr>
          <w:b/>
          <w:highlight w:val="green"/>
          <w:u w:val="single"/>
        </w:rPr>
        <w:t>are indeed becoming the norm</w:t>
      </w:r>
      <w:r w:rsidRPr="00A355C6">
        <w:rPr>
          <w:b/>
          <w:sz w:val="10"/>
        </w:rPr>
        <w:t>.</w:t>
      </w:r>
      <w:r w:rsidRPr="00A355C6">
        <w:rPr>
          <w:sz w:val="10"/>
        </w:rPr>
        <w:t xml:space="preserve"> At that point the interesting thing to do is not so much to criticize the enduring capitalist nature of these hybrid forms, but rather to investigate the new forms of politics that they might give rise to. This in no way implies that one does away with conflict and politics. Rather, it implies investigating and understanding the new spaces and discourses through which such a new type of politics can be articulated. In order to do </w:t>
      </w:r>
      <w:proofErr w:type="gramStart"/>
      <w:r w:rsidRPr="00A355C6">
        <w:rPr>
          <w:sz w:val="10"/>
        </w:rPr>
        <w:t>this</w:t>
      </w:r>
      <w:proofErr w:type="gramEnd"/>
      <w:r w:rsidRPr="00A355C6">
        <w:rPr>
          <w:sz w:val="10"/>
        </w:rPr>
        <w:t xml:space="preserve"> </w:t>
      </w:r>
      <w:r w:rsidRPr="00DE06BC">
        <w:rPr>
          <w:b/>
          <w:highlight w:val="green"/>
          <w:u w:val="single"/>
        </w:rPr>
        <w:t xml:space="preserve">we must start with what the </w:t>
      </w:r>
      <w:r w:rsidRPr="00DE06BC">
        <w:rPr>
          <w:rStyle w:val="Emphasis"/>
          <w:highlight w:val="green"/>
        </w:rPr>
        <w:t>actors</w:t>
      </w:r>
      <w:r w:rsidRPr="00DE06BC">
        <w:rPr>
          <w:highlight w:val="green"/>
          <w:u w:val="single"/>
        </w:rPr>
        <w:t xml:space="preserve"> in</w:t>
      </w:r>
      <w:r w:rsidRPr="00DE06BC">
        <w:rPr>
          <w:b/>
          <w:highlight w:val="green"/>
          <w:u w:val="single"/>
        </w:rPr>
        <w:t>volved in these processes actually think themselves. It</w:t>
      </w:r>
      <w:r w:rsidRPr="00A355C6">
        <w:rPr>
          <w:b/>
          <w:u w:val="single"/>
        </w:rPr>
        <w:t xml:space="preserve"> is quite useless to simply deploy existing philosophical perspectives</w:t>
      </w:r>
      <w:r w:rsidRPr="00A355C6">
        <w:rPr>
          <w:b/>
          <w:sz w:val="10"/>
        </w:rPr>
        <w:t xml:space="preserve">, </w:t>
      </w:r>
      <w:r w:rsidRPr="00A355C6">
        <w:rPr>
          <w:b/>
          <w:u w:val="single"/>
        </w:rPr>
        <w:t>or to compare the reality of communicative capitalism to</w:t>
      </w:r>
      <w:r w:rsidRPr="00A355C6">
        <w:rPr>
          <w:u w:val="single"/>
        </w:rPr>
        <w:t xml:space="preserve"> </w:t>
      </w:r>
      <w:r w:rsidRPr="00A355C6">
        <w:rPr>
          <w:rStyle w:val="Emphasis"/>
        </w:rPr>
        <w:t>utopian projections</w:t>
      </w:r>
      <w:r w:rsidRPr="00A355C6">
        <w:rPr>
          <w:u w:val="single"/>
        </w:rPr>
        <w:t xml:space="preserve"> </w:t>
      </w:r>
      <w:r w:rsidRPr="00A355C6">
        <w:rPr>
          <w:b/>
          <w:u w:val="single"/>
        </w:rPr>
        <w:t>of the political visions of last century</w:t>
      </w:r>
      <w:r w:rsidRPr="00A355C6">
        <w:rPr>
          <w:sz w:val="10"/>
        </w:rPr>
        <w:t xml:space="preserve">. </w:t>
      </w:r>
      <w:proofErr w:type="gramStart"/>
      <w:r w:rsidRPr="00A355C6">
        <w:rPr>
          <w:sz w:val="10"/>
        </w:rPr>
        <w:t>Instead</w:t>
      </w:r>
      <w:proofErr w:type="gramEnd"/>
      <w:r w:rsidRPr="00A355C6">
        <w:rPr>
          <w:sz w:val="10"/>
        </w:rPr>
        <w:t xml:space="preserve"> we must start with the ‘empirical metaphysics’, to use Bruno Latour’s term, that actually prevail among people engaged in such hybrid practices. We might all want to do away with neoliberalism and the forms of life that it has promoted. But at the same time, </w:t>
      </w:r>
      <w:r w:rsidRPr="00A355C6">
        <w:rPr>
          <w:b/>
          <w:u w:val="single"/>
        </w:rPr>
        <w:t>we all recognize that the neoliberal project has been one of the</w:t>
      </w:r>
      <w:r w:rsidRPr="00A355C6">
        <w:rPr>
          <w:u w:val="single"/>
        </w:rPr>
        <w:t xml:space="preserve"> </w:t>
      </w:r>
      <w:r w:rsidRPr="00A355C6">
        <w:rPr>
          <w:rStyle w:val="Emphasis"/>
        </w:rPr>
        <w:t>most successful projects</w:t>
      </w:r>
      <w:r w:rsidRPr="00A355C6">
        <w:rPr>
          <w:u w:val="single"/>
        </w:rPr>
        <w:t xml:space="preserve"> </w:t>
      </w:r>
      <w:r w:rsidRPr="00A355C6">
        <w:rPr>
          <w:b/>
          <w:u w:val="single"/>
        </w:rPr>
        <w:t>of governmentality since, perhaps, the very project of disciplinary power that Foucault himself described</w:t>
      </w:r>
      <w:r w:rsidRPr="00A355C6">
        <w:rPr>
          <w:u w:val="single"/>
        </w:rPr>
        <w:t>.</w:t>
      </w:r>
      <w:r w:rsidRPr="00A355C6">
        <w:rPr>
          <w:sz w:val="10"/>
        </w:rPr>
        <w:t xml:space="preserve"> </w:t>
      </w:r>
      <w:proofErr w:type="gramStart"/>
      <w:r w:rsidRPr="00A355C6">
        <w:rPr>
          <w:sz w:val="10"/>
        </w:rPr>
        <w:t>Rebus</w:t>
      </w:r>
      <w:proofErr w:type="gramEnd"/>
      <w:r w:rsidRPr="00A355C6">
        <w:rPr>
          <w:sz w:val="10"/>
        </w:rPr>
        <w:t xml:space="preserve"> sic stantibus </w:t>
      </w:r>
      <w:r w:rsidRPr="00A355C6">
        <w:rPr>
          <w:rStyle w:val="Emphasis"/>
        </w:rPr>
        <w:t xml:space="preserve">we cannot simply wish it away. </w:t>
      </w:r>
      <w:r w:rsidRPr="00A355C6">
        <w:rPr>
          <w:b/>
          <w:u w:val="single"/>
        </w:rPr>
        <w:t>We need to recognize that people have changed</w:t>
      </w:r>
      <w:r w:rsidRPr="00A355C6">
        <w:rPr>
          <w:b/>
          <w:sz w:val="10"/>
        </w:rPr>
        <w:t xml:space="preserve">, </w:t>
      </w:r>
      <w:r w:rsidRPr="00A355C6">
        <w:rPr>
          <w:b/>
          <w:u w:val="single"/>
        </w:rPr>
        <w:t xml:space="preserve">that </w:t>
      </w:r>
      <w:r w:rsidRPr="00DE06BC">
        <w:rPr>
          <w:b/>
          <w:highlight w:val="green"/>
          <w:u w:val="single"/>
        </w:rPr>
        <w:t>competitive</w:t>
      </w:r>
      <w:r w:rsidRPr="00DE06BC">
        <w:rPr>
          <w:highlight w:val="green"/>
          <w:u w:val="single"/>
        </w:rPr>
        <w:t xml:space="preserve"> </w:t>
      </w:r>
      <w:r w:rsidRPr="00DE06BC">
        <w:rPr>
          <w:rStyle w:val="Emphasis"/>
          <w:highlight w:val="green"/>
        </w:rPr>
        <w:t>individualism</w:t>
      </w:r>
      <w:r w:rsidRPr="00DE06BC">
        <w:rPr>
          <w:highlight w:val="green"/>
          <w:u w:val="single"/>
        </w:rPr>
        <w:t>,</w:t>
      </w:r>
      <w:r w:rsidRPr="00A355C6">
        <w:rPr>
          <w:u w:val="single"/>
        </w:rPr>
        <w:t xml:space="preserve"> </w:t>
      </w:r>
      <w:r w:rsidRPr="00A355C6">
        <w:rPr>
          <w:b/>
          <w:u w:val="single"/>
        </w:rPr>
        <w:t>self-</w:t>
      </w:r>
      <w:proofErr w:type="gramStart"/>
      <w:r w:rsidRPr="00A355C6">
        <w:rPr>
          <w:b/>
          <w:u w:val="single"/>
        </w:rPr>
        <w:t>branding</w:t>
      </w:r>
      <w:proofErr w:type="gramEnd"/>
      <w:r w:rsidRPr="00A355C6">
        <w:rPr>
          <w:b/>
          <w:u w:val="single"/>
        </w:rPr>
        <w:t xml:space="preserve"> and an entrepreneurial mentality are, </w:t>
      </w:r>
      <w:r w:rsidRPr="00DE06BC">
        <w:rPr>
          <w:b/>
          <w:highlight w:val="green"/>
          <w:u w:val="single"/>
        </w:rPr>
        <w:t>by now, normal features of</w:t>
      </w:r>
      <w:r w:rsidRPr="00A355C6">
        <w:rPr>
          <w:b/>
          <w:u w:val="single"/>
        </w:rPr>
        <w:t xml:space="preserve"> life. The same thing goes for</w:t>
      </w:r>
      <w:r w:rsidRPr="00A355C6">
        <w:rPr>
          <w:sz w:val="10"/>
        </w:rPr>
        <w:t xml:space="preserve"> the popular political </w:t>
      </w:r>
      <w:r w:rsidRPr="00A355C6">
        <w:rPr>
          <w:b/>
          <w:u w:val="single"/>
        </w:rPr>
        <w:t>myths that prevail among advanced knowledge workers</w:t>
      </w:r>
      <w:r w:rsidRPr="00A355C6">
        <w:rPr>
          <w:sz w:val="10"/>
        </w:rPr>
        <w:t xml:space="preserve">, what Zwick calls ‘cyber-utopianism’. We need to recognize that </w:t>
      </w:r>
      <w:r w:rsidRPr="00A355C6">
        <w:rPr>
          <w:b/>
          <w:u w:val="single"/>
        </w:rPr>
        <w:t>notions like peer-to-peer production</w:t>
      </w:r>
      <w:r w:rsidRPr="00A355C6">
        <w:rPr>
          <w:b/>
          <w:sz w:val="10"/>
        </w:rPr>
        <w:t xml:space="preserve">, </w:t>
      </w:r>
      <w:r w:rsidRPr="00A355C6">
        <w:rPr>
          <w:b/>
          <w:u w:val="single"/>
        </w:rPr>
        <w:t>high-tech gift economies</w:t>
      </w:r>
      <w:r w:rsidRPr="00A355C6">
        <w:rPr>
          <w:sz w:val="10"/>
        </w:rPr>
        <w:t xml:space="preserve"> and the like have the power to mobilize the energies of the subjects that are most likely to become the pioneers of a new political vision – </w:t>
      </w:r>
      <w:r w:rsidRPr="00A355C6">
        <w:rPr>
          <w:b/>
          <w:u w:val="single"/>
        </w:rPr>
        <w:t>today’s version of the skilled workers that have taken the lead in most modern political movements</w:t>
      </w:r>
      <w:r w:rsidRPr="00A355C6">
        <w:rPr>
          <w:u w:val="single"/>
        </w:rPr>
        <w:t>.</w:t>
      </w:r>
      <w:r w:rsidRPr="00A355C6">
        <w:rPr>
          <w:sz w:val="10"/>
        </w:rPr>
        <w:t xml:space="preserve"> Even though the social theory that they produce might be shallow and imperfect, and even though they might not have read Marx and Foucault as well as we have, we cannot simply dismiss this vision as a mere ideology to be replaced by our theoretically more refined ideology. Like the relations of production that are emerging in communicative capitalism and the subjectivity of knowledge workers, these myths are part of the raw material with which the Gramscian intellectual must engage </w:t>
      </w:r>
      <w:proofErr w:type="gramStart"/>
      <w:r w:rsidRPr="00A355C6">
        <w:rPr>
          <w:sz w:val="10"/>
        </w:rPr>
        <w:t>in order to</w:t>
      </w:r>
      <w:proofErr w:type="gramEnd"/>
      <w:r w:rsidRPr="00A355C6">
        <w:rPr>
          <w:sz w:val="10"/>
        </w:rPr>
        <w:t xml:space="preserve"> articulate new understandings of common sense that are both politically progressive and intuitively attractive to the people that they are supposed to mobilize. In other words, </w:t>
      </w:r>
      <w:proofErr w:type="gramStart"/>
      <w:r w:rsidRPr="00A355C6">
        <w:rPr>
          <w:sz w:val="10"/>
        </w:rPr>
        <w:t>in order to</w:t>
      </w:r>
      <w:proofErr w:type="gramEnd"/>
      <w:r w:rsidRPr="00A355C6">
        <w:rPr>
          <w:sz w:val="10"/>
        </w:rPr>
        <w:t xml:space="preserve"> articulate an alternative, we cannot simply dismiss the reality of communicative capitalism and fall back on what remains of the political utopias of last century. </w:t>
      </w:r>
      <w:r w:rsidRPr="00A355C6">
        <w:rPr>
          <w:b/>
          <w:u w:val="single"/>
        </w:rPr>
        <w:t>We need to engage with the reality of neoliberal communicative capitalism</w:t>
      </w:r>
      <w:r w:rsidRPr="00A355C6">
        <w:rPr>
          <w:sz w:val="10"/>
        </w:rPr>
        <w:t xml:space="preserve"> and try to push its dialectic beyond its apolitical present state. We must investigate what the real conditions of production and imagination are and ask ourselves where they might lead. Critical theory needs to become an empirical, and not simply a philosophical, enterprise. </w:t>
      </w:r>
    </w:p>
    <w:p w14:paraId="2CDCCB3B" w14:textId="2D6D548D" w:rsidR="00225302" w:rsidRDefault="00225302" w:rsidP="00185BE2"/>
    <w:p w14:paraId="56516EF3" w14:textId="5B9369CA" w:rsidR="00225302" w:rsidRPr="00285040" w:rsidRDefault="00225302" w:rsidP="00225302">
      <w:pPr>
        <w:pStyle w:val="Heading4"/>
        <w:numPr>
          <w:ilvl w:val="0"/>
          <w:numId w:val="13"/>
        </w:numPr>
      </w:pPr>
      <w:r>
        <w:lastRenderedPageBreak/>
        <w:t xml:space="preserve">No internal link – haven’t explained how debates spill up to the formulation of material networks which their </w:t>
      </w:r>
      <w:proofErr w:type="spellStart"/>
      <w:r>
        <w:t>ev</w:t>
      </w:r>
      <w:proofErr w:type="spellEnd"/>
      <w:r>
        <w:t xml:space="preserve"> says is key</w:t>
      </w:r>
    </w:p>
    <w:p w14:paraId="020266F7" w14:textId="745100D7" w:rsidR="005B56E3" w:rsidRPr="00285040" w:rsidRDefault="005B56E3" w:rsidP="005B56E3">
      <w:pPr>
        <w:pStyle w:val="Heading3"/>
      </w:pPr>
      <w:r>
        <w:lastRenderedPageBreak/>
        <w:t>Theory</w:t>
      </w:r>
    </w:p>
    <w:p w14:paraId="4CF399D0" w14:textId="370A9B30" w:rsidR="00185BE2" w:rsidRPr="00285040" w:rsidRDefault="00185BE2" w:rsidP="00796FCE">
      <w:pPr>
        <w:pStyle w:val="Heading4"/>
        <w:numPr>
          <w:ilvl w:val="0"/>
          <w:numId w:val="18"/>
        </w:numPr>
        <w:rPr>
          <w:rFonts w:cs="Calibri"/>
        </w:rPr>
      </w:pPr>
      <w:r w:rsidRPr="00285040">
        <w:rPr>
          <w:rFonts w:cs="Calibri"/>
        </w:rPr>
        <w:t>Their rejection of political engagement is not radical but continues the prevailing mode of leftist cynicism that eviscerates our ability to construct alternatives to political domination</w:t>
      </w:r>
    </w:p>
    <w:p w14:paraId="3860A3D8" w14:textId="77777777" w:rsidR="00185BE2" w:rsidRPr="00285040" w:rsidRDefault="00185BE2" w:rsidP="00185BE2">
      <w:r w:rsidRPr="00285040">
        <w:t xml:space="preserve">Sam </w:t>
      </w:r>
      <w:r w:rsidRPr="00285040">
        <w:rPr>
          <w:rStyle w:val="Style13ptBold"/>
        </w:rPr>
        <w:t>Burgum 15</w:t>
      </w:r>
      <w:r w:rsidRPr="00285040">
        <w:t xml:space="preserve">, He has a PhD in Sociology from Warwick. He is now a research fellow at the University of Sheffield, </w:t>
      </w:r>
      <w:r w:rsidRPr="00285040">
        <w:rPr>
          <w:i/>
          <w:iCs/>
        </w:rPr>
        <w:t>The branding of the left: between spectacle and passivity in an era of cynicism</w:t>
      </w:r>
      <w:r w:rsidRPr="00285040">
        <w:t>, Journal for Cultural Research, 19:3, 306-320, DOI: 10.1080/14797585.2015.1021996//KU-MS</w:t>
      </w:r>
    </w:p>
    <w:p w14:paraId="6E7A62CB" w14:textId="77777777" w:rsidR="00185BE2" w:rsidRPr="00285040" w:rsidRDefault="00185BE2" w:rsidP="00185BE2">
      <w:r w:rsidRPr="00285040">
        <w:t xml:space="preserve">I argue that we can see a similar enacting of </w:t>
      </w:r>
      <w:proofErr w:type="spellStart"/>
      <w:r w:rsidRPr="00285040">
        <w:t>interpassivity</w:t>
      </w:r>
      <w:proofErr w:type="spellEnd"/>
      <w:r w:rsidRPr="00285040">
        <w:t xml:space="preserve"> taking place in the positive response to Brand’s radical spectacle, </w:t>
      </w:r>
      <w:proofErr w:type="gramStart"/>
      <w:r w:rsidRPr="00285040">
        <w:t>in particular on</w:t>
      </w:r>
      <w:proofErr w:type="gramEnd"/>
      <w:r w:rsidRPr="00285040">
        <w:t xml:space="preserve"> social media. For example, following the Paxman interview, Twitter was </w:t>
      </w:r>
      <w:proofErr w:type="gramStart"/>
      <w:r w:rsidRPr="00285040">
        <w:t>alight</w:t>
      </w:r>
      <w:proofErr w:type="gramEnd"/>
      <w:r w:rsidRPr="00285040">
        <w:t xml:space="preserve"> with praise and professions of support, whereas on Facebook, “groups” were quickly established entitled “Russell Brand for Prime Minister” and “I Support Russell Brand’s Call for Revolution” (gaining 150,000 members between them overnight). As such, while his appearance seemed to encourage much discussion, what such media </w:t>
      </w:r>
      <w:proofErr w:type="gramStart"/>
      <w:r w:rsidRPr="00285040">
        <w:t>actually allowed</w:t>
      </w:r>
      <w:proofErr w:type="gramEnd"/>
      <w:r w:rsidRPr="00285040">
        <w:t xml:space="preserve"> for is a subjective expression of intent yet an objective passivity. Brand could be said to have relieved the “keyboard warriors” of their authentic passivity and performed the critique on their behalf, paradoxically rendering his extravagant call for revolution a definite way of preventing it. </w:t>
      </w:r>
      <w:r w:rsidRPr="00285040">
        <w:rPr>
          <w:rStyle w:val="StyleUnderline"/>
        </w:rPr>
        <w:t>As Jodi Dean writes,</w:t>
      </w:r>
      <w:r w:rsidRPr="00285040">
        <w:t xml:space="preserve"> </w:t>
      </w:r>
      <w:proofErr w:type="spellStart"/>
      <w:r w:rsidRPr="00285040">
        <w:rPr>
          <w:rStyle w:val="Emphasis"/>
          <w:highlight w:val="yellow"/>
        </w:rPr>
        <w:t>interpassivity</w:t>
      </w:r>
      <w:proofErr w:type="spellEnd"/>
      <w:r w:rsidRPr="00285040">
        <w:rPr>
          <w:rStyle w:val="Emphasis"/>
          <w:highlight w:val="yellow"/>
        </w:rPr>
        <w:t xml:space="preserve"> is a central part of communicative capitalism’s fantasy of participation</w:t>
      </w:r>
      <w:r w:rsidRPr="00285040">
        <w:rPr>
          <w:highlight w:val="yellow"/>
        </w:rPr>
        <w:t xml:space="preserve">, </w:t>
      </w:r>
      <w:r w:rsidRPr="00285040">
        <w:rPr>
          <w:rStyle w:val="StyleUnderline"/>
          <w:highlight w:val="yellow"/>
        </w:rPr>
        <w:t>where</w:t>
      </w:r>
      <w:r w:rsidRPr="00285040">
        <w:rPr>
          <w:rStyle w:val="StyleUnderline"/>
        </w:rPr>
        <w:t xml:space="preserve"> such internet </w:t>
      </w:r>
      <w:r w:rsidRPr="00285040">
        <w:rPr>
          <w:rStyle w:val="StyleUnderline"/>
          <w:highlight w:val="yellow"/>
        </w:rPr>
        <w:t>users</w:t>
      </w:r>
    </w:p>
    <w:p w14:paraId="682CF0F7" w14:textId="77777777" w:rsidR="00185BE2" w:rsidRPr="00285040" w:rsidRDefault="00185BE2" w:rsidP="00185BE2">
      <w:r w:rsidRPr="00285040">
        <w:t>“</w:t>
      </w:r>
      <w:proofErr w:type="gramStart"/>
      <w:r w:rsidRPr="00285040">
        <w:rPr>
          <w:rStyle w:val="Emphasis"/>
          <w:highlight w:val="yellow"/>
        </w:rPr>
        <w:t>believe</w:t>
      </w:r>
      <w:proofErr w:type="gramEnd"/>
      <w:r w:rsidRPr="00285040">
        <w:rPr>
          <w:rStyle w:val="Emphasis"/>
          <w:highlight w:val="yellow"/>
        </w:rPr>
        <w:t xml:space="preserve"> they are</w:t>
      </w:r>
      <w:r w:rsidRPr="00285040">
        <w:rPr>
          <w:rStyle w:val="Emphasis"/>
        </w:rPr>
        <w:t xml:space="preserve"> active</w:t>
      </w:r>
      <w:r w:rsidRPr="00285040">
        <w:t xml:space="preserve">, </w:t>
      </w:r>
      <w:r w:rsidRPr="00285040">
        <w:rPr>
          <w:rStyle w:val="StyleUnderline"/>
          <w:highlight w:val="yellow"/>
        </w:rPr>
        <w:t>making a difference</w:t>
      </w:r>
      <w:r w:rsidRPr="00285040">
        <w:t xml:space="preserve"> by clicking on a button, adding their name to a petition or commenting on a blog” </w:t>
      </w:r>
      <w:r w:rsidRPr="00285040">
        <w:rPr>
          <w:rStyle w:val="StyleUnderline"/>
          <w:highlight w:val="yellow"/>
        </w:rPr>
        <w:t>but</w:t>
      </w:r>
      <w:r w:rsidRPr="00285040">
        <w:rPr>
          <w:rStyle w:val="StyleUnderline"/>
        </w:rPr>
        <w:t xml:space="preserve"> instead “something else, a fetish object, is active in our stead … the </w:t>
      </w:r>
      <w:r w:rsidRPr="00285040">
        <w:rPr>
          <w:rStyle w:val="Emphasis"/>
        </w:rPr>
        <w:t>frantic activity of the fetish works to prevent actual action</w:t>
      </w:r>
      <w:r w:rsidRPr="00285040">
        <w:t>”. (2009, p. 31)</w:t>
      </w:r>
    </w:p>
    <w:p w14:paraId="1F25313D" w14:textId="77777777" w:rsidR="00185BE2" w:rsidRPr="00285040" w:rsidRDefault="00185BE2" w:rsidP="00185BE2">
      <w:r w:rsidRPr="00285040">
        <w:t xml:space="preserve">In the same way as Wall-e, </w:t>
      </w:r>
      <w:r w:rsidRPr="00285040">
        <w:rPr>
          <w:rStyle w:val="StyleUnderline"/>
        </w:rPr>
        <w:t xml:space="preserve">Brand’s </w:t>
      </w:r>
      <w:r w:rsidRPr="00285040">
        <w:rPr>
          <w:rStyle w:val="Emphasis"/>
          <w:highlight w:val="yellow"/>
        </w:rPr>
        <w:t xml:space="preserve">resistance sits comfortably alongside the preexisting </w:t>
      </w:r>
      <w:proofErr w:type="spellStart"/>
      <w:r w:rsidRPr="00285040">
        <w:rPr>
          <w:rStyle w:val="Emphasis"/>
          <w:highlight w:val="yellow"/>
        </w:rPr>
        <w:t>materialisation</w:t>
      </w:r>
      <w:proofErr w:type="spellEnd"/>
      <w:r w:rsidRPr="00285040">
        <w:rPr>
          <w:rStyle w:val="Emphasis"/>
          <w:highlight w:val="yellow"/>
        </w:rPr>
        <w:t xml:space="preserve"> of neoliberal capitalism</w:t>
      </w:r>
      <w:r w:rsidRPr="00285040">
        <w:t xml:space="preserve"> </w:t>
      </w:r>
      <w:r w:rsidRPr="00285040">
        <w:rPr>
          <w:rStyle w:val="StyleUnderline"/>
        </w:rPr>
        <w:t xml:space="preserve">as a distribution of the sensible, offering </w:t>
      </w:r>
      <w:proofErr w:type="spellStart"/>
      <w:r w:rsidRPr="00285040">
        <w:rPr>
          <w:rStyle w:val="Emphasis"/>
        </w:rPr>
        <w:t>interpassive</w:t>
      </w:r>
      <w:proofErr w:type="spellEnd"/>
      <w:r w:rsidRPr="00285040">
        <w:rPr>
          <w:rStyle w:val="Emphasis"/>
        </w:rPr>
        <w:t xml:space="preserve"> spectacle</w:t>
      </w:r>
      <w:r w:rsidRPr="00285040">
        <w:t xml:space="preserve"> </w:t>
      </w:r>
      <w:r w:rsidRPr="00285040">
        <w:rPr>
          <w:rStyle w:val="StyleUnderline"/>
        </w:rPr>
        <w:t xml:space="preserve">and </w:t>
      </w:r>
      <w:r w:rsidRPr="00285040">
        <w:rPr>
          <w:rStyle w:val="StyleUnderline"/>
          <w:highlight w:val="yellow"/>
        </w:rPr>
        <w:t>allowing</w:t>
      </w:r>
      <w:r w:rsidRPr="00285040">
        <w:rPr>
          <w:highlight w:val="yellow"/>
        </w:rPr>
        <w:t xml:space="preserve"> </w:t>
      </w:r>
      <w:r w:rsidRPr="00285040">
        <w:rPr>
          <w:rStyle w:val="Emphasis"/>
          <w:highlight w:val="yellow"/>
        </w:rPr>
        <w:t>feelings of critique without any objective action</w:t>
      </w:r>
      <w:r w:rsidRPr="00285040">
        <w:t>.</w:t>
      </w:r>
    </w:p>
    <w:p w14:paraId="70DEAE26" w14:textId="77777777" w:rsidR="00185BE2" w:rsidRPr="00285040" w:rsidRDefault="00185BE2" w:rsidP="00185BE2">
      <w:r w:rsidRPr="00285040">
        <w:rPr>
          <w:rStyle w:val="StyleUnderline"/>
        </w:rPr>
        <w:t xml:space="preserve">What the concept of </w:t>
      </w:r>
      <w:proofErr w:type="spellStart"/>
      <w:r w:rsidRPr="00285040">
        <w:rPr>
          <w:rStyle w:val="StyleUnderline"/>
        </w:rPr>
        <w:t>interpassivity</w:t>
      </w:r>
      <w:proofErr w:type="spellEnd"/>
      <w:r w:rsidRPr="00285040">
        <w:rPr>
          <w:rStyle w:val="StyleUnderline"/>
        </w:rPr>
        <w:t xml:space="preserve"> </w:t>
      </w:r>
      <w:r w:rsidRPr="007F4BEA">
        <w:rPr>
          <w:rStyle w:val="StyleUnderline"/>
        </w:rPr>
        <w:t xml:space="preserve">ultimately suggests is that, </w:t>
      </w:r>
      <w:r w:rsidRPr="007F4BEA">
        <w:rPr>
          <w:rStyle w:val="Emphasis"/>
        </w:rPr>
        <w:t xml:space="preserve">in a cynical society, a gap </w:t>
      </w:r>
      <w:proofErr w:type="gramStart"/>
      <w:r w:rsidRPr="007F4BEA">
        <w:rPr>
          <w:rStyle w:val="Emphasis"/>
        </w:rPr>
        <w:t>opens up</w:t>
      </w:r>
      <w:proofErr w:type="gramEnd"/>
      <w:r w:rsidRPr="007F4BEA">
        <w:rPr>
          <w:rStyle w:val="Emphasis"/>
        </w:rPr>
        <w:t xml:space="preserve"> between objective and subjective belief</w:t>
      </w:r>
      <w:r w:rsidRPr="007F4BEA">
        <w:t xml:space="preserve">. </w:t>
      </w:r>
      <w:r w:rsidRPr="007F4BEA">
        <w:rPr>
          <w:rStyle w:val="StyleUnderline"/>
        </w:rPr>
        <w:t xml:space="preserve">What the mechanism allows is a </w:t>
      </w:r>
      <w:r w:rsidRPr="007F4BEA">
        <w:rPr>
          <w:rStyle w:val="Emphasis"/>
        </w:rPr>
        <w:t>subjective distance – yet an objective proximity – to the problem of change: in action, one enacts passivity; yet in voice, one cries for action</w:t>
      </w:r>
      <w:r w:rsidRPr="007F4BEA">
        <w:t xml:space="preserve">. In other words, as Fleming and Spicer have put it, “they are subjectively disbelievers, but objectively (in deeds, </w:t>
      </w:r>
      <w:proofErr w:type="gramStart"/>
      <w:r w:rsidRPr="007F4BEA">
        <w:t>actions</w:t>
      </w:r>
      <w:proofErr w:type="gramEnd"/>
      <w:r w:rsidRPr="007F4BEA">
        <w:t xml:space="preserve"> and </w:t>
      </w:r>
      <w:proofErr w:type="spellStart"/>
      <w:r w:rsidRPr="007F4BEA">
        <w:t>behaviours</w:t>
      </w:r>
      <w:proofErr w:type="spellEnd"/>
      <w:r w:rsidRPr="007F4BEA">
        <w:t>) they ardently believe” (2005</w:t>
      </w:r>
      <w:r w:rsidRPr="00285040">
        <w:t xml:space="preserve">, p. 182). As such – and against the Situationist duping spectacle – I argue that </w:t>
      </w:r>
      <w:r w:rsidRPr="00285040">
        <w:rPr>
          <w:rStyle w:val="StyleUnderline"/>
        </w:rPr>
        <w:t xml:space="preserve">the </w:t>
      </w:r>
      <w:proofErr w:type="spellStart"/>
      <w:r w:rsidRPr="00285040">
        <w:rPr>
          <w:rStyle w:val="StyleUnderline"/>
        </w:rPr>
        <w:t>interpassive</w:t>
      </w:r>
      <w:proofErr w:type="spellEnd"/>
      <w:r w:rsidRPr="00285040">
        <w:rPr>
          <w:rStyle w:val="StyleUnderline"/>
        </w:rPr>
        <w:t xml:space="preserve"> spectacle is a much better model of contemporary ideology where even practices and discourses of resistance enact that which is being resisted</w:t>
      </w:r>
      <w:r w:rsidRPr="00285040">
        <w:t xml:space="preserve">. Therefore, Brand’s entertainment value is problematic, not only because it panders to already-held belief structures, but also because of </w:t>
      </w:r>
      <w:proofErr w:type="spellStart"/>
      <w:r w:rsidRPr="007F4BEA">
        <w:rPr>
          <w:rStyle w:val="StyleUnderline"/>
        </w:rPr>
        <w:t>interpassivity</w:t>
      </w:r>
      <w:proofErr w:type="spellEnd"/>
      <w:r w:rsidRPr="007F4BEA">
        <w:rPr>
          <w:rStyle w:val="StyleUnderline"/>
        </w:rPr>
        <w:t xml:space="preserve"> which </w:t>
      </w:r>
      <w:r w:rsidRPr="007F4BEA">
        <w:rPr>
          <w:rStyle w:val="Emphasis"/>
        </w:rPr>
        <w:t xml:space="preserve">allows radical expression but </w:t>
      </w:r>
      <w:proofErr w:type="gramStart"/>
      <w:r w:rsidRPr="007F4BEA">
        <w:rPr>
          <w:rStyle w:val="Emphasis"/>
        </w:rPr>
        <w:t>actually has</w:t>
      </w:r>
      <w:proofErr w:type="gramEnd"/>
      <w:r w:rsidRPr="007F4BEA">
        <w:rPr>
          <w:rStyle w:val="Emphasis"/>
        </w:rPr>
        <w:t xml:space="preserve"> the effect of preventing change</w:t>
      </w:r>
      <w:r w:rsidRPr="007F4BEA">
        <w:t>.</w:t>
      </w:r>
      <w:r w:rsidRPr="00285040">
        <w:t xml:space="preserve"> </w:t>
      </w:r>
      <w:r w:rsidRPr="00285040">
        <w:rPr>
          <w:rStyle w:val="StyleUnderline"/>
          <w:highlight w:val="yellow"/>
        </w:rPr>
        <w:t xml:space="preserve">The political </w:t>
      </w:r>
      <w:r w:rsidRPr="00285040">
        <w:rPr>
          <w:rStyle w:val="Emphasis"/>
          <w:highlight w:val="yellow"/>
        </w:rPr>
        <w:t>issue is</w:t>
      </w:r>
      <w:r w:rsidRPr="00285040">
        <w:rPr>
          <w:rStyle w:val="Emphasis"/>
        </w:rPr>
        <w:t xml:space="preserve"> therefore not false consciousness, but </w:t>
      </w:r>
      <w:r w:rsidRPr="00285040">
        <w:rPr>
          <w:rStyle w:val="Emphasis"/>
          <w:highlight w:val="yellow"/>
        </w:rPr>
        <w:t>the cynicism of the subject</w:t>
      </w:r>
      <w:r w:rsidRPr="00285040">
        <w:t>.</w:t>
      </w:r>
    </w:p>
    <w:p w14:paraId="29CBE277" w14:textId="77777777" w:rsidR="00185BE2" w:rsidRPr="00285040" w:rsidRDefault="00185BE2" w:rsidP="00185BE2">
      <w:r w:rsidRPr="00285040">
        <w:t>Branded by cynicism</w:t>
      </w:r>
    </w:p>
    <w:p w14:paraId="0DBBB00C" w14:textId="77777777" w:rsidR="00185BE2" w:rsidRPr="00285040" w:rsidRDefault="00185BE2" w:rsidP="00185BE2">
      <w:r w:rsidRPr="00285040">
        <w:t xml:space="preserve">Rather than the Situationist spectacle, then, I argue that </w:t>
      </w:r>
      <w:r w:rsidRPr="00285040">
        <w:rPr>
          <w:rStyle w:val="StyleUnderline"/>
        </w:rPr>
        <w:t>the reason those on the left are rendered post-politically impotent to bring about change is not because we are deceived, but because</w:t>
      </w:r>
      <w:r w:rsidRPr="00285040">
        <w:t xml:space="preserve"> </w:t>
      </w:r>
      <w:r w:rsidRPr="00285040">
        <w:rPr>
          <w:rStyle w:val="Emphasis"/>
          <w:highlight w:val="yellow"/>
        </w:rPr>
        <w:t>we enact apathy despite ourselves</w:t>
      </w:r>
      <w:r w:rsidRPr="00285040">
        <w:t xml:space="preserve">. </w:t>
      </w:r>
      <w:r w:rsidRPr="00285040">
        <w:rPr>
          <w:rStyle w:val="StyleUnderline"/>
        </w:rPr>
        <w:t xml:space="preserve">In other words, the relationship between the resistive subject and ideology is not one of false consciousness, but one of </w:t>
      </w:r>
      <w:r w:rsidRPr="00285040">
        <w:rPr>
          <w:rStyle w:val="Emphasis"/>
        </w:rPr>
        <w:t>cynicism</w:t>
      </w:r>
      <w:r w:rsidRPr="00285040">
        <w:t xml:space="preserve">: we are not misdirected by shallow spectacles, but instead somehow distracted by our cynical belief that we are being “distracted”. In this section, I begin by outlining the concept of cynicism as it has been </w:t>
      </w:r>
      <w:proofErr w:type="spellStart"/>
      <w:r w:rsidRPr="00285040">
        <w:t>theorised</w:t>
      </w:r>
      <w:proofErr w:type="spellEnd"/>
      <w:r w:rsidRPr="00285040">
        <w:t xml:space="preserve"> by Peter </w:t>
      </w:r>
      <w:proofErr w:type="spellStart"/>
      <w:r w:rsidRPr="00285040">
        <w:t>Sloterdijk</w:t>
      </w:r>
      <w:proofErr w:type="spellEnd"/>
      <w:r w:rsidRPr="00285040">
        <w:t xml:space="preserve"> and </w:t>
      </w:r>
      <w:proofErr w:type="spellStart"/>
      <w:r w:rsidRPr="00285040">
        <w:t>Slavoj</w:t>
      </w:r>
      <w:proofErr w:type="spellEnd"/>
      <w:r w:rsidRPr="00285040">
        <w:t xml:space="preserve"> </w:t>
      </w:r>
      <w:proofErr w:type="spellStart"/>
      <w:r w:rsidRPr="00285040">
        <w:t>Žižek</w:t>
      </w:r>
      <w:proofErr w:type="spellEnd"/>
      <w:r w:rsidRPr="00285040">
        <w:t xml:space="preserve">. This then leads us to an analysis of the cynical position adopted by Brand’s critics, which I argue </w:t>
      </w:r>
      <w:proofErr w:type="gramStart"/>
      <w:r w:rsidRPr="00285040">
        <w:t>actually demonstrates</w:t>
      </w:r>
      <w:proofErr w:type="gramEnd"/>
      <w:r w:rsidRPr="00285040">
        <w:t xml:space="preserve"> more political problems on the part of the left than those suggested by Brand himself.</w:t>
      </w:r>
    </w:p>
    <w:p w14:paraId="745D7467" w14:textId="77777777" w:rsidR="00185BE2" w:rsidRPr="00285040" w:rsidRDefault="00185BE2" w:rsidP="00185BE2">
      <w:r w:rsidRPr="00285040">
        <w:lastRenderedPageBreak/>
        <w:t xml:space="preserve">For </w:t>
      </w:r>
      <w:proofErr w:type="spellStart"/>
      <w:r w:rsidRPr="00285040">
        <w:t>Sloterdijk</w:t>
      </w:r>
      <w:proofErr w:type="spellEnd"/>
      <w:r w:rsidRPr="00285040">
        <w:t xml:space="preserve">, </w:t>
      </w:r>
      <w:r w:rsidRPr="00285040">
        <w:rPr>
          <w:rStyle w:val="StyleUnderline"/>
        </w:rPr>
        <w:t xml:space="preserve">cynicism is an attitude that emerges right at the </w:t>
      </w:r>
      <w:proofErr w:type="spellStart"/>
      <w:r w:rsidRPr="00285040">
        <w:rPr>
          <w:rStyle w:val="StyleUnderline"/>
        </w:rPr>
        <w:t>centre</w:t>
      </w:r>
      <w:proofErr w:type="spellEnd"/>
      <w:r w:rsidRPr="00285040">
        <w:rPr>
          <w:rStyle w:val="StyleUnderline"/>
        </w:rPr>
        <w:t xml:space="preserve"> of the enlightenment project</w:t>
      </w:r>
      <w:r w:rsidRPr="00285040">
        <w:t xml:space="preserve">, where, in contrast to a modernist illumination of truth, “a twilight arises, a deep ambivalence” (1987, p. 22). Rather than the promised heightened consciousness of science that would allow us to see the hidden essential truths behind appearances, </w:t>
      </w:r>
      <w:r w:rsidRPr="00285040">
        <w:rPr>
          <w:rStyle w:val="StyleUnderline"/>
        </w:rPr>
        <w:t xml:space="preserve">the very conception of truth as </w:t>
      </w:r>
      <w:proofErr w:type="spellStart"/>
      <w:r w:rsidRPr="00285040">
        <w:rPr>
          <w:rStyle w:val="StyleUnderline"/>
        </w:rPr>
        <w:t>unconcealedness</w:t>
      </w:r>
      <w:proofErr w:type="spellEnd"/>
      <w:r w:rsidRPr="00285040">
        <w:rPr>
          <w:rStyle w:val="StyleUnderline"/>
        </w:rPr>
        <w:t xml:space="preserve"> (</w:t>
      </w:r>
      <w:proofErr w:type="spellStart"/>
      <w:r w:rsidRPr="00285040">
        <w:rPr>
          <w:rStyle w:val="StyleUnderline"/>
        </w:rPr>
        <w:t>aletheia</w:t>
      </w:r>
      <w:proofErr w:type="spellEnd"/>
      <w:r w:rsidRPr="00285040">
        <w:rPr>
          <w:rStyle w:val="StyleUnderline"/>
        </w:rPr>
        <w:t xml:space="preserve">) 3 instead creates a </w:t>
      </w:r>
      <w:r w:rsidRPr="00285040">
        <w:rPr>
          <w:rStyle w:val="Emphasis"/>
        </w:rPr>
        <w:t>widespread mistrust and suspicion</w:t>
      </w:r>
      <w:r w:rsidRPr="00285040">
        <w:t xml:space="preserve"> of every appearance. Subsequently, “a new form of realism bursts forth, a form that is driven by the fear of becoming deceived or overpowered … </w:t>
      </w:r>
      <w:r w:rsidRPr="00285040">
        <w:rPr>
          <w:rStyle w:val="StyleUnderline"/>
        </w:rPr>
        <w:t xml:space="preserve">everything that appears to us could be a deceptive </w:t>
      </w:r>
      <w:proofErr w:type="spellStart"/>
      <w:r w:rsidRPr="00285040">
        <w:rPr>
          <w:rStyle w:val="StyleUnderline"/>
        </w:rPr>
        <w:t>manoeuvre</w:t>
      </w:r>
      <w:proofErr w:type="spellEnd"/>
      <w:r w:rsidRPr="00285040">
        <w:rPr>
          <w:rStyle w:val="StyleUnderline"/>
        </w:rPr>
        <w:t xml:space="preserve"> of an overpowering evil enemy</w:t>
      </w:r>
      <w:r w:rsidRPr="00285040">
        <w:t>” (</w:t>
      </w:r>
      <w:proofErr w:type="spellStart"/>
      <w:r w:rsidRPr="00285040">
        <w:t>Sloterdijk</w:t>
      </w:r>
      <w:proofErr w:type="spellEnd"/>
      <w:r w:rsidRPr="00285040">
        <w:t xml:space="preserve">, 1987, p. 330). The surface becomes </w:t>
      </w:r>
      <w:proofErr w:type="gramStart"/>
      <w:r w:rsidRPr="00285040">
        <w:t>suspect</w:t>
      </w:r>
      <w:proofErr w:type="gramEnd"/>
      <w:r w:rsidRPr="00285040">
        <w:t xml:space="preserve"> and the subject therefore retreats from all appearances: judging them to be spectacles that are seeking to oppress through falsity. </w:t>
      </w:r>
      <w:r w:rsidRPr="00285040">
        <w:rPr>
          <w:rStyle w:val="StyleUnderline"/>
        </w:rPr>
        <w:t>The result is cynicism</w:t>
      </w:r>
      <w:r w:rsidRPr="00285040">
        <w:t>.</w:t>
      </w:r>
    </w:p>
    <w:p w14:paraId="40478E87" w14:textId="77777777" w:rsidR="00185BE2" w:rsidRPr="00285040" w:rsidRDefault="00185BE2" w:rsidP="00185BE2">
      <w:r w:rsidRPr="00285040">
        <w:t xml:space="preserve">Subsequently, this leads </w:t>
      </w:r>
      <w:proofErr w:type="spellStart"/>
      <w:r w:rsidRPr="00285040">
        <w:t>Sloterdijk</w:t>
      </w:r>
      <w:proofErr w:type="spellEnd"/>
      <w:r w:rsidRPr="00285040">
        <w:t xml:space="preserve"> to his well-known paradoxical definition of cynicism as “enlightened false consciousness” which he describes as a “modernized, unhappy consciousness on which enlightenment has </w:t>
      </w:r>
      <w:proofErr w:type="spellStart"/>
      <w:r w:rsidRPr="00285040">
        <w:t>laboured</w:t>
      </w:r>
      <w:proofErr w:type="spellEnd"/>
      <w:r w:rsidRPr="00285040">
        <w:t xml:space="preserve"> both successfully and in vain … </w:t>
      </w:r>
      <w:r w:rsidRPr="00285040">
        <w:rPr>
          <w:rStyle w:val="StyleUnderline"/>
        </w:rPr>
        <w:t xml:space="preserve">it has learned its lessons in enlightenment, but it has not, probably </w:t>
      </w:r>
      <w:proofErr w:type="gramStart"/>
      <w:r w:rsidRPr="00285040">
        <w:rPr>
          <w:rStyle w:val="StyleUnderline"/>
        </w:rPr>
        <w:t>was</w:t>
      </w:r>
      <w:proofErr w:type="gramEnd"/>
      <w:r w:rsidRPr="00285040">
        <w:rPr>
          <w:rStyle w:val="StyleUnderline"/>
        </w:rPr>
        <w:t xml:space="preserve"> not able to, put them into practice</w:t>
      </w:r>
      <w:r w:rsidRPr="00285040">
        <w:t xml:space="preserve">” (1987, p. 5). In other words, in the search for a higher consciousness behind appearances, the subject is paradoxically “duped” by their very suspicion of being duped. </w:t>
      </w:r>
      <w:r w:rsidRPr="00285040">
        <w:rPr>
          <w:rStyle w:val="StyleUnderline"/>
        </w:rPr>
        <w:t>Furthermore, because the subject thinks they “know” that appearances are just a mask, they disbelieve the truth when it does appear</w:t>
      </w:r>
      <w:r w:rsidRPr="00285040">
        <w:t>. Like the story of the Emperor’s New Clothes, they fancy themselves to know what is right in front of their eyes (that the emperor is nude and vulnerable) yet they choose “not to know” and don’t act upon it (they still act as if the emperor is all-powerful). As such,</w:t>
      </w:r>
    </w:p>
    <w:p w14:paraId="1433954E" w14:textId="77777777" w:rsidR="00185BE2" w:rsidRPr="00285040" w:rsidRDefault="00185BE2" w:rsidP="00185BE2">
      <w:r w:rsidRPr="00285040">
        <w:t xml:space="preserve">cynical reason is no longer naïve, but is a paradox of enlightened false consciousness: one knows the falsehood very well, one is well aware of a particular hidden interest hidden behind the ideological universality, but </w:t>
      </w:r>
      <w:proofErr w:type="gramStart"/>
      <w:r w:rsidRPr="00285040">
        <w:t>still</w:t>
      </w:r>
      <w:proofErr w:type="gramEnd"/>
      <w:r w:rsidRPr="00285040">
        <w:t xml:space="preserve"> one does not renounce it. (</w:t>
      </w:r>
      <w:proofErr w:type="spellStart"/>
      <w:r w:rsidRPr="00285040">
        <w:t>Žižek</w:t>
      </w:r>
      <w:proofErr w:type="spellEnd"/>
      <w:r w:rsidRPr="00285040">
        <w:t>, 1989, p. 23)</w:t>
      </w:r>
    </w:p>
    <w:p w14:paraId="19F39706" w14:textId="77777777" w:rsidR="00185BE2" w:rsidRPr="00285040" w:rsidRDefault="00185BE2" w:rsidP="00185BE2">
      <w:r w:rsidRPr="00285040">
        <w:t xml:space="preserve">The audience to the parade of power can see that the emperor is not divine – just a fragile human body like the rest of us – yet they cynically choose not to know and objectively retain his aura. </w:t>
      </w:r>
      <w:r w:rsidRPr="00285040">
        <w:rPr>
          <w:rStyle w:val="StyleUnderline"/>
        </w:rPr>
        <w:t xml:space="preserve">They congratulate themselves on “knowing” that Brand is a trivial spectacle, yet they choose to remain </w:t>
      </w:r>
      <w:r w:rsidRPr="00285040">
        <w:rPr>
          <w:rStyle w:val="Emphasis"/>
        </w:rPr>
        <w:t>apathetic towards his calls for action</w:t>
      </w:r>
      <w:r w:rsidRPr="00285040">
        <w:t>.</w:t>
      </w:r>
    </w:p>
    <w:p w14:paraId="30F571CF" w14:textId="5D63E347" w:rsidR="00185BE2" w:rsidRDefault="00185BE2" w:rsidP="00185BE2">
      <w:pPr>
        <w:rPr>
          <w:rStyle w:val="StyleUnderline"/>
        </w:rPr>
      </w:pPr>
      <w:r w:rsidRPr="00285040">
        <w:t xml:space="preserve">As such, the </w:t>
      </w:r>
      <w:r w:rsidRPr="00285040">
        <w:rPr>
          <w:rStyle w:val="StyleUnderline"/>
        </w:rPr>
        <w:t xml:space="preserve">dismissive reaction to Brand reveals a regressive </w:t>
      </w:r>
      <w:proofErr w:type="spellStart"/>
      <w:r w:rsidRPr="00285040">
        <w:rPr>
          <w:rStyle w:val="Emphasis"/>
          <w:highlight w:val="yellow"/>
        </w:rPr>
        <w:t>interpassive</w:t>
      </w:r>
      <w:proofErr w:type="spellEnd"/>
      <w:r w:rsidRPr="00285040">
        <w:rPr>
          <w:rStyle w:val="Emphasis"/>
          <w:highlight w:val="yellow"/>
        </w:rPr>
        <w:t xml:space="preserve"> tendency of the left to subjectively treat ourselves as “enlightened” to authentic politics and yet objectively render ourselves passive</w:t>
      </w:r>
      <w:r w:rsidRPr="00285040">
        <w:t xml:space="preserve">. </w:t>
      </w:r>
      <w:r w:rsidRPr="00285040">
        <w:rPr>
          <w:rStyle w:val="StyleUnderline"/>
        </w:rPr>
        <w:t xml:space="preserve">In a kind of </w:t>
      </w:r>
      <w:proofErr w:type="spellStart"/>
      <w:r w:rsidRPr="00285040">
        <w:rPr>
          <w:rStyle w:val="Emphasis"/>
        </w:rPr>
        <w:t>defence</w:t>
      </w:r>
      <w:proofErr w:type="spellEnd"/>
      <w:r w:rsidRPr="00285040">
        <w:rPr>
          <w:rStyle w:val="Emphasis"/>
        </w:rPr>
        <w:t xml:space="preserve"> mechanism, the left believes</w:t>
      </w:r>
      <w:r w:rsidRPr="00285040">
        <w:t xml:space="preserve"> </w:t>
      </w:r>
      <w:r w:rsidRPr="00285040">
        <w:rPr>
          <w:rStyle w:val="StyleUnderline"/>
        </w:rPr>
        <w:t>that it</w:t>
      </w:r>
    </w:p>
    <w:p w14:paraId="5C1308A3" w14:textId="613F39FE" w:rsidR="00822BBC" w:rsidRDefault="00822BBC" w:rsidP="00185BE2">
      <w:pPr>
        <w:rPr>
          <w:rStyle w:val="StyleUnderline"/>
        </w:rPr>
      </w:pPr>
    </w:p>
    <w:p w14:paraId="51A0AAE0" w14:textId="1BC838E8" w:rsidR="00822BBC" w:rsidRDefault="00822BBC" w:rsidP="00185BE2">
      <w:pPr>
        <w:rPr>
          <w:rStyle w:val="StyleUnderline"/>
        </w:rPr>
      </w:pPr>
    </w:p>
    <w:p w14:paraId="6B3BD47A" w14:textId="71532F00" w:rsidR="00822BBC" w:rsidRDefault="00822BBC" w:rsidP="00185BE2">
      <w:pPr>
        <w:rPr>
          <w:rStyle w:val="StyleUnderline"/>
        </w:rPr>
      </w:pPr>
    </w:p>
    <w:p w14:paraId="1F3EF562" w14:textId="77777777" w:rsidR="00822BBC" w:rsidRPr="00285040" w:rsidRDefault="00822BBC" w:rsidP="00185BE2">
      <w:pPr>
        <w:rPr>
          <w:rStyle w:val="StyleUnderline"/>
        </w:rPr>
      </w:pPr>
    </w:p>
    <w:p w14:paraId="531BE79E" w14:textId="77777777" w:rsidR="00185BE2" w:rsidRPr="00285040" w:rsidRDefault="00185BE2" w:rsidP="00185BE2">
      <w:r w:rsidRPr="00285040">
        <w:rPr>
          <w:rStyle w:val="StyleUnderline"/>
        </w:rPr>
        <w:t>can avoid becoming the dupe</w:t>
      </w:r>
      <w:r w:rsidRPr="00285040">
        <w:t xml:space="preserve"> of the latest fashion or advertising trend </w:t>
      </w:r>
      <w:r w:rsidRPr="00285040">
        <w:rPr>
          <w:rStyle w:val="StyleUnderline"/>
        </w:rPr>
        <w:t>by treating everything as a matter of fashion and advertising, reassuring ourselves</w:t>
      </w:r>
      <w:r w:rsidRPr="00285040">
        <w:t xml:space="preserve"> as we flip through television channels or browse through the shopping mall that at least we know what’s really going on. (Stanley, 2007, p. 399)</w:t>
      </w:r>
    </w:p>
    <w:p w14:paraId="709174EF" w14:textId="77777777" w:rsidR="00185BE2" w:rsidRPr="007F4BEA" w:rsidRDefault="00185BE2" w:rsidP="00185BE2">
      <w:r w:rsidRPr="00285040">
        <w:rPr>
          <w:rStyle w:val="StyleUnderline"/>
        </w:rPr>
        <w:t xml:space="preserve">The critics disbelieve Brand, distrusting his motives and seeing him as inauthentic, yet they continue to “believe” objectively in their own </w:t>
      </w:r>
      <w:proofErr w:type="spellStart"/>
      <w:r w:rsidRPr="00285040">
        <w:rPr>
          <w:rStyle w:val="StyleUnderline"/>
        </w:rPr>
        <w:t>marginalisation</w:t>
      </w:r>
      <w:proofErr w:type="spellEnd"/>
      <w:r w:rsidRPr="00285040">
        <w:t xml:space="preserve">. As such, </w:t>
      </w:r>
      <w:r w:rsidRPr="00285040">
        <w:rPr>
          <w:rStyle w:val="Emphasis"/>
        </w:rPr>
        <w:t xml:space="preserve">the cynical left believe they are dismissing shallow spectacle in the direction of a stronger authentic radicalism, yet </w:t>
      </w:r>
      <w:r w:rsidRPr="007F4BEA">
        <w:rPr>
          <w:rStyle w:val="Emphasis"/>
        </w:rPr>
        <w:t>what their “doing believes” is the maintenance of their apathetic position</w:t>
      </w:r>
      <w:r w:rsidRPr="007F4BEA">
        <w:t xml:space="preserve">. </w:t>
      </w:r>
      <w:r w:rsidRPr="007F4BEA">
        <w:rPr>
          <w:rStyle w:val="StyleUnderline"/>
        </w:rPr>
        <w:t xml:space="preserve">More precisely, it </w:t>
      </w:r>
      <w:r w:rsidRPr="007F4BEA">
        <w:rPr>
          <w:rStyle w:val="Emphasis"/>
        </w:rPr>
        <w:t>maintains the attitudes of left melancholy and anti-populism</w:t>
      </w:r>
      <w:r w:rsidRPr="007F4BEA">
        <w:t>.</w:t>
      </w:r>
    </w:p>
    <w:p w14:paraId="173FDB2E" w14:textId="77777777" w:rsidR="00185BE2" w:rsidRPr="00285040" w:rsidRDefault="00185BE2" w:rsidP="00185BE2">
      <w:r w:rsidRPr="007F4BEA">
        <w:rPr>
          <w:rStyle w:val="StyleUnderline"/>
        </w:rPr>
        <w:lastRenderedPageBreak/>
        <w:t xml:space="preserve">The problem of “left melancholy” points towards the </w:t>
      </w:r>
      <w:r w:rsidRPr="007F4BEA">
        <w:rPr>
          <w:rStyle w:val="Emphasis"/>
        </w:rPr>
        <w:t>forever-delayed search for authenticity</w:t>
      </w:r>
      <w:r w:rsidRPr="007F4BEA">
        <w:rPr>
          <w:rStyle w:val="StyleUnderline"/>
        </w:rPr>
        <w:t xml:space="preserve"> on the part of a cynical left that is in mourning</w:t>
      </w:r>
      <w:r w:rsidRPr="007F4BEA">
        <w:t>. Coined by Walter Benjamin (1998</w:t>
      </w:r>
      <w:r w:rsidRPr="00285040">
        <w:t>), the concept points towards “</w:t>
      </w:r>
      <w:r w:rsidRPr="00285040">
        <w:rPr>
          <w:rStyle w:val="StyleUnderline"/>
        </w:rPr>
        <w:t xml:space="preserve">the </w:t>
      </w:r>
      <w:r w:rsidRPr="00285040">
        <w:rPr>
          <w:rStyle w:val="Emphasis"/>
        </w:rPr>
        <w:t>revolutionary who is</w:t>
      </w:r>
      <w:r w:rsidRPr="00285040">
        <w:rPr>
          <w:rStyle w:val="StyleUnderline"/>
        </w:rPr>
        <w:t xml:space="preserve">, finally, </w:t>
      </w:r>
      <w:r w:rsidRPr="00285040">
        <w:rPr>
          <w:rStyle w:val="Emphasis"/>
        </w:rPr>
        <w:t>attached more to a particular political analysis or ideal</w:t>
      </w:r>
      <w:r w:rsidRPr="00285040">
        <w:rPr>
          <w:rStyle w:val="StyleUnderline"/>
        </w:rPr>
        <w:t xml:space="preserve"> – even to the failure</w:t>
      </w:r>
      <w:r w:rsidRPr="00285040">
        <w:t xml:space="preserve"> of that ideal – </w:t>
      </w:r>
      <w:r w:rsidRPr="00285040">
        <w:rPr>
          <w:rStyle w:val="Emphasis"/>
        </w:rPr>
        <w:t>than to seizing possibilities for radical change in the present</w:t>
      </w:r>
      <w:r w:rsidRPr="00285040">
        <w:t xml:space="preserve">” (Brown, 1999, p. 19). Suffering from a history of defeat and embarrassment, </w:t>
      </w:r>
      <w:r w:rsidRPr="00285040">
        <w:rPr>
          <w:rStyle w:val="StyleUnderline"/>
        </w:rPr>
        <w:t xml:space="preserve">the left </w:t>
      </w:r>
      <w:proofErr w:type="gramStart"/>
      <w:r w:rsidRPr="00285040">
        <w:rPr>
          <w:rStyle w:val="StyleUnderline"/>
        </w:rPr>
        <w:t>persist</w:t>
      </w:r>
      <w:proofErr w:type="gramEnd"/>
      <w:r w:rsidRPr="00285040">
        <w:rPr>
          <w:rStyle w:val="StyleUnderline"/>
        </w:rPr>
        <w:t xml:space="preserve"> in a narcissistic identification with failure, </w:t>
      </w:r>
      <w:proofErr w:type="spellStart"/>
      <w:r w:rsidRPr="00285040">
        <w:rPr>
          <w:rStyle w:val="StyleUnderline"/>
        </w:rPr>
        <w:t>fetishising</w:t>
      </w:r>
      <w:proofErr w:type="spellEnd"/>
      <w:r w:rsidRPr="00285040">
        <w:rPr>
          <w:rStyle w:val="StyleUnderline"/>
        </w:rPr>
        <w:t xml:space="preserve"> the “good old days” and remaining faithful to lost causes</w:t>
      </w:r>
      <w:r w:rsidRPr="00285040">
        <w:t xml:space="preserve">. As Benjamin himself points out, the cynical kernel of this attitude is clear, as “melancholy betrays the world for the sake of knowledge … but in its tenacious </w:t>
      </w:r>
      <w:proofErr w:type="spellStart"/>
      <w:r w:rsidRPr="00285040">
        <w:t>selfabsorption</w:t>
      </w:r>
      <w:proofErr w:type="spellEnd"/>
      <w:r w:rsidRPr="00285040">
        <w:t xml:space="preserve"> it embraces dead objects in its consumption in order to redeem them” (1998, p. 157). </w:t>
      </w:r>
      <w:r w:rsidRPr="00285040">
        <w:rPr>
          <w:rStyle w:val="StyleUnderline"/>
        </w:rPr>
        <w:t>In other words, the sentiment is a deliberate self-sabotage that takes place even before politics proper has a chance to begin</w:t>
      </w:r>
      <w:r w:rsidRPr="00285040">
        <w:t xml:space="preserve"> or “the paradox of an intention to mourn that precedes and anticipates the loss of the object” (</w:t>
      </w:r>
      <w:proofErr w:type="spellStart"/>
      <w:r w:rsidRPr="00285040">
        <w:t>Žižek</w:t>
      </w:r>
      <w:proofErr w:type="spellEnd"/>
      <w:r w:rsidRPr="00285040">
        <w:t>, 2001, p. 146).</w:t>
      </w:r>
    </w:p>
    <w:p w14:paraId="07C82BFC" w14:textId="77777777" w:rsidR="00185BE2" w:rsidRPr="00285040" w:rsidRDefault="00185BE2" w:rsidP="00185BE2">
      <w:r w:rsidRPr="00285040">
        <w:rPr>
          <w:rStyle w:val="StyleUnderline"/>
        </w:rPr>
        <w:t xml:space="preserve">This then leads us to the second problem of leftist cynicism: </w:t>
      </w:r>
      <w:r w:rsidRPr="00285040">
        <w:rPr>
          <w:rStyle w:val="Emphasis"/>
        </w:rPr>
        <w:t>anti-populism</w:t>
      </w:r>
      <w:r w:rsidRPr="00285040">
        <w:t xml:space="preserve">. </w:t>
      </w:r>
      <w:r w:rsidRPr="00285040">
        <w:rPr>
          <w:rStyle w:val="StyleUnderline"/>
        </w:rPr>
        <w:t>As a result of melancholia, the left has developed the bad habit of prejudging all instances of popular radical expression (such as Brand’s) as necessarily flawed</w:t>
      </w:r>
      <w:r w:rsidRPr="00285040">
        <w:t xml:space="preserve">. However, to return to Dean again, she points out that </w:t>
      </w:r>
      <w:r w:rsidRPr="00285040">
        <w:rPr>
          <w:rStyle w:val="Emphasis"/>
        </w:rPr>
        <w:t>this aversion to being popular and successful is a defining feature of a contemporary left, who prefer to adopt an “authentic” underdog position in advance than take risks towards political power</w:t>
      </w:r>
      <w:r w:rsidRPr="00285040">
        <w:t xml:space="preserve">. </w:t>
      </w:r>
      <w:r w:rsidRPr="00285040">
        <w:rPr>
          <w:rStyle w:val="StyleUnderline"/>
        </w:rPr>
        <w:t xml:space="preserve">As she argues, </w:t>
      </w:r>
      <w:r w:rsidRPr="00285040">
        <w:rPr>
          <w:rStyle w:val="Emphasis"/>
          <w:highlight w:val="yellow"/>
        </w:rPr>
        <w:t>“we” on the left see “ourselves” as “always morally correct but never politically responsible”</w:t>
      </w:r>
      <w:r w:rsidRPr="00285040">
        <w:t xml:space="preserve"> (Dean, 2009, p. 6) </w:t>
      </w:r>
      <w:r w:rsidRPr="00285040">
        <w:rPr>
          <w:rStyle w:val="StyleUnderline"/>
        </w:rPr>
        <w:t xml:space="preserve">prepositioned as righteous victims and proud political losers from the outset. What this cynicism towards instances of popular radicalism ultimately means, therefore, is that any concern for authenticity is ultimately a regressive one, a </w:t>
      </w:r>
      <w:proofErr w:type="spellStart"/>
      <w:r w:rsidRPr="00285040">
        <w:rPr>
          <w:rStyle w:val="StyleUnderline"/>
        </w:rPr>
        <w:t>defence</w:t>
      </w:r>
      <w:proofErr w:type="spellEnd"/>
      <w:r w:rsidRPr="00285040">
        <w:rPr>
          <w:rStyle w:val="StyleUnderline"/>
        </w:rPr>
        <w:t xml:space="preserve"> mechanism for </w:t>
      </w:r>
      <w:r w:rsidRPr="007F4BEA">
        <w:rPr>
          <w:rStyle w:val="StyleUnderline"/>
        </w:rPr>
        <w:t>a</w:t>
      </w:r>
      <w:r w:rsidRPr="00285040">
        <w:rPr>
          <w:rStyle w:val="StyleUnderline"/>
        </w:rPr>
        <w:t xml:space="preserve"> left that “as long as it sees itself as defeated victims, can refrain from having to admit is short on ideas”</w:t>
      </w:r>
      <w:r w:rsidRPr="00285040">
        <w:t xml:space="preserve"> (Dean, 2009, p. 5). </w:t>
      </w:r>
      <w:r w:rsidRPr="00285040">
        <w:rPr>
          <w:rStyle w:val="Emphasis"/>
          <w:highlight w:val="yellow"/>
        </w:rPr>
        <w:t>Such an attitude means never risking potential failure and residing in the safety of marginal righteousness</w:t>
      </w:r>
      <w:r w:rsidRPr="00285040">
        <w:t>.</w:t>
      </w:r>
    </w:p>
    <w:p w14:paraId="254C25D6" w14:textId="77777777" w:rsidR="00185BE2" w:rsidRPr="00285040" w:rsidRDefault="00185BE2" w:rsidP="00185BE2">
      <w:r w:rsidRPr="00285040">
        <w:t xml:space="preserve">It is the contention here, therefore, that </w:t>
      </w:r>
      <w:r w:rsidRPr="00285040">
        <w:rPr>
          <w:rStyle w:val="StyleUnderline"/>
        </w:rPr>
        <w:t>both melancholia and anti-populism can be seen in the cynical reaction to Brand’s radicalism</w:t>
      </w:r>
      <w:r w:rsidRPr="00285040">
        <w:t xml:space="preserve">. Somewhat ironically, Brand (2013) even </w:t>
      </w:r>
      <w:proofErr w:type="spellStart"/>
      <w:r w:rsidRPr="00285040">
        <w:t>recognised</w:t>
      </w:r>
      <w:proofErr w:type="spellEnd"/>
      <w:r w:rsidRPr="00285040">
        <w:t xml:space="preserve"> these problems himself when he wrote in his New Statesman piece that</w:t>
      </w:r>
    </w:p>
    <w:p w14:paraId="75543A90" w14:textId="77777777" w:rsidR="00185BE2" w:rsidRPr="00285040" w:rsidRDefault="00185BE2" w:rsidP="00185BE2">
      <w:r w:rsidRPr="00285040">
        <w:t>the right seeks converts while the left seeks traitors … this moral superiority that is peculiar to the left is a great impediment towards momentum … for an ideology that is defined by inclusiveness, socialism has become in practice quite exclusive.</w:t>
      </w:r>
    </w:p>
    <w:p w14:paraId="3B578C84" w14:textId="77777777" w:rsidR="00185BE2" w:rsidRPr="00285040" w:rsidRDefault="00185BE2" w:rsidP="00185BE2">
      <w:r w:rsidRPr="00285040">
        <w:t xml:space="preserve">Automatically, then, the left </w:t>
      </w:r>
      <w:proofErr w:type="gramStart"/>
      <w:r w:rsidRPr="00285040">
        <w:t>denounce</w:t>
      </w:r>
      <w:proofErr w:type="gramEnd"/>
      <w:r w:rsidRPr="00285040">
        <w:t xml:space="preserve"> Brand and self-proclaimed “radical left-wing thinkers and </w:t>
      </w:r>
      <w:proofErr w:type="spellStart"/>
      <w:r w:rsidRPr="00285040">
        <w:t>organisers</w:t>
      </w:r>
      <w:proofErr w:type="spellEnd"/>
      <w:r w:rsidRPr="00285040">
        <w:t xml:space="preserve">” bitterly complain how he is getting so much attention for the arguments they have been making for years (for example, Park &amp; </w:t>
      </w:r>
      <w:proofErr w:type="spellStart"/>
      <w:r w:rsidRPr="00285040">
        <w:t>Nastasia</w:t>
      </w:r>
      <w:proofErr w:type="spellEnd"/>
      <w:r w:rsidRPr="00285040">
        <w:t xml:space="preserve">, 2013). </w:t>
      </w:r>
      <w:r w:rsidRPr="00285040">
        <w:rPr>
          <w:rStyle w:val="StyleUnderline"/>
        </w:rPr>
        <w:t xml:space="preserve">The left </w:t>
      </w:r>
      <w:proofErr w:type="gramStart"/>
      <w:r w:rsidRPr="00285040">
        <w:rPr>
          <w:rStyle w:val="StyleUnderline"/>
        </w:rPr>
        <w:t>maintain</w:t>
      </w:r>
      <w:proofErr w:type="gramEnd"/>
      <w:r w:rsidRPr="00285040">
        <w:rPr>
          <w:rStyle w:val="StyleUnderline"/>
        </w:rPr>
        <w:t xml:space="preserve"> distance and label Brand trivial, yet such a distance only renders these critiques even more marginal and prevents them from becoming popular, effective or counter-hegemonic</w:t>
      </w:r>
      <w:r w:rsidRPr="00285040">
        <w:t>.</w:t>
      </w:r>
    </w:p>
    <w:p w14:paraId="28B67481" w14:textId="77777777" w:rsidR="00185BE2" w:rsidRPr="00285040" w:rsidRDefault="00185BE2" w:rsidP="00185BE2">
      <w:r w:rsidRPr="00285040">
        <w:t xml:space="preserve">As </w:t>
      </w:r>
      <w:proofErr w:type="spellStart"/>
      <w:r w:rsidRPr="00285040">
        <w:t>Žižek</w:t>
      </w:r>
      <w:proofErr w:type="spellEnd"/>
      <w:r w:rsidRPr="00285040">
        <w:t xml:space="preserve"> has pointed out, the political issue of cynicism is “</w:t>
      </w:r>
      <w:r w:rsidRPr="00285040">
        <w:rPr>
          <w:rStyle w:val="StyleUnderline"/>
        </w:rPr>
        <w:t xml:space="preserve">not that people ‘do not know what they want’ but rather that </w:t>
      </w:r>
      <w:r w:rsidRPr="00285040">
        <w:rPr>
          <w:rStyle w:val="Emphasis"/>
        </w:rPr>
        <w:t>cynical resignation prevents them from acting upon it, with the result that a weird gap opens up between what people think and how they act</w:t>
      </w:r>
      <w:r w:rsidRPr="00285040">
        <w:t xml:space="preserve">”, </w:t>
      </w:r>
      <w:r w:rsidRPr="00285040">
        <w:rPr>
          <w:rStyle w:val="StyleUnderline"/>
        </w:rPr>
        <w:t xml:space="preserve">adding that “today’s post-political silent majority is not stupid, but it is </w:t>
      </w:r>
      <w:r w:rsidRPr="00285040">
        <w:rPr>
          <w:rStyle w:val="Emphasis"/>
        </w:rPr>
        <w:t>cynical and resigned</w:t>
      </w:r>
      <w:r w:rsidRPr="00285040">
        <w:t>” (2011, p. 390). In terms of Brand, this blanket cynical melancholy is typical of the left’s distrust of anything popular, rendering them “like the last men” whose “immediate reaction to idealism is mocking cynicism” (</w:t>
      </w:r>
      <w:proofErr w:type="spellStart"/>
      <w:r w:rsidRPr="00285040">
        <w:t>Winlow</w:t>
      </w:r>
      <w:proofErr w:type="spellEnd"/>
      <w:r w:rsidRPr="00285040">
        <w:t xml:space="preserve"> &amp; Hall, 2012, p. 13). </w:t>
      </w:r>
      <w:r w:rsidRPr="00285040">
        <w:rPr>
          <w:rStyle w:val="Emphasis"/>
          <w:highlight w:val="yellow"/>
        </w:rPr>
        <w:t>Proponents of a radical alternative immediately adopt caution with the effect of forever delaying change</w:t>
      </w:r>
      <w:r w:rsidRPr="007F4BEA">
        <w:t xml:space="preserve">, </w:t>
      </w:r>
      <w:r w:rsidRPr="007F4BEA">
        <w:rPr>
          <w:rStyle w:val="StyleUnderline"/>
        </w:rPr>
        <w:t xml:space="preserve">holding out for that real and authentic (unbranded) </w:t>
      </w:r>
      <w:proofErr w:type="gramStart"/>
      <w:r w:rsidRPr="007F4BEA">
        <w:rPr>
          <w:rStyle w:val="StyleUnderline"/>
        </w:rPr>
        <w:t>struggle</w:t>
      </w:r>
      <w:proofErr w:type="gramEnd"/>
      <w:r w:rsidRPr="007F4BEA">
        <w:rPr>
          <w:rStyle w:val="StyleUnderline"/>
        </w:rPr>
        <w:t xml:space="preserve"> and </w:t>
      </w:r>
      <w:r w:rsidRPr="007F4BEA">
        <w:rPr>
          <w:rStyle w:val="Emphasis"/>
        </w:rPr>
        <w:t>therefore denying it indefinitely</w:t>
      </w:r>
      <w:r w:rsidRPr="007F4BEA">
        <w:t>.</w:t>
      </w:r>
    </w:p>
    <w:p w14:paraId="31E8D9AD" w14:textId="77777777" w:rsidR="00185BE2" w:rsidRPr="00285040" w:rsidRDefault="00185BE2" w:rsidP="00185BE2"/>
    <w:p w14:paraId="61852A35" w14:textId="266285B4" w:rsidR="0057788F" w:rsidRPr="00285040" w:rsidRDefault="0057788F" w:rsidP="00796FCE">
      <w:pPr>
        <w:pStyle w:val="Heading4"/>
        <w:numPr>
          <w:ilvl w:val="0"/>
          <w:numId w:val="18"/>
        </w:numPr>
        <w:rPr>
          <w:rFonts w:cs="Calibri"/>
        </w:rPr>
      </w:pPr>
      <w:r w:rsidRPr="00285040">
        <w:rPr>
          <w:rFonts w:cs="Calibri"/>
        </w:rPr>
        <w:lastRenderedPageBreak/>
        <w:t>Baudrillard is wrong about the totalizing control of the system over politics</w:t>
      </w:r>
    </w:p>
    <w:p w14:paraId="4CB12EE3" w14:textId="77777777" w:rsidR="0057788F" w:rsidRPr="00285040" w:rsidRDefault="0057788F" w:rsidP="0057788F">
      <w:r w:rsidRPr="00285040">
        <w:rPr>
          <w:rStyle w:val="Style13ptBold"/>
        </w:rPr>
        <w:t>Robinson 13</w:t>
      </w:r>
      <w:r w:rsidRPr="00285040">
        <w:t xml:space="preserve"> (Andrew Robinson is a political theorist and activist based in the UK, Jean Baudrillard and Activism: A critique, Feb 7, http://ceasefiremagazine.co.uk/in-theory-baudrillard-14/)</w:t>
      </w:r>
    </w:p>
    <w:p w14:paraId="44608911" w14:textId="77777777" w:rsidR="0057788F" w:rsidRPr="00285040" w:rsidRDefault="0057788F" w:rsidP="0057788F">
      <w:pPr>
        <w:rPr>
          <w:rStyle w:val="StyleUnderline"/>
          <w:highlight w:val="green"/>
        </w:rPr>
      </w:pPr>
      <w:r w:rsidRPr="00285040">
        <w:rPr>
          <w:rStyle w:val="StyleUnderline"/>
          <w:highlight w:val="green"/>
        </w:rPr>
        <w:t>One limit to Baudrillard</w:t>
      </w:r>
      <w:r w:rsidRPr="00285040">
        <w:rPr>
          <w:rStyle w:val="StyleUnderline"/>
        </w:rPr>
        <w:t xml:space="preserve">’s theory </w:t>
      </w:r>
      <w:r w:rsidRPr="00285040">
        <w:rPr>
          <w:rStyle w:val="StyleUnderline"/>
          <w:highlight w:val="green"/>
        </w:rPr>
        <w:t>is his tendency to over-</w:t>
      </w:r>
      <w:proofErr w:type="spellStart"/>
      <w:r w:rsidRPr="00285040">
        <w:rPr>
          <w:rStyle w:val="StyleUnderline"/>
          <w:highlight w:val="green"/>
        </w:rPr>
        <w:t>totalise</w:t>
      </w:r>
      <w:proofErr w:type="spellEnd"/>
      <w:r w:rsidRPr="00285040">
        <w:t xml:space="preserve">. </w:t>
      </w:r>
      <w:r w:rsidRPr="00285040">
        <w:rPr>
          <w:rStyle w:val="StyleUnderline"/>
        </w:rPr>
        <w:t>Baudrillard is talking about tendential processes, but he often talks as if they are totally effective</w:t>
      </w:r>
      <w:r w:rsidRPr="00285040">
        <w:t xml:space="preserve">. </w:t>
      </w:r>
      <w:r w:rsidRPr="00285040">
        <w:rPr>
          <w:rStyle w:val="StyleUnderline"/>
          <w:highlight w:val="green"/>
        </w:rPr>
        <w:t xml:space="preserve">There </w:t>
      </w:r>
      <w:proofErr w:type="gramStart"/>
      <w:r w:rsidRPr="00285040">
        <w:rPr>
          <w:rStyle w:val="StyleUnderline"/>
          <w:highlight w:val="green"/>
        </w:rPr>
        <w:t>are</w:t>
      </w:r>
      <w:proofErr w:type="gramEnd"/>
      <w:r w:rsidRPr="00285040">
        <w:rPr>
          <w:rStyle w:val="StyleUnderline"/>
          <w:highlight w:val="green"/>
        </w:rPr>
        <w:t xml:space="preserve"> still</w:t>
      </w:r>
      <w:r w:rsidRPr="00285040">
        <w:rPr>
          <w:rStyle w:val="StyleUnderline"/>
        </w:rPr>
        <w:t>,</w:t>
      </w:r>
      <w:r w:rsidRPr="00285040">
        <w:t xml:space="preserve"> for instance, </w:t>
      </w:r>
      <w:r w:rsidRPr="00285040">
        <w:rPr>
          <w:rStyle w:val="StyleUnderline"/>
        </w:rPr>
        <w:t xml:space="preserve">a lot of </w:t>
      </w:r>
      <w:r w:rsidRPr="00285040">
        <w:rPr>
          <w:rStyle w:val="StyleUnderline"/>
          <w:highlight w:val="green"/>
        </w:rPr>
        <w:t>uncharted spaces,</w:t>
      </w:r>
      <w:r w:rsidRPr="00285040">
        <w:rPr>
          <w:rStyle w:val="StyleUnderline"/>
        </w:rPr>
        <w:t xml:space="preserve"> a lot of </w:t>
      </w:r>
      <w:r w:rsidRPr="00285040">
        <w:rPr>
          <w:rStyle w:val="StyleUnderline"/>
          <w:highlight w:val="green"/>
        </w:rPr>
        <w:t>unexplained events</w:t>
      </w:r>
      <w:r w:rsidRPr="00285040">
        <w:rPr>
          <w:rStyle w:val="StyleUnderline"/>
        </w:rPr>
        <w:t xml:space="preserve">, a lot of things </w:t>
      </w:r>
      <w:r w:rsidRPr="00285040">
        <w:rPr>
          <w:rStyle w:val="StyleUnderline"/>
          <w:highlight w:val="green"/>
        </w:rPr>
        <w:t xml:space="preserve">the system can’t handle. </w:t>
      </w:r>
      <w:r w:rsidRPr="00285040">
        <w:t xml:space="preserve">While Baudrillard is describing dominant tendencies in the present, these tendencies coexist with older forms of capitalism, in a situation of uneven development. The persistence of the system’s violence is a problem for Baudrillard’s perspective: the smooth regime of </w:t>
      </w:r>
      <w:proofErr w:type="spellStart"/>
      <w:r w:rsidRPr="00285040">
        <w:t>neutralisation</w:t>
      </w:r>
      <w:proofErr w:type="spellEnd"/>
      <w:r w:rsidRPr="00285040">
        <w:t xml:space="preserve"> and inclusive regulation has not ended older modalities of brutality. At times, </w:t>
      </w:r>
      <w:r w:rsidRPr="00285040">
        <w:rPr>
          <w:rStyle w:val="StyleUnderline"/>
          <w:highlight w:val="green"/>
        </w:rPr>
        <w:t>Baudrillard exaggerates</w:t>
      </w:r>
      <w:r w:rsidRPr="00285040">
        <w:rPr>
          <w:rStyle w:val="StyleUnderline"/>
        </w:rPr>
        <w:t xml:space="preserve"> greatly the extent to which the old authoritarian version of capitalism has been replaced by </w:t>
      </w:r>
      <w:r w:rsidRPr="00285040">
        <w:rPr>
          <w:rStyle w:val="StyleUnderline"/>
          <w:highlight w:val="green"/>
        </w:rPr>
        <w:t>subtle regimes of control</w:t>
      </w:r>
      <w:r w:rsidRPr="00285040">
        <w:t xml:space="preserve">. </w:t>
      </w:r>
      <w:r w:rsidRPr="00285040">
        <w:rPr>
          <w:rStyle w:val="StyleUnderline"/>
        </w:rPr>
        <w:t xml:space="preserve">He exaggerates the extent to which contemporary capitalism is tolerant, </w:t>
      </w:r>
      <w:proofErr w:type="gramStart"/>
      <w:r w:rsidRPr="00285040">
        <w:rPr>
          <w:rStyle w:val="StyleUnderline"/>
        </w:rPr>
        <w:t>permissive</w:t>
      </w:r>
      <w:proofErr w:type="gramEnd"/>
      <w:r w:rsidRPr="00285040">
        <w:rPr>
          <w:rStyle w:val="StyleUnderline"/>
        </w:rPr>
        <w:t xml:space="preserve"> and ‘maternal’.</w:t>
      </w:r>
      <w:r w:rsidRPr="00285040">
        <w:t xml:space="preserve"> This may be because </w:t>
      </w:r>
      <w:r w:rsidRPr="00285040">
        <w:rPr>
          <w:rStyle w:val="StyleUnderline"/>
          <w:highlight w:val="green"/>
        </w:rPr>
        <w:t>his works were</w:t>
      </w:r>
      <w:r w:rsidRPr="00285040">
        <w:rPr>
          <w:highlight w:val="green"/>
        </w:rPr>
        <w:t xml:space="preserve"> </w:t>
      </w:r>
      <w:r w:rsidRPr="00285040">
        <w:t xml:space="preserve">mostly </w:t>
      </w:r>
      <w:r w:rsidRPr="00285040">
        <w:rPr>
          <w:rStyle w:val="StyleUnderline"/>
          <w:highlight w:val="green"/>
        </w:rPr>
        <w:t>written</w:t>
      </w:r>
      <w:r w:rsidRPr="00285040">
        <w:rPr>
          <w:highlight w:val="green"/>
        </w:rPr>
        <w:t xml:space="preserve"> </w:t>
      </w:r>
      <w:r w:rsidRPr="00285040">
        <w:t xml:space="preserve">in France </w:t>
      </w:r>
      <w:r w:rsidRPr="00285040">
        <w:rPr>
          <w:rStyle w:val="StyleUnderline"/>
          <w:highlight w:val="green"/>
        </w:rPr>
        <w:t>in the</w:t>
      </w:r>
      <w:r w:rsidRPr="00285040">
        <w:rPr>
          <w:highlight w:val="green"/>
        </w:rPr>
        <w:t xml:space="preserve"> </w:t>
      </w:r>
      <w:r w:rsidRPr="00285040">
        <w:t>1970s-</w:t>
      </w:r>
      <w:r w:rsidRPr="00285040">
        <w:rPr>
          <w:rStyle w:val="StyleUnderline"/>
          <w:highlight w:val="green"/>
        </w:rPr>
        <w:t>80s, when the dominant ethos was</w:t>
      </w:r>
      <w:r w:rsidRPr="00285040">
        <w:rPr>
          <w:highlight w:val="green"/>
        </w:rPr>
        <w:t xml:space="preserve"> </w:t>
      </w:r>
      <w:r w:rsidRPr="00285040">
        <w:t xml:space="preserve">still largely </w:t>
      </w:r>
      <w:r w:rsidRPr="00285040">
        <w:rPr>
          <w:rStyle w:val="StyleUnderline"/>
          <w:highlight w:val="green"/>
        </w:rPr>
        <w:t>social-democratic.</w:t>
      </w:r>
      <w:r w:rsidRPr="00285040">
        <w:rPr>
          <w:highlight w:val="green"/>
        </w:rPr>
        <w:t xml:space="preserve"> </w:t>
      </w:r>
      <w:r w:rsidRPr="00285040">
        <w:rPr>
          <w:rStyle w:val="StyleUnderline"/>
        </w:rPr>
        <w:t xml:space="preserve">What Baudrillard </w:t>
      </w:r>
      <w:proofErr w:type="spellStart"/>
      <w:r w:rsidRPr="00285040">
        <w:rPr>
          <w:rStyle w:val="StyleUnderline"/>
        </w:rPr>
        <w:t>recognises</w:t>
      </w:r>
      <w:proofErr w:type="spellEnd"/>
      <w:r w:rsidRPr="00285040">
        <w:rPr>
          <w:rStyle w:val="StyleUnderline"/>
        </w:rPr>
        <w:t xml:space="preserve"> as </w:t>
      </w:r>
      <w:r w:rsidRPr="00285040">
        <w:rPr>
          <w:rStyle w:val="StyleUnderline"/>
          <w:highlight w:val="green"/>
        </w:rPr>
        <w:t xml:space="preserve">the retrograde version of capitalism </w:t>
      </w:r>
      <w:r w:rsidRPr="00285040">
        <w:rPr>
          <w:rStyle w:val="StyleUnderline"/>
        </w:rPr>
        <w:t xml:space="preserve">associated with the right-wing was to </w:t>
      </w:r>
      <w:r w:rsidRPr="00285040">
        <w:rPr>
          <w:rStyle w:val="StyleUnderline"/>
          <w:highlight w:val="green"/>
        </w:rPr>
        <w:t xml:space="preserve">return </w:t>
      </w:r>
      <w:r w:rsidRPr="00285040">
        <w:rPr>
          <w:rStyle w:val="StyleUnderline"/>
        </w:rPr>
        <w:t xml:space="preserve">with a vengeance, especially </w:t>
      </w:r>
      <w:r w:rsidRPr="00285040">
        <w:rPr>
          <w:rStyle w:val="StyleUnderline"/>
          <w:highlight w:val="green"/>
        </w:rPr>
        <w:t>after 9/11.</w:t>
      </w:r>
    </w:p>
    <w:p w14:paraId="46771968" w14:textId="77777777" w:rsidR="0057788F" w:rsidRPr="00285040" w:rsidRDefault="0057788F" w:rsidP="0057788F">
      <w:r w:rsidRPr="00285040">
        <w:t>&lt;continues&gt;</w:t>
      </w:r>
    </w:p>
    <w:p w14:paraId="62168884" w14:textId="77777777" w:rsidR="0057788F" w:rsidRPr="00285040" w:rsidRDefault="0057788F" w:rsidP="0057788F">
      <w:r w:rsidRPr="00285040">
        <w:t xml:space="preserve">Without an element of border thinking, </w:t>
      </w:r>
      <w:r w:rsidRPr="00285040">
        <w:rPr>
          <w:rStyle w:val="StyleUnderline"/>
          <w:highlight w:val="green"/>
        </w:rPr>
        <w:t>Baudrillard</w:t>
      </w:r>
      <w:r w:rsidRPr="00285040">
        <w:rPr>
          <w:rStyle w:val="StyleUnderline"/>
        </w:rPr>
        <w:t xml:space="preserve"> tends to </w:t>
      </w:r>
      <w:r w:rsidRPr="00285040">
        <w:rPr>
          <w:rStyle w:val="StyleUnderline"/>
          <w:highlight w:val="green"/>
        </w:rPr>
        <w:t>exaggerate</w:t>
      </w:r>
      <w:r w:rsidRPr="00285040">
        <w:rPr>
          <w:rStyle w:val="StyleUnderline"/>
        </w:rPr>
        <w:t xml:space="preserve"> the </w:t>
      </w:r>
      <w:r w:rsidRPr="00285040">
        <w:rPr>
          <w:rStyle w:val="StyleUnderline"/>
          <w:highlight w:val="green"/>
        </w:rPr>
        <w:t>system’s completeness and effectiveness</w:t>
      </w:r>
      <w:r w:rsidRPr="00285040">
        <w:rPr>
          <w:rStyle w:val="StyleUnderline"/>
        </w:rPr>
        <w:t>.</w:t>
      </w:r>
      <w:r w:rsidRPr="00285040">
        <w:t xml:space="preserve"> Baudrillard assumes that any excess is everywhere absorbed into the code. </w:t>
      </w:r>
      <w:r w:rsidRPr="00285040">
        <w:rPr>
          <w:rStyle w:val="StyleUnderline"/>
          <w:highlight w:val="green"/>
        </w:rPr>
        <w:t xml:space="preserve">He ignores </w:t>
      </w:r>
      <w:r w:rsidRPr="00285040">
        <w:rPr>
          <w:rStyle w:val="StyleUnderline"/>
        </w:rPr>
        <w:t xml:space="preserve">the persistence of </w:t>
      </w:r>
      <w:r w:rsidRPr="00285040">
        <w:rPr>
          <w:rStyle w:val="StyleUnderline"/>
          <w:highlight w:val="green"/>
        </w:rPr>
        <w:t>borderlands</w:t>
      </w:r>
      <w:r w:rsidRPr="00285040">
        <w:t xml:space="preserve">. And </w:t>
      </w:r>
      <w:r w:rsidRPr="00285040">
        <w:rPr>
          <w:rStyle w:val="StyleUnderline"/>
          <w:highlight w:val="green"/>
        </w:rPr>
        <w:t>when he talks about the South</w:t>
      </w:r>
      <w:r w:rsidRPr="00285040">
        <w:rPr>
          <w:rStyle w:val="StyleUnderline"/>
        </w:rPr>
        <w:t xml:space="preserve">, he admits that </w:t>
      </w:r>
      <w:r w:rsidRPr="00285040">
        <w:rPr>
          <w:rStyle w:val="StyleUnderline"/>
          <w:highlight w:val="green"/>
        </w:rPr>
        <w:t xml:space="preserve">the old regime of production </w:t>
      </w:r>
      <w:r w:rsidRPr="00285040">
        <w:rPr>
          <w:rStyle w:val="StyleUnderline"/>
        </w:rPr>
        <w:t xml:space="preserve">might </w:t>
      </w:r>
      <w:r w:rsidRPr="00285040">
        <w:rPr>
          <w:rStyle w:val="StyleUnderline"/>
          <w:highlight w:val="green"/>
        </w:rPr>
        <w:t>still exist here</w:t>
      </w:r>
      <w:r w:rsidRPr="00285040">
        <w:t xml:space="preserve">: </w:t>
      </w:r>
      <w:r w:rsidRPr="00285040">
        <w:rPr>
          <w:rStyle w:val="StyleUnderline"/>
          <w:highlight w:val="green"/>
        </w:rPr>
        <w:t>people still work seeking betterment</w:t>
      </w:r>
      <w:r w:rsidRPr="00285040">
        <w:t xml:space="preserve">; colonial wars are fought to destroy persisting symbolic exchange; Saddam was not playing the Gulf War by the rules of deterrence. The Arab masses are still able to become inflamed by war or non-war; Iran and Iraq can still fight a real war, not a simulated non-war. </w:t>
      </w:r>
      <w:r w:rsidRPr="00285040">
        <w:rPr>
          <w:rStyle w:val="StyleUnderline"/>
        </w:rPr>
        <w:t xml:space="preserve">So perhaps </w:t>
      </w:r>
      <w:r w:rsidRPr="00285040">
        <w:rPr>
          <w:rStyle w:val="StyleUnderline"/>
          <w:highlight w:val="green"/>
        </w:rPr>
        <w:t>only a minority</w:t>
      </w:r>
      <w:r w:rsidRPr="00285040">
        <w:t>, only the included layers within the North,</w:t>
      </w:r>
      <w:r w:rsidRPr="00285040">
        <w:rPr>
          <w:rStyle w:val="StyleUnderline"/>
        </w:rPr>
        <w:t xml:space="preserve"> </w:t>
      </w:r>
      <w:r w:rsidRPr="00285040">
        <w:rPr>
          <w:rStyle w:val="StyleUnderline"/>
          <w:highlight w:val="green"/>
        </w:rPr>
        <w:t xml:space="preserve">are trapped within simulation </w:t>
      </w:r>
      <w:r w:rsidRPr="00285040">
        <w:t>and the ‘</w:t>
      </w:r>
      <w:proofErr w:type="gramStart"/>
      <w:r w:rsidRPr="00285040">
        <w:t>masses’</w:t>
      </w:r>
      <w:proofErr w:type="gramEnd"/>
      <w:r w:rsidRPr="00285040">
        <w:t xml:space="preserve">. </w:t>
      </w:r>
      <w:r w:rsidRPr="00D44499">
        <w:t>Perhaps</w:t>
      </w:r>
      <w:r w:rsidRPr="00D44499">
        <w:rPr>
          <w:rStyle w:val="StyleUnderline"/>
        </w:rPr>
        <w:t xml:space="preserve"> </w:t>
      </w:r>
      <w:r w:rsidRPr="00D44499">
        <w:rPr>
          <w:rStyle w:val="Emphasis"/>
        </w:rPr>
        <w:t xml:space="preserve">reality has not </w:t>
      </w:r>
      <w:proofErr w:type="gramStart"/>
      <w:r w:rsidRPr="00D44499">
        <w:rPr>
          <w:rStyle w:val="Emphasis"/>
        </w:rPr>
        <w:t>died, but</w:t>
      </w:r>
      <w:proofErr w:type="gramEnd"/>
      <w:r w:rsidRPr="00D44499">
        <w:rPr>
          <w:rStyle w:val="Emphasis"/>
        </w:rPr>
        <w:t xml:space="preserve"> been displaced to the South.</w:t>
      </w:r>
      <w:r w:rsidRPr="00D44499">
        <w:rPr>
          <w:rStyle w:val="StyleUnderline"/>
        </w:rPr>
        <w:t xml:space="preserve"> It seems, therefore, premature to suggest that the system has encompassed </w:t>
      </w:r>
      <w:proofErr w:type="gramStart"/>
      <w:r w:rsidRPr="00D44499">
        <w:rPr>
          <w:rStyle w:val="StyleUnderline"/>
        </w:rPr>
        <w:t xml:space="preserve">all </w:t>
      </w:r>
      <w:r w:rsidRPr="00D44499">
        <w:t>of</w:t>
      </w:r>
      <w:proofErr w:type="gramEnd"/>
      <w:r w:rsidRPr="00D44499">
        <w:rPr>
          <w:rStyle w:val="StyleUnderline"/>
        </w:rPr>
        <w:t xml:space="preserve"> social life in the code. To be sure, its reach has expanded, but it has also </w:t>
      </w:r>
      <w:r w:rsidRPr="00D44499">
        <w:rPr>
          <w:rStyle w:val="Emphasis"/>
        </w:rPr>
        <w:t>forcibly delinked large areas of the globe</w:t>
      </w:r>
      <w:r w:rsidRPr="00D44499">
        <w:rPr>
          <w:rStyle w:val="StyleUnderline"/>
        </w:rPr>
        <w:t xml:space="preserve">. The penetration of simulated reality into everyday life varies in its effectiveness. </w:t>
      </w:r>
      <w:r w:rsidRPr="00D44499">
        <w:t>At the limit, as in Somalia, simulated states collapse under their own irrelevance. In other cases, an irrelevant state hovers over a largely</w:t>
      </w:r>
      <w:r w:rsidRPr="00285040">
        <w:t xml:space="preserve"> autonomous society. And the struggle Baudrillard advocated in his early works against subordination as </w:t>
      </w:r>
      <w:proofErr w:type="spellStart"/>
      <w:r w:rsidRPr="00285040">
        <w:t>labour</w:t>
      </w:r>
      <w:proofErr w:type="spellEnd"/>
      <w:r w:rsidRPr="00285040">
        <w:t>-power is not simply theoretical. In fact, there is a constant war, fought at various degrees of intensity, between the system and its others, especially in highly marginal parts of the global South: Chiapas, Afghanistan, the Niger Delta, Somalia, West Papua, rural Colombia, Northeast India, the Andes… The system continues to be drawn into these conflicts, despite its apparent self-deterrence from total nuclear annihilation.</w:t>
      </w:r>
    </w:p>
    <w:p w14:paraId="56E31ABA" w14:textId="77777777" w:rsidR="0057788F" w:rsidRPr="00285040" w:rsidRDefault="0057788F" w:rsidP="0057788F"/>
    <w:p w14:paraId="37579450" w14:textId="77777777" w:rsidR="00167D3C" w:rsidRPr="00167D3C" w:rsidRDefault="00167D3C" w:rsidP="00167D3C"/>
    <w:p w14:paraId="181169D7" w14:textId="4053F9C7" w:rsidR="0097248B" w:rsidRPr="009B3154" w:rsidRDefault="0097248B" w:rsidP="00796FCE">
      <w:pPr>
        <w:pStyle w:val="Heading4"/>
        <w:numPr>
          <w:ilvl w:val="0"/>
          <w:numId w:val="18"/>
        </w:numPr>
      </w:pPr>
      <w:r>
        <w:t xml:space="preserve">Baudrillard is a sexist who advocates for SACRIFICING WOMEN – </w:t>
      </w:r>
      <w:r>
        <w:t xml:space="preserve">drop them for </w:t>
      </w:r>
      <w:r>
        <w:t xml:space="preserve">reading repugnant scholarship </w:t>
      </w:r>
    </w:p>
    <w:p w14:paraId="6F160D95" w14:textId="77777777" w:rsidR="0097248B" w:rsidRPr="00BD49E0" w:rsidRDefault="0097248B" w:rsidP="0097248B">
      <w:pPr>
        <w:rPr>
          <w:rStyle w:val="Style13ptBold"/>
        </w:rPr>
      </w:pPr>
      <w:proofErr w:type="spellStart"/>
      <w:r>
        <w:rPr>
          <w:rStyle w:val="Style13ptBold"/>
        </w:rPr>
        <w:t>Brodribb</w:t>
      </w:r>
      <w:proofErr w:type="spellEnd"/>
      <w:r>
        <w:rPr>
          <w:rStyle w:val="Style13ptBold"/>
        </w:rPr>
        <w:t xml:space="preserve"> 92 </w:t>
      </w:r>
      <w:proofErr w:type="spellStart"/>
      <w:r w:rsidRPr="003D3782">
        <w:rPr>
          <w:rStyle w:val="Style13ptBold"/>
          <w:sz w:val="20"/>
          <w:szCs w:val="20"/>
        </w:rPr>
        <w:t>Somer</w:t>
      </w:r>
      <w:proofErr w:type="spellEnd"/>
      <w:r w:rsidRPr="003D3782">
        <w:rPr>
          <w:rStyle w:val="Style13ptBold"/>
          <w:sz w:val="20"/>
          <w:szCs w:val="20"/>
        </w:rPr>
        <w:t xml:space="preserve"> </w:t>
      </w:r>
      <w:proofErr w:type="spellStart"/>
      <w:r w:rsidRPr="003D3782">
        <w:rPr>
          <w:rStyle w:val="Style13ptBold"/>
          <w:sz w:val="20"/>
          <w:szCs w:val="20"/>
        </w:rPr>
        <w:t>Brodribb</w:t>
      </w:r>
      <w:proofErr w:type="spellEnd"/>
      <w:r>
        <w:rPr>
          <w:rStyle w:val="Style13ptBold"/>
          <w:sz w:val="20"/>
          <w:szCs w:val="20"/>
        </w:rPr>
        <w:t xml:space="preserve"> 1992</w:t>
      </w:r>
      <w:r w:rsidRPr="003D3782">
        <w:rPr>
          <w:rStyle w:val="Style13ptBold"/>
          <w:sz w:val="20"/>
          <w:szCs w:val="20"/>
        </w:rPr>
        <w:t xml:space="preserve"> teaches feminist theory/politics and women’s social and political thought at the University of Victoria, British Columbia. She studied in the Feminist focus of the Ontario Institute for Studies in Education, NOTHING MAT(T)ERS: A Feminist Critique of Postmodernism, First publis</w:t>
      </w:r>
      <w:r>
        <w:rPr>
          <w:rStyle w:val="Style13ptBold"/>
          <w:sz w:val="20"/>
          <w:szCs w:val="20"/>
        </w:rPr>
        <w:t>hed by Spinifex Press)</w:t>
      </w:r>
    </w:p>
    <w:p w14:paraId="3C13FAF9" w14:textId="23AB0C4F" w:rsidR="0097248B" w:rsidRDefault="0097248B" w:rsidP="0097248B">
      <w:pPr>
        <w:rPr>
          <w:sz w:val="14"/>
        </w:rPr>
      </w:pPr>
      <w:r w:rsidRPr="003D3782">
        <w:rPr>
          <w:sz w:val="14"/>
        </w:rPr>
        <w:lastRenderedPageBreak/>
        <w:t xml:space="preserve">Jean </w:t>
      </w:r>
      <w:r w:rsidRPr="009B3154">
        <w:rPr>
          <w:rStyle w:val="Emphasis"/>
          <w:highlight w:val="green"/>
        </w:rPr>
        <w:t xml:space="preserve">Baudrillard </w:t>
      </w:r>
      <w:r w:rsidRPr="00D07EF7">
        <w:rPr>
          <w:rStyle w:val="Emphasis"/>
          <w:highlight w:val="green"/>
        </w:rPr>
        <w:t>blames</w:t>
      </w:r>
      <w:r w:rsidRPr="00D07EF7">
        <w:rPr>
          <w:rStyle w:val="Emphasis"/>
        </w:rPr>
        <w:t xml:space="preserve"> the </w:t>
      </w:r>
      <w:r w:rsidRPr="009B3154">
        <w:rPr>
          <w:rStyle w:val="Emphasis"/>
          <w:highlight w:val="green"/>
        </w:rPr>
        <w:t xml:space="preserve">failure of the </w:t>
      </w:r>
      <w:r w:rsidRPr="00D07EF7">
        <w:rPr>
          <w:rStyle w:val="Emphasis"/>
          <w:highlight w:val="green"/>
        </w:rPr>
        <w:t>“rev</w:t>
      </w:r>
      <w:r w:rsidRPr="00D07EF7">
        <w:rPr>
          <w:rStyle w:val="Emphasis"/>
        </w:rPr>
        <w:t>olution”</w:t>
      </w:r>
      <w:r w:rsidRPr="009B3154">
        <w:rPr>
          <w:rStyle w:val="Emphasis"/>
          <w:highlight w:val="green"/>
        </w:rPr>
        <w:t xml:space="preserve"> on women and change</w:t>
      </w:r>
      <w:r w:rsidRPr="003D3782">
        <w:rPr>
          <w:rStyle w:val="Emphasis"/>
        </w:rPr>
        <w:t xml:space="preserve">, </w:t>
      </w:r>
      <w:r w:rsidRPr="003D3782">
        <w:rPr>
          <w:sz w:val="14"/>
        </w:rPr>
        <w:t xml:space="preserve">women’s change. </w:t>
      </w:r>
      <w:r w:rsidRPr="009B3154">
        <w:rPr>
          <w:rStyle w:val="StyleUnderline"/>
          <w:highlight w:val="green"/>
        </w:rPr>
        <w:t xml:space="preserve">He sees puritanical “hysterics” everywhere </w:t>
      </w:r>
      <w:r w:rsidRPr="00D07EF7">
        <w:rPr>
          <w:rStyle w:val="StyleUnderline"/>
        </w:rPr>
        <w:t xml:space="preserve">whom </w:t>
      </w:r>
      <w:r w:rsidRPr="009B3154">
        <w:rPr>
          <w:rStyle w:val="StyleUnderline"/>
          <w:highlight w:val="green"/>
        </w:rPr>
        <w:t xml:space="preserve">he accuses of exaggeration about sexual </w:t>
      </w:r>
      <w:r w:rsidRPr="00D07EF7">
        <w:rPr>
          <w:rStyle w:val="StyleUnderline"/>
          <w:highlight w:val="green"/>
        </w:rPr>
        <w:t>abuse</w:t>
      </w:r>
      <w:r w:rsidRPr="003D3782">
        <w:rPr>
          <w:sz w:val="14"/>
        </w:rPr>
        <w:t xml:space="preserve"> (1986, p. 42). The radical nostalgia which pervades his postmodern scribbling is for Rousseau’s (1979) Sophie and </w:t>
      </w:r>
      <w:proofErr w:type="spellStart"/>
      <w:r w:rsidRPr="003D3782">
        <w:rPr>
          <w:sz w:val="14"/>
        </w:rPr>
        <w:t>Lasch’s</w:t>
      </w:r>
      <w:proofErr w:type="spellEnd"/>
      <w:r w:rsidRPr="003D3782">
        <w:rPr>
          <w:sz w:val="14"/>
        </w:rPr>
        <w:t xml:space="preserve"> haven in a heartless world</w:t>
      </w:r>
      <w:r w:rsidRPr="003D3782">
        <w:rPr>
          <w:rStyle w:val="StyleUnderline"/>
        </w:rPr>
        <w:t>. For Baudrillar</w:t>
      </w:r>
      <w:r>
        <w:rPr>
          <w:rStyle w:val="StyleUnderline"/>
        </w:rPr>
        <w:t>d, a rapist is a violent fetus</w:t>
      </w:r>
      <w:r w:rsidRPr="003D3782">
        <w:rPr>
          <w:rStyle w:val="StyleUnderline"/>
        </w:rPr>
        <w:t xml:space="preserve"> who longs for ancient prohibitions not sexual liberatio</w:t>
      </w:r>
      <w:r w:rsidRPr="003D3782">
        <w:rPr>
          <w:sz w:val="14"/>
        </w:rPr>
        <w:t>n (1986, p. 47</w:t>
      </w:r>
      <w:r w:rsidRPr="003D3782">
        <w:rPr>
          <w:rStyle w:val="Emphasis"/>
        </w:rPr>
        <w:t xml:space="preserve">). </w:t>
      </w:r>
      <w:r w:rsidRPr="00D07EF7">
        <w:rPr>
          <w:rStyle w:val="Emphasis"/>
          <w:highlight w:val="green"/>
        </w:rPr>
        <w:t xml:space="preserve">Baudrillard’s </w:t>
      </w:r>
      <w:r w:rsidRPr="009B3154">
        <w:rPr>
          <w:rStyle w:val="Emphasis"/>
          <w:highlight w:val="green"/>
        </w:rPr>
        <w:t xml:space="preserve">pessimism is </w:t>
      </w:r>
      <w:r w:rsidRPr="00D07EF7">
        <w:rPr>
          <w:rStyle w:val="Emphasis"/>
        </w:rPr>
        <w:t xml:space="preserve">actually </w:t>
      </w:r>
      <w:r w:rsidRPr="009B3154">
        <w:rPr>
          <w:rStyle w:val="Emphasis"/>
          <w:highlight w:val="green"/>
        </w:rPr>
        <w:t xml:space="preserve">his hope for </w:t>
      </w:r>
      <w:r w:rsidRPr="00D07EF7">
        <w:rPr>
          <w:rStyle w:val="Emphasis"/>
        </w:rPr>
        <w:t xml:space="preserve">a </w:t>
      </w:r>
      <w:r w:rsidRPr="00D07EF7">
        <w:rPr>
          <w:rStyle w:val="Emphasis"/>
          <w:highlight w:val="green"/>
        </w:rPr>
        <w:t xml:space="preserve">defeat of </w:t>
      </w:r>
      <w:proofErr w:type="gramStart"/>
      <w:r w:rsidRPr="00D07EF7">
        <w:rPr>
          <w:rStyle w:val="Emphasis"/>
          <w:highlight w:val="green"/>
        </w:rPr>
        <w:t xml:space="preserve">feminist </w:t>
      </w:r>
      <w:r w:rsidRPr="009B3154">
        <w:rPr>
          <w:rStyle w:val="Emphasis"/>
          <w:highlight w:val="green"/>
        </w:rPr>
        <w:t>initiated</w:t>
      </w:r>
      <w:proofErr w:type="gramEnd"/>
      <w:r w:rsidRPr="009B3154">
        <w:rPr>
          <w:rStyle w:val="Emphasis"/>
          <w:highlight w:val="green"/>
        </w:rPr>
        <w:t xml:space="preserve"> change and </w:t>
      </w:r>
      <w:r w:rsidRPr="00D07EF7">
        <w:rPr>
          <w:rStyle w:val="Emphasis"/>
        </w:rPr>
        <w:t xml:space="preserve">a </w:t>
      </w:r>
      <w:r w:rsidRPr="009B3154">
        <w:rPr>
          <w:rStyle w:val="Emphasis"/>
          <w:highlight w:val="green"/>
        </w:rPr>
        <w:t xml:space="preserve">return to man and god in </w:t>
      </w:r>
      <w:r w:rsidRPr="00D07EF7">
        <w:rPr>
          <w:rStyle w:val="Emphasis"/>
          <w:highlight w:val="green"/>
        </w:rPr>
        <w:t>contract</w:t>
      </w:r>
      <w:r w:rsidRPr="003D3782">
        <w:rPr>
          <w:rStyle w:val="Emphasis"/>
        </w:rPr>
        <w:t>, the eternal sacrifice of woman.</w:t>
      </w:r>
      <w:r w:rsidRPr="003D3782">
        <w:rPr>
          <w:sz w:val="14"/>
        </w:rPr>
        <w:t xml:space="preserve"> His ramblings in his cups of cool whisky (1986</w:t>
      </w:r>
      <w:r w:rsidRPr="00332E85">
        <w:rPr>
          <w:sz w:val="14"/>
        </w:rPr>
        <w:t xml:space="preserve">, p. 7) are given the status of thought. </w:t>
      </w:r>
      <w:r w:rsidRPr="00332E85">
        <w:rPr>
          <w:rStyle w:val="StyleUnderline"/>
        </w:rPr>
        <w:t xml:space="preserve">He considers himself </w:t>
      </w:r>
      <w:proofErr w:type="spellStart"/>
      <w:r w:rsidRPr="00332E85">
        <w:rPr>
          <w:rStyle w:val="StyleUnderline"/>
        </w:rPr>
        <w:t>outre</w:t>
      </w:r>
      <w:proofErr w:type="spellEnd"/>
      <w:r w:rsidRPr="00332E85">
        <w:rPr>
          <w:rStyle w:val="StyleUnderline"/>
        </w:rPr>
        <w:t>́ and daring to criticize feminists but, as anyone</w:t>
      </w:r>
      <w:r w:rsidRPr="003D3782">
        <w:rPr>
          <w:rStyle w:val="StyleUnderline"/>
        </w:rPr>
        <w:t xml:space="preserve"> who has taken a feminist position knows, misogynous attack is banal and </w:t>
      </w:r>
      <w:r w:rsidRPr="00332E85">
        <w:rPr>
          <w:rStyle w:val="StyleUnderline"/>
        </w:rPr>
        <w:t>regular</w:t>
      </w:r>
      <w:r w:rsidRPr="00332E85">
        <w:rPr>
          <w:sz w:val="14"/>
        </w:rPr>
        <w:t xml:space="preserve">. </w:t>
      </w:r>
      <w:r w:rsidRPr="00332E85">
        <w:rPr>
          <w:rStyle w:val="Emphasis"/>
        </w:rPr>
        <w:t xml:space="preserve">Sorry, Baudrillard: it is </w:t>
      </w:r>
      <w:proofErr w:type="spellStart"/>
      <w:r w:rsidRPr="00332E85">
        <w:rPr>
          <w:rStyle w:val="Emphasis"/>
        </w:rPr>
        <w:t>outre</w:t>
      </w:r>
      <w:proofErr w:type="spellEnd"/>
      <w:r w:rsidRPr="00332E85">
        <w:rPr>
          <w:rStyle w:val="Emphasis"/>
        </w:rPr>
        <w:t xml:space="preserve">́ to support and to be a feminist. </w:t>
      </w:r>
      <w:r w:rsidRPr="00332E85">
        <w:rPr>
          <w:sz w:val="14"/>
        </w:rPr>
        <w:t>But is this in vino veritas, when Baudrillard</w:t>
      </w:r>
      <w:r w:rsidRPr="003D3782">
        <w:rPr>
          <w:sz w:val="14"/>
        </w:rPr>
        <w:t xml:space="preserve"> proposes a Dionysian sacrifice of woman to the image of beauty, purity, eternity? In </w:t>
      </w:r>
      <w:proofErr w:type="spellStart"/>
      <w:r w:rsidRPr="003D3782">
        <w:rPr>
          <w:sz w:val="14"/>
        </w:rPr>
        <w:t>Amérique</w:t>
      </w:r>
      <w:proofErr w:type="spellEnd"/>
      <w:r w:rsidRPr="003D3782">
        <w:rPr>
          <w:sz w:val="14"/>
        </w:rPr>
        <w:t xml:space="preserve">, </w:t>
      </w:r>
      <w:r w:rsidRPr="003A31D9">
        <w:rPr>
          <w:rStyle w:val="StyleUnderline"/>
          <w:highlight w:val="green"/>
        </w:rPr>
        <w:t>he writes</w:t>
      </w:r>
      <w:r w:rsidRPr="009B3154">
        <w:rPr>
          <w:rStyle w:val="StyleUnderline"/>
          <w:highlight w:val="green"/>
        </w:rPr>
        <w:t>: “One should always bring something to sacrifice in the desert and offer it as a victim. A woman</w:t>
      </w:r>
      <w:r w:rsidRPr="003D3782">
        <w:rPr>
          <w:rStyle w:val="StyleUnderline"/>
        </w:rPr>
        <w:t xml:space="preserve">. If something </w:t>
      </w:r>
      <w:proofErr w:type="gramStart"/>
      <w:r w:rsidRPr="003D3782">
        <w:rPr>
          <w:rStyle w:val="StyleUnderline"/>
        </w:rPr>
        <w:t>has to</w:t>
      </w:r>
      <w:proofErr w:type="gramEnd"/>
      <w:r w:rsidRPr="003D3782">
        <w:rPr>
          <w:rStyle w:val="StyleUnderline"/>
        </w:rPr>
        <w:t xml:space="preserve"> disappear there, something equal in beauty to the desert, why not a woman?</w:t>
      </w:r>
      <w:r w:rsidRPr="003D3782">
        <w:rPr>
          <w:sz w:val="14"/>
        </w:rPr>
        <w:t xml:space="preserve"> (1986, p. 66). </w:t>
      </w:r>
      <w:r w:rsidRPr="003D3782">
        <w:rPr>
          <w:rStyle w:val="StyleUnderline"/>
        </w:rPr>
        <w:t xml:space="preserve">When queried about this “gratuitously provocative statement” Baudrillard replied, “Sacrificing a woman in the desert is a logical operation because in the desert one loses one’s identity. It’s a sublime act and part of the drama of the desert. </w:t>
      </w:r>
      <w:r w:rsidRPr="009B3154">
        <w:rPr>
          <w:rStyle w:val="Emphasis"/>
          <w:highlight w:val="green"/>
        </w:rPr>
        <w:t xml:space="preserve">Making a woman the object of the sacrifice is </w:t>
      </w:r>
      <w:r w:rsidRPr="003A31D9">
        <w:rPr>
          <w:rStyle w:val="Emphasis"/>
        </w:rPr>
        <w:t xml:space="preserve">perhaps </w:t>
      </w:r>
      <w:r w:rsidRPr="009B3154">
        <w:rPr>
          <w:rStyle w:val="Emphasis"/>
          <w:highlight w:val="green"/>
        </w:rPr>
        <w:t>the greatest compliment I could give her</w:t>
      </w:r>
      <w:r w:rsidRPr="003D3782">
        <w:rPr>
          <w:rStyle w:val="Emphasis"/>
        </w:rPr>
        <w:t>”</w:t>
      </w:r>
      <w:r w:rsidRPr="003D3782">
        <w:rPr>
          <w:sz w:val="14"/>
        </w:rPr>
        <w:t xml:space="preserve"> (Moore: 1989, p. 54). A compliment postmodernism will make over and over, like opera.18 Commenting on a sacrificial scene in </w:t>
      </w:r>
      <w:proofErr w:type="spellStart"/>
      <w:r w:rsidRPr="003D3782">
        <w:rPr>
          <w:sz w:val="14"/>
        </w:rPr>
        <w:t>D.</w:t>
      </w:r>
      <w:proofErr w:type="gramStart"/>
      <w:r w:rsidRPr="003D3782">
        <w:rPr>
          <w:sz w:val="14"/>
        </w:rPr>
        <w:t>H.Lawrence’s</w:t>
      </w:r>
      <w:proofErr w:type="spellEnd"/>
      <w:proofErr w:type="gramEnd"/>
      <w:r w:rsidRPr="003D3782">
        <w:rPr>
          <w:sz w:val="14"/>
        </w:rPr>
        <w:t xml:space="preserve"> The Woman Who Rode Away, Millett writes: This is a formula for sexual cannibalism: substitute the knife for the penis and penetration, the cave for a womb, and for a bed, a place of execution—and you provide a murder whereby one acquires one’s victim’s power. Lawrence’s demented fantasy has arranged for the male to penetrate the female with the instrument of death </w:t>
      </w:r>
      <w:proofErr w:type="gramStart"/>
      <w:r w:rsidRPr="003D3782">
        <w:rPr>
          <w:sz w:val="14"/>
        </w:rPr>
        <w:t>so as to</w:t>
      </w:r>
      <w:proofErr w:type="gramEnd"/>
      <w:r w:rsidRPr="003D3782">
        <w:rPr>
          <w:sz w:val="14"/>
        </w:rPr>
        <w:t xml:space="preserve"> steal her mana... The act here at the </w:t>
      </w:r>
      <w:proofErr w:type="spellStart"/>
      <w:r w:rsidRPr="003D3782">
        <w:rPr>
          <w:sz w:val="14"/>
        </w:rPr>
        <w:t>centre</w:t>
      </w:r>
      <w:proofErr w:type="spellEnd"/>
      <w:r w:rsidRPr="003D3782">
        <w:rPr>
          <w:sz w:val="14"/>
        </w:rPr>
        <w:t xml:space="preserve"> of the Lawrentian sexual religion is coitus as killing, </w:t>
      </w:r>
      <w:r w:rsidRPr="003D3782">
        <w:rPr>
          <w:rStyle w:val="StyleUnderline"/>
        </w:rPr>
        <w:t xml:space="preserve">its </w:t>
      </w:r>
      <w:r w:rsidRPr="009B3154">
        <w:rPr>
          <w:rStyle w:val="StyleUnderline"/>
          <w:highlight w:val="green"/>
        </w:rPr>
        <w:t>central vignette a picture of human sacrifice performed upon the woman to the greater glory and potency of the male</w:t>
      </w:r>
      <w:r w:rsidRPr="003D3782">
        <w:rPr>
          <w:sz w:val="14"/>
        </w:rPr>
        <w:t xml:space="preserve"> (1971, p. 292).</w:t>
      </w:r>
    </w:p>
    <w:p w14:paraId="7403E799" w14:textId="77777777" w:rsidR="0097248B" w:rsidRPr="003D3782" w:rsidRDefault="0097248B" w:rsidP="0097248B">
      <w:pPr>
        <w:rPr>
          <w:sz w:val="14"/>
        </w:rPr>
      </w:pPr>
    </w:p>
    <w:p w14:paraId="43B70584" w14:textId="3F4D19AB" w:rsidR="0097248B" w:rsidRPr="00F67731" w:rsidRDefault="0097248B" w:rsidP="0097248B">
      <w:pPr>
        <w:pStyle w:val="Heading4"/>
      </w:pPr>
      <w:r>
        <w:t xml:space="preserve">1AC Genovese – inserted in blue – it doesn’t matter whether their evidence was written by Baudrillard himself because their evidence directly cites him and </w:t>
      </w:r>
      <w:r w:rsidR="00CE0C5E">
        <w:t xml:space="preserve">relies on </w:t>
      </w:r>
      <w:r>
        <w:t>his scholar</w:t>
      </w:r>
      <w:r w:rsidR="00330B70">
        <w:t>s</w:t>
      </w:r>
      <w:r>
        <w:t xml:space="preserve">hip </w:t>
      </w:r>
    </w:p>
    <w:p w14:paraId="5F5B8287" w14:textId="77777777" w:rsidR="0097248B" w:rsidRDefault="0097248B" w:rsidP="0097248B">
      <w:r w:rsidRPr="00D5772D">
        <w:rPr>
          <w:rStyle w:val="Style13ptBold"/>
        </w:rPr>
        <w:t>Genovese</w:t>
      </w:r>
      <w:r>
        <w:t>, T. R. (20</w:t>
      </w:r>
      <w:r w:rsidRPr="00D5772D">
        <w:rPr>
          <w:rStyle w:val="Style13ptBold"/>
        </w:rPr>
        <w:t>17</w:t>
      </w:r>
      <w:r>
        <w:t xml:space="preserve">). [The new right stuff: Social imaginaries of outer space and the capitalist accumulation of the cosmos (Doctoral dissertation, Northern Arizona University) Accessed 10/3/2021] CSUF </w:t>
      </w:r>
      <w:proofErr w:type="spellStart"/>
      <w:r>
        <w:t>JmB</w:t>
      </w:r>
      <w:proofErr w:type="spellEnd"/>
      <w:r>
        <w:t xml:space="preserve"> </w:t>
      </w:r>
    </w:p>
    <w:p w14:paraId="54AB4C42" w14:textId="77777777" w:rsidR="0097248B" w:rsidRDefault="0097248B" w:rsidP="0097248B">
      <w:r w:rsidRPr="0030452F">
        <w:rPr>
          <w:u w:val="single"/>
        </w:rPr>
        <w:t>The discussion of human futures is a difficult topic with which to engage. Within</w:t>
      </w:r>
      <w:r>
        <w:rPr>
          <w:u w:val="single"/>
        </w:rPr>
        <w:t xml:space="preserve"> </w:t>
      </w:r>
      <w:r w:rsidRPr="0030452F">
        <w:rPr>
          <w:u w:val="single"/>
        </w:rPr>
        <w:t>the Western conception of linear time, the future is temporally forward and veiled within</w:t>
      </w:r>
      <w:r>
        <w:rPr>
          <w:u w:val="single"/>
        </w:rPr>
        <w:t xml:space="preserve"> </w:t>
      </w:r>
      <w:r w:rsidRPr="0030452F">
        <w:rPr>
          <w:u w:val="single"/>
        </w:rPr>
        <w:t>statically three-dimensional existence</w:t>
      </w:r>
      <w:r w:rsidRPr="00837D92">
        <w:t xml:space="preserve">. Therefore, in this chapter, I will turn to some postmodern theorists and philosophers </w:t>
      </w:r>
      <w:proofErr w:type="gramStart"/>
      <w:r w:rsidRPr="00837D92">
        <w:t>in order to</w:t>
      </w:r>
      <w:proofErr w:type="gramEnd"/>
      <w:r w:rsidRPr="00837D92">
        <w:t xml:space="preserve"> engage with how to situate the role of science fiction, science, and </w:t>
      </w:r>
      <w:proofErr w:type="spellStart"/>
      <w:r w:rsidRPr="00837D92">
        <w:t>NewSpace</w:t>
      </w:r>
      <w:proofErr w:type="spellEnd"/>
      <w:r w:rsidRPr="00837D92">
        <w:t xml:space="preserve"> within human futures in outer space. This section is also a dreamscape of ideas that may not be fully fleshed out, but are here to generate discussion, hence the heavy reliance on phenomenology. </w:t>
      </w:r>
      <w:r w:rsidRPr="0097248B">
        <w:rPr>
          <w:rStyle w:val="Style13ptBold"/>
          <w:highlight w:val="cyan"/>
        </w:rPr>
        <w:t>The ideas of hyperreality were first generated by Jean Baudrillard ([1981] 1994) who defined the concept as “the generation by models of a real without origin or reality</w:t>
      </w:r>
      <w:r w:rsidRPr="00837D92">
        <w:t xml:space="preserve">” (1). </w:t>
      </w:r>
      <w:r w:rsidRPr="00B90FEB">
        <w:rPr>
          <w:highlight w:val="yellow"/>
          <w:u w:val="single"/>
        </w:rPr>
        <w:t>Hyperreality is a simulation</w:t>
      </w:r>
      <w:r w:rsidRPr="0030452F">
        <w:rPr>
          <w:u w:val="single"/>
        </w:rPr>
        <w:t>; an intense blending of “reality” and</w:t>
      </w:r>
      <w:r>
        <w:rPr>
          <w:u w:val="single"/>
        </w:rPr>
        <w:t xml:space="preserve"> </w:t>
      </w:r>
      <w:r w:rsidRPr="0030452F">
        <w:rPr>
          <w:u w:val="single"/>
        </w:rPr>
        <w:t>representation so that there is no longer any clear line wherein one ends and the other</w:t>
      </w:r>
      <w:r>
        <w:rPr>
          <w:u w:val="single"/>
        </w:rPr>
        <w:t xml:space="preserve"> </w:t>
      </w:r>
      <w:r w:rsidRPr="0030452F">
        <w:rPr>
          <w:u w:val="single"/>
        </w:rPr>
        <w:t>begins—and in fact, if one accepts the theory of hyperreality, there is no reality</w:t>
      </w:r>
      <w:r>
        <w:rPr>
          <w:u w:val="single"/>
        </w:rPr>
        <w:t xml:space="preserve"> </w:t>
      </w:r>
      <w:r w:rsidRPr="0030452F">
        <w:rPr>
          <w:u w:val="single"/>
        </w:rPr>
        <w:t>anymore, only simulations of reality, which are unmeasurable because reality and</w:t>
      </w:r>
      <w:r>
        <w:rPr>
          <w:u w:val="single"/>
        </w:rPr>
        <w:t xml:space="preserve"> </w:t>
      </w:r>
      <w:r w:rsidRPr="0030452F">
        <w:rPr>
          <w:u w:val="single"/>
        </w:rPr>
        <w:t>hyperreality are indistinguishable—there’s nothing to measure against the two since</w:t>
      </w:r>
      <w:r>
        <w:rPr>
          <w:u w:val="single"/>
        </w:rPr>
        <w:t xml:space="preserve"> </w:t>
      </w:r>
      <w:r w:rsidRPr="0030452F">
        <w:rPr>
          <w:u w:val="single"/>
        </w:rPr>
        <w:t>reality no longer exists as a separate entity</w:t>
      </w:r>
      <w:r w:rsidRPr="00837D92">
        <w:t xml:space="preserve"> (Baudrillard [1981] 1994). Umberto Eco (1986) expands on Baudrillard’s ideas to suggest that </w:t>
      </w:r>
      <w:r w:rsidRPr="0030452F">
        <w:rPr>
          <w:u w:val="single"/>
        </w:rPr>
        <w:t>hyperreality is created through a</w:t>
      </w:r>
      <w:r>
        <w:rPr>
          <w:u w:val="single"/>
        </w:rPr>
        <w:t xml:space="preserve"> </w:t>
      </w:r>
      <w:r w:rsidRPr="0030452F">
        <w:rPr>
          <w:u w:val="single"/>
        </w:rPr>
        <w:t xml:space="preserve">desire for a certain “reality,” and </w:t>
      </w:r>
      <w:proofErr w:type="gramStart"/>
      <w:r w:rsidRPr="0030452F">
        <w:rPr>
          <w:u w:val="single"/>
        </w:rPr>
        <w:t>in order to</w:t>
      </w:r>
      <w:proofErr w:type="gramEnd"/>
      <w:r w:rsidRPr="0030452F">
        <w:rPr>
          <w:u w:val="single"/>
        </w:rPr>
        <w:t xml:space="preserve"> realize that desire, one must fabricate a</w:t>
      </w:r>
      <w:r>
        <w:rPr>
          <w:u w:val="single"/>
        </w:rPr>
        <w:t xml:space="preserve"> </w:t>
      </w:r>
      <w:r w:rsidRPr="0030452F">
        <w:rPr>
          <w:u w:val="single"/>
        </w:rPr>
        <w:t>reality that can be consumed as real</w:t>
      </w:r>
      <w:r w:rsidRPr="00837D92">
        <w:t xml:space="preserve">. </w:t>
      </w:r>
      <w:r w:rsidRPr="0097248B">
        <w:rPr>
          <w:rStyle w:val="Style13ptBold"/>
          <w:highlight w:val="cyan"/>
        </w:rPr>
        <w:t>Like Baudrillard before him</w:t>
      </w:r>
      <w:r w:rsidRPr="00837D92">
        <w:t xml:space="preserve">, Eco (1986) uses Disneyland as an example of hyperreality that </w:t>
      </w:r>
      <w:r w:rsidRPr="0030452F">
        <w:rPr>
          <w:u w:val="single"/>
        </w:rPr>
        <w:t>manufactures desires that can only be</w:t>
      </w:r>
      <w:r>
        <w:rPr>
          <w:u w:val="single"/>
        </w:rPr>
        <w:t xml:space="preserve"> </w:t>
      </w:r>
      <w:r w:rsidRPr="0030452F">
        <w:rPr>
          <w:u w:val="single"/>
        </w:rPr>
        <w:t>realized within the hyperreality it has created, leading one to wish for the hyperreal</w:t>
      </w:r>
      <w:r>
        <w:rPr>
          <w:u w:val="single"/>
        </w:rPr>
        <w:t xml:space="preserve"> </w:t>
      </w:r>
      <w:r w:rsidRPr="0030452F">
        <w:rPr>
          <w:u w:val="single"/>
        </w:rPr>
        <w:t>rather than nature/the “real.”</w:t>
      </w:r>
      <w:r w:rsidRPr="00837D92">
        <w:t xml:space="preserve"> Eco (1986) illustrates this by saying </w:t>
      </w:r>
      <w:proofErr w:type="gramStart"/>
      <w:r w:rsidRPr="00837D92">
        <w:t>In</w:t>
      </w:r>
      <w:proofErr w:type="gramEnd"/>
      <w:r w:rsidRPr="00837D92">
        <w:t xml:space="preserve"> this sense, Disneyland not only produces illusion, but—in confessing it— stimulates the desire for it: </w:t>
      </w:r>
      <w:r w:rsidRPr="0030452F">
        <w:rPr>
          <w:u w:val="single"/>
        </w:rPr>
        <w:t>A real crocodile can be found in the zoo, and as a rule</w:t>
      </w:r>
      <w:r>
        <w:rPr>
          <w:u w:val="single"/>
        </w:rPr>
        <w:t xml:space="preserve"> </w:t>
      </w:r>
      <w:r w:rsidRPr="0030452F">
        <w:rPr>
          <w:u w:val="single"/>
        </w:rPr>
        <w:t>it is dozing or hiding, but Disneyland tells us that faked nature corresponds much</w:t>
      </w:r>
      <w:r>
        <w:rPr>
          <w:u w:val="single"/>
        </w:rPr>
        <w:t xml:space="preserve"> </w:t>
      </w:r>
      <w:r w:rsidRPr="0030452F">
        <w:rPr>
          <w:u w:val="single"/>
        </w:rPr>
        <w:t>more to our daydream demands.</w:t>
      </w:r>
      <w:r w:rsidRPr="00837D92">
        <w:t xml:space="preserve"> When, in the space of twenty-four hours, you go (as I did deliberately) from the fake . . . wild river of Adventureland to a trip on the Mississippi, where the captain of the paddle-wheel steamer says it is possible to </w:t>
      </w:r>
      <w:r w:rsidRPr="00837D92">
        <w:lastRenderedPageBreak/>
        <w:t xml:space="preserve">see alligators on the banks of the river, and then you don’t see any, you risk feeling homesick for Disneyland, where the wild animals don’t have to be coaxed. </w:t>
      </w:r>
      <w:r w:rsidRPr="00B90FEB">
        <w:rPr>
          <w:highlight w:val="yellow"/>
          <w:u w:val="single"/>
        </w:rPr>
        <w:t>Disneyland tells us that technology can give us more reality than nature can</w:t>
      </w:r>
      <w:r w:rsidRPr="00837D92">
        <w:t xml:space="preserve">. (44) </w:t>
      </w:r>
      <w:r w:rsidRPr="0030452F">
        <w:rPr>
          <w:u w:val="single"/>
        </w:rPr>
        <w:t>Baudrillard</w:t>
      </w:r>
      <w:r w:rsidRPr="00837D92">
        <w:t xml:space="preserve"> ([1981] 1994) </w:t>
      </w:r>
      <w:r w:rsidRPr="0030452F">
        <w:rPr>
          <w:u w:val="single"/>
        </w:rPr>
        <w:t>further discusses what happens when science emerges</w:t>
      </w:r>
      <w:r>
        <w:rPr>
          <w:u w:val="single"/>
        </w:rPr>
        <w:t xml:space="preserve"> </w:t>
      </w:r>
      <w:r w:rsidRPr="0030452F">
        <w:rPr>
          <w:u w:val="single"/>
        </w:rPr>
        <w:t>out of science fiction and what happens when the difference between the two is</w:t>
      </w:r>
      <w:r>
        <w:rPr>
          <w:u w:val="single"/>
        </w:rPr>
        <w:t xml:space="preserve"> </w:t>
      </w:r>
      <w:r w:rsidRPr="0030452F">
        <w:rPr>
          <w:u w:val="single"/>
        </w:rPr>
        <w:t>indistinguishable—in other words, the real recedes and all that is left are simulations of</w:t>
      </w:r>
      <w:r>
        <w:rPr>
          <w:u w:val="single"/>
        </w:rPr>
        <w:t xml:space="preserve"> </w:t>
      </w:r>
      <w:r w:rsidRPr="0030452F">
        <w:rPr>
          <w:u w:val="single"/>
        </w:rPr>
        <w:t>the hyperreal and “science fiction in this sense is no longer anywhere, and it is</w:t>
      </w:r>
      <w:r>
        <w:rPr>
          <w:u w:val="single"/>
        </w:rPr>
        <w:t xml:space="preserve"> </w:t>
      </w:r>
      <w:r w:rsidRPr="0030452F">
        <w:rPr>
          <w:u w:val="single"/>
        </w:rPr>
        <w:t>everywhere”</w:t>
      </w:r>
      <w:r w:rsidRPr="00837D92">
        <w:t xml:space="preserve"> (126). I</w:t>
      </w:r>
      <w:r w:rsidRPr="0030452F">
        <w:rPr>
          <w:rStyle w:val="Emphasis"/>
        </w:rPr>
        <w:t xml:space="preserve">n this age of accelerated </w:t>
      </w:r>
      <w:r w:rsidRPr="0097248B">
        <w:rPr>
          <w:rStyle w:val="Style13ptBold"/>
          <w:highlight w:val="cyan"/>
        </w:rPr>
        <w:t>technoscientific development—as I have argued in previous chapters—science and science fiction are melded into a Baudrillardian simulation</w:t>
      </w:r>
      <w:r w:rsidRPr="0097248B">
        <w:rPr>
          <w:rStyle w:val="Emphasis"/>
          <w:highlight w:val="cyan"/>
        </w:rPr>
        <w:t xml:space="preserve"> </w:t>
      </w:r>
      <w:r w:rsidRPr="00B90FEB">
        <w:rPr>
          <w:rStyle w:val="Emphasis"/>
          <w:highlight w:val="yellow"/>
        </w:rPr>
        <w:t>where artificial intelligence, autonomous</w:t>
      </w:r>
      <w:r w:rsidRPr="0030452F">
        <w:rPr>
          <w:rStyle w:val="Emphasis"/>
        </w:rPr>
        <w:t xml:space="preserve"> </w:t>
      </w:r>
      <w:r w:rsidRPr="00B90FEB">
        <w:rPr>
          <w:rStyle w:val="Emphasis"/>
          <w:highlight w:val="yellow"/>
        </w:rPr>
        <w:t>rocket boosters that land on autonomous drone ships</w:t>
      </w:r>
      <w:r w:rsidRPr="0030452F">
        <w:rPr>
          <w:rStyle w:val="Emphasis"/>
        </w:rPr>
        <w:t xml:space="preserve">, and a constant human presence in outer space </w:t>
      </w:r>
      <w:r w:rsidRPr="00B90FEB">
        <w:rPr>
          <w:rStyle w:val="Emphasis"/>
          <w:highlight w:val="yellow"/>
        </w:rPr>
        <w:t>is the sedimentation of hyperreality</w:t>
      </w:r>
      <w:r w:rsidRPr="0030452F">
        <w:rPr>
          <w:rStyle w:val="Emphasis"/>
        </w:rPr>
        <w:t xml:space="preserve"> </w:t>
      </w:r>
      <w:r w:rsidRPr="00837D92">
        <w:t>where, as Milburn (2003) has said, “</w:t>
      </w:r>
      <w:r w:rsidRPr="00B90FEB">
        <w:rPr>
          <w:rStyle w:val="Emphasis"/>
          <w:highlight w:val="yellow"/>
        </w:rPr>
        <w:t>the model becomes</w:t>
      </w:r>
      <w:r>
        <w:rPr>
          <w:rStyle w:val="Emphasis"/>
        </w:rPr>
        <w:t xml:space="preserve"> </w:t>
      </w:r>
      <w:r w:rsidRPr="00B90FEB">
        <w:rPr>
          <w:rStyle w:val="Emphasis"/>
          <w:highlight w:val="yellow"/>
        </w:rPr>
        <w:t>indistinguishable from the real, supplants the real, precedes the real, and finally is taken as more real than the real</w:t>
      </w:r>
      <w:r w:rsidRPr="00837D92">
        <w:t xml:space="preserve">” (267). When the hyperreal meets the </w:t>
      </w:r>
      <w:proofErr w:type="spellStart"/>
      <w:r w:rsidRPr="00837D92">
        <w:t>hyperobject</w:t>
      </w:r>
      <w:proofErr w:type="spellEnd"/>
      <w:r w:rsidRPr="00837D92">
        <w:t xml:space="preserve"> of the cosmos, a term coined by Timothy Morton (2013) to describe a thing that is “massively distributed in time and space relative to humans” (1), interesting (and confusing) discussions can arise. </w:t>
      </w:r>
      <w:proofErr w:type="gramStart"/>
      <w:r w:rsidRPr="00837D92">
        <w:t>For the purpose of</w:t>
      </w:r>
      <w:proofErr w:type="gramEnd"/>
      <w:r w:rsidRPr="00837D92">
        <w:t xml:space="preserve"> this thesis, I would like to argue that </w:t>
      </w:r>
      <w:r w:rsidRPr="0030452F">
        <w:rPr>
          <w:rStyle w:val="Emphasis"/>
        </w:rPr>
        <w:t xml:space="preserve">the nebulous entity of </w:t>
      </w:r>
      <w:proofErr w:type="spellStart"/>
      <w:r w:rsidRPr="00B90FEB">
        <w:rPr>
          <w:rStyle w:val="Emphasis"/>
          <w:highlight w:val="yellow"/>
        </w:rPr>
        <w:t>NewSpace</w:t>
      </w:r>
      <w:proofErr w:type="spellEnd"/>
      <w:r w:rsidRPr="0030452F">
        <w:rPr>
          <w:rStyle w:val="Emphasis"/>
        </w:rPr>
        <w:t>—</w:t>
      </w:r>
      <w:r>
        <w:rPr>
          <w:rStyle w:val="Emphasis"/>
        </w:rPr>
        <w:t xml:space="preserve"> </w:t>
      </w:r>
      <w:r w:rsidRPr="0030452F">
        <w:rPr>
          <w:rStyle w:val="Emphasis"/>
        </w:rPr>
        <w:t xml:space="preserve">which is multifaceted in that it </w:t>
      </w:r>
      <w:r w:rsidRPr="00B90FEB">
        <w:rPr>
          <w:rStyle w:val="Emphasis"/>
          <w:highlight w:val="yellow"/>
        </w:rPr>
        <w:t>is</w:t>
      </w:r>
      <w:r w:rsidRPr="0030452F">
        <w:rPr>
          <w:rStyle w:val="Emphasis"/>
        </w:rPr>
        <w:t xml:space="preserve"> </w:t>
      </w:r>
      <w:r w:rsidRPr="00B90FEB">
        <w:rPr>
          <w:rStyle w:val="Emphasis"/>
          <w:highlight w:val="yellow"/>
        </w:rPr>
        <w:t>philosophical</w:t>
      </w:r>
      <w:r w:rsidRPr="0030452F">
        <w:rPr>
          <w:rStyle w:val="Emphasis"/>
        </w:rPr>
        <w:t xml:space="preserve">, </w:t>
      </w:r>
      <w:r w:rsidRPr="00B90FEB">
        <w:rPr>
          <w:rStyle w:val="Emphasis"/>
          <w:highlight w:val="yellow"/>
        </w:rPr>
        <w:t>ideological</w:t>
      </w:r>
      <w:r w:rsidRPr="0030452F">
        <w:rPr>
          <w:rStyle w:val="Emphasis"/>
        </w:rPr>
        <w:t xml:space="preserve">, </w:t>
      </w:r>
      <w:r w:rsidRPr="00B90FEB">
        <w:rPr>
          <w:rStyle w:val="Emphasis"/>
          <w:highlight w:val="yellow"/>
        </w:rPr>
        <w:t>and</w:t>
      </w:r>
      <w:r w:rsidRPr="0030452F">
        <w:rPr>
          <w:rStyle w:val="Emphasis"/>
        </w:rPr>
        <w:t xml:space="preserve"> physical in itself—</w:t>
      </w:r>
      <w:r w:rsidRPr="00B90FEB">
        <w:rPr>
          <w:rStyle w:val="Emphasis"/>
          <w:highlight w:val="yellow"/>
        </w:rPr>
        <w:t>has emerged as a simulacrum</w:t>
      </w:r>
      <w:r w:rsidRPr="0030452F">
        <w:rPr>
          <w:rStyle w:val="Emphasis"/>
        </w:rPr>
        <w:t xml:space="preserve"> from the hyperreality </w:t>
      </w:r>
      <w:r w:rsidRPr="00B90FEB">
        <w:rPr>
          <w:rStyle w:val="Emphasis"/>
          <w:highlight w:val="yellow"/>
        </w:rPr>
        <w:t>of</w:t>
      </w:r>
      <w:r w:rsidRPr="0030452F">
        <w:rPr>
          <w:rStyle w:val="Emphasis"/>
        </w:rPr>
        <w:t xml:space="preserve"> contemporary </w:t>
      </w:r>
      <w:r w:rsidRPr="00B90FEB">
        <w:rPr>
          <w:rStyle w:val="Emphasis"/>
          <w:highlight w:val="yellow"/>
        </w:rPr>
        <w:t>space</w:t>
      </w:r>
      <w:r w:rsidRPr="0030452F">
        <w:rPr>
          <w:rStyle w:val="Emphasis"/>
        </w:rPr>
        <w:t xml:space="preserve"> </w:t>
      </w:r>
      <w:r w:rsidRPr="00B90FEB">
        <w:rPr>
          <w:rStyle w:val="Emphasis"/>
          <w:highlight w:val="yellow"/>
        </w:rPr>
        <w:t>developments</w:t>
      </w:r>
      <w:r w:rsidRPr="0030452F">
        <w:rPr>
          <w:rStyle w:val="Emphasis"/>
        </w:rPr>
        <w:t>.</w:t>
      </w:r>
      <w:r>
        <w:rPr>
          <w:rStyle w:val="Emphasis"/>
        </w:rPr>
        <w:t xml:space="preserve"> </w:t>
      </w:r>
      <w:r w:rsidRPr="0097248B">
        <w:rPr>
          <w:rStyle w:val="Style13ptBold"/>
          <w:highlight w:val="cyan"/>
        </w:rPr>
        <w:t>Baudrillard ([1981] 1994) describes a simulacrum as not exactly a copy or imitation of the real, but a thing that becomes a truth in itself</w:t>
      </w:r>
      <w:r w:rsidRPr="00837D92">
        <w:t xml:space="preserve">—as it has emerged from hyperreality, which is its own truth. I believe Gilles Deleuze (1990) defined simulacra (plural of simulacrum) best when he said: “The copy is an image endowed with resemblance, the simulacrum is an image without resemblance” (257). </w:t>
      </w:r>
      <w:r w:rsidRPr="00B90FEB">
        <w:rPr>
          <w:rStyle w:val="Emphasis"/>
          <w:highlight w:val="yellow"/>
        </w:rPr>
        <w:t>The</w:t>
      </w:r>
      <w:r w:rsidRPr="0030452F">
        <w:rPr>
          <w:rStyle w:val="Emphasis"/>
        </w:rPr>
        <w:t xml:space="preserve"> overarching </w:t>
      </w:r>
      <w:r w:rsidRPr="00B90FEB">
        <w:rPr>
          <w:rStyle w:val="Emphasis"/>
          <w:highlight w:val="yellow"/>
        </w:rPr>
        <w:t>colonial romanticism</w:t>
      </w:r>
      <w:r w:rsidRPr="0030452F">
        <w:rPr>
          <w:rStyle w:val="Emphasis"/>
        </w:rPr>
        <w:t>—of a rustic pioneer traveling to a distant</w:t>
      </w:r>
      <w:r>
        <w:rPr>
          <w:rStyle w:val="Emphasis"/>
        </w:rPr>
        <w:t xml:space="preserve"> </w:t>
      </w:r>
      <w:r w:rsidRPr="0030452F">
        <w:rPr>
          <w:rStyle w:val="Emphasis"/>
        </w:rPr>
        <w:t xml:space="preserve">land—that </w:t>
      </w:r>
      <w:r w:rsidRPr="00B90FEB">
        <w:rPr>
          <w:rStyle w:val="Emphasis"/>
          <w:highlight w:val="yellow"/>
        </w:rPr>
        <w:t>is utilized</w:t>
      </w:r>
      <w:r w:rsidRPr="0030452F">
        <w:rPr>
          <w:rStyle w:val="Emphasis"/>
        </w:rPr>
        <w:t xml:space="preserve"> so often </w:t>
      </w:r>
      <w:r w:rsidRPr="00B90FEB">
        <w:rPr>
          <w:rStyle w:val="Emphasis"/>
          <w:highlight w:val="yellow"/>
        </w:rPr>
        <w:t>by</w:t>
      </w:r>
      <w:r w:rsidRPr="0030452F">
        <w:rPr>
          <w:rStyle w:val="Emphasis"/>
        </w:rPr>
        <w:t xml:space="preserve"> </w:t>
      </w:r>
      <w:proofErr w:type="spellStart"/>
      <w:r w:rsidRPr="00B90FEB">
        <w:rPr>
          <w:rStyle w:val="Emphasis"/>
          <w:highlight w:val="yellow"/>
        </w:rPr>
        <w:t>NewSpace</w:t>
      </w:r>
      <w:proofErr w:type="spellEnd"/>
      <w:r w:rsidRPr="0030452F">
        <w:rPr>
          <w:rStyle w:val="Emphasis"/>
        </w:rPr>
        <w:t xml:space="preserve"> plays into similar romanticisms employed</w:t>
      </w:r>
      <w:r>
        <w:rPr>
          <w:rStyle w:val="Emphasis"/>
        </w:rPr>
        <w:t xml:space="preserve"> </w:t>
      </w:r>
      <w:r w:rsidRPr="0030452F">
        <w:rPr>
          <w:rStyle w:val="Emphasis"/>
        </w:rPr>
        <w:t xml:space="preserve">by NASA, </w:t>
      </w:r>
      <w:r w:rsidRPr="00B90FEB">
        <w:rPr>
          <w:rStyle w:val="Emphasis"/>
          <w:highlight w:val="yellow"/>
        </w:rPr>
        <w:t>but</w:t>
      </w:r>
      <w:r w:rsidRPr="0030452F">
        <w:rPr>
          <w:rStyle w:val="Emphasis"/>
        </w:rPr>
        <w:t xml:space="preserve"> instead of </w:t>
      </w:r>
      <w:r w:rsidRPr="00B90FEB">
        <w:rPr>
          <w:rStyle w:val="Emphasis"/>
          <w:highlight w:val="yellow"/>
        </w:rPr>
        <w:t>the objectives</w:t>
      </w:r>
      <w:r w:rsidRPr="0030452F">
        <w:rPr>
          <w:rStyle w:val="Emphasis"/>
        </w:rPr>
        <w:t xml:space="preserve"> </w:t>
      </w:r>
      <w:r w:rsidRPr="00837D92">
        <w:rPr>
          <w:rStyle w:val="Emphasis"/>
        </w:rPr>
        <w:t>remaining</w:t>
      </w:r>
      <w:r w:rsidRPr="0030452F">
        <w:rPr>
          <w:rStyle w:val="Emphasis"/>
        </w:rPr>
        <w:t xml:space="preserve"> the same, the </w:t>
      </w:r>
      <w:proofErr w:type="spellStart"/>
      <w:r w:rsidRPr="0030452F">
        <w:rPr>
          <w:rStyle w:val="Emphasis"/>
        </w:rPr>
        <w:t>NewSpace</w:t>
      </w:r>
      <w:proofErr w:type="spellEnd"/>
      <w:r w:rsidRPr="0030452F">
        <w:rPr>
          <w:rStyle w:val="Emphasis"/>
        </w:rPr>
        <w:t xml:space="preserve"> agenda </w:t>
      </w:r>
      <w:r w:rsidRPr="00B90FEB">
        <w:rPr>
          <w:rStyle w:val="Emphasis"/>
          <w:highlight w:val="yellow"/>
        </w:rPr>
        <w:t>is</w:t>
      </w:r>
      <w:r>
        <w:rPr>
          <w:rStyle w:val="Emphasis"/>
        </w:rPr>
        <w:t xml:space="preserve"> </w:t>
      </w:r>
      <w:r w:rsidRPr="0030452F">
        <w:rPr>
          <w:rStyle w:val="Emphasis"/>
        </w:rPr>
        <w:t xml:space="preserve">only concerned with </w:t>
      </w:r>
      <w:r w:rsidRPr="00B90FEB">
        <w:rPr>
          <w:rStyle w:val="Emphasis"/>
          <w:highlight w:val="yellow"/>
        </w:rPr>
        <w:t>profits</w:t>
      </w:r>
      <w:r w:rsidRPr="0030452F">
        <w:rPr>
          <w:rStyle w:val="Emphasis"/>
        </w:rPr>
        <w:t xml:space="preserve">. </w:t>
      </w:r>
      <w:proofErr w:type="gramStart"/>
      <w:r w:rsidRPr="00837D92">
        <w:t>This is why</w:t>
      </w:r>
      <w:proofErr w:type="gramEnd"/>
      <w:r w:rsidRPr="00837D92">
        <w:t xml:space="preserve"> I argue that </w:t>
      </w:r>
      <w:proofErr w:type="spellStart"/>
      <w:r w:rsidRPr="00B90FEB">
        <w:rPr>
          <w:highlight w:val="yellow"/>
          <w:u w:val="single"/>
        </w:rPr>
        <w:t>NewSpace</w:t>
      </w:r>
      <w:proofErr w:type="spellEnd"/>
      <w:r w:rsidRPr="00B90FEB">
        <w:rPr>
          <w:highlight w:val="yellow"/>
          <w:u w:val="single"/>
        </w:rPr>
        <w:t xml:space="preserve"> is acting as</w:t>
      </w:r>
      <w:r w:rsidRPr="0030452F">
        <w:rPr>
          <w:u w:val="single"/>
        </w:rPr>
        <w:t xml:space="preserve"> Saturn</w:t>
      </w:r>
      <w:r>
        <w:rPr>
          <w:u w:val="single"/>
        </w:rPr>
        <w:t xml:space="preserve"> </w:t>
      </w:r>
      <w:r w:rsidRPr="0030452F">
        <w:rPr>
          <w:u w:val="single"/>
        </w:rPr>
        <w:t xml:space="preserve">devouring his son, simultaneously destroying and emerging as </w:t>
      </w:r>
      <w:r w:rsidRPr="00B90FEB">
        <w:rPr>
          <w:highlight w:val="yellow"/>
          <w:u w:val="single"/>
        </w:rPr>
        <w:t>a</w:t>
      </w:r>
      <w:r w:rsidRPr="0030452F">
        <w:rPr>
          <w:u w:val="single"/>
        </w:rPr>
        <w:t xml:space="preserve"> simulacrum from the </w:t>
      </w:r>
      <w:r w:rsidRPr="00837D92">
        <w:t xml:space="preserve">32 </w:t>
      </w:r>
      <w:r w:rsidRPr="00B90FEB">
        <w:rPr>
          <w:highlight w:val="yellow"/>
          <w:u w:val="single"/>
        </w:rPr>
        <w:t>hyperreality of cosmic imaginaries</w:t>
      </w:r>
      <w:r w:rsidRPr="00837D92">
        <w:t xml:space="preserve">. In essence, </w:t>
      </w:r>
      <w:proofErr w:type="spellStart"/>
      <w:r w:rsidRPr="0030452F">
        <w:rPr>
          <w:u w:val="single"/>
        </w:rPr>
        <w:t>NewSpace</w:t>
      </w:r>
      <w:proofErr w:type="spellEnd"/>
      <w:r w:rsidRPr="0030452F">
        <w:rPr>
          <w:u w:val="single"/>
        </w:rPr>
        <w:t xml:space="preserve"> is </w:t>
      </w:r>
      <w:r w:rsidRPr="00B90FEB">
        <w:rPr>
          <w:highlight w:val="yellow"/>
          <w:u w:val="single"/>
        </w:rPr>
        <w:t xml:space="preserve">a copy without an </w:t>
      </w:r>
      <w:proofErr w:type="gramStart"/>
      <w:r w:rsidRPr="00B90FEB">
        <w:rPr>
          <w:highlight w:val="yellow"/>
          <w:u w:val="single"/>
        </w:rPr>
        <w:t>original</w:t>
      </w:r>
      <w:r>
        <w:rPr>
          <w:u w:val="single"/>
        </w:rPr>
        <w:t xml:space="preserve"> </w:t>
      </w:r>
      <w:r w:rsidRPr="0030452F">
        <w:rPr>
          <w:u w:val="single"/>
        </w:rPr>
        <w:t>—</w:t>
      </w:r>
      <w:r w:rsidRPr="00B90FEB">
        <w:rPr>
          <w:highlight w:val="yellow"/>
          <w:u w:val="single"/>
        </w:rPr>
        <w:t>feeding</w:t>
      </w:r>
      <w:proofErr w:type="gramEnd"/>
      <w:r w:rsidRPr="00B90FEB">
        <w:rPr>
          <w:highlight w:val="yellow"/>
          <w:u w:val="single"/>
        </w:rPr>
        <w:t xml:space="preserve"> off of imaginaries</w:t>
      </w:r>
      <w:r w:rsidRPr="0030452F">
        <w:rPr>
          <w:u w:val="single"/>
        </w:rPr>
        <w:t xml:space="preserve"> that are simulations and creations of their own devising.</w:t>
      </w:r>
      <w:r>
        <w:rPr>
          <w:u w:val="single"/>
        </w:rPr>
        <w:t xml:space="preserve"> </w:t>
      </w:r>
      <w:r w:rsidRPr="00837D92">
        <w:rPr>
          <w:u w:val="single"/>
        </w:rPr>
        <w:t>The</w:t>
      </w:r>
      <w:r w:rsidRPr="00425DBC">
        <w:rPr>
          <w:u w:val="single"/>
        </w:rPr>
        <w:t xml:space="preserve"> public, in turn, is buying into this vision as if it is the only reality possible</w:t>
      </w:r>
      <w:r w:rsidRPr="00837D92">
        <w:t xml:space="preserve">. To utilize Eco’s (1986) example above, </w:t>
      </w:r>
      <w:proofErr w:type="spellStart"/>
      <w:r w:rsidRPr="00B90FEB">
        <w:rPr>
          <w:highlight w:val="yellow"/>
          <w:u w:val="single"/>
        </w:rPr>
        <w:t>NewSpace</w:t>
      </w:r>
      <w:proofErr w:type="spellEnd"/>
      <w:r w:rsidRPr="00B90FEB">
        <w:rPr>
          <w:highlight w:val="yellow"/>
          <w:u w:val="single"/>
        </w:rPr>
        <w:t xml:space="preserve"> is Adventureland</w:t>
      </w:r>
      <w:r w:rsidRPr="00425DBC">
        <w:rPr>
          <w:u w:val="single"/>
        </w:rPr>
        <w:t xml:space="preserve"> in Disneyland and </w:t>
      </w:r>
      <w:r w:rsidRPr="00B90FEB">
        <w:rPr>
          <w:highlight w:val="yellow"/>
          <w:u w:val="single"/>
        </w:rPr>
        <w:t>NASA</w:t>
      </w:r>
      <w:r w:rsidRPr="00425DBC">
        <w:rPr>
          <w:u w:val="single"/>
        </w:rPr>
        <w:t xml:space="preserve"> and</w:t>
      </w:r>
      <w:r>
        <w:rPr>
          <w:u w:val="single"/>
        </w:rPr>
        <w:t xml:space="preserve"> </w:t>
      </w:r>
      <w:r w:rsidRPr="00425DBC">
        <w:rPr>
          <w:u w:val="single"/>
        </w:rPr>
        <w:t>other governmental agencies of “</w:t>
      </w:r>
      <w:proofErr w:type="spellStart"/>
      <w:r w:rsidRPr="00425DBC">
        <w:rPr>
          <w:u w:val="single"/>
        </w:rPr>
        <w:t>OldSpace</w:t>
      </w:r>
      <w:proofErr w:type="spellEnd"/>
      <w:r w:rsidRPr="00425DBC">
        <w:rPr>
          <w:u w:val="single"/>
        </w:rPr>
        <w:t xml:space="preserve">” </w:t>
      </w:r>
      <w:r w:rsidRPr="00B90FEB">
        <w:rPr>
          <w:highlight w:val="yellow"/>
          <w:u w:val="single"/>
        </w:rPr>
        <w:t xml:space="preserve">are the </w:t>
      </w:r>
      <w:proofErr w:type="gramStart"/>
      <w:r w:rsidRPr="00B90FEB">
        <w:rPr>
          <w:highlight w:val="yellow"/>
          <w:u w:val="single"/>
        </w:rPr>
        <w:t>paddle-boat</w:t>
      </w:r>
      <w:proofErr w:type="gramEnd"/>
      <w:r w:rsidRPr="00B90FEB">
        <w:rPr>
          <w:highlight w:val="yellow"/>
          <w:u w:val="single"/>
        </w:rPr>
        <w:t xml:space="preserve"> on the Mississippi</w:t>
      </w:r>
      <w:r w:rsidRPr="00425DBC">
        <w:rPr>
          <w:u w:val="single"/>
        </w:rPr>
        <w:t>. No</w:t>
      </w:r>
      <w:r>
        <w:rPr>
          <w:u w:val="single"/>
        </w:rPr>
        <w:t xml:space="preserve"> </w:t>
      </w:r>
      <w:r w:rsidRPr="00425DBC">
        <w:rPr>
          <w:u w:val="single"/>
        </w:rPr>
        <w:t>one wants to wait ten years for a scientific mission when Elon Musk can bring them to</w:t>
      </w:r>
      <w:r>
        <w:rPr>
          <w:u w:val="single"/>
        </w:rPr>
        <w:t xml:space="preserve"> </w:t>
      </w:r>
      <w:r w:rsidRPr="00425DBC">
        <w:rPr>
          <w:u w:val="single"/>
        </w:rPr>
        <w:t>Mars in half that time.</w:t>
      </w:r>
      <w:r>
        <w:rPr>
          <w:u w:val="single"/>
        </w:rPr>
        <w:t xml:space="preserve"> </w:t>
      </w:r>
      <w:r w:rsidRPr="00837D92">
        <w:t xml:space="preserve">However, this is not a defense of the “real.” I am a proponent of “utopic thinking,” which </w:t>
      </w:r>
      <w:proofErr w:type="gramStart"/>
      <w:r w:rsidRPr="00837D92">
        <w:t>in itself is</w:t>
      </w:r>
      <w:proofErr w:type="gramEnd"/>
      <w:r w:rsidRPr="00837D92">
        <w:t xml:space="preserve"> hinged on a dislocation from reality in order to imagine a better world. </w:t>
      </w:r>
      <w:r w:rsidRPr="00B90FEB">
        <w:rPr>
          <w:highlight w:val="yellow"/>
          <w:u w:val="single"/>
        </w:rPr>
        <w:t>The tyranny of the</w:t>
      </w:r>
      <w:r w:rsidRPr="00425DBC">
        <w:rPr>
          <w:u w:val="single"/>
        </w:rPr>
        <w:t xml:space="preserve"> so-called </w:t>
      </w:r>
      <w:r w:rsidRPr="00B90FEB">
        <w:rPr>
          <w:highlight w:val="yellow"/>
          <w:u w:val="single"/>
        </w:rPr>
        <w:t>real</w:t>
      </w:r>
      <w:r w:rsidRPr="00425DBC">
        <w:rPr>
          <w:u w:val="single"/>
        </w:rPr>
        <w:t>—a term that is often defined by governments and</w:t>
      </w:r>
      <w:r>
        <w:rPr>
          <w:u w:val="single"/>
        </w:rPr>
        <w:t xml:space="preserve"> </w:t>
      </w:r>
      <w:r w:rsidRPr="00425DBC">
        <w:rPr>
          <w:u w:val="single"/>
        </w:rPr>
        <w:t xml:space="preserve">corporations </w:t>
      </w:r>
      <w:proofErr w:type="gramStart"/>
      <w:r w:rsidRPr="00425DBC">
        <w:rPr>
          <w:u w:val="single"/>
        </w:rPr>
        <w:t>in order to</w:t>
      </w:r>
      <w:proofErr w:type="gramEnd"/>
      <w:r w:rsidRPr="00425DBC">
        <w:rPr>
          <w:u w:val="single"/>
        </w:rPr>
        <w:t xml:space="preserve"> sustain the status-quo </w:t>
      </w:r>
      <w:r w:rsidRPr="00837D92">
        <w:t>(Collins 2008)—</w:t>
      </w:r>
      <w:r w:rsidRPr="00425DBC">
        <w:rPr>
          <w:u w:val="single"/>
        </w:rPr>
        <w:t xml:space="preserve">is </w:t>
      </w:r>
      <w:r w:rsidRPr="00B90FEB">
        <w:rPr>
          <w:highlight w:val="yellow"/>
          <w:u w:val="single"/>
        </w:rPr>
        <w:t xml:space="preserve">precisely how </w:t>
      </w:r>
      <w:proofErr w:type="spellStart"/>
      <w:r w:rsidRPr="00B90FEB">
        <w:rPr>
          <w:highlight w:val="yellow"/>
          <w:u w:val="single"/>
        </w:rPr>
        <w:t>NewSpace</w:t>
      </w:r>
      <w:proofErr w:type="spellEnd"/>
      <w:r w:rsidRPr="00B90FEB">
        <w:rPr>
          <w:highlight w:val="yellow"/>
          <w:u w:val="single"/>
        </w:rPr>
        <w:t xml:space="preserve"> is able to invade the imaginaries</w:t>
      </w:r>
      <w:r w:rsidRPr="00425DBC">
        <w:rPr>
          <w:u w:val="single"/>
        </w:rPr>
        <w:t xml:space="preserve"> of the future so easily.</w:t>
      </w:r>
      <w:r w:rsidRPr="00837D92">
        <w:t xml:space="preserve"> If one </w:t>
      </w:r>
      <w:proofErr w:type="gramStart"/>
      <w:r w:rsidRPr="00837D92">
        <w:t>is able to</w:t>
      </w:r>
      <w:proofErr w:type="gramEnd"/>
      <w:r w:rsidRPr="00837D92">
        <w:t xml:space="preserve"> dismiss a social justice minded futurologist or science fiction writer with a “Get real!” or “That could never work in reality” then it shuts down entire social theories that resist the established ideology. David Harvey (2000) discusses this in relation to alternatives to capitalism, which fits quite well when discussing the resistance to </w:t>
      </w:r>
      <w:proofErr w:type="spellStart"/>
      <w:r w:rsidRPr="00837D92">
        <w:t>NewSpace</w:t>
      </w:r>
      <w:proofErr w:type="spellEnd"/>
      <w:r w:rsidRPr="00837D92">
        <w:t xml:space="preserve">: If the mess seems impossible to change then it is simply because there is indeed “no alternative.” It is the supreme rationality of the market versus the silly irrationality of anything else. And all those institutions that might have helped define some alternatives have other been suppressed or—with some notable exceptions, such as the church—brow-beaten into submission. (154) </w:t>
      </w:r>
      <w:r w:rsidRPr="00425DBC">
        <w:rPr>
          <w:u w:val="single"/>
        </w:rPr>
        <w:t>In the “rationality of the market” all that remains are “degenerate utopias”</w:t>
      </w:r>
      <w:r w:rsidRPr="00837D92">
        <w:t xml:space="preserve"> (Collins 2008; Marin 1993), </w:t>
      </w:r>
      <w:r w:rsidRPr="00425DBC">
        <w:rPr>
          <w:u w:val="single"/>
        </w:rPr>
        <w:t>places like the previously mentioned Disneyland, which presents</w:t>
      </w:r>
      <w:r>
        <w:rPr>
          <w:u w:val="single"/>
        </w:rPr>
        <w:t xml:space="preserve"> </w:t>
      </w:r>
      <w:r w:rsidRPr="00425DBC">
        <w:rPr>
          <w:u w:val="single"/>
        </w:rPr>
        <w:t>itself as a utopic place, but is actually shrouding the commercial “reality”—“the Main</w:t>
      </w:r>
      <w:r>
        <w:rPr>
          <w:u w:val="single"/>
        </w:rPr>
        <w:t xml:space="preserve"> </w:t>
      </w:r>
      <w:r w:rsidRPr="00425DBC">
        <w:rPr>
          <w:u w:val="single"/>
        </w:rPr>
        <w:t>Street façades are presented to us as toy houses and invite us to enter them, but their</w:t>
      </w:r>
      <w:r>
        <w:rPr>
          <w:u w:val="single"/>
        </w:rPr>
        <w:t xml:space="preserve"> </w:t>
      </w:r>
      <w:r w:rsidRPr="00425DBC">
        <w:rPr>
          <w:u w:val="single"/>
        </w:rPr>
        <w:t>interior is always a disguised supermarket, where you buy obsessively, believing that</w:t>
      </w:r>
      <w:r>
        <w:rPr>
          <w:u w:val="single"/>
        </w:rPr>
        <w:t xml:space="preserve"> </w:t>
      </w:r>
      <w:r w:rsidRPr="00425DBC">
        <w:rPr>
          <w:u w:val="single"/>
        </w:rPr>
        <w:t>you are still playing</w:t>
      </w:r>
      <w:r w:rsidRPr="00837D92">
        <w:t xml:space="preserve">” (Eco 1986, 43). According to Eco (1986), </w:t>
      </w:r>
      <w:r w:rsidRPr="00425DBC">
        <w:rPr>
          <w:u w:val="single"/>
        </w:rPr>
        <w:t>Disneyland’s hyperreality</w:t>
      </w:r>
      <w:r>
        <w:rPr>
          <w:u w:val="single"/>
        </w:rPr>
        <w:t xml:space="preserve"> </w:t>
      </w:r>
      <w:r w:rsidRPr="00425DBC">
        <w:rPr>
          <w:u w:val="single"/>
        </w:rPr>
        <w:t xml:space="preserve">begins when one submits to the complete “fakeness” of the simulation </w:t>
      </w:r>
      <w:proofErr w:type="gramStart"/>
      <w:r w:rsidRPr="00425DBC">
        <w:rPr>
          <w:u w:val="single"/>
        </w:rPr>
        <w:t>in order to</w:t>
      </w:r>
      <w:proofErr w:type="gramEnd"/>
      <w:r w:rsidRPr="00425DBC">
        <w:rPr>
          <w:u w:val="single"/>
        </w:rPr>
        <w:t xml:space="preserve"> bask</w:t>
      </w:r>
      <w:r>
        <w:rPr>
          <w:u w:val="single"/>
        </w:rPr>
        <w:t xml:space="preserve"> </w:t>
      </w:r>
      <w:r w:rsidRPr="00425DBC">
        <w:rPr>
          <w:u w:val="single"/>
        </w:rPr>
        <w:t xml:space="preserve">in the desirous visions of the utopia that it presents. </w:t>
      </w:r>
      <w:proofErr w:type="gramStart"/>
      <w:r w:rsidRPr="00425DBC">
        <w:rPr>
          <w:u w:val="single"/>
        </w:rPr>
        <w:t>Thus</w:t>
      </w:r>
      <w:proofErr w:type="gramEnd"/>
      <w:r w:rsidRPr="00425DBC">
        <w:rPr>
          <w:u w:val="single"/>
        </w:rPr>
        <w:t xml:space="preserve"> it becomes completely real. I</w:t>
      </w:r>
      <w:r>
        <w:rPr>
          <w:u w:val="single"/>
        </w:rPr>
        <w:t xml:space="preserve"> </w:t>
      </w:r>
      <w:r w:rsidRPr="00425DBC">
        <w:rPr>
          <w:u w:val="single"/>
        </w:rPr>
        <w:t>saw this attempt at creating a hyperreality at Spaceport America, with the science fiction</w:t>
      </w:r>
      <w:r>
        <w:rPr>
          <w:u w:val="single"/>
        </w:rPr>
        <w:t xml:space="preserve"> </w:t>
      </w:r>
      <w:r w:rsidRPr="00425DBC">
        <w:rPr>
          <w:u w:val="single"/>
        </w:rPr>
        <w:t>inspired door frames and the tour guides dressed in flight suits</w:t>
      </w:r>
      <w:r w:rsidRPr="00837D92">
        <w:t xml:space="preserve">. </w:t>
      </w:r>
      <w:r w:rsidRPr="00425DBC">
        <w:rPr>
          <w:rStyle w:val="Emphasis"/>
        </w:rPr>
        <w:t xml:space="preserve">Elon </w:t>
      </w:r>
      <w:r w:rsidRPr="00B90FEB">
        <w:rPr>
          <w:rStyle w:val="Emphasis"/>
          <w:highlight w:val="yellow"/>
        </w:rPr>
        <w:t>Musk</w:t>
      </w:r>
      <w:r w:rsidRPr="00425DBC">
        <w:rPr>
          <w:rStyle w:val="Emphasis"/>
        </w:rPr>
        <w:t xml:space="preserve"> </w:t>
      </w:r>
      <w:r w:rsidRPr="00B90FEB">
        <w:rPr>
          <w:rStyle w:val="Emphasis"/>
          <w:highlight w:val="yellow"/>
        </w:rPr>
        <w:t>presents</w:t>
      </w:r>
      <w:r w:rsidRPr="00425DBC">
        <w:rPr>
          <w:rStyle w:val="Emphasis"/>
        </w:rPr>
        <w:t xml:space="preserve"> it to us when he utilizes a </w:t>
      </w:r>
      <w:r w:rsidRPr="00B90FEB">
        <w:rPr>
          <w:rStyle w:val="Emphasis"/>
          <w:highlight w:val="yellow"/>
        </w:rPr>
        <w:t>four-stage image of Mars</w:t>
      </w:r>
      <w:r w:rsidRPr="00425DBC">
        <w:rPr>
          <w:rStyle w:val="Emphasis"/>
        </w:rPr>
        <w:t>, s</w:t>
      </w:r>
      <w:r w:rsidRPr="00B90FEB">
        <w:rPr>
          <w:rStyle w:val="Emphasis"/>
          <w:highlight w:val="yellow"/>
        </w:rPr>
        <w:t>tarting with the red planet and ending with a terraformed</w:t>
      </w:r>
      <w:r w:rsidRPr="00425DBC">
        <w:rPr>
          <w:rStyle w:val="Emphasis"/>
        </w:rPr>
        <w:t xml:space="preserve">, Eden-like utopia of oceans and clouds and green </w:t>
      </w:r>
      <w:proofErr w:type="gramStart"/>
      <w:r w:rsidRPr="00425DBC">
        <w:rPr>
          <w:rStyle w:val="Emphasis"/>
        </w:rPr>
        <w:t>forests;</w:t>
      </w:r>
      <w:proofErr w:type="gramEnd"/>
      <w:r w:rsidRPr="00425DBC">
        <w:rPr>
          <w:rStyle w:val="Emphasis"/>
        </w:rPr>
        <w:t xml:space="preserve"> </w:t>
      </w:r>
      <w:r w:rsidRPr="00B90FEB">
        <w:rPr>
          <w:rStyle w:val="Emphasis"/>
          <w:highlight w:val="yellow"/>
        </w:rPr>
        <w:t>a new Earth that</w:t>
      </w:r>
      <w:r w:rsidRPr="00425DBC">
        <w:rPr>
          <w:rStyle w:val="Emphasis"/>
        </w:rPr>
        <w:t xml:space="preserve"> </w:t>
      </w:r>
      <w:r w:rsidRPr="00B90FEB">
        <w:rPr>
          <w:rStyle w:val="Emphasis"/>
          <w:highlight w:val="yellow"/>
        </w:rPr>
        <w:t>beckons</w:t>
      </w:r>
      <w:r w:rsidRPr="00425DBC">
        <w:rPr>
          <w:rStyle w:val="Emphasis"/>
        </w:rPr>
        <w:t xml:space="preserve"> to </w:t>
      </w:r>
      <w:r w:rsidRPr="00B90FEB">
        <w:rPr>
          <w:rStyle w:val="Emphasis"/>
          <w:highlight w:val="yellow"/>
        </w:rPr>
        <w:t>colonizers</w:t>
      </w:r>
      <w:r w:rsidRPr="00425DBC">
        <w:rPr>
          <w:rStyle w:val="Emphasis"/>
        </w:rPr>
        <w:t xml:space="preserve"> </w:t>
      </w:r>
      <w:r w:rsidRPr="00B90FEB">
        <w:rPr>
          <w:rStyle w:val="Emphasis"/>
          <w:highlight w:val="yellow"/>
        </w:rPr>
        <w:t>with new possibilities and untapped markets</w:t>
      </w:r>
      <w:r w:rsidRPr="00425DBC">
        <w:rPr>
          <w:rStyle w:val="Emphasis"/>
        </w:rPr>
        <w:t>.</w:t>
      </w:r>
      <w:r>
        <w:rPr>
          <w:rStyle w:val="Emphasis"/>
        </w:rPr>
        <w:t xml:space="preserve"> </w:t>
      </w:r>
      <w:r w:rsidRPr="00837D92">
        <w:t>This photo is a Debordian “spectacle” that establishes and mediates a social relationship with the public through images (</w:t>
      </w:r>
      <w:proofErr w:type="spellStart"/>
      <w:r w:rsidRPr="00837D92">
        <w:t>Debord</w:t>
      </w:r>
      <w:proofErr w:type="spellEnd"/>
      <w:r w:rsidRPr="00837D92">
        <w:t xml:space="preserve"> 1994). </w:t>
      </w:r>
      <w:r w:rsidRPr="00940EF3">
        <w:rPr>
          <w:u w:val="single"/>
        </w:rPr>
        <w:t>Photos like the one above</w:t>
      </w:r>
      <w:r>
        <w:rPr>
          <w:u w:val="single"/>
        </w:rPr>
        <w:t xml:space="preserve"> </w:t>
      </w:r>
      <w:proofErr w:type="gramStart"/>
      <w:r w:rsidRPr="00940EF3">
        <w:rPr>
          <w:u w:val="single"/>
        </w:rPr>
        <w:t>are</w:t>
      </w:r>
      <w:proofErr w:type="gramEnd"/>
      <w:r w:rsidRPr="00940EF3">
        <w:rPr>
          <w:u w:val="single"/>
        </w:rPr>
        <w:t xml:space="preserve"> preambles to the spectacle of 1,000 ships departing to Mars every 26 months. Even</w:t>
      </w:r>
      <w:r>
        <w:rPr>
          <w:u w:val="single"/>
        </w:rPr>
        <w:t xml:space="preserve"> </w:t>
      </w:r>
      <w:r w:rsidRPr="00940EF3">
        <w:rPr>
          <w:u w:val="single"/>
        </w:rPr>
        <w:t xml:space="preserve">if that does not become a reality, Musk and other </w:t>
      </w:r>
      <w:proofErr w:type="spellStart"/>
      <w:r w:rsidRPr="00B90FEB">
        <w:rPr>
          <w:highlight w:val="yellow"/>
          <w:u w:val="single"/>
        </w:rPr>
        <w:t>NewSpacers</w:t>
      </w:r>
      <w:proofErr w:type="spellEnd"/>
      <w:r w:rsidRPr="00940EF3">
        <w:rPr>
          <w:u w:val="single"/>
        </w:rPr>
        <w:t xml:space="preserve"> </w:t>
      </w:r>
      <w:r w:rsidRPr="00B90FEB">
        <w:rPr>
          <w:highlight w:val="yellow"/>
          <w:u w:val="single"/>
        </w:rPr>
        <w:t>have</w:t>
      </w:r>
      <w:r w:rsidRPr="00940EF3">
        <w:rPr>
          <w:u w:val="single"/>
        </w:rPr>
        <w:t xml:space="preserve"> already </w:t>
      </w:r>
      <w:r w:rsidRPr="00B90FEB">
        <w:rPr>
          <w:highlight w:val="yellow"/>
          <w:u w:val="single"/>
        </w:rPr>
        <w:t>begun to creep into the social imaginary</w:t>
      </w:r>
      <w:r w:rsidRPr="00940EF3">
        <w:rPr>
          <w:u w:val="single"/>
        </w:rPr>
        <w:t xml:space="preserve"> of space </w:t>
      </w:r>
      <w:r w:rsidRPr="00B90FEB">
        <w:rPr>
          <w:highlight w:val="yellow"/>
          <w:u w:val="single"/>
        </w:rPr>
        <w:t xml:space="preserve">and supplant their own ideologies as </w:t>
      </w:r>
      <w:r w:rsidRPr="00B90FEB">
        <w:rPr>
          <w:highlight w:val="yellow"/>
          <w:u w:val="single"/>
        </w:rPr>
        <w:lastRenderedPageBreak/>
        <w:t>truth into the cosmic hyperreality</w:t>
      </w:r>
      <w:r w:rsidRPr="00940EF3">
        <w:rPr>
          <w:u w:val="single"/>
        </w:rPr>
        <w:t>, which may relate to why my survey results contained</w:t>
      </w:r>
      <w:r>
        <w:rPr>
          <w:u w:val="single"/>
        </w:rPr>
        <w:t xml:space="preserve"> </w:t>
      </w:r>
      <w:r w:rsidRPr="00940EF3">
        <w:rPr>
          <w:u w:val="single"/>
        </w:rPr>
        <w:t>foundationally contradictory answers</w:t>
      </w:r>
      <w:r w:rsidRPr="00837D92">
        <w:t xml:space="preserve">. </w:t>
      </w:r>
      <w:r w:rsidRPr="00940EF3">
        <w:rPr>
          <w:u w:val="single"/>
        </w:rPr>
        <w:t>These photos are part of a larger trend within the</w:t>
      </w:r>
      <w:r>
        <w:rPr>
          <w:u w:val="single"/>
        </w:rPr>
        <w:t xml:space="preserve"> </w:t>
      </w:r>
      <w:r w:rsidRPr="00940EF3">
        <w:rPr>
          <w:u w:val="single"/>
        </w:rPr>
        <w:t>space science hyperreality</w:t>
      </w:r>
      <w:r w:rsidRPr="00837D92">
        <w:t xml:space="preserve">. </w:t>
      </w:r>
      <w:proofErr w:type="spellStart"/>
      <w:r w:rsidRPr="00837D92">
        <w:t>Messeri</w:t>
      </w:r>
      <w:proofErr w:type="spellEnd"/>
      <w:r w:rsidRPr="00837D92">
        <w:t xml:space="preserve"> (2016) ethnographically uncovers how </w:t>
      </w:r>
      <w:r w:rsidRPr="00837D92">
        <w:rPr>
          <w:u w:val="single"/>
        </w:rPr>
        <w:t>Martian</w:t>
      </w:r>
      <w:r>
        <w:rPr>
          <w:u w:val="single"/>
        </w:rPr>
        <w:t xml:space="preserve"> </w:t>
      </w:r>
      <w:r w:rsidRPr="00B90FEB">
        <w:rPr>
          <w:highlight w:val="yellow"/>
          <w:u w:val="single"/>
        </w:rPr>
        <w:t>mapmakers are creating incredibly detailed maps</w:t>
      </w:r>
      <w:r w:rsidRPr="00837D92">
        <w:rPr>
          <w:u w:val="single"/>
        </w:rPr>
        <w:t xml:space="preserve"> that are created </w:t>
      </w:r>
      <w:r w:rsidRPr="00B90FEB">
        <w:rPr>
          <w:highlight w:val="yellow"/>
          <w:u w:val="single"/>
        </w:rPr>
        <w:t>without direct reference to the landscape</w:t>
      </w:r>
      <w:r w:rsidRPr="00837D92">
        <w:rPr>
          <w:u w:val="single"/>
        </w:rPr>
        <w:t>, since we have never set foot there</w:t>
      </w:r>
      <w:r w:rsidRPr="00837D92">
        <w:t>. Therefore, “</w:t>
      </w:r>
      <w:r w:rsidRPr="00837D92">
        <w:rPr>
          <w:u w:val="single"/>
        </w:rPr>
        <w:t>the primary</w:t>
      </w:r>
      <w:r>
        <w:rPr>
          <w:u w:val="single"/>
        </w:rPr>
        <w:t xml:space="preserve"> </w:t>
      </w:r>
      <w:r w:rsidRPr="00837D92">
        <w:rPr>
          <w:u w:val="single"/>
        </w:rPr>
        <w:t xml:space="preserve">goal of today’s [Martian] maps </w:t>
      </w:r>
      <w:proofErr w:type="gramStart"/>
      <w:r w:rsidRPr="00837D92">
        <w:rPr>
          <w:u w:val="single"/>
        </w:rPr>
        <w:t>is</w:t>
      </w:r>
      <w:proofErr w:type="gramEnd"/>
      <w:r w:rsidRPr="00837D92">
        <w:rPr>
          <w:u w:val="single"/>
        </w:rPr>
        <w:t xml:space="preserve"> . . . to establish Mars as inviting to human explorers</w:t>
      </w:r>
      <w:r w:rsidRPr="00837D92">
        <w:t xml:space="preserve">,” </w:t>
      </w:r>
      <w:r w:rsidRPr="00837D92">
        <w:rPr>
          <w:u w:val="single"/>
        </w:rPr>
        <w:t>much like the images of a terraformed Mars advertised by SpaceX</w:t>
      </w:r>
      <w:r w:rsidRPr="00837D92">
        <w:t xml:space="preserve"> (</w:t>
      </w:r>
      <w:proofErr w:type="spellStart"/>
      <w:r w:rsidRPr="00837D92">
        <w:t>Messeri</w:t>
      </w:r>
      <w:proofErr w:type="spellEnd"/>
      <w:r w:rsidRPr="00837D92">
        <w:t xml:space="preserve"> 2016, 74). Like the Jorge Luis Borges short story Del rigor </w:t>
      </w:r>
      <w:proofErr w:type="spellStart"/>
      <w:r w:rsidRPr="00837D92">
        <w:t>en</w:t>
      </w:r>
      <w:proofErr w:type="spellEnd"/>
      <w:r w:rsidRPr="00837D92">
        <w:t xml:space="preserve"> la </w:t>
      </w:r>
      <w:proofErr w:type="spellStart"/>
      <w:r w:rsidRPr="00837D92">
        <w:t>ciencia</w:t>
      </w:r>
      <w:proofErr w:type="spellEnd"/>
      <w:r w:rsidRPr="00837D92">
        <w:t xml:space="preserve">, </w:t>
      </w:r>
      <w:r w:rsidRPr="00B90FEB">
        <w:rPr>
          <w:rStyle w:val="Emphasis"/>
          <w:highlight w:val="yellow"/>
        </w:rPr>
        <w:t>the map precedes</w:t>
      </w:r>
      <w:r w:rsidRPr="00837D92">
        <w:rPr>
          <w:rStyle w:val="Emphasis"/>
        </w:rPr>
        <w:t xml:space="preserve"> </w:t>
      </w:r>
      <w:r w:rsidRPr="00B90FEB">
        <w:rPr>
          <w:rStyle w:val="Emphasis"/>
          <w:highlight w:val="yellow"/>
        </w:rPr>
        <w:t>the territory</w:t>
      </w:r>
      <w:r w:rsidRPr="00837D92">
        <w:rPr>
          <w:rStyle w:val="Emphasis"/>
        </w:rPr>
        <w:t xml:space="preserve">, and the obsession of creating </w:t>
      </w:r>
      <w:r w:rsidRPr="00B90FEB">
        <w:rPr>
          <w:rStyle w:val="Emphasis"/>
          <w:highlight w:val="yellow"/>
        </w:rPr>
        <w:t>a</w:t>
      </w:r>
      <w:r w:rsidRPr="00837D92">
        <w:rPr>
          <w:rStyle w:val="Emphasis"/>
        </w:rPr>
        <w:t xml:space="preserve"> perfect map makes that map the </w:t>
      </w:r>
      <w:r w:rsidRPr="00B90FEB">
        <w:rPr>
          <w:rStyle w:val="Emphasis"/>
          <w:highlight w:val="yellow"/>
        </w:rPr>
        <w:t>new reality</w:t>
      </w:r>
      <w:r>
        <w:rPr>
          <w:rStyle w:val="Emphasis"/>
        </w:rPr>
        <w:t xml:space="preserve"> </w:t>
      </w:r>
      <w:r w:rsidRPr="00837D92">
        <w:rPr>
          <w:rStyle w:val="Emphasis"/>
        </w:rPr>
        <w:t xml:space="preserve">(as a simulation), </w:t>
      </w:r>
      <w:r w:rsidRPr="00B90FEB">
        <w:rPr>
          <w:rStyle w:val="Emphasis"/>
          <w:highlight w:val="yellow"/>
        </w:rPr>
        <w:t>while</w:t>
      </w:r>
      <w:r w:rsidRPr="00837D92">
        <w:rPr>
          <w:rStyle w:val="Emphasis"/>
        </w:rPr>
        <w:t xml:space="preserve"> the empire it’s supposed to represent—or in this case, the</w:t>
      </w:r>
      <w:r>
        <w:rPr>
          <w:rStyle w:val="Emphasis"/>
        </w:rPr>
        <w:t xml:space="preserve"> </w:t>
      </w:r>
      <w:r w:rsidRPr="00837D92">
        <w:rPr>
          <w:rStyle w:val="Emphasis"/>
        </w:rPr>
        <w:t xml:space="preserve">planet </w:t>
      </w:r>
      <w:r w:rsidRPr="00B90FEB">
        <w:rPr>
          <w:rStyle w:val="Emphasis"/>
          <w:highlight w:val="yellow"/>
        </w:rPr>
        <w:t>Mars—crumbles</w:t>
      </w:r>
      <w:r w:rsidRPr="00837D92">
        <w:rPr>
          <w:rStyle w:val="Emphasis"/>
        </w:rPr>
        <w:t xml:space="preserve"> away, ceding </w:t>
      </w:r>
      <w:r w:rsidRPr="00B90FEB">
        <w:rPr>
          <w:rStyle w:val="Emphasis"/>
          <w:highlight w:val="yellow"/>
        </w:rPr>
        <w:t>to the hyperreality of its representation</w:t>
      </w:r>
      <w:r w:rsidRPr="00837D92">
        <w:rPr>
          <w:rStyle w:val="Emphasis"/>
        </w:rPr>
        <w:t>.</w:t>
      </w:r>
      <w:r>
        <w:rPr>
          <w:rStyle w:val="Emphasis"/>
        </w:rPr>
        <w:t xml:space="preserve"> </w:t>
      </w:r>
      <w:r w:rsidRPr="00837D92">
        <w:rPr>
          <w:rStyle w:val="StyleUnderline"/>
        </w:rPr>
        <w:t>NASA—in its neoliberal present—is enveloped within this hyperreality as well,</w:t>
      </w:r>
      <w:r>
        <w:rPr>
          <w:rStyle w:val="StyleUnderline"/>
        </w:rPr>
        <w:t xml:space="preserve"> </w:t>
      </w:r>
      <w:r w:rsidRPr="00837D92">
        <w:rPr>
          <w:rStyle w:val="StyleUnderline"/>
        </w:rPr>
        <w:t xml:space="preserve">perhaps as it recognizes the simulation that </w:t>
      </w:r>
      <w:proofErr w:type="spellStart"/>
      <w:r w:rsidRPr="00837D92">
        <w:rPr>
          <w:rStyle w:val="StyleUnderline"/>
        </w:rPr>
        <w:t>NewSpace</w:t>
      </w:r>
      <w:proofErr w:type="spellEnd"/>
      <w:r w:rsidRPr="00837D92">
        <w:rPr>
          <w:rStyle w:val="StyleUnderline"/>
        </w:rPr>
        <w:t xml:space="preserve"> exists within, and how powerful</w:t>
      </w:r>
      <w:r>
        <w:rPr>
          <w:rStyle w:val="StyleUnderline"/>
        </w:rPr>
        <w:t xml:space="preserve"> </w:t>
      </w:r>
      <w:r w:rsidRPr="00837D92">
        <w:rPr>
          <w:rStyle w:val="StyleUnderline"/>
        </w:rPr>
        <w:t>it can be in the sphere of public relations. However, their production of nostalgia</w:t>
      </w:r>
      <w:r>
        <w:rPr>
          <w:rStyle w:val="StyleUnderline"/>
        </w:rPr>
        <w:t xml:space="preserve"> </w:t>
      </w:r>
      <w:r w:rsidRPr="00837D92">
        <w:rPr>
          <w:rStyle w:val="StyleUnderline"/>
        </w:rPr>
        <w:t xml:space="preserve">inducing travel posters for places humans </w:t>
      </w:r>
      <w:proofErr w:type="gramStart"/>
      <w:r w:rsidRPr="00837D92">
        <w:rPr>
          <w:rStyle w:val="StyleUnderline"/>
        </w:rPr>
        <w:t>have never been are</w:t>
      </w:r>
      <w:proofErr w:type="gramEnd"/>
      <w:r w:rsidRPr="00837D92">
        <w:rPr>
          <w:rStyle w:val="StyleUnderline"/>
        </w:rPr>
        <w:t xml:space="preserve"> coded to invite—and exclude—certain types of futures</w:t>
      </w:r>
      <w:r w:rsidRPr="00837D92">
        <w:t xml:space="preserve"> (</w:t>
      </w:r>
      <w:proofErr w:type="spellStart"/>
      <w:r w:rsidRPr="00837D92">
        <w:t>Messeri</w:t>
      </w:r>
      <w:proofErr w:type="spellEnd"/>
      <w:r w:rsidRPr="00837D92">
        <w:t xml:space="preserve"> 2016). Namely, these futures are white, colonial, and evoke vintage 1950s–1960s travel advertisements, a period of U.S. history ripe with inequality and oppression. The political cannot be divorced from aesthetic, no matter how much opponents may try to argue against this point; I’m sorry but Foucault 33 was right. And these theoretical frameworks are the reason why I have argued for social science to take science fiction seriously, especially science fiction that does not espouse the tropes of Spencerian social theory. Science fiction writers who identify as people of color, Indigenous, women, and LGBTQI+—with enough critical mass—can create a simulation and hyperreality with their own work that forces change at the root. The power of words, of worldmaking, of placemaking that is so inherent in science fiction writing are the catalysts for social change, especially in Earth-bound space science. Furthermore, social scientists should not only embrace the political world that science fiction inhabits, but we should be working together as a collective to actively disseminate the social science that good science fiction writers are already conducting. CHAPTER 11: WHAT IS TO BE DONE? This chapter title should really be the title of the entire thesis since it is the question that I have been muttering since the beginning of this research project—except that the title has already been skillfully used by the likes of Nikolai </w:t>
      </w:r>
      <w:proofErr w:type="spellStart"/>
      <w:r w:rsidRPr="00837D92">
        <w:t>Chernyshevsky</w:t>
      </w:r>
      <w:proofErr w:type="spellEnd"/>
      <w:r w:rsidRPr="00837D92">
        <w:t xml:space="preserve">, Leo Tolstoy, and Vladimir Lenin. I do not think that my name has quite the prestige to fit in with the company of those gentlemen. So instead, I have decided to make it the name of my final chapter in which I try to discuss how we move forward from the rather bleak present I have divulged in these pages; but I will also throw in some radical tangents </w:t>
      </w:r>
      <w:proofErr w:type="gramStart"/>
      <w:r w:rsidRPr="00837D92">
        <w:t>in order to</w:t>
      </w:r>
      <w:proofErr w:type="gramEnd"/>
      <w:r w:rsidRPr="00837D92">
        <w:t xml:space="preserve"> keep with the titular theme. As I have argued extensively in this thesis, </w:t>
      </w:r>
      <w:r w:rsidRPr="00837D92">
        <w:rPr>
          <w:u w:val="single"/>
        </w:rPr>
        <w:t>American imaginaries of the future</w:t>
      </w:r>
      <w:r>
        <w:rPr>
          <w:u w:val="single"/>
        </w:rPr>
        <w:t xml:space="preserve"> </w:t>
      </w:r>
      <w:r w:rsidRPr="00837D92">
        <w:rPr>
          <w:u w:val="single"/>
        </w:rPr>
        <w:t xml:space="preserve">are dominated by right-libertarianism. </w:t>
      </w:r>
      <w:proofErr w:type="spellStart"/>
      <w:r w:rsidRPr="00B90FEB">
        <w:rPr>
          <w:highlight w:val="yellow"/>
          <w:u w:val="single"/>
        </w:rPr>
        <w:t>NewSpace</w:t>
      </w:r>
      <w:proofErr w:type="spellEnd"/>
      <w:r w:rsidRPr="00837D92">
        <w:rPr>
          <w:u w:val="single"/>
        </w:rPr>
        <w:t xml:space="preserve"> venture </w:t>
      </w:r>
      <w:r w:rsidRPr="00B90FEB">
        <w:rPr>
          <w:highlight w:val="yellow"/>
          <w:u w:val="single"/>
        </w:rPr>
        <w:t>capitalists</w:t>
      </w:r>
      <w:r w:rsidRPr="00837D92">
        <w:rPr>
          <w:u w:val="single"/>
        </w:rPr>
        <w:t xml:space="preserve"> like Elon Musk and</w:t>
      </w:r>
      <w:r>
        <w:rPr>
          <w:u w:val="single"/>
        </w:rPr>
        <w:t xml:space="preserve"> </w:t>
      </w:r>
      <w:r w:rsidRPr="00837D92">
        <w:rPr>
          <w:u w:val="single"/>
        </w:rPr>
        <w:t xml:space="preserve">Peter Thiel have </w:t>
      </w:r>
      <w:r w:rsidRPr="00B90FEB">
        <w:rPr>
          <w:highlight w:val="yellow"/>
          <w:u w:val="single"/>
        </w:rPr>
        <w:t>latched</w:t>
      </w:r>
      <w:r w:rsidRPr="00837D92">
        <w:rPr>
          <w:u w:val="single"/>
        </w:rPr>
        <w:t xml:space="preserve"> on </w:t>
      </w:r>
      <w:r w:rsidRPr="00B90FEB">
        <w:rPr>
          <w:highlight w:val="yellow"/>
          <w:u w:val="single"/>
        </w:rPr>
        <w:t>to futurist thinking</w:t>
      </w:r>
      <w:r w:rsidRPr="00837D92">
        <w:rPr>
          <w:u w:val="single"/>
        </w:rPr>
        <w:t xml:space="preserve"> and have the power and capital to begin</w:t>
      </w:r>
      <w:r>
        <w:rPr>
          <w:u w:val="single"/>
        </w:rPr>
        <w:t xml:space="preserve"> </w:t>
      </w:r>
      <w:r w:rsidRPr="00837D92">
        <w:rPr>
          <w:u w:val="single"/>
        </w:rPr>
        <w:t>enacting some of their visions. This is no surprise; engagements with the future</w:t>
      </w:r>
      <w:r>
        <w:rPr>
          <w:u w:val="single"/>
        </w:rPr>
        <w:t xml:space="preserve"> </w:t>
      </w:r>
      <w:r w:rsidRPr="00837D92">
        <w:rPr>
          <w:u w:val="single"/>
        </w:rPr>
        <w:t>emerged as a distinct field of social inquiry during the Cold War when neoliberal</w:t>
      </w:r>
      <w:r>
        <w:rPr>
          <w:u w:val="single"/>
        </w:rPr>
        <w:t xml:space="preserve"> </w:t>
      </w:r>
      <w:r w:rsidRPr="00837D92">
        <w:rPr>
          <w:u w:val="single"/>
        </w:rPr>
        <w:t>capitalism was battling state Communism for supremacy—and the political context has</w:t>
      </w:r>
      <w:r>
        <w:rPr>
          <w:u w:val="single"/>
        </w:rPr>
        <w:t xml:space="preserve"> </w:t>
      </w:r>
      <w:r w:rsidRPr="00837D92">
        <w:rPr>
          <w:u w:val="single"/>
        </w:rPr>
        <w:t>changed very little</w:t>
      </w:r>
      <w:r w:rsidRPr="00837D92">
        <w:t xml:space="preserve"> (</w:t>
      </w:r>
      <w:proofErr w:type="spellStart"/>
      <w:r w:rsidRPr="00837D92">
        <w:t>Tolon</w:t>
      </w:r>
      <w:proofErr w:type="spellEnd"/>
      <w:r w:rsidRPr="00837D92">
        <w:t xml:space="preserve"> 2012). However, </w:t>
      </w:r>
      <w:proofErr w:type="spellStart"/>
      <w:r w:rsidRPr="00B90FEB">
        <w:rPr>
          <w:highlight w:val="yellow"/>
          <w:u w:val="single"/>
        </w:rPr>
        <w:t>NewSpacers</w:t>
      </w:r>
      <w:proofErr w:type="spellEnd"/>
      <w:r w:rsidRPr="00B90FEB">
        <w:rPr>
          <w:highlight w:val="yellow"/>
          <w:u w:val="single"/>
        </w:rPr>
        <w:t xml:space="preserve"> depend on a climate of stress and conflict </w:t>
      </w:r>
      <w:proofErr w:type="gramStart"/>
      <w:r w:rsidRPr="00B90FEB">
        <w:rPr>
          <w:highlight w:val="yellow"/>
          <w:u w:val="single"/>
        </w:rPr>
        <w:t>in order to</w:t>
      </w:r>
      <w:proofErr w:type="gramEnd"/>
      <w:r w:rsidRPr="00B90FEB">
        <w:rPr>
          <w:highlight w:val="yellow"/>
          <w:u w:val="single"/>
        </w:rPr>
        <w:t xml:space="preserve"> justify their drastic socio-political-economic actions</w:t>
      </w:r>
      <w:r w:rsidRPr="00837D92">
        <w:t>. For example, Peter Thiel—founder of PayPal, Facebook board member, and heavy investor in SpaceX—has said: “Because there are no truly free places left in our world, I suspect that the mode for escape must involve some sort of new and hitherto untried process that leads us to some undiscovered country; and for this reason I have focused my efforts on new technologies that may create a new space for freedom” (</w:t>
      </w:r>
      <w:proofErr w:type="spellStart"/>
      <w:r w:rsidRPr="00837D92">
        <w:t>Gittlitz</w:t>
      </w:r>
      <w:proofErr w:type="spellEnd"/>
      <w:r w:rsidRPr="00837D92">
        <w:t xml:space="preserve"> 2016, para. 8). To Thiel, and many of his right-libertarian venture capitalist revolutionary vanguard, </w:t>
      </w:r>
      <w:r w:rsidRPr="00837D92">
        <w:rPr>
          <w:u w:val="single"/>
        </w:rPr>
        <w:t>these places</w:t>
      </w:r>
      <w:r>
        <w:rPr>
          <w:u w:val="single"/>
        </w:rPr>
        <w:t xml:space="preserve"> </w:t>
      </w:r>
      <w:r w:rsidRPr="00837D92">
        <w:rPr>
          <w:u w:val="single"/>
        </w:rPr>
        <w:t>are threefold: artificial island micro-nations, the Internet and cyber-communities, and</w:t>
      </w:r>
      <w:r>
        <w:rPr>
          <w:u w:val="single"/>
        </w:rPr>
        <w:t xml:space="preserve"> </w:t>
      </w:r>
      <w:r w:rsidRPr="00837D92">
        <w:rPr>
          <w:u w:val="single"/>
        </w:rPr>
        <w:t>outer space</w:t>
      </w:r>
      <w:r w:rsidRPr="00837D92">
        <w:t xml:space="preserve"> (</w:t>
      </w:r>
      <w:proofErr w:type="spellStart"/>
      <w:r w:rsidRPr="00837D92">
        <w:t>Gittlitz</w:t>
      </w:r>
      <w:proofErr w:type="spellEnd"/>
      <w:r w:rsidRPr="00837D92">
        <w:t xml:space="preserve"> 2016). Thiel has invested in all three of these areas and was recently placed on Trump’s transition team. Soon after Thiel’s appointment, Trump decided to divert NASA funds from climate change studies to deep space exploration. This has a lot to do with the fostering of another American frontier. As of the time of my writing this thesis, Trump has announced plans to build a wall along the United States / Mexico border. </w:t>
      </w:r>
      <w:r w:rsidRPr="00837D92">
        <w:rPr>
          <w:u w:val="single"/>
        </w:rPr>
        <w:t>These Earthly enclosures are direct manifestations of the</w:t>
      </w:r>
      <w:r>
        <w:rPr>
          <w:u w:val="single"/>
        </w:rPr>
        <w:t xml:space="preserve"> </w:t>
      </w:r>
      <w:r w:rsidRPr="00837D92">
        <w:rPr>
          <w:u w:val="single"/>
        </w:rPr>
        <w:t xml:space="preserve">cosmic enclosures championed by </w:t>
      </w:r>
      <w:proofErr w:type="spellStart"/>
      <w:r w:rsidRPr="00837D92">
        <w:rPr>
          <w:u w:val="single"/>
        </w:rPr>
        <w:t>NewSpace</w:t>
      </w:r>
      <w:proofErr w:type="spellEnd"/>
      <w:r w:rsidRPr="00837D92">
        <w:rPr>
          <w:u w:val="single"/>
        </w:rPr>
        <w:t>—and often these two proclamations are</w:t>
      </w:r>
      <w:r>
        <w:rPr>
          <w:u w:val="single"/>
        </w:rPr>
        <w:t xml:space="preserve"> </w:t>
      </w:r>
      <w:r w:rsidRPr="00837D92">
        <w:rPr>
          <w:u w:val="single"/>
        </w:rPr>
        <w:t>advocated by the same people in the same positions of power. Is the cosmic frontier</w:t>
      </w:r>
      <w:r>
        <w:rPr>
          <w:u w:val="single"/>
        </w:rPr>
        <w:t xml:space="preserve"> </w:t>
      </w:r>
      <w:r w:rsidRPr="00837D92">
        <w:rPr>
          <w:u w:val="single"/>
        </w:rPr>
        <w:t>doomed to represent the same tragedies and oppression as our Earth frontiers? Not</w:t>
      </w:r>
      <w:r>
        <w:rPr>
          <w:u w:val="single"/>
        </w:rPr>
        <w:t xml:space="preserve"> </w:t>
      </w:r>
      <w:r w:rsidRPr="00837D92">
        <w:rPr>
          <w:u w:val="single"/>
        </w:rPr>
        <w:t>necessarily. And here, I will begin to take a long needed—albeit brief—shift toward</w:t>
      </w:r>
      <w:r>
        <w:rPr>
          <w:u w:val="single"/>
        </w:rPr>
        <w:t xml:space="preserve"> </w:t>
      </w:r>
      <w:r w:rsidRPr="00837D92">
        <w:rPr>
          <w:u w:val="single"/>
        </w:rPr>
        <w:t>optimism.</w:t>
      </w:r>
      <w:r>
        <w:rPr>
          <w:u w:val="single"/>
        </w:rPr>
        <w:t xml:space="preserve"> </w:t>
      </w:r>
      <w:r w:rsidRPr="00837D92">
        <w:rPr>
          <w:u w:val="single"/>
        </w:rPr>
        <w:t>Today, our borderlands are places of violence, where states exert their influence</w:t>
      </w:r>
      <w:r>
        <w:rPr>
          <w:u w:val="single"/>
        </w:rPr>
        <w:t xml:space="preserve"> </w:t>
      </w:r>
      <w:proofErr w:type="gramStart"/>
      <w:r w:rsidRPr="00837D92">
        <w:rPr>
          <w:u w:val="single"/>
        </w:rPr>
        <w:t>in order to</w:t>
      </w:r>
      <w:proofErr w:type="gramEnd"/>
      <w:r w:rsidRPr="00837D92">
        <w:rPr>
          <w:u w:val="single"/>
        </w:rPr>
        <w:t xml:space="preserve"> destroy or capitulate the Other—either figuratively or literally</w:t>
      </w:r>
      <w:r w:rsidRPr="00837D92">
        <w:t xml:space="preserve">. However, this was not always the case. As </w:t>
      </w:r>
      <w:proofErr w:type="spellStart"/>
      <w:r w:rsidRPr="00837D92">
        <w:t>Durrenberger</w:t>
      </w:r>
      <w:proofErr w:type="spellEnd"/>
      <w:r w:rsidRPr="00837D92">
        <w:t xml:space="preserve"> (2016) has said: [In the past] the borderlands were less foreboding, places the regularizing reach of states had bypassed because they were not worth the effort. To them went those castoffs the states threw off in their great drives to define and unify: prophets, anthropologists, missionaries, and more recently revolutionaries and terrorists. Many who have lived in those areas return with stories of human potential, encouraged by what they have seen of the power of our species’ humanity. (</w:t>
      </w:r>
      <w:proofErr w:type="gramStart"/>
      <w:r w:rsidRPr="00837D92">
        <w:t>para</w:t>
      </w:r>
      <w:proofErr w:type="gramEnd"/>
      <w:r w:rsidRPr="00837D92">
        <w:t xml:space="preserve">. 5–6) Could outer space provide a space to unleash the human potential for compassion? With the absolute vastness of the cosmos, it seems impossible—past a certain technoscientific level that I believe we are rapidly approaching—for dominant power systems like states or corporations to garner control over such enormous distances. A certain degree of anarchy—if not </w:t>
      </w:r>
      <w:proofErr w:type="spellStart"/>
      <w:proofErr w:type="gramStart"/>
      <w:r w:rsidRPr="00837D92">
        <w:t>full fledged</w:t>
      </w:r>
      <w:proofErr w:type="spellEnd"/>
      <w:proofErr w:type="gramEnd"/>
      <w:r w:rsidRPr="00837D92">
        <w:t xml:space="preserve"> social anarchism or </w:t>
      </w:r>
      <w:proofErr w:type="spellStart"/>
      <w:r w:rsidRPr="00837D92">
        <w:t>anarchistcommunism</w:t>
      </w:r>
      <w:proofErr w:type="spellEnd"/>
      <w:r w:rsidRPr="00837D92">
        <w:t>—seems to be, in my mind, an inevitability. As I have argued in previous publications, direct democracy within communities outside of the Earth’s influence seems to be the most equitable and efficient way to socially organize in a hostile environment (Genovese 2016d). Haqq-</w:t>
      </w:r>
      <w:proofErr w:type="spellStart"/>
      <w:r w:rsidRPr="00837D92">
        <w:t>Misra</w:t>
      </w:r>
      <w:proofErr w:type="spellEnd"/>
      <w:r w:rsidRPr="00837D92">
        <w:t xml:space="preserve"> (2015) proposes “liberated settlements” on Mars that reject Earthly authority and operate within their own self-determination. Philosophers, social scientists, and science fiction writers all seem to be contributing socio-political theory to this new “Space Age of Enlightenment.” With the continued generation of liberatory work, we may have a chance at chipping away at </w:t>
      </w:r>
      <w:proofErr w:type="spellStart"/>
      <w:r w:rsidRPr="00837D92">
        <w:t>NewSpace’s</w:t>
      </w:r>
      <w:proofErr w:type="spellEnd"/>
      <w:r w:rsidRPr="00837D92">
        <w:t xml:space="preserve"> hegemonic lineage of the frontier that I introduced in Chapter 6 and establish a lineage of liberation instead. In fact, I do not think that we have a choice any longer. As of this writing, as I </w:t>
      </w:r>
      <w:r w:rsidRPr="00837D92">
        <w:lastRenderedPageBreak/>
        <w:t xml:space="preserve">sit behind the abrasive glow of my computer screen at 11:49pm on February 1, 2017, the United States and the world seem to be at a dangerous tipping point. The fascist creep has turned into a fascist sprint, and those that wish to claim neutrality or inaction are implicitly siding with the dominant powers that wish for nothing less than the destruction of the environment for capital gains, a stripping of what little civil protections are left, a mass defunding of all educational systems, a homogenizing of this country utilizing Nazi-era racial order schemes, a villainization of anyone who is not a right, white, Christian man, continued colonial expansion into sovereign Indigenous land while repeatedly breaking treaties, rampant hetero-patriarchy, and the list continues ad nauseam. It is our duty as anthropologists, as social scientists, as science fiction writers, as space enthusiasts, as educators, as human beings to make sure that while we are on Earth, we will fight for the weak, the marginalized, and the disenfranchised by any means necessary and with respect, ears open to the requests of those people who have suffered for years under the boots of oppression, and for whom we may have very little frame of reference in regard to their suffering under structural violence. And as we begin to journey and live away from the only </w:t>
      </w:r>
      <w:proofErr w:type="gramStart"/>
      <w:r w:rsidRPr="00837D92">
        <w:t>place</w:t>
      </w:r>
      <w:proofErr w:type="gramEnd"/>
      <w:r w:rsidRPr="00837D92">
        <w:t xml:space="preserve"> we have ever called home, we must leave into the cosmos for the right reasons—not for capital, for power, or for narcissistic perceptions of glory, but in the spirit of equity, mutual aid, love, diversity, as well as playful curiosity, and we must do it with soul, with heart, and with joy.</w:t>
      </w:r>
    </w:p>
    <w:p w14:paraId="1DE05F5C" w14:textId="77777777" w:rsidR="0097248B" w:rsidRPr="0097248B" w:rsidRDefault="0097248B" w:rsidP="0097248B"/>
    <w:p w14:paraId="4600EEBB" w14:textId="314682F4" w:rsidR="00C30609" w:rsidRDefault="0097248B" w:rsidP="0057788F">
      <w:pPr>
        <w:pStyle w:val="Heading3"/>
        <w:rPr>
          <w:rFonts w:cs="Calibri"/>
        </w:rPr>
      </w:pPr>
      <w:r>
        <w:rPr>
          <w:rFonts w:cs="Calibri"/>
        </w:rPr>
        <w:lastRenderedPageBreak/>
        <w:t>T</w:t>
      </w:r>
      <w:r w:rsidR="00C30609">
        <w:rPr>
          <w:rFonts w:cs="Calibri"/>
        </w:rPr>
        <w:t>urn – </w:t>
      </w:r>
      <w:proofErr w:type="spellStart"/>
      <w:r w:rsidR="00C30609">
        <w:rPr>
          <w:rFonts w:cs="Calibri"/>
        </w:rPr>
        <w:t>Heg</w:t>
      </w:r>
      <w:proofErr w:type="spellEnd"/>
    </w:p>
    <w:p w14:paraId="0BFA0D52" w14:textId="0B0B8A20" w:rsidR="00C30609" w:rsidRDefault="00C30609" w:rsidP="00C30609">
      <w:pPr>
        <w:pStyle w:val="Heading4"/>
        <w:numPr>
          <w:ilvl w:val="0"/>
          <w:numId w:val="19"/>
        </w:numPr>
      </w:pPr>
      <w:r>
        <w:t xml:space="preserve">Either “counter-operations” don’t do anything – they can’t change overarching structures like US military infrastructure in space, so vote neg on presumption – OR they link to </w:t>
      </w:r>
      <w:r w:rsidR="00917E8A">
        <w:t>the impact turn</w:t>
      </w:r>
    </w:p>
    <w:p w14:paraId="12DDABA1" w14:textId="61C2A0B1" w:rsidR="00C30609" w:rsidRPr="00100A2B" w:rsidRDefault="00C30609" w:rsidP="00703B57">
      <w:pPr>
        <w:pStyle w:val="Heading4"/>
        <w:numPr>
          <w:ilvl w:val="0"/>
          <w:numId w:val="19"/>
        </w:numPr>
      </w:pPr>
      <w:r w:rsidRPr="00100A2B">
        <w:t xml:space="preserve">US space dominance prevents </w:t>
      </w:r>
      <w:r w:rsidRPr="00100A2B">
        <w:rPr>
          <w:u w:val="single"/>
        </w:rPr>
        <w:t>global war</w:t>
      </w:r>
    </w:p>
    <w:p w14:paraId="5D0DF2BD" w14:textId="77777777" w:rsidR="00C30609" w:rsidRPr="00100A2B" w:rsidRDefault="00C30609" w:rsidP="00C30609">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r w:rsidRPr="00FB3D96">
        <w:rPr>
          <w:rFonts w:eastAsia="Calibri"/>
        </w:rPr>
        <w:t>https://spacenews.com/op-ed-u-s-space-supremacy-now-critical/</w:t>
      </w:r>
      <w:r w:rsidRPr="00100A2B">
        <w:rPr>
          <w:rFonts w:eastAsia="Calibri"/>
        </w:rPr>
        <w:t>] TDI</w:t>
      </w:r>
    </w:p>
    <w:p w14:paraId="7B261FC9" w14:textId="77777777" w:rsidR="00C30609" w:rsidRPr="00100A2B" w:rsidRDefault="00C30609" w:rsidP="00C30609">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w:t>
      </w:r>
      <w:r w:rsidRPr="003D4C87">
        <w:rPr>
          <w:rStyle w:val="StyleUnderline"/>
          <w:highlight w:val="green"/>
        </w:rPr>
        <w:t>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3D4C87">
        <w:rPr>
          <w:rStyle w:val="Emphasis"/>
          <w:highlight w:val="green"/>
        </w:rPr>
        <w:t>the U</w:t>
      </w:r>
      <w:r w:rsidRPr="00100A2B">
        <w:rPr>
          <w:rStyle w:val="Emphasis"/>
        </w:rPr>
        <w:t xml:space="preserve">nited </w:t>
      </w:r>
      <w:r w:rsidRPr="003D4C87">
        <w:rPr>
          <w:rStyle w:val="Emphasis"/>
          <w:highlight w:val="green"/>
        </w:rPr>
        <w:t>S</w:t>
      </w:r>
      <w:r w:rsidRPr="00100A2B">
        <w:rPr>
          <w:rStyle w:val="Emphasis"/>
        </w:rPr>
        <w:t xml:space="preserve">tates </w:t>
      </w:r>
      <w:r w:rsidRPr="003D4C87">
        <w:rPr>
          <w:rStyle w:val="Emphasis"/>
          <w:highlight w:val="green"/>
        </w:rPr>
        <w:t>must seek</w:t>
      </w:r>
      <w:r w:rsidRPr="00100A2B">
        <w:rPr>
          <w:rStyle w:val="Emphasis"/>
        </w:rPr>
        <w:t xml:space="preserve"> to totally outgun them by obtaining </w:t>
      </w:r>
      <w:r w:rsidRPr="003D4C87">
        <w:rPr>
          <w:rStyle w:val="Emphasis"/>
          <w:highlight w:val="green"/>
        </w:rPr>
        <w:t>a radical tech</w:t>
      </w:r>
      <w:r w:rsidRPr="00100A2B">
        <w:rPr>
          <w:rStyle w:val="Emphasis"/>
        </w:rPr>
        <w:t xml:space="preserve">nological </w:t>
      </w:r>
      <w:r w:rsidRPr="003D4C87">
        <w:rPr>
          <w:rStyle w:val="Emphasis"/>
          <w:highlight w:val="green"/>
        </w:rPr>
        <w:t>advantage</w:t>
      </w:r>
      <w:r w:rsidRPr="00100A2B">
        <w:rPr>
          <w:rStyle w:val="Emphasis"/>
        </w:rPr>
        <w:t xml:space="preserve">. This can be done </w:t>
      </w:r>
      <w:r w:rsidRPr="003D4C87">
        <w:rPr>
          <w:rStyle w:val="Emphasis"/>
          <w:highlight w:val="green"/>
        </w:rPr>
        <w:t>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w:t>
      </w:r>
      <w:r w:rsidRPr="003D4C87">
        <w:rPr>
          <w:rStyle w:val="StyleUnderline"/>
          <w:highlight w:val="green"/>
        </w:rPr>
        <w:t>since the U</w:t>
      </w:r>
      <w:r w:rsidRPr="00100A2B">
        <w:rPr>
          <w:rStyle w:val="StyleUnderline"/>
        </w:rPr>
        <w:t xml:space="preserve">nited </w:t>
      </w:r>
      <w:r w:rsidRPr="003D4C87">
        <w:rPr>
          <w:rStyle w:val="StyleUnderline"/>
          <w:highlight w:val="green"/>
        </w:rPr>
        <w:t>S</w:t>
      </w:r>
      <w:r w:rsidRPr="00100A2B">
        <w:rPr>
          <w:rStyle w:val="StyleUnderline"/>
        </w:rPr>
        <w:t xml:space="preserve">tates </w:t>
      </w:r>
      <w:r w:rsidRPr="003D4C87">
        <w:rPr>
          <w:rStyle w:val="StyleUnderline"/>
          <w:highlight w:val="green"/>
        </w:rPr>
        <w:t xml:space="preserve">has had space assets, </w:t>
      </w:r>
      <w:proofErr w:type="gramStart"/>
      <w:r w:rsidRPr="003D4C87">
        <w:rPr>
          <w:rStyle w:val="StyleUnderline"/>
          <w:highlight w:val="green"/>
        </w:rPr>
        <w:t>all of</w:t>
      </w:r>
      <w:proofErr w:type="gramEnd"/>
      <w:r w:rsidRPr="003D4C87">
        <w:rPr>
          <w:rStyle w:val="StyleUnderline"/>
          <w:highlight w:val="green"/>
        </w:rPr>
        <w:t xml:space="preserve"> our wars have been</w:t>
      </w:r>
      <w:r w:rsidRPr="00863CAE">
        <w:rPr>
          <w:rStyle w:val="StyleUnderline"/>
        </w:rPr>
        <w:t xml:space="preserve"> fought </w:t>
      </w:r>
      <w:r w:rsidRPr="003D4C87">
        <w:rPr>
          <w:rStyle w:val="StyleUnderline"/>
          <w:highlight w:val="green"/>
        </w:rPr>
        <w:t>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3D4C87">
        <w:rPr>
          <w:rStyle w:val="StyleUnderline"/>
          <w:highlight w:val="green"/>
        </w:rPr>
        <w:t>consider how history might have changed had the Axis</w:t>
      </w:r>
      <w:r w:rsidRPr="00100A2B">
        <w:rPr>
          <w:rStyle w:val="StyleUnderline"/>
        </w:rPr>
        <w:t xml:space="preserve"> of World War II </w:t>
      </w:r>
      <w:r w:rsidRPr="003D4C87">
        <w:rPr>
          <w:rStyle w:val="StyleUnderline"/>
          <w:highlight w:val="green"/>
        </w:rPr>
        <w:t>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 xml:space="preserve">Cut off from oil and other supplies, </w:t>
      </w:r>
      <w:r w:rsidRPr="003D4C87">
        <w:rPr>
          <w:rStyle w:val="StyleUnderline"/>
          <w:highlight w:val="green"/>
        </w:rPr>
        <w:t>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w:t>
      </w:r>
      <w:r w:rsidRPr="003D4C87">
        <w:rPr>
          <w:rStyle w:val="StyleUnderline"/>
          <w:highlight w:val="green"/>
        </w:rPr>
        <w:t>Midway would have gone</w:t>
      </w:r>
      <w:r w:rsidRPr="00100A2B">
        <w:rPr>
          <w:rStyle w:val="StyleUnderline"/>
        </w:rPr>
        <w:t xml:space="preserve"> </w:t>
      </w:r>
      <w:proofErr w:type="gramStart"/>
      <w:r w:rsidRPr="00DC498C">
        <w:rPr>
          <w:rStyle w:val="StyleUnderline"/>
        </w:rPr>
        <w:t>very much</w:t>
      </w:r>
      <w:r w:rsidRPr="00100A2B">
        <w:rPr>
          <w:rStyle w:val="StyleUnderline"/>
        </w:rPr>
        <w:t xml:space="preserve"> </w:t>
      </w:r>
      <w:r w:rsidRPr="003D4C87">
        <w:rPr>
          <w:rStyle w:val="StyleUnderline"/>
          <w:highlight w:val="green"/>
        </w:rPr>
        <w:t>the other way</w:t>
      </w:r>
      <w:proofErr w:type="gramEnd"/>
      <w:r w:rsidRPr="003D4C87">
        <w:rPr>
          <w:rFonts w:eastAsia="Calibri"/>
          <w:highlight w:val="green"/>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100A2B">
        <w:rPr>
          <w:rFonts w:eastAsia="Calibri"/>
        </w:rPr>
        <w:t>Australia</w:t>
      </w:r>
      <w:proofErr w:type="gramEnd"/>
      <w:r w:rsidRPr="00100A2B">
        <w:rPr>
          <w:rFonts w:eastAsia="Calibri"/>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w:t>
      </w:r>
      <w:r w:rsidRPr="00100A2B">
        <w:rPr>
          <w:rFonts w:eastAsia="Calibri"/>
        </w:rPr>
        <w:lastRenderedPageBreak/>
        <w:t xml:space="preserve">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w:t>
      </w:r>
      <w:r w:rsidRPr="003D4C87">
        <w:rPr>
          <w:rStyle w:val="Emphasis"/>
          <w:highlight w:val="green"/>
        </w:rPr>
        <w:t>space power that will prove decisive</w:t>
      </w:r>
      <w:r w:rsidRPr="00100A2B">
        <w:rPr>
          <w:rStyle w:val="Emphasis"/>
        </w:rPr>
        <w:t>. Not only Europe, but the defense of the entire free world hangs upon this matter.</w:t>
      </w:r>
      <w:r w:rsidRPr="00100A2B">
        <w:rPr>
          <w:rFonts w:eastAsia="Calibri"/>
        </w:rPr>
        <w:t xml:space="preserve"> </w:t>
      </w:r>
      <w:r w:rsidRPr="00100A2B">
        <w:rPr>
          <w:rStyle w:val="StyleUnderline"/>
        </w:rPr>
        <w:t xml:space="preserve">For the past 70 years, U.S. </w:t>
      </w:r>
      <w:r w:rsidRPr="003D4C87">
        <w:rPr>
          <w:rStyle w:val="StyleUnderline"/>
          <w:highlight w:val="green"/>
        </w:rPr>
        <w:t>Navy</w:t>
      </w:r>
      <w:r w:rsidRPr="00100A2B">
        <w:rPr>
          <w:rStyle w:val="StyleUnderline"/>
        </w:rPr>
        <w:t xml:space="preserve"> carrier task </w:t>
      </w:r>
      <w:r w:rsidRPr="003D4C87">
        <w:rPr>
          <w:rStyle w:val="StyleUnderline"/>
          <w:highlight w:val="green"/>
        </w:rPr>
        <w:t>forces have controlled the</w:t>
      </w:r>
      <w:r w:rsidRPr="00100A2B">
        <w:rPr>
          <w:rStyle w:val="StyleUnderline"/>
        </w:rPr>
        <w:t xml:space="preserve"> world’s </w:t>
      </w:r>
      <w:r w:rsidRPr="003D4C87">
        <w:rPr>
          <w:rStyle w:val="StyleUnderline"/>
          <w:highlight w:val="green"/>
        </w:rPr>
        <w:t>oceans</w:t>
      </w:r>
      <w:r w:rsidRPr="00100A2B">
        <w:rPr>
          <w:rStyle w:val="StyleUnderline"/>
        </w:rPr>
        <w:t xml:space="preserve">, first </w:t>
      </w:r>
      <w:proofErr w:type="gramStart"/>
      <w:r w:rsidRPr="00100A2B">
        <w:rPr>
          <w:rStyle w:val="StyleUnderline"/>
        </w:rPr>
        <w:t>making</w:t>
      </w:r>
      <w:proofErr w:type="gramEnd"/>
      <w:r w:rsidRPr="00100A2B">
        <w:rPr>
          <w:rStyle w:val="StyleUnderline"/>
        </w:rPr>
        <w:t xml:space="preserve"> and then keeping the Pax Americana,</w:t>
      </w:r>
      <w:r w:rsidRPr="00100A2B">
        <w:rPr>
          <w:rFonts w:eastAsia="Calibri"/>
        </w:rPr>
        <w:t xml:space="preserve"> which has done so much to secure and advance the human condition over the postwar period. </w:t>
      </w:r>
      <w:r w:rsidRPr="00100A2B">
        <w:rPr>
          <w:rStyle w:val="StyleUnderline"/>
        </w:rPr>
        <w:t xml:space="preserve">But should there ever be another major conflict, </w:t>
      </w:r>
      <w:r w:rsidRPr="003D4C87">
        <w:rPr>
          <w:rStyle w:val="StyleUnderline"/>
          <w:highlight w:val="green"/>
        </w:rPr>
        <w:t>an adversary possessing the ability to</w:t>
      </w:r>
      <w:r w:rsidRPr="00100A2B">
        <w:rPr>
          <w:rStyle w:val="StyleUnderline"/>
        </w:rPr>
        <w:t xml:space="preserve"> locate and </w:t>
      </w:r>
      <w:r w:rsidRPr="003D4C87">
        <w:rPr>
          <w:rStyle w:val="StyleUnderline"/>
          <w:highlight w:val="green"/>
        </w:rPr>
        <w:t>target those</w:t>
      </w:r>
      <w:r w:rsidRPr="00100A2B">
        <w:rPr>
          <w:rStyle w:val="StyleUnderline"/>
        </w:rPr>
        <w:t xml:space="preserve"> carriers </w:t>
      </w:r>
      <w:r w:rsidRPr="003D4C87">
        <w:rPr>
          <w:rStyle w:val="StyleUnderline"/>
          <w:highlight w:val="green"/>
        </w:rPr>
        <w:t>from space would</w:t>
      </w:r>
      <w:r w:rsidRPr="00100A2B">
        <w:rPr>
          <w:rStyle w:val="StyleUnderline"/>
        </w:rPr>
        <w:t xml:space="preserve"> be able to </w:t>
      </w:r>
      <w:r w:rsidRPr="003D4C87">
        <w:rPr>
          <w:rStyle w:val="StyleUnderline"/>
          <w:highlight w:val="green"/>
        </w:rPr>
        <w:t>wipe them out</w:t>
      </w:r>
      <w:r w:rsidRPr="00100A2B">
        <w:rPr>
          <w:rStyle w:val="StyleUnderline"/>
        </w:rPr>
        <w:t xml:space="preserve">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100A2B">
        <w:rPr>
          <w:rStyle w:val="Emphasis"/>
        </w:rPr>
        <w:t xml:space="preserve">comprehensively deny it to others.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to 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09581B">
        <w:rPr>
          <w:rStyle w:val="StyleUnderline"/>
        </w:rPr>
        <w:t>If the United States</w:t>
      </w:r>
      <w:r w:rsidRPr="00100A2B">
        <w:rPr>
          <w:rStyle w:val="StyleUnderline"/>
        </w:rPr>
        <w:t xml:space="preserve"> can gain space supremacy, then </w:t>
      </w:r>
      <w:r w:rsidRPr="003D4C87">
        <w:rPr>
          <w:rStyle w:val="StyleUnderline"/>
          <w:highlight w:val="green"/>
        </w:rPr>
        <w:t>the capability of any American ally can be multiplied</w:t>
      </w:r>
      <w:r w:rsidRPr="00100A2B">
        <w:rPr>
          <w:rStyle w:val="StyleUnderline"/>
        </w:rPr>
        <w:t xml:space="preserve"> by orders of magnitude, and with the support of the similarly multiplied striking power of our own land- and sea-based air and missile forces be made so formidable as </w:t>
      </w:r>
      <w:r w:rsidRPr="003D4C87">
        <w:rPr>
          <w:rStyle w:val="StyleUnderline"/>
          <w:highlight w:val="green"/>
        </w:rPr>
        <w:t>to render any conventional attack unthinkable</w:t>
      </w:r>
      <w:r w:rsidRPr="00100A2B">
        <w:rPr>
          <w:rFonts w:eastAsia="Calibri"/>
        </w:rPr>
        <w:t xml:space="preserve">. On the other hand, </w:t>
      </w:r>
      <w:r w:rsidRPr="003D4C87">
        <w:rPr>
          <w:rStyle w:val="StyleUnderline"/>
          <w:highlight w:val="green"/>
        </w:rPr>
        <w:t>should we fail</w:t>
      </w:r>
      <w:r w:rsidRPr="00100A2B">
        <w:rPr>
          <w:rFonts w:eastAsia="Calibri"/>
          <w:u w:val="single"/>
        </w:rPr>
        <w:t xml:space="preserve"> </w:t>
      </w:r>
      <w:r w:rsidRPr="00100A2B">
        <w:rPr>
          <w:rFonts w:eastAsia="Calibri"/>
        </w:rPr>
        <w:t xml:space="preserve">to do so, </w:t>
      </w:r>
      <w:r w:rsidRPr="003D4C87">
        <w:rPr>
          <w:rStyle w:val="StyleUnderline"/>
          <w:highlight w:val="green"/>
        </w:rPr>
        <w:t>we</w:t>
      </w:r>
      <w:r w:rsidRPr="00100A2B">
        <w:rPr>
          <w:rStyle w:val="StyleUnderline"/>
        </w:rPr>
        <w:t xml:space="preserve"> will </w:t>
      </w:r>
      <w:r w:rsidRPr="003D4C87">
        <w:rPr>
          <w:rStyle w:val="StyleUnderline"/>
          <w:highlight w:val="green"/>
        </w:rPr>
        <w:t>remain</w:t>
      </w:r>
      <w:r w:rsidRPr="0009581B">
        <w:rPr>
          <w:rStyle w:val="StyleUnderline"/>
        </w:rPr>
        <w:t xml:space="preserve"> so </w:t>
      </w:r>
      <w:r w:rsidRPr="003D4C87">
        <w:rPr>
          <w:rStyle w:val="StyleUnderline"/>
          <w:highlight w:val="green"/>
        </w:rPr>
        <w:t>vulnerable</w:t>
      </w:r>
      <w:r w:rsidRPr="00100A2B">
        <w:rPr>
          <w:rStyle w:val="StyleUnderline"/>
        </w:rPr>
        <w:t xml:space="preserve"> as </w:t>
      </w:r>
      <w:r w:rsidRPr="003D4C87">
        <w:rPr>
          <w:rStyle w:val="StyleUnderline"/>
          <w:highlight w:val="green"/>
        </w:rPr>
        <w:t>to</w:t>
      </w:r>
      <w:r w:rsidRPr="00100A2B">
        <w:rPr>
          <w:rStyle w:val="StyleUnderline"/>
        </w:rPr>
        <w:t xml:space="preserve"> increasingly invite aggression by ever-more-</w:t>
      </w:r>
      <w:r w:rsidRPr="003D4C87">
        <w:rPr>
          <w:rStyle w:val="StyleUnderline"/>
          <w:highlight w:val="green"/>
        </w:rPr>
        <w:t>emboldened revanchist powers</w:t>
      </w:r>
      <w:r w:rsidRPr="00100A2B">
        <w:rPr>
          <w:rStyle w:val="StyleUnderline"/>
        </w:rPr>
        <w:t>.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009E6E24" w14:textId="77777777" w:rsidR="00C30609" w:rsidRDefault="00C30609" w:rsidP="00C30609"/>
    <w:p w14:paraId="58F401F7" w14:textId="0FC520BB" w:rsidR="00C30609" w:rsidRPr="00100A2B" w:rsidRDefault="00C30609" w:rsidP="00703B57">
      <w:pPr>
        <w:pStyle w:val="Heading4"/>
        <w:numPr>
          <w:ilvl w:val="0"/>
          <w:numId w:val="19"/>
        </w:numPr>
      </w:pPr>
      <w:r w:rsidRPr="00100A2B">
        <w:t>Primacy and allied commitments solve arms races and great power war – unipolarity is sustainable, and prevents power vacuums and global escalation</w:t>
      </w:r>
    </w:p>
    <w:p w14:paraId="23FC44FD" w14:textId="77777777" w:rsidR="00C30609" w:rsidRPr="00100A2B" w:rsidRDefault="00C30609" w:rsidP="00C30609">
      <w:r w:rsidRPr="00100A2B">
        <w:rPr>
          <w:rStyle w:val="StyleUnderline"/>
          <w:sz w:val="26"/>
          <w:szCs w:val="26"/>
          <w:u w:val="none"/>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Trump," Page 129-133] </w:t>
      </w:r>
    </w:p>
    <w:p w14:paraId="1FEF5E33" w14:textId="77777777" w:rsidR="00C30609" w:rsidRPr="00100A2B" w:rsidRDefault="00C30609" w:rsidP="00C30609">
      <w:r w:rsidRPr="003D4C87">
        <w:rPr>
          <w:rStyle w:val="StyleUnderline"/>
          <w:highlight w:val="green"/>
        </w:rPr>
        <w:t>Since World War II, the U</w:t>
      </w:r>
      <w:r w:rsidRPr="00100A2B">
        <w:rPr>
          <w:rStyle w:val="StyleUnderline"/>
        </w:rPr>
        <w:t xml:space="preserve">nited </w:t>
      </w:r>
      <w:r w:rsidRPr="003D4C87">
        <w:rPr>
          <w:rStyle w:val="StyleUnderline"/>
          <w:highlight w:val="green"/>
        </w:rPr>
        <w:t>S</w:t>
      </w:r>
      <w:r w:rsidRPr="000010B3">
        <w:rPr>
          <w:rStyle w:val="StyleUnderline"/>
        </w:rPr>
        <w:t>tates</w:t>
      </w:r>
      <w:r w:rsidRPr="00100A2B">
        <w:rPr>
          <w:rStyle w:val="StyleUnderline"/>
        </w:rPr>
        <w:t xml:space="preserve"> </w:t>
      </w:r>
      <w:r w:rsidRPr="003D4C87">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3D4C87">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3CFD9E86" w14:textId="77777777" w:rsidR="00C30609" w:rsidRPr="00100A2B" w:rsidRDefault="00C30609" w:rsidP="00C30609">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3D4C87">
        <w:rPr>
          <w:rStyle w:val="StyleUnderline"/>
          <w:highlight w:val="green"/>
        </w:rPr>
        <w:t>in key</w:t>
      </w:r>
      <w:r w:rsidRPr="00100A2B">
        <w:rPr>
          <w:rStyle w:val="StyleUnderline"/>
        </w:rPr>
        <w:t xml:space="preserve"> overseas </w:t>
      </w:r>
      <w:r w:rsidRPr="00100A2B">
        <w:rPr>
          <w:rStyle w:val="Emphasis"/>
        </w:rPr>
        <w:t xml:space="preserve">strategic </w:t>
      </w:r>
      <w:r w:rsidRPr="003D4C87">
        <w:rPr>
          <w:rStyle w:val="Emphasis"/>
          <w:highlight w:val="green"/>
        </w:rPr>
        <w:t>regions</w:t>
      </w:r>
      <w:r w:rsidRPr="003D4C87">
        <w:rPr>
          <w:highlight w:val="green"/>
        </w:rPr>
        <w:t>—</w:t>
      </w:r>
      <w:r w:rsidRPr="003D4C87">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w:t>
      </w:r>
      <w:r w:rsidRPr="00100A2B">
        <w:rPr>
          <w:rStyle w:val="StyleUnderline"/>
        </w:rPr>
        <w:lastRenderedPageBreak/>
        <w:t xml:space="preserve">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68B745E8" w14:textId="77777777" w:rsidR="00C30609" w:rsidRPr="00100A2B" w:rsidRDefault="00C30609" w:rsidP="00C30609">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3D4C87">
        <w:rPr>
          <w:rStyle w:val="StyleUnderline"/>
          <w:highlight w:val="green"/>
        </w:rPr>
        <w:t>policymakers committed to averting</w:t>
      </w:r>
      <w:r w:rsidRPr="00100A2B">
        <w:rPr>
          <w:rStyle w:val="StyleUnderline"/>
        </w:rPr>
        <w:t xml:space="preserve"> a return to the </w:t>
      </w:r>
      <w:r w:rsidRPr="003D4C87">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3D4C87">
        <w:rPr>
          <w:rStyle w:val="StyleUnderline"/>
          <w:highlight w:val="green"/>
        </w:rPr>
        <w:t xml:space="preserve">advancing </w:t>
      </w:r>
      <w:r w:rsidRPr="003D4C87">
        <w:rPr>
          <w:rStyle w:val="Emphasis"/>
          <w:highlight w:val="green"/>
        </w:rPr>
        <w:t>liberal</w:t>
      </w:r>
      <w:r w:rsidRPr="00100A2B">
        <w:rPr>
          <w:rStyle w:val="Emphasis"/>
        </w:rPr>
        <w:t xml:space="preserve"> political </w:t>
      </w:r>
      <w:r w:rsidRPr="003D4C87">
        <w:rPr>
          <w:rStyle w:val="Emphasis"/>
          <w:highlight w:val="green"/>
        </w:rPr>
        <w:t>values</w:t>
      </w:r>
      <w:r w:rsidRPr="003D4C87">
        <w:rPr>
          <w:rStyle w:val="StyleUnderline"/>
          <w:highlight w:val="green"/>
        </w:rPr>
        <w:t xml:space="preserve"> and an open</w:t>
      </w:r>
      <w:r w:rsidRPr="00100A2B">
        <w:rPr>
          <w:rStyle w:val="StyleUnderline"/>
        </w:rPr>
        <w:t xml:space="preserve"> international </w:t>
      </w:r>
      <w:r w:rsidRPr="003D4C87">
        <w:rPr>
          <w:rStyle w:val="Emphasis"/>
          <w:highlight w:val="green"/>
        </w:rPr>
        <w:t>economy</w:t>
      </w:r>
      <w:r w:rsidRPr="00100A2B">
        <w:rPr>
          <w:rStyle w:val="StyleUnderline"/>
        </w:rPr>
        <w:t xml:space="preserve">, and to </w:t>
      </w:r>
      <w:r w:rsidRPr="003D4C87">
        <w:rPr>
          <w:rStyle w:val="Emphasis"/>
          <w:highlight w:val="green"/>
        </w:rPr>
        <w:t>suppressing</w:t>
      </w:r>
      <w:r w:rsidRPr="00100A2B">
        <w:rPr>
          <w:rStyle w:val="StyleUnderline"/>
        </w:rPr>
        <w:t xml:space="preserve"> international scourges such as </w:t>
      </w:r>
      <w:r w:rsidRPr="003D4C87">
        <w:rPr>
          <w:rStyle w:val="Emphasis"/>
          <w:highlight w:val="green"/>
        </w:rPr>
        <w:t>rogue states</w:t>
      </w:r>
      <w:r w:rsidRPr="00100A2B">
        <w:rPr>
          <w:rStyle w:val="StyleUnderline"/>
        </w:rPr>
        <w:t xml:space="preserve">, </w:t>
      </w:r>
      <w:r w:rsidRPr="00100A2B">
        <w:rPr>
          <w:rStyle w:val="Emphasis"/>
        </w:rPr>
        <w:t xml:space="preserve">nuclear </w:t>
      </w:r>
      <w:r w:rsidRPr="003D4C87">
        <w:rPr>
          <w:rStyle w:val="Emphasis"/>
          <w:highlight w:val="green"/>
        </w:rPr>
        <w:t>proliferation</w:t>
      </w:r>
      <w:r w:rsidRPr="003D4C87">
        <w:rPr>
          <w:rStyle w:val="StyleUnderline"/>
          <w:highlight w:val="green"/>
        </w:rPr>
        <w:t xml:space="preserve">, and </w:t>
      </w:r>
      <w:r w:rsidRPr="000010B3">
        <w:rPr>
          <w:rStyle w:val="StyleUnderline"/>
        </w:rPr>
        <w:t xml:space="preserve">catastrophic </w:t>
      </w:r>
      <w:r w:rsidRPr="003D4C87">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5A01BD35" w14:textId="77777777" w:rsidR="00C30609" w:rsidRPr="00100A2B" w:rsidRDefault="00C30609" w:rsidP="00C30609">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3D4C87">
        <w:rPr>
          <w:rStyle w:val="Emphasis"/>
          <w:highlight w:val="green"/>
        </w:rPr>
        <w:t>military power</w:t>
      </w:r>
      <w:r w:rsidRPr="00100A2B">
        <w:t xml:space="preserve"> </w:t>
      </w:r>
      <w:r w:rsidRPr="00100A2B">
        <w:rPr>
          <w:rStyle w:val="StyleUnderline"/>
        </w:rPr>
        <w:t xml:space="preserve">necessary to </w:t>
      </w:r>
      <w:r w:rsidRPr="003D4C87">
        <w:rPr>
          <w:rStyle w:val="Emphasis"/>
          <w:highlight w:val="green"/>
        </w:rPr>
        <w:t>underwrite</w:t>
      </w:r>
      <w:r w:rsidRPr="00100A2B">
        <w:rPr>
          <w:rStyle w:val="StyleUnderline"/>
        </w:rPr>
        <w:t xml:space="preserve"> worldwide </w:t>
      </w:r>
      <w:r w:rsidRPr="003D4C87">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0FC471A0" w14:textId="77777777" w:rsidR="00C30609" w:rsidRPr="00100A2B" w:rsidRDefault="00C30609" w:rsidP="00C30609">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7E47B2A8" w14:textId="77777777" w:rsidR="00C30609" w:rsidRPr="00100A2B" w:rsidRDefault="00C30609" w:rsidP="00C30609">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3D4C87">
        <w:rPr>
          <w:rStyle w:val="Emphasis"/>
          <w:highlight w:val="green"/>
        </w:rPr>
        <w:t>Alliances</w:t>
      </w:r>
      <w:r w:rsidRPr="003D4C87">
        <w:rPr>
          <w:highlight w:val="green"/>
        </w:rPr>
        <w:t xml:space="preserve"> </w:t>
      </w:r>
      <w:r w:rsidRPr="003D4C87">
        <w:rPr>
          <w:rStyle w:val="StyleUnderline"/>
          <w:highlight w:val="green"/>
        </w:rPr>
        <w:t>would</w:t>
      </w:r>
      <w:r w:rsidRPr="003D4C87">
        <w:rPr>
          <w:highlight w:val="green"/>
        </w:rPr>
        <w:t xml:space="preserve"> </w:t>
      </w:r>
      <w:r w:rsidRPr="003D4C87">
        <w:rPr>
          <w:rStyle w:val="Emphasis"/>
          <w:highlight w:val="green"/>
        </w:rPr>
        <w:t>lose credibility</w:t>
      </w:r>
      <w:r w:rsidRPr="003D4C87">
        <w:rPr>
          <w:highlight w:val="green"/>
        </w:rPr>
        <w:t xml:space="preserve">; </w:t>
      </w:r>
      <w:r w:rsidRPr="003D4C87">
        <w:rPr>
          <w:rStyle w:val="StyleUnderline"/>
          <w:highlight w:val="green"/>
        </w:rPr>
        <w:t>the</w:t>
      </w:r>
      <w:r w:rsidRPr="003D4C87">
        <w:rPr>
          <w:highlight w:val="green"/>
        </w:rPr>
        <w:t xml:space="preserve"> </w:t>
      </w:r>
      <w:r w:rsidRPr="003D4C87">
        <w:rPr>
          <w:rStyle w:val="StyleUnderline"/>
          <w:highlight w:val="green"/>
        </w:rPr>
        <w:t xml:space="preserve">stability of key </w:t>
      </w:r>
      <w:r w:rsidRPr="003D4C87">
        <w:rPr>
          <w:rStyle w:val="Emphasis"/>
          <w:highlight w:val="green"/>
        </w:rPr>
        <w:t>regions</w:t>
      </w:r>
      <w:r w:rsidRPr="003D4C87">
        <w:rPr>
          <w:rStyle w:val="StyleUnderline"/>
          <w:highlight w:val="green"/>
        </w:rPr>
        <w:t xml:space="preserve"> would be </w:t>
      </w:r>
      <w:r w:rsidRPr="003D4C87">
        <w:rPr>
          <w:rStyle w:val="Emphasis"/>
          <w:highlight w:val="green"/>
        </w:rPr>
        <w:t>eroded</w:t>
      </w:r>
      <w:r w:rsidRPr="003D4C87">
        <w:rPr>
          <w:highlight w:val="green"/>
        </w:rPr>
        <w:t xml:space="preserve">; </w:t>
      </w:r>
      <w:r w:rsidRPr="003D4C87">
        <w:rPr>
          <w:rStyle w:val="Emphasis"/>
          <w:highlight w:val="green"/>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1F9DC554" w14:textId="77777777" w:rsidR="00C30609" w:rsidRPr="00100A2B" w:rsidRDefault="00C30609" w:rsidP="00C30609">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3D4C87">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3D4C87">
        <w:rPr>
          <w:rStyle w:val="Emphasis"/>
          <w:highlight w:val="green"/>
        </w:rPr>
        <w:t>low</w:t>
      </w:r>
      <w:r w:rsidRPr="00100A2B">
        <w:rPr>
          <w:rStyle w:val="Emphasis"/>
        </w:rPr>
        <w:t xml:space="preserve"> levels of great-power </w:t>
      </w:r>
      <w:r w:rsidRPr="003D4C87">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3D4C87">
        <w:rPr>
          <w:rStyle w:val="StyleUnderline"/>
          <w:highlight w:val="green"/>
        </w:rPr>
        <w:t>and</w:t>
      </w:r>
      <w:r w:rsidRPr="00100A2B">
        <w:rPr>
          <w:rStyle w:val="StyleUnderline"/>
        </w:rPr>
        <w:t xml:space="preserve"> the </w:t>
      </w:r>
      <w:r w:rsidRPr="00100A2B">
        <w:rPr>
          <w:rStyle w:val="Emphasis"/>
        </w:rPr>
        <w:t xml:space="preserve">comparative </w:t>
      </w:r>
      <w:r w:rsidRPr="003D4C87">
        <w:rPr>
          <w:rStyle w:val="Emphasis"/>
          <w:highlight w:val="green"/>
        </w:rPr>
        <w:t>weak</w:t>
      </w:r>
      <w:r w:rsidRPr="00100A2B">
        <w:rPr>
          <w:rStyle w:val="Emphasis"/>
        </w:rPr>
        <w:t>ness</w:t>
      </w:r>
      <w:r w:rsidRPr="00100A2B">
        <w:rPr>
          <w:rStyle w:val="StyleUnderline"/>
        </w:rPr>
        <w:t xml:space="preserve"> of those “</w:t>
      </w:r>
      <w:r w:rsidRPr="003D4C87">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02A7E962" w14:textId="77777777" w:rsidR="00C30609" w:rsidRPr="00100A2B" w:rsidRDefault="00C30609" w:rsidP="00C30609">
      <w:pPr>
        <w:rPr>
          <w:rStyle w:val="Emphasis"/>
        </w:rPr>
      </w:pPr>
      <w:r w:rsidRPr="00100A2B">
        <w:t xml:space="preserve">First, </w:t>
      </w:r>
      <w:r w:rsidRPr="003D4C87">
        <w:rPr>
          <w:rStyle w:val="Emphasis"/>
          <w:highlight w:val="green"/>
        </w:rPr>
        <w:t>great-power</w:t>
      </w:r>
      <w:r w:rsidRPr="00100A2B">
        <w:rPr>
          <w:rStyle w:val="Emphasis"/>
        </w:rPr>
        <w:t xml:space="preserve"> military </w:t>
      </w:r>
      <w:r w:rsidRPr="003D4C87">
        <w:rPr>
          <w:rStyle w:val="Emphasis"/>
          <w:highlight w:val="green"/>
        </w:rPr>
        <w:t>competition is back</w:t>
      </w:r>
      <w:r w:rsidRPr="00100A2B">
        <w:t xml:space="preserve">. </w:t>
      </w:r>
      <w:r w:rsidRPr="00100A2B">
        <w:rPr>
          <w:rStyle w:val="StyleUnderline"/>
        </w:rPr>
        <w:t>The world’s two leading authoritarian powers</w:t>
      </w:r>
      <w:r w:rsidRPr="00100A2B">
        <w:t>—</w:t>
      </w:r>
      <w:r w:rsidRPr="003D4C87">
        <w:rPr>
          <w:rStyle w:val="Emphasis"/>
          <w:highlight w:val="green"/>
        </w:rPr>
        <w:t>China</w:t>
      </w:r>
      <w:r w:rsidRPr="003D4C87">
        <w:rPr>
          <w:highlight w:val="green"/>
        </w:rPr>
        <w:t xml:space="preserve"> </w:t>
      </w:r>
      <w:r w:rsidRPr="003D4C87">
        <w:rPr>
          <w:rStyle w:val="StyleUnderline"/>
          <w:highlight w:val="green"/>
        </w:rPr>
        <w:t>and</w:t>
      </w:r>
      <w:r w:rsidRPr="003D4C87">
        <w:rPr>
          <w:highlight w:val="green"/>
        </w:rPr>
        <w:t xml:space="preserve"> </w:t>
      </w:r>
      <w:r w:rsidRPr="003D4C87">
        <w:rPr>
          <w:rStyle w:val="Emphasis"/>
          <w:highlight w:val="green"/>
        </w:rPr>
        <w:t>Russia</w:t>
      </w:r>
      <w:r w:rsidRPr="00100A2B">
        <w:t>—</w:t>
      </w:r>
      <w:r w:rsidRPr="000010B3">
        <w:rPr>
          <w:rStyle w:val="StyleUnderline"/>
        </w:rPr>
        <w:t xml:space="preserve">are </w:t>
      </w:r>
      <w:r w:rsidRPr="003D4C87">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3D4C87">
        <w:rPr>
          <w:rStyle w:val="Emphasis"/>
          <w:highlight w:val="green"/>
        </w:rPr>
        <w:t>hegemony</w:t>
      </w:r>
      <w:r w:rsidRPr="00100A2B">
        <w:t xml:space="preserve">, </w:t>
      </w:r>
      <w:r w:rsidRPr="00100A2B">
        <w:rPr>
          <w:rStyle w:val="StyleUnderline"/>
        </w:rPr>
        <w:t xml:space="preserve">contesting global norms such as </w:t>
      </w:r>
      <w:r w:rsidRPr="00100A2B">
        <w:rPr>
          <w:rStyle w:val="StyleUnderline"/>
        </w:rPr>
        <w:lastRenderedPageBreak/>
        <w:t xml:space="preserve">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3D4C87">
        <w:rPr>
          <w:rStyle w:val="Emphasis"/>
          <w:highlight w:val="green"/>
        </w:rPr>
        <w:t>modernization</w:t>
      </w:r>
      <w:r w:rsidRPr="00100A2B">
        <w:rPr>
          <w:rStyle w:val="StyleUnderline"/>
        </w:rPr>
        <w:t xml:space="preserve"> emphasizing </w:t>
      </w:r>
      <w:r w:rsidRPr="003D4C87">
        <w:rPr>
          <w:rStyle w:val="Emphasis"/>
          <w:highlight w:val="green"/>
        </w:rPr>
        <w:t>nuclear weapons</w:t>
      </w:r>
      <w:r w:rsidRPr="00100A2B">
        <w:rPr>
          <w:rStyle w:val="StyleUnderline"/>
        </w:rPr>
        <w:t xml:space="preserve">, high-end </w:t>
      </w:r>
      <w:r w:rsidRPr="003D4C87">
        <w:rPr>
          <w:rStyle w:val="StyleUnderline"/>
          <w:highlight w:val="green"/>
        </w:rPr>
        <w:t>conventional capabilities</w:t>
      </w:r>
      <w:r w:rsidRPr="000010B3">
        <w:rPr>
          <w:rStyle w:val="StyleUnderline"/>
        </w:rPr>
        <w:t>, and</w:t>
      </w:r>
      <w:r w:rsidRPr="00100A2B">
        <w:rPr>
          <w:rStyle w:val="StyleUnderline"/>
        </w:rPr>
        <w:t xml:space="preserve"> rapid-deployment and </w:t>
      </w:r>
      <w:r w:rsidRPr="003D4C87">
        <w:rPr>
          <w:rStyle w:val="StyleUnderline"/>
          <w:highlight w:val="green"/>
        </w:rPr>
        <w:t>special</w:t>
      </w:r>
      <w:r w:rsidRPr="00100A2B">
        <w:rPr>
          <w:rStyle w:val="StyleUnderline"/>
        </w:rPr>
        <w:t xml:space="preserve"> </w:t>
      </w:r>
      <w:r w:rsidRPr="003D4C87">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3D4C87">
        <w:rPr>
          <w:rStyle w:val="StyleUnderline"/>
          <w:highlight w:val="green"/>
        </w:rPr>
        <w:t>and</w:t>
      </w:r>
      <w:r w:rsidRPr="00100A2B">
        <w:rPr>
          <w:rStyle w:val="StyleUnderline"/>
        </w:rPr>
        <w:t xml:space="preserve"> </w:t>
      </w:r>
      <w:proofErr w:type="spellStart"/>
      <w:r w:rsidRPr="00100A2B">
        <w:rPr>
          <w:rStyle w:val="StyleUnderline"/>
        </w:rPr>
        <w:t>antiaccess</w:t>
      </w:r>
      <w:proofErr w:type="spellEnd"/>
      <w:r w:rsidRPr="00100A2B">
        <w:rPr>
          <w:rStyle w:val="StyleUnderline"/>
        </w:rPr>
        <w:t>/area denial (</w:t>
      </w:r>
      <w:r w:rsidRPr="003D4C87">
        <w:rPr>
          <w:rStyle w:val="StyleUnderline"/>
          <w:highlight w:val="green"/>
        </w:rPr>
        <w:t>A2/</w:t>
      </w:r>
      <w:r w:rsidRPr="003D4C87">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3D4C87">
        <w:rPr>
          <w:rStyle w:val="StyleUnderline"/>
          <w:highlight w:val="green"/>
        </w:rPr>
        <w:t xml:space="preserve">a </w:t>
      </w:r>
      <w:r w:rsidRPr="003D4C87">
        <w:rPr>
          <w:rStyle w:val="Emphasis"/>
          <w:highlight w:val="green"/>
        </w:rPr>
        <w:t>far more competitive environment</w:t>
      </w:r>
      <w:r w:rsidRPr="00100A2B">
        <w:rPr>
          <w:rStyle w:val="Emphasis"/>
        </w:rPr>
        <w:t xml:space="preserve">. </w:t>
      </w:r>
    </w:p>
    <w:p w14:paraId="791A9604" w14:textId="77777777" w:rsidR="00C30609" w:rsidRPr="00C30609" w:rsidRDefault="00C30609" w:rsidP="00C30609"/>
    <w:p w14:paraId="29A61AAB" w14:textId="2CD352C7" w:rsidR="0057788F" w:rsidRPr="00285040" w:rsidRDefault="00C30609" w:rsidP="0057788F">
      <w:pPr>
        <w:pStyle w:val="Heading3"/>
        <w:rPr>
          <w:rFonts w:cs="Calibri"/>
        </w:rPr>
      </w:pPr>
      <w:r>
        <w:rPr>
          <w:rFonts w:cs="Calibri"/>
        </w:rPr>
        <w:lastRenderedPageBreak/>
        <w:t>T</w:t>
      </w:r>
      <w:r w:rsidR="0057788F" w:rsidRPr="00285040">
        <w:rPr>
          <w:rFonts w:cs="Calibri"/>
        </w:rPr>
        <w:t>urn – Space Col</w:t>
      </w:r>
    </w:p>
    <w:p w14:paraId="740CA720" w14:textId="74E4F6E6" w:rsidR="00452D9B" w:rsidRPr="00285040" w:rsidRDefault="00452D9B" w:rsidP="004275BB">
      <w:pPr>
        <w:pStyle w:val="Heading4"/>
        <w:numPr>
          <w:ilvl w:val="0"/>
          <w:numId w:val="15"/>
        </w:numPr>
        <w:rPr>
          <w:rFonts w:cs="Calibri"/>
        </w:rPr>
      </w:pPr>
      <w:r w:rsidRPr="00285040">
        <w:rPr>
          <w:rFonts w:cs="Calibri"/>
        </w:rPr>
        <w:t xml:space="preserve">Space colonization is good and possible – new developing tech and adaptation solves civil war, extinction, civilization collapse, and exploration defense doesn’t apply. </w:t>
      </w:r>
    </w:p>
    <w:p w14:paraId="24747BD9" w14:textId="77777777" w:rsidR="00452D9B" w:rsidRPr="00285040" w:rsidRDefault="00452D9B" w:rsidP="00452D9B">
      <w:pPr>
        <w:rPr>
          <w:rStyle w:val="Style13ptBold"/>
        </w:rPr>
      </w:pPr>
      <w:r w:rsidRPr="00285040">
        <w:rPr>
          <w:rStyle w:val="Style13ptBold"/>
        </w:rPr>
        <w:t xml:space="preserve">Kennedy ’19 </w:t>
      </w:r>
      <w:r w:rsidRPr="00285040">
        <w:t xml:space="preserve">[Fred, “To Colonize Space </w:t>
      </w:r>
      <w:proofErr w:type="gramStart"/>
      <w:r w:rsidRPr="00285040">
        <w:t>Or</w:t>
      </w:r>
      <w:proofErr w:type="gramEnd"/>
      <w:r w:rsidRPr="00285040">
        <w:t xml:space="preserve"> Not To Colonize: That Is The Question (For All Of Us)”, 12-18-2019, Forbes, https://www.forbes.com/sites/fredkennedy/2019/12/18/to-colonize-or-not-to-colonize--that-is-the-question-for-all-of-us/?sh=65a8d2702367]//pranav</w:t>
      </w:r>
    </w:p>
    <w:p w14:paraId="23C00C2D" w14:textId="14177DD4" w:rsidR="00452D9B" w:rsidRPr="00285040" w:rsidRDefault="00452D9B" w:rsidP="00452D9B">
      <w:pPr>
        <w:rPr>
          <w:rStyle w:val="Emphasis"/>
        </w:rPr>
      </w:pPr>
      <w:r w:rsidRPr="00285040">
        <w:rPr>
          <w:rStyle w:val="Emphasis"/>
        </w:rPr>
        <w:t xml:space="preserve">It’s important to </w:t>
      </w:r>
      <w:r w:rsidRPr="00285040">
        <w:rPr>
          <w:rStyle w:val="Emphasis"/>
          <w:highlight w:val="green"/>
        </w:rPr>
        <w:t>distinguish between colonize and explore</w:t>
      </w:r>
      <w:r w:rsidRPr="00285040">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285040">
        <w:rPr>
          <w:rStyle w:val="Emphasis"/>
        </w:rPr>
        <w:t xml:space="preserve">By any measure, we’ve done an </w:t>
      </w:r>
      <w:r w:rsidRPr="00285040">
        <w:rPr>
          <w:rStyle w:val="Emphasis"/>
          <w:highlight w:val="green"/>
        </w:rPr>
        <w:t>admirable job of surveying</w:t>
      </w:r>
      <w:r w:rsidRPr="00285040">
        <w:rPr>
          <w:rStyle w:val="Emphasis"/>
        </w:rPr>
        <w:t xml:space="preserve"> the solar system over the past 60 years – an essential </w:t>
      </w:r>
      <w:r w:rsidRPr="00285040">
        <w:rPr>
          <w:rStyle w:val="Emphasis"/>
          <w:highlight w:val="green"/>
        </w:rPr>
        <w:t>first step</w:t>
      </w:r>
      <w:r w:rsidRPr="00285040">
        <w:rPr>
          <w:rStyle w:val="Emphasis"/>
        </w:rPr>
        <w:t xml:space="preserve"> in any comprehensive program </w:t>
      </w:r>
      <w:r w:rsidRPr="00285040">
        <w:rPr>
          <w:rStyle w:val="Emphasis"/>
          <w:highlight w:val="green"/>
        </w:rPr>
        <w:t>of exploration</w:t>
      </w:r>
      <w:r w:rsidRPr="00285040">
        <w:rPr>
          <w:rStyle w:val="Emphasis"/>
        </w:rPr>
        <w:t>.</w:t>
      </w:r>
      <w:r w:rsidRPr="00285040">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285040">
        <w:rPr>
          <w:rStyle w:val="Emphasis"/>
        </w:rPr>
        <w:t xml:space="preserve">But </w:t>
      </w:r>
      <w:r w:rsidRPr="00285040">
        <w:rPr>
          <w:rStyle w:val="Emphasis"/>
          <w:highlight w:val="green"/>
        </w:rPr>
        <w:t>that’s hardly colonization</w:t>
      </w:r>
      <w:r w:rsidRPr="00285040">
        <w:t xml:space="preserve">. For perspective, let’s look closer to home. Sailors from an American vessel may have landed </w:t>
      </w:r>
      <w:proofErr w:type="gramStart"/>
      <w:r w:rsidRPr="00285040">
        <w:t>on</w:t>
      </w:r>
      <w:proofErr w:type="gramEnd"/>
      <w:r w:rsidRPr="00285040">
        <w:t xml:space="preserve">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w:t>
      </w:r>
      <w:proofErr w:type="gramStart"/>
      <w:r w:rsidRPr="00285040">
        <w:t>as a result of</w:t>
      </w:r>
      <w:proofErr w:type="gramEnd"/>
      <w:r w:rsidRPr="00285040">
        <w:t xml:space="preserve">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w:t>
      </w:r>
      <w:proofErr w:type="spellStart"/>
      <w:r w:rsidRPr="00285040">
        <w:t>Dvorsky</w:t>
      </w:r>
      <w:proofErr w:type="spellEnd"/>
      <w:r w:rsidRPr="00285040">
        <w:t xml:space="preserve">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285040">
        <w:rPr>
          <w:rStyle w:val="Emphasis"/>
        </w:rPr>
        <w:t xml:space="preserve">Yet a </w:t>
      </w:r>
      <w:r w:rsidRPr="00285040">
        <w:rPr>
          <w:rStyle w:val="Emphasis"/>
          <w:highlight w:val="green"/>
        </w:rPr>
        <w:t>wave of interest</w:t>
      </w:r>
      <w:r w:rsidRPr="00285040">
        <w:rPr>
          <w:rStyle w:val="Emphasis"/>
        </w:rPr>
        <w:t xml:space="preserve"> in pursuing solar system colonization </w:t>
      </w:r>
      <w:r w:rsidRPr="00285040">
        <w:rPr>
          <w:rStyle w:val="Emphasis"/>
          <w:highlight w:val="green"/>
        </w:rPr>
        <w:t>is building</w:t>
      </w:r>
      <w:r w:rsidRPr="00285040">
        <w:rPr>
          <w:rStyle w:val="Emphasis"/>
        </w:rPr>
        <w:t>, whether its initial focus is the Moon, Mars, or O’Neill-style space habitats</w:t>
      </w:r>
      <w:r w:rsidRPr="00285040">
        <w:t xml:space="preserve">. Jeff Bezos has argued eloquently for </w:t>
      </w:r>
      <w:r w:rsidRPr="00285040">
        <w:rPr>
          <w:rStyle w:val="Emphasis"/>
          <w:highlight w:val="green"/>
        </w:rPr>
        <w:t>moving heavy industry</w:t>
      </w:r>
      <w:r w:rsidRPr="00285040">
        <w:rPr>
          <w:rStyle w:val="Emphasis"/>
        </w:rPr>
        <w:t xml:space="preserve"> </w:t>
      </w:r>
      <w:r w:rsidRPr="00285040">
        <w:rPr>
          <w:rStyle w:val="Emphasis"/>
          <w:highlight w:val="green"/>
        </w:rPr>
        <w:t>off</w:t>
      </w:r>
      <w:r w:rsidRPr="00285040">
        <w:rPr>
          <w:rStyle w:val="Emphasis"/>
        </w:rPr>
        <w:t xml:space="preserve"> the home </w:t>
      </w:r>
      <w:r w:rsidRPr="00285040">
        <w:rPr>
          <w:rStyle w:val="Emphasis"/>
          <w:highlight w:val="green"/>
        </w:rPr>
        <w:t>planet</w:t>
      </w:r>
      <w:r w:rsidRPr="00285040">
        <w:rPr>
          <w:rStyle w:val="Emphasis"/>
        </w:rPr>
        <w:t xml:space="preserve">, </w:t>
      </w:r>
      <w:r w:rsidRPr="00285040">
        <w:rPr>
          <w:rStyle w:val="Emphasis"/>
          <w:highlight w:val="green"/>
        </w:rPr>
        <w:t>preserving</w:t>
      </w:r>
      <w:r w:rsidRPr="00285040">
        <w:rPr>
          <w:rStyle w:val="Emphasis"/>
        </w:rPr>
        <w:t xml:space="preserve"> Earth as a </w:t>
      </w:r>
      <w:r w:rsidRPr="00285040">
        <w:rPr>
          <w:rStyle w:val="Emphasis"/>
          <w:highlight w:val="green"/>
        </w:rPr>
        <w:t>nature</w:t>
      </w:r>
      <w:r w:rsidRPr="00285040">
        <w:rPr>
          <w:rStyle w:val="Emphasis"/>
        </w:rPr>
        <w:t xml:space="preserve"> reserve, and </w:t>
      </w:r>
      <w:r w:rsidRPr="00285040">
        <w:rPr>
          <w:rStyle w:val="Emphasis"/>
          <w:highlight w:val="green"/>
        </w:rPr>
        <w:t>building</w:t>
      </w:r>
      <w:r w:rsidRPr="00285040">
        <w:rPr>
          <w:rStyle w:val="Emphasis"/>
        </w:rPr>
        <w:t xml:space="preserve"> the </w:t>
      </w:r>
      <w:r w:rsidRPr="00285040">
        <w:rPr>
          <w:rStyle w:val="Emphasis"/>
          <w:highlight w:val="green"/>
        </w:rPr>
        <w:t>space-</w:t>
      </w:r>
      <w:r w:rsidRPr="00285040">
        <w:rPr>
          <w:rStyle w:val="Emphasis"/>
        </w:rPr>
        <w:t xml:space="preserve">based </w:t>
      </w:r>
      <w:r w:rsidRPr="00285040">
        <w:rPr>
          <w:rStyle w:val="Emphasis"/>
          <w:highlight w:val="green"/>
        </w:rPr>
        <w:t>infrastructure</w:t>
      </w:r>
      <w:r w:rsidRPr="00285040">
        <w:rPr>
          <w:rStyle w:val="Emphasis"/>
        </w:rPr>
        <w:t xml:space="preserve"> that </w:t>
      </w:r>
      <w:r w:rsidRPr="00285040">
        <w:rPr>
          <w:rStyle w:val="Emphasis"/>
          <w:highlight w:val="green"/>
        </w:rPr>
        <w:t>will lower barriers and create opportunities</w:t>
      </w:r>
      <w:r w:rsidRPr="00285040">
        <w:rPr>
          <w:rStyle w:val="Emphasis"/>
        </w:rPr>
        <w:t xml:space="preserve"> </w:t>
      </w:r>
      <w:r w:rsidRPr="00285040">
        <w:rPr>
          <w:rStyle w:val="Emphasis"/>
          <w:highlight w:val="green"/>
        </w:rPr>
        <w:t>for</w:t>
      </w:r>
      <w:r w:rsidRPr="00285040">
        <w:rPr>
          <w:rStyle w:val="Emphasis"/>
        </w:rPr>
        <w:t xml:space="preserve"> vast </w:t>
      </w:r>
      <w:r w:rsidRPr="00285040">
        <w:rPr>
          <w:rStyle w:val="Emphasis"/>
          <w:highlight w:val="green"/>
        </w:rPr>
        <w:t>econ</w:t>
      </w:r>
      <w:r w:rsidRPr="00285040">
        <w:rPr>
          <w:rStyle w:val="Emphasis"/>
        </w:rPr>
        <w:t xml:space="preserve">omic and cultural </w:t>
      </w:r>
      <w:r w:rsidRPr="00285040">
        <w:rPr>
          <w:rStyle w:val="Emphasis"/>
          <w:highlight w:val="green"/>
        </w:rPr>
        <w:t>growth</w:t>
      </w:r>
      <w:r w:rsidRPr="00285040">
        <w:rPr>
          <w:rStyle w:val="Emphasis"/>
        </w:rPr>
        <w:t xml:space="preserve"> (</w:t>
      </w:r>
      <w:proofErr w:type="gramStart"/>
      <w:r w:rsidRPr="00285040">
        <w:rPr>
          <w:rStyle w:val="Emphasis"/>
        </w:rPr>
        <w:t>similar to</w:t>
      </w:r>
      <w:proofErr w:type="gramEnd"/>
      <w:r w:rsidRPr="00285040">
        <w:rPr>
          <w:rStyle w:val="Emphasis"/>
        </w:rPr>
        <w:t xml:space="preserve"> how the Internet and a revolution in microelectronics has allowed Amazon and numerous other companies to achieve spectacular wealth).</w:t>
      </w:r>
      <w:r w:rsidRPr="00285040">
        <w:t xml:space="preserve"> Elon Musk and Stephen Hawking both </w:t>
      </w:r>
      <w:r w:rsidRPr="00285040">
        <w:rPr>
          <w:rStyle w:val="Emphasis"/>
        </w:rPr>
        <w:t xml:space="preserve">suggested the </w:t>
      </w:r>
      <w:r w:rsidRPr="00285040">
        <w:rPr>
          <w:rStyle w:val="Emphasis"/>
          <w:highlight w:val="green"/>
        </w:rPr>
        <w:t>need for</w:t>
      </w:r>
      <w:r w:rsidRPr="00285040">
        <w:rPr>
          <w:rStyle w:val="Emphasis"/>
        </w:rPr>
        <w:t xml:space="preserve"> a “</w:t>
      </w:r>
      <w:r w:rsidRPr="00285040">
        <w:rPr>
          <w:rStyle w:val="Emphasis"/>
          <w:highlight w:val="green"/>
        </w:rPr>
        <w:t>hedge</w:t>
      </w:r>
      <w:r w:rsidRPr="00285040">
        <w:rPr>
          <w:rStyle w:val="Emphasis"/>
        </w:rPr>
        <w:t xml:space="preserve">” </w:t>
      </w:r>
      <w:r w:rsidRPr="00285040">
        <w:rPr>
          <w:rStyle w:val="Emphasis"/>
          <w:highlight w:val="green"/>
        </w:rPr>
        <w:t>population</w:t>
      </w:r>
      <w:r w:rsidRPr="00285040">
        <w:rPr>
          <w:rStyle w:val="Emphasis"/>
        </w:rPr>
        <w:t xml:space="preserve"> of humans on Mars </w:t>
      </w:r>
      <w:r w:rsidRPr="00285040">
        <w:rPr>
          <w:rStyle w:val="Emphasis"/>
          <w:highlight w:val="green"/>
        </w:rPr>
        <w:t>to allow</w:t>
      </w:r>
      <w:r w:rsidRPr="00285040">
        <w:rPr>
          <w:rStyle w:val="Emphasis"/>
        </w:rPr>
        <w:t xml:space="preserve"> human </w:t>
      </w:r>
      <w:r w:rsidRPr="00285040">
        <w:rPr>
          <w:rStyle w:val="Emphasis"/>
          <w:highlight w:val="green"/>
        </w:rPr>
        <w:t>civilization to reboot</w:t>
      </w:r>
      <w:r w:rsidRPr="00285040">
        <w:rPr>
          <w:rStyle w:val="Emphasis"/>
        </w:rPr>
        <w:t xml:space="preserve"> itself </w:t>
      </w:r>
      <w:r w:rsidRPr="00285040">
        <w:rPr>
          <w:rStyle w:val="Emphasis"/>
          <w:highlight w:val="green"/>
        </w:rPr>
        <w:t>in the event of</w:t>
      </w:r>
      <w:r w:rsidRPr="00285040">
        <w:rPr>
          <w:rStyle w:val="Emphasis"/>
        </w:rPr>
        <w:t xml:space="preserve"> a </w:t>
      </w:r>
      <w:r w:rsidRPr="00285040">
        <w:rPr>
          <w:rStyle w:val="Emphasis"/>
          <w:highlight w:val="green"/>
        </w:rPr>
        <w:t>catastrophe</w:t>
      </w:r>
      <w:r w:rsidRPr="00285040">
        <w:rPr>
          <w:rStyle w:val="Emphasis"/>
        </w:rPr>
        <w:t xml:space="preserve"> on Earth</w:t>
      </w:r>
      <w:r w:rsidRPr="00285040">
        <w:t xml:space="preserve"> – an eggs-in-several-baskets approach which </w:t>
      </w:r>
      <w:proofErr w:type="gramStart"/>
      <w:r w:rsidRPr="00285040">
        <w:t>actually complements</w:t>
      </w:r>
      <w:proofErr w:type="gramEnd"/>
      <w:r w:rsidRPr="00285040">
        <w:t xml:space="preserve"> the arguments made by Bezos. </w:t>
      </w:r>
      <w:r w:rsidRPr="00285040">
        <w:rPr>
          <w:rStyle w:val="Emphasis"/>
        </w:rPr>
        <w:t xml:space="preserve">And while both are valid reasons for pursuing colonization, there’s a </w:t>
      </w:r>
      <w:r w:rsidRPr="00285040">
        <w:rPr>
          <w:rStyle w:val="Emphasis"/>
          <w:highlight w:val="green"/>
        </w:rPr>
        <w:t>stronger</w:t>
      </w:r>
      <w:r w:rsidRPr="00285040">
        <w:rPr>
          <w:rStyle w:val="Emphasis"/>
        </w:rPr>
        <w:t xml:space="preserve">, overarching </w:t>
      </w:r>
      <w:r w:rsidRPr="00285040">
        <w:rPr>
          <w:rStyle w:val="Emphasis"/>
          <w:highlight w:val="green"/>
        </w:rPr>
        <w:t>rationale</w:t>
      </w:r>
      <w:r w:rsidRPr="00285040">
        <w:rPr>
          <w:rStyle w:val="Emphasis"/>
        </w:rPr>
        <w:t xml:space="preserve"> that clinches it</w:t>
      </w:r>
      <w:r w:rsidRPr="00285040">
        <w:t xml:space="preserve">. </w:t>
      </w:r>
      <w:r w:rsidRPr="00285040">
        <w:rPr>
          <w:rStyle w:val="Emphasis"/>
        </w:rPr>
        <w:t xml:space="preserve">I’ll assert that a </w:t>
      </w:r>
      <w:r w:rsidRPr="00285040">
        <w:rPr>
          <w:rStyle w:val="Emphasis"/>
          <w:highlight w:val="green"/>
        </w:rPr>
        <w:t>fundamental truth</w:t>
      </w:r>
      <w:r w:rsidRPr="00285040">
        <w:rPr>
          <w:rStyle w:val="Emphasis"/>
        </w:rPr>
        <w:t xml:space="preserve"> – </w:t>
      </w:r>
      <w:r w:rsidRPr="00285040">
        <w:rPr>
          <w:rStyle w:val="Emphasis"/>
          <w:highlight w:val="green"/>
        </w:rPr>
        <w:t>repeatedly</w:t>
      </w:r>
      <w:r w:rsidRPr="00285040">
        <w:rPr>
          <w:rStyle w:val="Emphasis"/>
        </w:rPr>
        <w:t xml:space="preserve"> </w:t>
      </w:r>
      <w:r w:rsidRPr="00285040">
        <w:rPr>
          <w:rStyle w:val="Emphasis"/>
          <w:highlight w:val="green"/>
        </w:rPr>
        <w:t>borne</w:t>
      </w:r>
      <w:r w:rsidRPr="00285040">
        <w:rPr>
          <w:rStyle w:val="Emphasis"/>
        </w:rPr>
        <w:t xml:space="preserve"> out </w:t>
      </w:r>
      <w:r w:rsidRPr="00285040">
        <w:rPr>
          <w:rStyle w:val="Emphasis"/>
          <w:highlight w:val="green"/>
        </w:rPr>
        <w:t>by</w:t>
      </w:r>
      <w:r w:rsidRPr="00285040">
        <w:rPr>
          <w:rStyle w:val="Emphasis"/>
        </w:rPr>
        <w:t xml:space="preserve"> </w:t>
      </w:r>
      <w:r w:rsidRPr="00285040">
        <w:rPr>
          <w:rStyle w:val="Emphasis"/>
          <w:highlight w:val="green"/>
        </w:rPr>
        <w:t>history</w:t>
      </w:r>
      <w:r w:rsidRPr="00285040">
        <w:rPr>
          <w:rStyle w:val="Emphasis"/>
        </w:rPr>
        <w:t xml:space="preserve"> – </w:t>
      </w:r>
      <w:r w:rsidRPr="00285040">
        <w:rPr>
          <w:rStyle w:val="Emphasis"/>
          <w:highlight w:val="green"/>
        </w:rPr>
        <w:t>is that expanding</w:t>
      </w:r>
      <w:r w:rsidRPr="00285040">
        <w:rPr>
          <w:rStyle w:val="Emphasis"/>
        </w:rPr>
        <w:t xml:space="preserve">, </w:t>
      </w:r>
      <w:r w:rsidRPr="00285040">
        <w:rPr>
          <w:rStyle w:val="Emphasis"/>
          <w:highlight w:val="green"/>
        </w:rPr>
        <w:t>outwardly-focused civilizations</w:t>
      </w:r>
      <w:r w:rsidRPr="00285040">
        <w:rPr>
          <w:rStyle w:val="Emphasis"/>
        </w:rPr>
        <w:t xml:space="preserve"> are </w:t>
      </w:r>
      <w:r w:rsidRPr="00285040">
        <w:rPr>
          <w:rStyle w:val="Emphasis"/>
          <w:highlight w:val="green"/>
        </w:rPr>
        <w:t>far less likely to turn</w:t>
      </w:r>
      <w:r w:rsidRPr="00285040">
        <w:rPr>
          <w:rStyle w:val="Emphasis"/>
        </w:rPr>
        <w:t xml:space="preserve"> on themselves, </w:t>
      </w:r>
      <w:r w:rsidRPr="00285040">
        <w:rPr>
          <w:rStyle w:val="Emphasis"/>
          <w:highlight w:val="green"/>
        </w:rPr>
        <w:t>and</w:t>
      </w:r>
      <w:r w:rsidRPr="00285040">
        <w:rPr>
          <w:rStyle w:val="Emphasis"/>
        </w:rPr>
        <w:t xml:space="preserve"> far </w:t>
      </w:r>
      <w:r w:rsidRPr="00285040">
        <w:rPr>
          <w:rStyle w:val="Emphasis"/>
          <w:highlight w:val="green"/>
        </w:rPr>
        <w:t>more likely to expend</w:t>
      </w:r>
      <w:r w:rsidRPr="00285040">
        <w:rPr>
          <w:rStyle w:val="Emphasis"/>
        </w:rPr>
        <w:t xml:space="preserve"> their </w:t>
      </w:r>
      <w:r w:rsidRPr="00285040">
        <w:rPr>
          <w:rStyle w:val="Emphasis"/>
          <w:highlight w:val="green"/>
        </w:rPr>
        <w:t>fecundity on growing habitations</w:t>
      </w:r>
      <w:r w:rsidRPr="00285040">
        <w:rPr>
          <w:rStyle w:val="Emphasis"/>
        </w:rPr>
        <w:t xml:space="preserve">, </w:t>
      </w:r>
      <w:r w:rsidRPr="00285040">
        <w:rPr>
          <w:rStyle w:val="Emphasis"/>
          <w:highlight w:val="green"/>
        </w:rPr>
        <w:t>conducting</w:t>
      </w:r>
      <w:r w:rsidRPr="00285040">
        <w:rPr>
          <w:rStyle w:val="Emphasis"/>
        </w:rPr>
        <w:t xml:space="preserve"> important </w:t>
      </w:r>
      <w:proofErr w:type="gramStart"/>
      <w:r w:rsidRPr="00285040">
        <w:rPr>
          <w:rStyle w:val="Emphasis"/>
          <w:highlight w:val="green"/>
        </w:rPr>
        <w:t>research</w:t>
      </w:r>
      <w:proofErr w:type="gramEnd"/>
      <w:r w:rsidRPr="00285040">
        <w:rPr>
          <w:rStyle w:val="Emphasis"/>
          <w:highlight w:val="green"/>
        </w:rPr>
        <w:t xml:space="preserve"> and creating wealth</w:t>
      </w:r>
      <w:r w:rsidRPr="00285040">
        <w:rPr>
          <w:rStyle w:val="Emphasis"/>
        </w:rPr>
        <w:t xml:space="preserve"> for </w:t>
      </w:r>
      <w:r w:rsidRPr="00285040">
        <w:rPr>
          <w:rStyle w:val="Emphasis"/>
        </w:rPr>
        <w:lastRenderedPageBreak/>
        <w:t>their citizens</w:t>
      </w:r>
      <w:r w:rsidRPr="00285040">
        <w:t xml:space="preserve">. </w:t>
      </w:r>
      <w:r w:rsidRPr="00285040">
        <w:rPr>
          <w:rStyle w:val="Emphasis"/>
        </w:rPr>
        <w:t xml:space="preserve">A </w:t>
      </w:r>
      <w:r w:rsidRPr="00285040">
        <w:rPr>
          <w:rStyle w:val="Emphasis"/>
          <w:highlight w:val="green"/>
        </w:rPr>
        <w:t>civilization that turns</w:t>
      </w:r>
      <w:r w:rsidRPr="00285040">
        <w:rPr>
          <w:rStyle w:val="Emphasis"/>
        </w:rPr>
        <w:t xml:space="preserve"> </w:t>
      </w:r>
      <w:r w:rsidRPr="00285040">
        <w:rPr>
          <w:rStyle w:val="Emphasis"/>
          <w:highlight w:val="green"/>
        </w:rPr>
        <w:t>away from discovery</w:t>
      </w:r>
      <w:r w:rsidRPr="00285040">
        <w:rPr>
          <w:rStyle w:val="Emphasis"/>
        </w:rPr>
        <w:t xml:space="preserve"> and growth </w:t>
      </w:r>
      <w:r w:rsidRPr="00285040">
        <w:rPr>
          <w:rStyle w:val="Emphasis"/>
          <w:highlight w:val="green"/>
        </w:rPr>
        <w:t>stagnates</w:t>
      </w:r>
      <w:r w:rsidRPr="00285040">
        <w:rPr>
          <w:rStyle w:val="Emphasis"/>
        </w:rPr>
        <w:t xml:space="preserve"> </w:t>
      </w:r>
      <w:r w:rsidRPr="00285040">
        <w:t xml:space="preserve">– a point made by NASA’s Chief Historian Steven Dick as well as Mars exploration advocate Robert </w:t>
      </w:r>
      <w:proofErr w:type="spellStart"/>
      <w:r w:rsidRPr="00285040">
        <w:t>Zubrin</w:t>
      </w:r>
      <w:proofErr w:type="spellEnd"/>
      <w:r w:rsidRPr="00285040">
        <w:t xml:space="preserve">. As a species, </w:t>
      </w:r>
      <w:r w:rsidRPr="00285040">
        <w:rPr>
          <w:rStyle w:val="Emphasis"/>
        </w:rPr>
        <w:t xml:space="preserve">we have </w:t>
      </w:r>
      <w:r w:rsidRPr="00285040">
        <w:rPr>
          <w:rStyle w:val="Emphasis"/>
          <w:highlight w:val="green"/>
        </w:rPr>
        <w:t>yet to resolve</w:t>
      </w:r>
      <w:r w:rsidRPr="00285040">
        <w:rPr>
          <w:rStyle w:val="Emphasis"/>
        </w:rPr>
        <w:t xml:space="preserve"> problems of extreme political </w:t>
      </w:r>
      <w:r w:rsidRPr="00285040">
        <w:rPr>
          <w:rStyle w:val="Emphasis"/>
          <w:highlight w:val="green"/>
        </w:rPr>
        <w:t>polarization</w:t>
      </w:r>
      <w:r w:rsidRPr="00285040">
        <w:rPr>
          <w:rStyle w:val="Emphasis"/>
        </w:rPr>
        <w:t xml:space="preserve"> (both internal to nation states as well as among them), </w:t>
      </w:r>
      <w:r w:rsidRPr="00285040">
        <w:rPr>
          <w:rStyle w:val="Emphasis"/>
          <w:highlight w:val="green"/>
        </w:rPr>
        <w:t>inequalities</w:t>
      </w:r>
      <w:r w:rsidRPr="00285040">
        <w:rPr>
          <w:rStyle w:val="Emphasis"/>
        </w:rPr>
        <w:t xml:space="preserve"> in wealth distribution, deficiencies in civil liberties, </w:t>
      </w:r>
      <w:r w:rsidRPr="00285040">
        <w:rPr>
          <w:rStyle w:val="Emphasis"/>
          <w:highlight w:val="green"/>
        </w:rPr>
        <w:t xml:space="preserve">environmental </w:t>
      </w:r>
      <w:proofErr w:type="gramStart"/>
      <w:r w:rsidRPr="00285040">
        <w:rPr>
          <w:rStyle w:val="Emphasis"/>
          <w:highlight w:val="green"/>
        </w:rPr>
        <w:t>depredations</w:t>
      </w:r>
      <w:proofErr w:type="gramEnd"/>
      <w:r w:rsidRPr="00285040">
        <w:rPr>
          <w:rStyle w:val="Emphasis"/>
          <w:highlight w:val="green"/>
        </w:rPr>
        <w:t xml:space="preserve"> and war</w:t>
      </w:r>
      <w:r w:rsidRPr="00285040">
        <w:t xml:space="preserve">. </w:t>
      </w:r>
      <w:r w:rsidRPr="00285040">
        <w:rPr>
          <w:rStyle w:val="Emphasis"/>
          <w:highlight w:val="green"/>
        </w:rPr>
        <w:t>Forgoing opportunities to expand</w:t>
      </w:r>
      <w:r w:rsidRPr="00285040">
        <w:rPr>
          <w:rStyle w:val="Emphasis"/>
        </w:rPr>
        <w:t xml:space="preserve"> our presence into the cosmos to achieve better outcomes here at home </w:t>
      </w:r>
      <w:r w:rsidRPr="00285040">
        <w:rPr>
          <w:rStyle w:val="Emphasis"/>
          <w:highlight w:val="green"/>
        </w:rPr>
        <w:t>hasn’t eliminated these scourges</w:t>
      </w:r>
      <w:r w:rsidRPr="00285040">
        <w:t xml:space="preserve">. What’s more, </w:t>
      </w:r>
      <w:r w:rsidRPr="00285040">
        <w:rPr>
          <w:rStyle w:val="Emphasis"/>
        </w:rPr>
        <w:t>the “</w:t>
      </w:r>
      <w:r w:rsidRPr="00285040">
        <w:rPr>
          <w:rStyle w:val="Emphasis"/>
          <w:highlight w:val="green"/>
        </w:rPr>
        <w:t>cabin fever</w:t>
      </w:r>
      <w:r w:rsidRPr="00285040">
        <w:rPr>
          <w:rStyle w:val="Emphasis"/>
        </w:rPr>
        <w:t xml:space="preserve">” often decried by opponents of colonization (when applied to small, isolated outposts far from Earth) turns out to be a potential </w:t>
      </w:r>
      <w:r w:rsidRPr="00285040">
        <w:rPr>
          <w:rStyle w:val="Emphasis"/>
          <w:highlight w:val="green"/>
        </w:rPr>
        <w:t>problem for our</w:t>
      </w:r>
      <w:r w:rsidRPr="00285040">
        <w:rPr>
          <w:rStyle w:val="Emphasis"/>
        </w:rPr>
        <w:t xml:space="preserve"> own </w:t>
      </w:r>
      <w:r w:rsidRPr="00285040">
        <w:rPr>
          <w:rStyle w:val="Emphasis"/>
          <w:highlight w:val="green"/>
        </w:rPr>
        <w:t>planet</w:t>
      </w:r>
      <w:r w:rsidRPr="00285040">
        <w:rPr>
          <w:rStyle w:val="Emphasis"/>
        </w:rPr>
        <w:t xml:space="preserve">. </w:t>
      </w:r>
      <w:r w:rsidRPr="00285040">
        <w:rPr>
          <w:rStyle w:val="Emphasis"/>
          <w:highlight w:val="green"/>
        </w:rPr>
        <w:t>Without</w:t>
      </w:r>
      <w:r w:rsidRPr="00285040">
        <w:rPr>
          <w:rStyle w:val="Emphasis"/>
        </w:rPr>
        <w:t xml:space="preserve"> a </w:t>
      </w:r>
      <w:r w:rsidRPr="00285040">
        <w:rPr>
          <w:rStyle w:val="Emphasis"/>
          <w:highlight w:val="green"/>
        </w:rPr>
        <w:t>relief valve</w:t>
      </w:r>
      <w:r w:rsidRPr="00285040">
        <w:rPr>
          <w:rStyle w:val="Emphasis"/>
        </w:rPr>
        <w:t xml:space="preserve"> for ideological pilgrims or staunch individualists who might just prefer to be on their own despite the inevitable hardships, we may well </w:t>
      </w:r>
      <w:r w:rsidRPr="00285040">
        <w:rPr>
          <w:rStyle w:val="Emphasis"/>
          <w:highlight w:val="green"/>
        </w:rPr>
        <w:t>run the risk of exacerbating</w:t>
      </w:r>
      <w:r w:rsidRPr="00285040">
        <w:rPr>
          <w:rStyle w:val="Emphasis"/>
        </w:rPr>
        <w:t xml:space="preserve"> the </w:t>
      </w:r>
      <w:r w:rsidRPr="00285040">
        <w:rPr>
          <w:rStyle w:val="Emphasis"/>
          <w:highlight w:val="green"/>
        </w:rPr>
        <w:t>polarization</w:t>
      </w:r>
      <w:r w:rsidRPr="00285040">
        <w:rPr>
          <w:rStyle w:val="Emphasis"/>
        </w:rPr>
        <w:t xml:space="preserve"> and internecine strife we strive so hard to quell</w:t>
      </w:r>
      <w:r w:rsidRPr="00285040">
        <w:t xml:space="preserve">. </w:t>
      </w:r>
      <w:r w:rsidRPr="00285040">
        <w:rPr>
          <w:rStyle w:val="Emphasis"/>
          <w:highlight w:val="green"/>
        </w:rPr>
        <w:t>Focusing</w:t>
      </w:r>
      <w:r w:rsidRPr="00285040">
        <w:rPr>
          <w:rStyle w:val="Emphasis"/>
        </w:rPr>
        <w:t xml:space="preserve"> humanity’s </w:t>
      </w:r>
      <w:r w:rsidRPr="00285040">
        <w:rPr>
          <w:rStyle w:val="Emphasis"/>
          <w:highlight w:val="green"/>
        </w:rPr>
        <w:t>attention</w:t>
      </w:r>
      <w:r w:rsidRPr="00285040">
        <w:rPr>
          <w:rStyle w:val="Emphasis"/>
        </w:rPr>
        <w:t xml:space="preserve"> and imagination </w:t>
      </w:r>
      <w:r w:rsidRPr="00285040">
        <w:rPr>
          <w:rStyle w:val="Emphasis"/>
          <w:highlight w:val="green"/>
        </w:rPr>
        <w:t>on a grand project</w:t>
      </w:r>
      <w:r w:rsidRPr="00285040">
        <w:rPr>
          <w:rStyle w:val="Emphasis"/>
        </w:rPr>
        <w:t xml:space="preserve"> may well </w:t>
      </w:r>
      <w:r w:rsidRPr="00285040">
        <w:rPr>
          <w:rStyle w:val="Emphasis"/>
          <w:highlight w:val="green"/>
        </w:rPr>
        <w:t>give us</w:t>
      </w:r>
      <w:r w:rsidRPr="00285040">
        <w:rPr>
          <w:rStyle w:val="Emphasis"/>
        </w:rPr>
        <w:t xml:space="preserve"> the </w:t>
      </w:r>
      <w:r w:rsidRPr="00285040">
        <w:rPr>
          <w:rStyle w:val="Emphasis"/>
          <w:highlight w:val="green"/>
        </w:rPr>
        <w:t>running room</w:t>
      </w:r>
      <w:r w:rsidRPr="00285040">
        <w:rPr>
          <w:rStyle w:val="Emphasis"/>
        </w:rPr>
        <w:t xml:space="preserve"> we need </w:t>
      </w:r>
      <w:r w:rsidRPr="00285040">
        <w:rPr>
          <w:rStyle w:val="Emphasis"/>
          <w:highlight w:val="green"/>
        </w:rPr>
        <w:t>to address these problems</w:t>
      </w:r>
      <w:r w:rsidRPr="00285040">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285040">
        <w:rPr>
          <w:rStyle w:val="Emphasis"/>
        </w:rPr>
        <w:t xml:space="preserve">The good news: </w:t>
      </w:r>
      <w:r w:rsidRPr="00285040">
        <w:rPr>
          <w:rStyle w:val="Emphasis"/>
          <w:highlight w:val="green"/>
        </w:rPr>
        <w:t>Critical</w:t>
      </w:r>
      <w:r w:rsidRPr="00285040">
        <w:rPr>
          <w:rStyle w:val="Emphasis"/>
        </w:rPr>
        <w:t xml:space="preserve"> </w:t>
      </w:r>
      <w:r w:rsidRPr="00285040">
        <w:rPr>
          <w:rStyle w:val="Emphasis"/>
          <w:highlight w:val="green"/>
        </w:rPr>
        <w:t>tech</w:t>
      </w:r>
      <w:r w:rsidRPr="00285040">
        <w:rPr>
          <w:rStyle w:val="Emphasis"/>
        </w:rPr>
        <w:t xml:space="preserve">nologies such as propulsion and power generation systems </w:t>
      </w:r>
      <w:r w:rsidRPr="00285040">
        <w:rPr>
          <w:rStyle w:val="Emphasis"/>
          <w:highlight w:val="green"/>
        </w:rPr>
        <w:t>will improve over time</w:t>
      </w:r>
      <w:r w:rsidRPr="00285040">
        <w:rPr>
          <w:rStyle w:val="Emphasis"/>
        </w:rPr>
        <w:t xml:space="preserve">. </w:t>
      </w:r>
      <w:r w:rsidRPr="00285040">
        <w:rPr>
          <w:rStyle w:val="Emphasis"/>
          <w:highlight w:val="green"/>
        </w:rPr>
        <w:t>Transit durations</w:t>
      </w:r>
      <w:r w:rsidRPr="00285040">
        <w:rPr>
          <w:rStyle w:val="Emphasis"/>
        </w:rPr>
        <w:t xml:space="preserve"> between celestial destinations </w:t>
      </w:r>
      <w:r w:rsidRPr="00285040">
        <w:rPr>
          <w:rStyle w:val="Emphasis"/>
          <w:highlight w:val="green"/>
        </w:rPr>
        <w:t>will shorten</w:t>
      </w:r>
      <w:r w:rsidRPr="00285040">
        <w:rPr>
          <w:rStyle w:val="Emphasis"/>
        </w:rPr>
        <w:t xml:space="preserve"> (in the same way sailing vessels gave way to steam ships and then to airliners and perhaps, one day, to point-to-point ballistic reusable rockets). </w:t>
      </w:r>
      <w:r w:rsidRPr="00285040">
        <w:rPr>
          <w:rStyle w:val="Emphasis"/>
          <w:highlight w:val="green"/>
        </w:rPr>
        <w:t>Methods for obtaining</w:t>
      </w:r>
      <w:r w:rsidRPr="00285040">
        <w:rPr>
          <w:rStyle w:val="Emphasis"/>
        </w:rPr>
        <w:t xml:space="preserve"> critical </w:t>
      </w:r>
      <w:r w:rsidRPr="00285040">
        <w:rPr>
          <w:rStyle w:val="Emphasis"/>
          <w:highlight w:val="green"/>
        </w:rPr>
        <w:t>resources</w:t>
      </w:r>
      <w:r w:rsidRPr="00285040">
        <w:rPr>
          <w:rStyle w:val="Emphasis"/>
        </w:rPr>
        <w:t xml:space="preserve"> on other planets </w:t>
      </w:r>
      <w:r w:rsidRPr="00285040">
        <w:rPr>
          <w:rStyle w:val="Emphasis"/>
          <w:highlight w:val="green"/>
        </w:rPr>
        <w:t>will be</w:t>
      </w:r>
      <w:r w:rsidRPr="00285040">
        <w:rPr>
          <w:rStyle w:val="Emphasis"/>
        </w:rPr>
        <w:t xml:space="preserve"> refined and </w:t>
      </w:r>
      <w:r w:rsidRPr="00285040">
        <w:rPr>
          <w:rStyle w:val="Emphasis"/>
          <w:highlight w:val="green"/>
        </w:rPr>
        <w:t>enhanced</w:t>
      </w:r>
      <w:r w:rsidRPr="00285040">
        <w:rPr>
          <w:rStyle w:val="Emphasis"/>
        </w:rPr>
        <w:t xml:space="preserve">. </w:t>
      </w:r>
      <w:r w:rsidRPr="00285040">
        <w:rPr>
          <w:rStyle w:val="Emphasis"/>
          <w:highlight w:val="green"/>
        </w:rPr>
        <w:t>Genetic engineering</w:t>
      </w:r>
      <w:r w:rsidRPr="00285040">
        <w:rPr>
          <w:rStyle w:val="Emphasis"/>
        </w:rPr>
        <w:t xml:space="preserve"> may be used </w:t>
      </w:r>
      <w:r w:rsidRPr="00285040">
        <w:rPr>
          <w:rStyle w:val="Emphasis"/>
          <w:highlight w:val="green"/>
        </w:rPr>
        <w:t>to</w:t>
      </w:r>
      <w:r w:rsidRPr="00285040">
        <w:rPr>
          <w:rStyle w:val="Emphasis"/>
        </w:rPr>
        <w:t xml:space="preserve"> better </w:t>
      </w:r>
      <w:r w:rsidRPr="00285040">
        <w:rPr>
          <w:rStyle w:val="Emphasis"/>
          <w:highlight w:val="green"/>
        </w:rPr>
        <w:t>adapt humans</w:t>
      </w:r>
      <w:r w:rsidRPr="00285040">
        <w:rPr>
          <w:rStyle w:val="Emphasis"/>
        </w:rPr>
        <w:t xml:space="preserve">, their </w:t>
      </w:r>
      <w:r w:rsidRPr="00285040">
        <w:rPr>
          <w:rStyle w:val="Emphasis"/>
          <w:highlight w:val="green"/>
        </w:rPr>
        <w:t>crops</w:t>
      </w:r>
      <w:r w:rsidRPr="00285040">
        <w:rPr>
          <w:rStyle w:val="Emphasis"/>
        </w:rPr>
        <w:t xml:space="preserve"> </w:t>
      </w:r>
      <w:r w:rsidRPr="00285040">
        <w:rPr>
          <w:rStyle w:val="Emphasis"/>
          <w:highlight w:val="green"/>
        </w:rPr>
        <w:t>and</w:t>
      </w:r>
      <w:r w:rsidRPr="00285040">
        <w:rPr>
          <w:rStyle w:val="Emphasis"/>
        </w:rPr>
        <w:t xml:space="preserve"> </w:t>
      </w:r>
      <w:r w:rsidRPr="00285040">
        <w:rPr>
          <w:rStyle w:val="Emphasis"/>
          <w:highlight w:val="green"/>
        </w:rPr>
        <w:t>other biota to life</w:t>
      </w:r>
      <w:r w:rsidRPr="00285040">
        <w:rPr>
          <w:rStyle w:val="Emphasis"/>
        </w:rPr>
        <w:t xml:space="preserve"> in space or on other planetary surfaces – to withstand the effects of low or micro-gravity, radiation, and the psychological effects of long-duration spaceflight.</w:t>
      </w:r>
    </w:p>
    <w:p w14:paraId="6442E41D" w14:textId="75360BEA" w:rsidR="00B347A9" w:rsidRPr="00285040" w:rsidRDefault="00B347A9" w:rsidP="00452D9B">
      <w:pPr>
        <w:rPr>
          <w:rStyle w:val="Emphasis"/>
        </w:rPr>
      </w:pPr>
    </w:p>
    <w:p w14:paraId="19E7FE1F" w14:textId="77777777" w:rsidR="00452D9B" w:rsidRPr="00285040" w:rsidRDefault="00452D9B" w:rsidP="00452D9B"/>
    <w:p w14:paraId="418197B6" w14:textId="01D1009B" w:rsidR="005405AA" w:rsidRPr="00285040" w:rsidRDefault="005405AA" w:rsidP="005405AA">
      <w:pPr>
        <w:pStyle w:val="Heading3"/>
        <w:rPr>
          <w:rFonts w:cs="Calibri"/>
        </w:rPr>
      </w:pPr>
      <w:r w:rsidRPr="00285040">
        <w:rPr>
          <w:rFonts w:cs="Calibri"/>
        </w:rPr>
        <w:lastRenderedPageBreak/>
        <w:t>Turn – Growth</w:t>
      </w:r>
    </w:p>
    <w:p w14:paraId="1FE8A574" w14:textId="77777777" w:rsidR="00BD039C" w:rsidRDefault="00655F40" w:rsidP="004275BB">
      <w:pPr>
        <w:pStyle w:val="Heading4"/>
        <w:numPr>
          <w:ilvl w:val="0"/>
          <w:numId w:val="16"/>
        </w:numPr>
        <w:rPr>
          <w:rFonts w:cs="Calibri"/>
        </w:rPr>
      </w:pPr>
      <w:r>
        <w:rPr>
          <w:rFonts w:cs="Calibri"/>
        </w:rPr>
        <w:t xml:space="preserve">Either they don’t solve capitalist exploitation as per 1AC Wilson and </w:t>
      </w:r>
      <w:proofErr w:type="spellStart"/>
      <w:r>
        <w:rPr>
          <w:rFonts w:cs="Calibri"/>
        </w:rPr>
        <w:t>Bayon</w:t>
      </w:r>
      <w:proofErr w:type="spellEnd"/>
      <w:r>
        <w:rPr>
          <w:rFonts w:cs="Calibri"/>
        </w:rPr>
        <w:t xml:space="preserve"> because companies like SpaceX and </w:t>
      </w:r>
      <w:proofErr w:type="spellStart"/>
      <w:r>
        <w:rPr>
          <w:rFonts w:cs="Calibri"/>
        </w:rPr>
        <w:t>AliBaba</w:t>
      </w:r>
      <w:proofErr w:type="spellEnd"/>
      <w:r>
        <w:rPr>
          <w:rFonts w:cs="Calibri"/>
        </w:rPr>
        <w:t xml:space="preserve"> can operate on </w:t>
      </w:r>
      <w:proofErr w:type="gramStart"/>
      <w:r>
        <w:rPr>
          <w:rFonts w:cs="Calibri"/>
        </w:rPr>
        <w:t>Earth</w:t>
      </w:r>
      <w:proofErr w:type="gramEnd"/>
      <w:r>
        <w:rPr>
          <w:rFonts w:cs="Calibri"/>
        </w:rPr>
        <w:t xml:space="preserve"> or they link</w:t>
      </w:r>
    </w:p>
    <w:p w14:paraId="6EF22CAB" w14:textId="397DB5DA" w:rsidR="00655F40" w:rsidRDefault="00BD039C" w:rsidP="004275BB">
      <w:pPr>
        <w:pStyle w:val="Heading4"/>
        <w:numPr>
          <w:ilvl w:val="0"/>
          <w:numId w:val="16"/>
        </w:numPr>
        <w:rPr>
          <w:rFonts w:cs="Calibri"/>
        </w:rPr>
      </w:pPr>
      <w:r>
        <w:rPr>
          <w:rFonts w:cs="Calibri"/>
        </w:rPr>
        <w:t>There’s no</w:t>
      </w:r>
      <w:r w:rsidR="000C56B2">
        <w:rPr>
          <w:rFonts w:cs="Calibri"/>
        </w:rPr>
        <w:t xml:space="preserve"> explainable</w:t>
      </w:r>
      <w:r>
        <w:rPr>
          <w:rFonts w:cs="Calibri"/>
        </w:rPr>
        <w:t xml:space="preserve"> impact to </w:t>
      </w:r>
      <w:r w:rsidR="000C56B2">
        <w:rPr>
          <w:rFonts w:cs="Calibri"/>
        </w:rPr>
        <w:t xml:space="preserve">the “logic of accumulation” </w:t>
      </w:r>
      <w:r w:rsidR="009824EE">
        <w:rPr>
          <w:rFonts w:cs="Calibri"/>
        </w:rPr>
        <w:t xml:space="preserve">or </w:t>
      </w:r>
      <w:r>
        <w:rPr>
          <w:rFonts w:cs="Calibri"/>
        </w:rPr>
        <w:t>capitalis</w:t>
      </w:r>
      <w:r w:rsidR="009824EE">
        <w:rPr>
          <w:rFonts w:cs="Calibri"/>
        </w:rPr>
        <w:t>m</w:t>
      </w:r>
      <w:r>
        <w:rPr>
          <w:rFonts w:cs="Calibri"/>
        </w:rPr>
        <w:t xml:space="preserve"> in space – there aren’t populations to exploit</w:t>
      </w:r>
      <w:r w:rsidR="00655F40">
        <w:rPr>
          <w:rFonts w:cs="Calibri"/>
        </w:rPr>
        <w:t xml:space="preserve"> </w:t>
      </w:r>
    </w:p>
    <w:p w14:paraId="07D7FA2E" w14:textId="6410AE0E" w:rsidR="005405AA" w:rsidRPr="00285040" w:rsidRDefault="005405AA" w:rsidP="004275BB">
      <w:pPr>
        <w:pStyle w:val="Heading4"/>
        <w:numPr>
          <w:ilvl w:val="0"/>
          <w:numId w:val="16"/>
        </w:numPr>
        <w:rPr>
          <w:rFonts w:cs="Calibri"/>
        </w:rPr>
      </w:pPr>
      <w:r w:rsidRPr="00285040">
        <w:rPr>
          <w:rFonts w:cs="Calibri"/>
        </w:rPr>
        <w:t>Growth is sustainable – absolute decoupling</w:t>
      </w:r>
    </w:p>
    <w:p w14:paraId="03A55E94" w14:textId="77777777" w:rsidR="005405AA" w:rsidRPr="00285040" w:rsidRDefault="005405AA" w:rsidP="005405AA">
      <w:pPr>
        <w:rPr>
          <w:rStyle w:val="Style13ptBold"/>
        </w:rPr>
      </w:pPr>
      <w:proofErr w:type="spellStart"/>
      <w:r w:rsidRPr="00285040">
        <w:rPr>
          <w:rStyle w:val="Style13ptBold"/>
        </w:rPr>
        <w:t>Hausfather</w:t>
      </w:r>
      <w:proofErr w:type="spellEnd"/>
      <w:r w:rsidRPr="00285040">
        <w:rPr>
          <w:rStyle w:val="Style13ptBold"/>
        </w:rPr>
        <w:t xml:space="preserve"> 4/6 </w:t>
      </w:r>
      <w:r w:rsidRPr="00285040">
        <w:rPr>
          <w:rStyle w:val="Style13ptBold"/>
          <w:b w:val="0"/>
          <w:bCs/>
          <w:sz w:val="16"/>
          <w:szCs w:val="16"/>
        </w:rPr>
        <w:t xml:space="preserve">[(Zeke, </w:t>
      </w:r>
      <w:r w:rsidRPr="00285040">
        <w:rPr>
          <w:rStyle w:val="Style13ptBold"/>
          <w:sz w:val="16"/>
          <w:szCs w:val="16"/>
        </w:rPr>
        <w:t>c</w:t>
      </w:r>
      <w:r w:rsidRPr="00285040">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285040">
        <w:rPr>
          <w:rStyle w:val="Style13ptBold"/>
          <w:b w:val="0"/>
          <w:bCs/>
          <w:sz w:val="16"/>
          <w:szCs w:val="16"/>
        </w:rPr>
        <w:t>) “</w:t>
      </w:r>
      <w:r w:rsidRPr="00285040">
        <w:rPr>
          <w:szCs w:val="16"/>
        </w:rPr>
        <w:t>Absolute Decoupling of Economic Growth and Emissions in 32 Countries,” Breakthrough Institute, 4/6/2021] JL</w:t>
      </w:r>
    </w:p>
    <w:p w14:paraId="7A29F927" w14:textId="77777777" w:rsidR="005405AA" w:rsidRPr="00285040" w:rsidRDefault="005405AA" w:rsidP="005405AA">
      <w:pPr>
        <w:rPr>
          <w:sz w:val="12"/>
        </w:rPr>
      </w:pPr>
      <w:r w:rsidRPr="00285040">
        <w:rPr>
          <w:rStyle w:val="StyleUnderline"/>
        </w:rPr>
        <w:t xml:space="preserve">The past 30 years have seen </w:t>
      </w:r>
      <w:r w:rsidRPr="00285040">
        <w:rPr>
          <w:rStyle w:val="Emphasis"/>
        </w:rPr>
        <w:t xml:space="preserve">immense progress in improving the quality of life </w:t>
      </w:r>
      <w:r w:rsidRPr="00285040">
        <w:rPr>
          <w:rStyle w:val="StyleUnderline"/>
        </w:rPr>
        <w:t>for much of humanity</w:t>
      </w:r>
      <w:r w:rsidRPr="00285040">
        <w:rPr>
          <w:sz w:val="12"/>
        </w:rPr>
        <w:t xml:space="preserve">. Extreme </w:t>
      </w:r>
      <w:r w:rsidRPr="00285040">
        <w:rPr>
          <w:rStyle w:val="Emphasis"/>
          <w:highlight w:val="green"/>
        </w:rPr>
        <w:t>poverty</w:t>
      </w:r>
      <w:r w:rsidRPr="00285040">
        <w:rPr>
          <w:sz w:val="12"/>
        </w:rPr>
        <w:t xml:space="preserve"> — the number of people living on less than $1.90 per day — </w:t>
      </w:r>
      <w:r w:rsidRPr="00285040">
        <w:rPr>
          <w:rStyle w:val="Emphasis"/>
          <w:highlight w:val="green"/>
        </w:rPr>
        <w:t>has fallen by</w:t>
      </w:r>
      <w:r w:rsidRPr="00285040">
        <w:rPr>
          <w:sz w:val="12"/>
        </w:rPr>
        <w:t xml:space="preserve"> nearly </w:t>
      </w:r>
      <w:r w:rsidRPr="00285040">
        <w:rPr>
          <w:rStyle w:val="Emphasis"/>
          <w:highlight w:val="green"/>
        </w:rPr>
        <w:t>two-thirds</w:t>
      </w:r>
      <w:r w:rsidRPr="00285040">
        <w:rPr>
          <w:sz w:val="12"/>
        </w:rPr>
        <w:t xml:space="preserve">, from 1.9 billion to around 650 million. </w:t>
      </w:r>
      <w:r w:rsidRPr="00285040">
        <w:rPr>
          <w:rStyle w:val="StyleUnderline"/>
          <w:highlight w:val="green"/>
        </w:rPr>
        <w:t>Life expectancy has risen</w:t>
      </w:r>
      <w:r w:rsidRPr="00285040">
        <w:rPr>
          <w:rStyle w:val="StyleUnderline"/>
        </w:rPr>
        <w:t> in most of the world, along with literacy and access to education, while infant mortality has fallen</w:t>
      </w:r>
      <w:r w:rsidRPr="00285040">
        <w:rPr>
          <w:sz w:val="12"/>
        </w:rPr>
        <w:t xml:space="preserve">. Despite perceptions to the contrary, </w:t>
      </w:r>
      <w:r w:rsidRPr="00285040">
        <w:rPr>
          <w:rStyle w:val="StyleUnderline"/>
        </w:rPr>
        <w:t>the average person born today is likely to have access to more opportunities and have a better quality of life than at any other point in human history</w:t>
      </w:r>
      <w:r w:rsidRPr="00285040">
        <w:rPr>
          <w:sz w:val="12"/>
        </w:rPr>
        <w:t xml:space="preserve">. Much of </w:t>
      </w:r>
      <w:r w:rsidRPr="00285040">
        <w:rPr>
          <w:rStyle w:val="StyleUnderline"/>
        </w:rPr>
        <w:t xml:space="preserve">this increase in human wellbeing has been </w:t>
      </w:r>
      <w:r w:rsidRPr="00285040">
        <w:rPr>
          <w:rStyle w:val="StyleUnderline"/>
          <w:highlight w:val="green"/>
        </w:rPr>
        <w:t>propelled by</w:t>
      </w:r>
      <w:r w:rsidRPr="00285040">
        <w:rPr>
          <w:rStyle w:val="StyleUnderline"/>
        </w:rPr>
        <w:t xml:space="preserve"> rapid economic </w:t>
      </w:r>
      <w:r w:rsidRPr="00285040">
        <w:rPr>
          <w:rStyle w:val="StyleUnderline"/>
          <w:highlight w:val="green"/>
        </w:rPr>
        <w:t>growth</w:t>
      </w:r>
      <w:r w:rsidRPr="00285040">
        <w:rPr>
          <w:rStyle w:val="StyleUnderline"/>
        </w:rPr>
        <w:t> driven largely by state-led industrial policy</w:t>
      </w:r>
      <w:r w:rsidRPr="00285040">
        <w:rPr>
          <w:sz w:val="12"/>
        </w:rPr>
        <w:t>, particularly in poor-to-middle income countries.</w:t>
      </w:r>
    </w:p>
    <w:p w14:paraId="37483F82" w14:textId="77777777" w:rsidR="005405AA" w:rsidRPr="00285040" w:rsidRDefault="005405AA" w:rsidP="005405AA">
      <w:pPr>
        <w:rPr>
          <w:sz w:val="12"/>
        </w:rPr>
      </w:pPr>
      <w:r w:rsidRPr="00285040">
        <w:rPr>
          <w:sz w:val="12"/>
        </w:rPr>
        <w:t>However, this growth has come at a cost: between 1990 and 2019, global emissions of CO</w:t>
      </w:r>
      <w:r w:rsidRPr="00285040">
        <w:rPr>
          <w:sz w:val="12"/>
          <w:vertAlign w:val="subscript"/>
        </w:rPr>
        <w:t>2</w:t>
      </w:r>
      <w:r w:rsidRPr="00285040">
        <w:rPr>
          <w:sz w:val="12"/>
        </w:rPr>
        <w:t> increased by 56%. Historically, economic growth has been closely linked to increased energy consumption — and increased CO</w:t>
      </w:r>
      <w:r w:rsidRPr="00285040">
        <w:rPr>
          <w:sz w:val="12"/>
          <w:vertAlign w:val="subscript"/>
        </w:rPr>
        <w:t>2</w:t>
      </w:r>
      <w:r w:rsidRPr="00285040">
        <w:rPr>
          <w:sz w:val="12"/>
        </w:rPr>
        <w:t> emissions in particular — leading </w:t>
      </w:r>
      <w:r w:rsidRPr="00285040">
        <w:rPr>
          <w:rStyle w:val="StyleUnderline"/>
        </w:rPr>
        <w:t>some</w:t>
      </w:r>
      <w:r w:rsidRPr="00285040">
        <w:rPr>
          <w:sz w:val="12"/>
        </w:rPr>
        <w:t xml:space="preserve"> to </w:t>
      </w:r>
      <w:r w:rsidRPr="00285040">
        <w:rPr>
          <w:rStyle w:val="StyleUnderline"/>
        </w:rPr>
        <w:t>argue that a more prosperous world is one that necessarily has more impacts on our natural environment and climate</w:t>
      </w:r>
      <w:r w:rsidRPr="00285040">
        <w:rPr>
          <w:sz w:val="12"/>
        </w:rPr>
        <w:t>. There is a lively academic debate about our ability to “absolutely decouple” emissions and growth — that is, the extent to which the adoption of clean energy technology can allow emissions to decline while economic growth continues.</w:t>
      </w:r>
    </w:p>
    <w:p w14:paraId="69B93F42" w14:textId="77777777" w:rsidR="005405AA" w:rsidRPr="00285040" w:rsidRDefault="005405AA" w:rsidP="005405AA">
      <w:pPr>
        <w:rPr>
          <w:sz w:val="12"/>
        </w:rPr>
      </w:pPr>
      <w:r w:rsidRPr="00285040">
        <w:rPr>
          <w:rStyle w:val="StyleUnderline"/>
        </w:rPr>
        <w:t>Over the past 15 years, however, something has begun to change</w:t>
      </w:r>
      <w:r w:rsidRPr="00285040">
        <w:rPr>
          <w:sz w:val="12"/>
        </w:rPr>
        <w:t xml:space="preserve">. Rather than a 21st century dominated by coal that energy modelers foresaw, </w:t>
      </w:r>
      <w:r w:rsidRPr="00285040">
        <w:rPr>
          <w:rStyle w:val="StyleUnderline"/>
        </w:rPr>
        <w:t xml:space="preserve">global </w:t>
      </w:r>
      <w:r w:rsidRPr="00285040">
        <w:rPr>
          <w:rStyle w:val="Emphasis"/>
          <w:highlight w:val="green"/>
        </w:rPr>
        <w:t>coal use</w:t>
      </w:r>
      <w:r w:rsidRPr="00285040">
        <w:rPr>
          <w:rStyle w:val="StyleUnderline"/>
        </w:rPr>
        <w:t xml:space="preserve"> peaked in 2013 and </w:t>
      </w:r>
      <w:r w:rsidRPr="00285040">
        <w:rPr>
          <w:rStyle w:val="Emphasis"/>
          <w:highlight w:val="green"/>
        </w:rPr>
        <w:t>is</w:t>
      </w:r>
      <w:r w:rsidRPr="00285040">
        <w:rPr>
          <w:rStyle w:val="Emphasis"/>
        </w:rPr>
        <w:t xml:space="preserve"> now </w:t>
      </w:r>
      <w:r w:rsidRPr="00285040">
        <w:rPr>
          <w:rStyle w:val="Emphasis"/>
          <w:highlight w:val="green"/>
        </w:rPr>
        <w:t>in structural decline</w:t>
      </w:r>
      <w:r w:rsidRPr="00285040">
        <w:rPr>
          <w:sz w:val="12"/>
        </w:rPr>
        <w:t xml:space="preserve">. </w:t>
      </w:r>
      <w:r w:rsidRPr="00285040">
        <w:rPr>
          <w:rStyle w:val="StyleUnderline"/>
        </w:rPr>
        <w:t>We have succeeded in making clean energy cheap, with solar power and battery storage costs falling 10-fold since 2009</w:t>
      </w:r>
      <w:r w:rsidRPr="00285040">
        <w:rPr>
          <w:sz w:val="12"/>
        </w:rPr>
        <w:t xml:space="preserve">. </w:t>
      </w:r>
      <w:r w:rsidRPr="00285040">
        <w:rPr>
          <w:rStyle w:val="StyleUnderline"/>
        </w:rPr>
        <w:t>The world produced more electricity from clean energy — solar, wind, hydro, and nuclear — than from coal over the past two years</w:t>
      </w:r>
      <w:r w:rsidRPr="00285040">
        <w:rPr>
          <w:sz w:val="12"/>
        </w:rPr>
        <w:t xml:space="preserve">. And, according to some major oil companies, </w:t>
      </w:r>
      <w:r w:rsidRPr="00285040">
        <w:rPr>
          <w:rStyle w:val="Emphasis"/>
          <w:highlight w:val="green"/>
        </w:rPr>
        <w:t>peak</w:t>
      </w:r>
      <w:r w:rsidRPr="00285040">
        <w:rPr>
          <w:rStyle w:val="Emphasis"/>
        </w:rPr>
        <w:t xml:space="preserve"> </w:t>
      </w:r>
      <w:r w:rsidRPr="00285040">
        <w:rPr>
          <w:rStyle w:val="Emphasis"/>
          <w:highlight w:val="green"/>
        </w:rPr>
        <w:t>oil is upon us</w:t>
      </w:r>
      <w:r w:rsidRPr="00285040">
        <w:rPr>
          <w:rStyle w:val="StyleUnderline"/>
        </w:rPr>
        <w:t xml:space="preserve"> — not because we have run out of cheap oil to produce, but </w:t>
      </w:r>
      <w:r w:rsidRPr="00285040">
        <w:rPr>
          <w:rStyle w:val="Emphasis"/>
        </w:rPr>
        <w:t xml:space="preserve">because </w:t>
      </w:r>
      <w:r w:rsidRPr="00285040">
        <w:rPr>
          <w:rStyle w:val="Emphasis"/>
          <w:highlight w:val="green"/>
        </w:rPr>
        <w:t xml:space="preserve">demand is </w:t>
      </w:r>
      <w:proofErr w:type="gramStart"/>
      <w:r w:rsidRPr="00285040">
        <w:rPr>
          <w:rStyle w:val="Emphasis"/>
          <w:highlight w:val="green"/>
        </w:rPr>
        <w:t>falling</w:t>
      </w:r>
      <w:proofErr w:type="gramEnd"/>
      <w:r w:rsidRPr="00285040">
        <w:rPr>
          <w:rStyle w:val="Emphasis"/>
        </w:rPr>
        <w:t xml:space="preserve"> and companies expect further decline </w:t>
      </w:r>
      <w:r w:rsidRPr="00285040">
        <w:rPr>
          <w:rStyle w:val="Emphasis"/>
          <w:highlight w:val="green"/>
        </w:rPr>
        <w:t>as consumers</w:t>
      </w:r>
      <w:r w:rsidRPr="00285040">
        <w:rPr>
          <w:rStyle w:val="Emphasis"/>
        </w:rPr>
        <w:t xml:space="preserve"> increasingly </w:t>
      </w:r>
      <w:r w:rsidRPr="00285040">
        <w:rPr>
          <w:rStyle w:val="Emphasis"/>
          <w:highlight w:val="green"/>
        </w:rPr>
        <w:t>shift to e</w:t>
      </w:r>
      <w:r w:rsidRPr="00285040">
        <w:rPr>
          <w:rStyle w:val="Emphasis"/>
        </w:rPr>
        <w:t xml:space="preserve">lectric </w:t>
      </w:r>
      <w:r w:rsidRPr="00285040">
        <w:rPr>
          <w:rStyle w:val="Emphasis"/>
          <w:highlight w:val="green"/>
        </w:rPr>
        <w:t>v</w:t>
      </w:r>
      <w:r w:rsidRPr="00285040">
        <w:rPr>
          <w:rStyle w:val="Emphasis"/>
        </w:rPr>
        <w:t>ehicles</w:t>
      </w:r>
      <w:r w:rsidRPr="00285040">
        <w:rPr>
          <w:sz w:val="12"/>
        </w:rPr>
        <w:t>.</w:t>
      </w:r>
    </w:p>
    <w:p w14:paraId="02BCA970" w14:textId="77777777" w:rsidR="005405AA" w:rsidRPr="00285040" w:rsidRDefault="005405AA" w:rsidP="005405AA">
      <w:pPr>
        <w:rPr>
          <w:sz w:val="12"/>
        </w:rPr>
      </w:pPr>
      <w:r w:rsidRPr="00285040">
        <w:rPr>
          <w:rStyle w:val="StyleUnderline"/>
        </w:rPr>
        <w:t xml:space="preserve">The world has long been experiencing a relative decoupling between economic growth and CO2 emissions, with the </w:t>
      </w:r>
      <w:r w:rsidRPr="00285040">
        <w:rPr>
          <w:rStyle w:val="Emphasis"/>
        </w:rPr>
        <w:t>emissions per unit of GDP falling for the past 60 years</w:t>
      </w:r>
      <w:r w:rsidRPr="00285040">
        <w:rPr>
          <w:sz w:val="12"/>
        </w:rPr>
        <w:t xml:space="preserve">. This is the case </w:t>
      </w:r>
      <w:r w:rsidRPr="00285040">
        <w:rPr>
          <w:rStyle w:val="StyleUnderline"/>
        </w:rPr>
        <w:t>even in countries like India and China that have been undergoing rapid economic growth</w:t>
      </w:r>
      <w:r w:rsidRPr="00285040">
        <w:rPr>
          <w:sz w:val="12"/>
        </w:rPr>
        <w:t>. But relative decoupling alone is inadequate in a world where global CO</w:t>
      </w:r>
      <w:r w:rsidRPr="00285040">
        <w:rPr>
          <w:sz w:val="12"/>
          <w:vertAlign w:val="subscript"/>
        </w:rPr>
        <w:t>2 </w:t>
      </w:r>
      <w:r w:rsidRPr="00285040">
        <w:rPr>
          <w:sz w:val="12"/>
        </w:rPr>
        <w:t>emissions need to peak and decline in the next decade to give us any chance at limiting warming to well below 2</w:t>
      </w:r>
      <w:r w:rsidRPr="00285040">
        <w:rPr>
          <w:rFonts w:ascii="Cambria Math" w:hAnsi="Cambria Math" w:cs="Cambria Math"/>
          <w:sz w:val="12"/>
        </w:rPr>
        <w:t>℃</w:t>
      </w:r>
      <w:r w:rsidRPr="00285040">
        <w:rPr>
          <w:sz w:val="12"/>
        </w:rPr>
        <w:t>, in line with Paris Agreement targets.</w:t>
      </w:r>
    </w:p>
    <w:p w14:paraId="1ABCD4BA" w14:textId="77777777" w:rsidR="005405AA" w:rsidRPr="00285040" w:rsidRDefault="005405AA" w:rsidP="005405AA">
      <w:pPr>
        <w:rPr>
          <w:sz w:val="12"/>
        </w:rPr>
      </w:pPr>
      <w:r w:rsidRPr="00285040">
        <w:rPr>
          <w:sz w:val="12"/>
        </w:rPr>
        <w:t xml:space="preserve">Thankfully, there is increasing evidence that </w:t>
      </w:r>
      <w:r w:rsidRPr="00285040">
        <w:rPr>
          <w:rStyle w:val="Emphasis"/>
          <w:highlight w:val="green"/>
        </w:rPr>
        <w:t>the world is on track to absolutely decouple</w:t>
      </w:r>
      <w:r w:rsidRPr="00285040">
        <w:rPr>
          <w:rStyle w:val="Emphasis"/>
        </w:rPr>
        <w:t xml:space="preserve"> CO2 emissions and economic growth</w:t>
      </w:r>
      <w:r w:rsidRPr="00285040">
        <w:rPr>
          <w:sz w:val="12"/>
        </w:rPr>
        <w:t xml:space="preserve"> — </w:t>
      </w:r>
      <w:r w:rsidRPr="00285040">
        <w:rPr>
          <w:rStyle w:val="StyleUnderline"/>
        </w:rPr>
        <w:t xml:space="preserve">with global </w:t>
      </w:r>
      <w:r w:rsidRPr="00285040">
        <w:rPr>
          <w:rStyle w:val="Emphasis"/>
        </w:rPr>
        <w:t>CO2 </w:t>
      </w:r>
      <w:r w:rsidRPr="00285040">
        <w:rPr>
          <w:rStyle w:val="Emphasis"/>
          <w:highlight w:val="green"/>
        </w:rPr>
        <w:t>emissions</w:t>
      </w:r>
      <w:r w:rsidRPr="00285040">
        <w:rPr>
          <w:rStyle w:val="Emphasis"/>
        </w:rPr>
        <w:t xml:space="preserve"> potentially having </w:t>
      </w:r>
      <w:r w:rsidRPr="00285040">
        <w:rPr>
          <w:rStyle w:val="Emphasis"/>
          <w:highlight w:val="green"/>
        </w:rPr>
        <w:t>peaked in 2019</w:t>
      </w:r>
      <w:r w:rsidRPr="00285040">
        <w:rPr>
          <w:rStyle w:val="StyleUnderline"/>
        </w:rPr>
        <w:t> and unlikely to increase substantially</w:t>
      </w:r>
      <w:r w:rsidRPr="00285040">
        <w:rPr>
          <w:sz w:val="12"/>
        </w:rPr>
        <w:t xml:space="preserve"> in the coming decade. While an emissions peak is just the first and easiest step towards eventually reaching the net-zero emissions required to stop the world from continuing to warm, it demonstrates that </w:t>
      </w:r>
      <w:r w:rsidRPr="00285040">
        <w:rPr>
          <w:rStyle w:val="StyleUnderline"/>
        </w:rPr>
        <w:t>linkages between emissions and economic activity are not an immutable law</w:t>
      </w:r>
      <w:r w:rsidRPr="00285040">
        <w:rPr>
          <w:sz w:val="12"/>
        </w:rPr>
        <w:t>, but rather simply a result of our current means of energy production.</w:t>
      </w:r>
    </w:p>
    <w:p w14:paraId="5939AF66" w14:textId="77777777" w:rsidR="005405AA" w:rsidRPr="00285040" w:rsidRDefault="005405AA" w:rsidP="005405AA">
      <w:pPr>
        <w:rPr>
          <w:sz w:val="12"/>
        </w:rPr>
      </w:pPr>
      <w:r w:rsidRPr="00285040">
        <w:rPr>
          <w:rStyle w:val="StyleUnderline"/>
        </w:rPr>
        <w:lastRenderedPageBreak/>
        <w:t>In recent years we have seen more and more examples of absolute decoupling — economic growth accompanied by falling CO2 emissions</w:t>
      </w:r>
      <w:r w:rsidRPr="00285040">
        <w:rPr>
          <w:sz w:val="12"/>
        </w:rPr>
        <w:t xml:space="preserve">. Since 2005, </w:t>
      </w:r>
      <w:r w:rsidRPr="00285040">
        <w:rPr>
          <w:rStyle w:val="Emphasis"/>
          <w:highlight w:val="green"/>
        </w:rPr>
        <w:t>32 countries</w:t>
      </w:r>
      <w:r w:rsidRPr="00285040">
        <w:rPr>
          <w:rStyle w:val="Emphasis"/>
        </w:rPr>
        <w:t xml:space="preserve"> with a population of at least one million people have </w:t>
      </w:r>
      <w:proofErr w:type="gramStart"/>
      <w:r w:rsidRPr="00285040">
        <w:rPr>
          <w:rStyle w:val="Emphasis"/>
          <w:highlight w:val="green"/>
        </w:rPr>
        <w:t>absolutely decoupled</w:t>
      </w:r>
      <w:proofErr w:type="gramEnd"/>
      <w:r w:rsidRPr="00285040">
        <w:rPr>
          <w:rStyle w:val="Emphasis"/>
        </w:rPr>
        <w:t xml:space="preserve"> emissions from economic growth</w:t>
      </w:r>
      <w:r w:rsidRPr="00285040">
        <w:rPr>
          <w:sz w:val="12"/>
        </w:rPr>
        <w:t xml:space="preserve">, both for terrestrial emissions (those within national borders) and consumption emissions (emissions embodied in the goods consumed in a country). This includes </w:t>
      </w:r>
      <w:r w:rsidRPr="00285040">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285040">
        <w:rPr>
          <w:sz w:val="12"/>
        </w:rPr>
        <w:t>. Figure 1, below, shows the declines in territorial emissions (blue) and increases in GDP (red).</w:t>
      </w:r>
      <w:r w:rsidRPr="00285040">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150AC602" w14:textId="77777777" w:rsidR="005405AA" w:rsidRPr="00285040" w:rsidRDefault="005405AA" w:rsidP="005405AA">
      <w:pPr>
        <w:rPr>
          <w:sz w:val="12"/>
        </w:rPr>
      </w:pPr>
      <w:r w:rsidRPr="00285040">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285040">
        <w:rPr>
          <w:rStyle w:val="StyleUnderline"/>
        </w:rPr>
        <w:t>there are plenty of examples of countries (e.g., Singapore, Romania, and Ireland) experiencing both extremely rapid economic growth and large reductions in CO2 emissions.</w:t>
      </w:r>
    </w:p>
    <w:p w14:paraId="595AE80F" w14:textId="77777777" w:rsidR="005405AA" w:rsidRPr="00285040" w:rsidRDefault="005405AA" w:rsidP="005405AA">
      <w:pPr>
        <w:rPr>
          <w:sz w:val="12"/>
        </w:rPr>
      </w:pPr>
      <w:r w:rsidRPr="00285040">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285040">
        <w:rPr>
          <w:rStyle w:val="StyleUnderline"/>
        </w:rPr>
        <w:t xml:space="preserve">After 2005, however, structural changes in China and a growing domestic market led to a reversal of these trends; </w:t>
      </w:r>
      <w:r w:rsidRPr="00285040">
        <w:rPr>
          <w:rStyle w:val="Emphasis"/>
        </w:rPr>
        <w:t xml:space="preserve">the </w:t>
      </w:r>
      <w:proofErr w:type="gramStart"/>
      <w:r w:rsidRPr="00285040">
        <w:rPr>
          <w:rStyle w:val="Emphasis"/>
        </w:rPr>
        <w:t>amount</w:t>
      </w:r>
      <w:proofErr w:type="gramEnd"/>
      <w:r w:rsidRPr="00285040">
        <w:rPr>
          <w:rStyle w:val="Emphasis"/>
        </w:rPr>
        <w:t xml:space="preserve"> of emissions “exported” from developed countries to developing countries has actually declined over the past 15 years</w:t>
      </w:r>
      <w:r w:rsidRPr="00285040">
        <w:rPr>
          <w:sz w:val="12"/>
        </w:rPr>
        <w:t>.</w:t>
      </w:r>
    </w:p>
    <w:p w14:paraId="0F855D2C" w14:textId="77777777" w:rsidR="005405AA" w:rsidRPr="00285040" w:rsidRDefault="005405AA" w:rsidP="005405AA">
      <w:pPr>
        <w:rPr>
          <w:sz w:val="12"/>
          <w:szCs w:val="12"/>
        </w:rPr>
      </w:pPr>
      <w:r w:rsidRPr="00285040">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285040">
        <w:rPr>
          <w:sz w:val="12"/>
          <w:szCs w:val="12"/>
        </w:rPr>
        <w:br/>
        <w:t xml:space="preserve">There is a </w:t>
      </w:r>
      <w:proofErr w:type="gramStart"/>
      <w:r w:rsidRPr="00285040">
        <w:rPr>
          <w:sz w:val="12"/>
          <w:szCs w:val="12"/>
        </w:rPr>
        <w:t>pretty wide</w:t>
      </w:r>
      <w:proofErr w:type="gramEnd"/>
      <w:r w:rsidRPr="00285040">
        <w:rPr>
          <w:sz w:val="12"/>
          <w:szCs w:val="12"/>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285040">
        <w:rPr>
          <w:sz w:val="10"/>
          <w:szCs w:val="12"/>
        </w:rPr>
        <w:br/>
      </w:r>
      <w:r w:rsidRPr="00285040">
        <w:rPr>
          <w:rStyle w:val="Emphasis"/>
        </w:rPr>
        <w:t xml:space="preserve">Absolute decoupling is possible. </w:t>
      </w:r>
      <w:r w:rsidRPr="00285040">
        <w:rPr>
          <w:rStyle w:val="Emphasis"/>
          <w:highlight w:val="green"/>
        </w:rPr>
        <w:t>There is no physical law requiring</w:t>
      </w:r>
      <w:r w:rsidRPr="00285040">
        <w:rPr>
          <w:rStyle w:val="Emphasis"/>
        </w:rPr>
        <w:t xml:space="preserve"> economic </w:t>
      </w:r>
      <w:r w:rsidRPr="00285040">
        <w:rPr>
          <w:rStyle w:val="Emphasis"/>
          <w:highlight w:val="green"/>
        </w:rPr>
        <w:t>growth</w:t>
      </w:r>
      <w:r w:rsidRPr="00285040">
        <w:rPr>
          <w:rStyle w:val="Emphasis"/>
        </w:rPr>
        <w:t xml:space="preserve"> — and broader increases in human wellbeing — </w:t>
      </w:r>
      <w:r w:rsidRPr="00285040">
        <w:rPr>
          <w:rStyle w:val="Emphasis"/>
          <w:highlight w:val="green"/>
        </w:rPr>
        <w:t>to</w:t>
      </w:r>
      <w:r w:rsidRPr="00285040">
        <w:rPr>
          <w:rStyle w:val="Emphasis"/>
        </w:rPr>
        <w:t xml:space="preserve"> necessarily </w:t>
      </w:r>
      <w:r w:rsidRPr="00285040">
        <w:rPr>
          <w:rStyle w:val="Emphasis"/>
          <w:highlight w:val="green"/>
        </w:rPr>
        <w:t>be linked to</w:t>
      </w:r>
      <w:r w:rsidRPr="00285040">
        <w:rPr>
          <w:rStyle w:val="Emphasis"/>
        </w:rPr>
        <w:t xml:space="preserve"> CO2 </w:t>
      </w:r>
      <w:r w:rsidRPr="00285040">
        <w:rPr>
          <w:rStyle w:val="Emphasis"/>
          <w:highlight w:val="green"/>
        </w:rPr>
        <w:t>emissions</w:t>
      </w:r>
      <w:r w:rsidRPr="00285040">
        <w:rPr>
          <w:rStyle w:val="StyleUnderline"/>
        </w:rPr>
        <w:t xml:space="preserve">. </w:t>
      </w:r>
      <w:proofErr w:type="gramStart"/>
      <w:r w:rsidRPr="00285040">
        <w:rPr>
          <w:rStyle w:val="StyleUnderline"/>
        </w:rPr>
        <w:t>All of</w:t>
      </w:r>
      <w:proofErr w:type="gramEnd"/>
      <w:r w:rsidRPr="00285040">
        <w:rPr>
          <w:rStyle w:val="StyleUnderline"/>
        </w:rPr>
        <w:t xml:space="preserve"> the </w:t>
      </w:r>
      <w:r w:rsidRPr="00285040">
        <w:rPr>
          <w:rStyle w:val="StyleUnderline"/>
          <w:highlight w:val="green"/>
        </w:rPr>
        <w:t>services</w:t>
      </w:r>
      <w:r w:rsidRPr="00285040">
        <w:rPr>
          <w:rStyle w:val="StyleUnderline"/>
        </w:rPr>
        <w:t xml:space="preserve"> that we rely on today that emit fossil fuels — electricity, transportation, heating, food — </w:t>
      </w:r>
      <w:r w:rsidRPr="00285040">
        <w:rPr>
          <w:rStyle w:val="StyleUnderline"/>
          <w:highlight w:val="green"/>
        </w:rPr>
        <w:t>can</w:t>
      </w:r>
      <w:r w:rsidRPr="00285040">
        <w:rPr>
          <w:rStyle w:val="StyleUnderline"/>
        </w:rPr>
        <w:t xml:space="preserve"> in principle </w:t>
      </w:r>
      <w:r w:rsidRPr="00285040">
        <w:rPr>
          <w:rStyle w:val="StyleUnderline"/>
          <w:highlight w:val="green"/>
        </w:rPr>
        <w:t>be replaced by</w:t>
      </w:r>
      <w:r w:rsidRPr="00285040">
        <w:rPr>
          <w:rStyle w:val="StyleUnderline"/>
        </w:rPr>
        <w:t xml:space="preserve"> near-</w:t>
      </w:r>
      <w:r w:rsidRPr="00285040">
        <w:rPr>
          <w:rStyle w:val="StyleUnderline"/>
          <w:highlight w:val="green"/>
        </w:rPr>
        <w:t>zero carbon alternatives</w:t>
      </w:r>
      <w:r w:rsidRPr="00285040">
        <w:rPr>
          <w:sz w:val="10"/>
        </w:rPr>
        <w:t xml:space="preserve">, </w:t>
      </w:r>
      <w:r w:rsidRPr="00285040">
        <w:rPr>
          <w:sz w:val="12"/>
          <w:szCs w:val="12"/>
        </w:rPr>
        <w:t>though these are more mature in some sectors (electricity, transportation, buildings) than in others (industrial processes, agriculture).</w:t>
      </w:r>
    </w:p>
    <w:p w14:paraId="0A540CAC" w14:textId="3A5F9BBB" w:rsidR="005405AA" w:rsidRPr="00285040" w:rsidRDefault="005405AA" w:rsidP="005405AA">
      <w:pPr>
        <w:rPr>
          <w:sz w:val="12"/>
        </w:rPr>
      </w:pPr>
      <w:r w:rsidRPr="00285040">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285040">
        <w:rPr>
          <w:rStyle w:val="StyleUnderline"/>
        </w:rPr>
        <w:t xml:space="preserve">it is possible to envision a world that is prosperous, equal, and at net-zero emissions; indeed, </w:t>
      </w:r>
      <w:proofErr w:type="gramStart"/>
      <w:r w:rsidRPr="00285040">
        <w:rPr>
          <w:rStyle w:val="StyleUnderline"/>
        </w:rPr>
        <w:t>all of</w:t>
      </w:r>
      <w:proofErr w:type="gramEnd"/>
      <w:r w:rsidRPr="00285040">
        <w:rPr>
          <w:rStyle w:val="StyleUnderline"/>
        </w:rPr>
        <w:t xml:space="preserve"> the future emissions </w:t>
      </w:r>
      <w:r w:rsidRPr="00285040">
        <w:rPr>
          <w:rStyle w:val="StyleUnderline"/>
          <w:highlight w:val="green"/>
        </w:rPr>
        <w:t>scenarios used by the</w:t>
      </w:r>
      <w:r w:rsidRPr="00285040">
        <w:rPr>
          <w:rStyle w:val="StyleUnderline"/>
        </w:rPr>
        <w:t xml:space="preserve"> Intergovernmental Panel on Climate Change (</w:t>
      </w:r>
      <w:r w:rsidRPr="00285040">
        <w:rPr>
          <w:rStyle w:val="StyleUnderline"/>
          <w:highlight w:val="green"/>
        </w:rPr>
        <w:t>IPCC) do</w:t>
      </w:r>
      <w:r w:rsidRPr="00285040">
        <w:rPr>
          <w:rStyle w:val="StyleUnderline"/>
        </w:rPr>
        <w:t xml:space="preserve"> just that</w:t>
      </w:r>
      <w:r w:rsidRPr="00285040">
        <w:rPr>
          <w:sz w:val="12"/>
        </w:rPr>
        <w:t>.</w:t>
      </w:r>
    </w:p>
    <w:p w14:paraId="00E62795" w14:textId="18894005" w:rsidR="0079374D" w:rsidRPr="00285040" w:rsidRDefault="0079374D" w:rsidP="005405AA">
      <w:pPr>
        <w:rPr>
          <w:sz w:val="12"/>
        </w:rPr>
      </w:pPr>
    </w:p>
    <w:p w14:paraId="47CACD81" w14:textId="77A75BF4" w:rsidR="0079374D" w:rsidRPr="00285040" w:rsidRDefault="0079374D" w:rsidP="004275BB">
      <w:pPr>
        <w:pStyle w:val="Heading4"/>
        <w:numPr>
          <w:ilvl w:val="0"/>
          <w:numId w:val="16"/>
        </w:numPr>
        <w:rPr>
          <w:rFonts w:cs="Calibri"/>
        </w:rPr>
      </w:pPr>
      <w:r w:rsidRPr="00285040">
        <w:rPr>
          <w:rFonts w:cs="Calibri"/>
        </w:rPr>
        <w:t xml:space="preserve">Growth is </w:t>
      </w:r>
      <w:r w:rsidRPr="00285040">
        <w:rPr>
          <w:rFonts w:cs="Calibri"/>
          <w:u w:val="single"/>
        </w:rPr>
        <w:t>sustainable</w:t>
      </w:r>
      <w:r w:rsidRPr="00285040">
        <w:rPr>
          <w:rFonts w:cs="Calibri"/>
        </w:rPr>
        <w:t xml:space="preserve"> and </w:t>
      </w:r>
      <w:r w:rsidRPr="00285040">
        <w:rPr>
          <w:rFonts w:cs="Calibri"/>
          <w:u w:val="single"/>
        </w:rPr>
        <w:t>inevitable</w:t>
      </w:r>
      <w:r w:rsidRPr="00285040">
        <w:rPr>
          <w:rFonts w:cs="Calibri"/>
        </w:rPr>
        <w:t xml:space="preserve"> – unparalleled data proves tech solves, but transition </w:t>
      </w:r>
      <w:r w:rsidRPr="00285040">
        <w:rPr>
          <w:rFonts w:cs="Calibri"/>
          <w:u w:val="single"/>
        </w:rPr>
        <w:t>doesn’t</w:t>
      </w:r>
      <w:r w:rsidRPr="00285040">
        <w:rPr>
          <w:rFonts w:cs="Calibri"/>
        </w:rPr>
        <w:t xml:space="preserve">. </w:t>
      </w:r>
    </w:p>
    <w:p w14:paraId="4A3AA109" w14:textId="77777777" w:rsidR="0079374D" w:rsidRPr="00285040" w:rsidRDefault="0079374D" w:rsidP="0079374D">
      <w:pPr>
        <w:rPr>
          <w:rStyle w:val="Hyperlink"/>
          <w:szCs w:val="16"/>
        </w:rPr>
      </w:pPr>
      <w:r w:rsidRPr="00285040">
        <w:rPr>
          <w:rStyle w:val="Style13ptBold"/>
        </w:rPr>
        <w:t xml:space="preserve">Bailey ’16 </w:t>
      </w:r>
      <w:r w:rsidRPr="00285040">
        <w:rPr>
          <w:szCs w:val="16"/>
        </w:rPr>
        <w:t xml:space="preserve">(Ronald; 12/16/16; B.A. in Philosophy and B.A. Economics from the University of Virginia, member of the Society of Environmental Journalists and the American Society for Bioethics and Humanities, citing a compilation of interdisciplinary research; Reason, “Is Economic Growth Environmentally Sustainable?” </w:t>
      </w:r>
      <w:hyperlink r:id="rId19" w:history="1">
        <w:r w:rsidRPr="00285040">
          <w:rPr>
            <w:rStyle w:val="Hyperlink"/>
            <w:szCs w:val="16"/>
          </w:rPr>
          <w:t>http://reason.com/archives/2016/12/16/is-economic-growth-environmentally-sust1)</w:t>
        </w:r>
      </w:hyperlink>
    </w:p>
    <w:p w14:paraId="56C94434" w14:textId="77777777" w:rsidR="004344D5" w:rsidRDefault="0079374D" w:rsidP="0079374D">
      <w:pPr>
        <w:rPr>
          <w:szCs w:val="22"/>
          <w:u w:val="single"/>
        </w:rPr>
      </w:pPr>
      <w:r w:rsidRPr="00285040">
        <w:t xml:space="preserve">Is economic growth environmentally sustainable? No, say a group of prominent </w:t>
      </w:r>
      <w:r w:rsidRPr="00285040">
        <w:rPr>
          <w:u w:val="single"/>
        </w:rPr>
        <w:t>ecological economists led by</w:t>
      </w:r>
      <w:r w:rsidRPr="00285040">
        <w:t xml:space="preserve"> the Australian hydrologist James </w:t>
      </w:r>
      <w:r w:rsidRPr="00285040">
        <w:rPr>
          <w:u w:val="single"/>
        </w:rPr>
        <w:t>Ward</w:t>
      </w:r>
      <w:r w:rsidRPr="00285040">
        <w:t xml:space="preserve">. In a new </w:t>
      </w:r>
      <w:proofErr w:type="spellStart"/>
      <w:r w:rsidRPr="00285040">
        <w:t>PLoS</w:t>
      </w:r>
      <w:proofErr w:type="spellEnd"/>
      <w:r w:rsidRPr="00285040">
        <w:t xml:space="preserve"> ONE article—"Is Decoupling GDP Growth from Environmental Impact Possible?"—they offer an analysis inspired by the 1972 neo-Malthusian classic The Limits to Growth. They even suggest that The Limits to Growth's projections </w:t>
      </w:r>
      <w:proofErr w:type="gramStart"/>
      <w:r w:rsidRPr="00285040">
        <w:t>with regard to</w:t>
      </w:r>
      <w:proofErr w:type="gramEnd"/>
      <w:r w:rsidRPr="00285040">
        <w:t xml:space="preserve"> population, food production, pollution, and the depletion of nonrenewable resources are still on track. In </w:t>
      </w:r>
      <w:r w:rsidRPr="00285040">
        <w:lastRenderedPageBreak/>
        <w:t xml:space="preserve">other words, they </w:t>
      </w:r>
      <w:r w:rsidRPr="00285040">
        <w:rPr>
          <w:szCs w:val="22"/>
          <w:u w:val="single"/>
        </w:rPr>
        <w:t>think we're still</w:t>
      </w:r>
      <w:r w:rsidRPr="00285040">
        <w:rPr>
          <w:u w:val="single"/>
        </w:rPr>
        <w:t xml:space="preserve"> heading for a collapse</w:t>
      </w:r>
      <w:r w:rsidRPr="00285040">
        <w:t xml:space="preserve">. I think </w:t>
      </w:r>
      <w:r w:rsidRPr="00285040">
        <w:rPr>
          <w:b/>
          <w:u w:val="single"/>
        </w:rPr>
        <w:t>they're wrong</w:t>
      </w:r>
      <w:r w:rsidRPr="00285040">
        <w:t xml:space="preserve">. But they're wrong in an instructive way. </w:t>
      </w:r>
      <w:r w:rsidRPr="00285040">
        <w:rPr>
          <w:u w:val="single"/>
        </w:rPr>
        <w:t>The authors describe two types of "decoupling," relative and absolute. Relative</w:t>
      </w:r>
      <w:r w:rsidRPr="00285040">
        <w:t xml:space="preserve"> decoupling </w:t>
      </w:r>
      <w:r w:rsidRPr="00285040">
        <w:rPr>
          <w:u w:val="single"/>
        </w:rPr>
        <w:t>means</w:t>
      </w:r>
      <w:r w:rsidRPr="00285040">
        <w:t xml:space="preserve"> that </w:t>
      </w:r>
      <w:r w:rsidRPr="00285040">
        <w:rPr>
          <w:u w:val="single"/>
        </w:rPr>
        <w:t>economic growth increases faster than</w:t>
      </w:r>
      <w:r w:rsidRPr="00285040">
        <w:t xml:space="preserve"> rates of growth in material and </w:t>
      </w:r>
      <w:r w:rsidRPr="00285040">
        <w:rPr>
          <w:u w:val="single"/>
        </w:rPr>
        <w:t xml:space="preserve">energy </w:t>
      </w:r>
      <w:r w:rsidRPr="00285040">
        <w:rPr>
          <w:b/>
          <w:u w:val="single"/>
        </w:rPr>
        <w:t>consumption</w:t>
      </w:r>
      <w:r w:rsidRPr="00285040">
        <w:rPr>
          <w:u w:val="single"/>
        </w:rPr>
        <w:t xml:space="preserve"> and </w:t>
      </w:r>
      <w:r w:rsidRPr="00285040">
        <w:rPr>
          <w:b/>
          <w:u w:val="single"/>
        </w:rPr>
        <w:t>environmental impact</w:t>
      </w:r>
      <w:r w:rsidRPr="00285040">
        <w:rPr>
          <w:u w:val="single"/>
        </w:rPr>
        <w:t>. Between 1990 and 2012</w:t>
      </w:r>
      <w:r w:rsidRPr="00285040">
        <w:t xml:space="preserve">, for example, </w:t>
      </w:r>
      <w:r w:rsidRPr="00285040">
        <w:rPr>
          <w:u w:val="single"/>
        </w:rPr>
        <w:t xml:space="preserve">China's </w:t>
      </w:r>
      <w:r w:rsidRPr="00285040">
        <w:rPr>
          <w:b/>
          <w:highlight w:val="green"/>
          <w:u w:val="single"/>
        </w:rPr>
        <w:t>GDP rose 20-fold</w:t>
      </w:r>
      <w:r w:rsidRPr="00285040">
        <w:rPr>
          <w:highlight w:val="green"/>
          <w:u w:val="single"/>
        </w:rPr>
        <w:t xml:space="preserve"> while</w:t>
      </w:r>
      <w:r w:rsidRPr="00285040">
        <w:rPr>
          <w:u w:val="single"/>
        </w:rPr>
        <w:t xml:space="preserve"> its </w:t>
      </w:r>
      <w:r w:rsidRPr="00285040">
        <w:rPr>
          <w:highlight w:val="green"/>
          <w:u w:val="single"/>
        </w:rPr>
        <w:t>energy</w:t>
      </w:r>
      <w:r w:rsidRPr="00285040">
        <w:t xml:space="preserve"> use </w:t>
      </w:r>
      <w:r w:rsidRPr="00285040">
        <w:rPr>
          <w:highlight w:val="green"/>
          <w:u w:val="single"/>
        </w:rPr>
        <w:t>increased by</w:t>
      </w:r>
      <w:r w:rsidRPr="00285040">
        <w:t xml:space="preserve"> a factor of </w:t>
      </w:r>
      <w:r w:rsidRPr="00285040">
        <w:rPr>
          <w:highlight w:val="green"/>
          <w:u w:val="single"/>
        </w:rPr>
        <w:t>four and</w:t>
      </w:r>
      <w:r w:rsidRPr="00285040">
        <w:t xml:space="preserve"> its </w:t>
      </w:r>
      <w:r w:rsidRPr="00285040">
        <w:rPr>
          <w:u w:val="single"/>
        </w:rPr>
        <w:t xml:space="preserve">material </w:t>
      </w:r>
      <w:r w:rsidRPr="00285040">
        <w:rPr>
          <w:highlight w:val="green"/>
          <w:u w:val="single"/>
        </w:rPr>
        <w:t>use by</w:t>
      </w:r>
      <w:r w:rsidRPr="00285040">
        <w:t xml:space="preserve"> a factor of </w:t>
      </w:r>
      <w:r w:rsidRPr="00285040">
        <w:rPr>
          <w:highlight w:val="green"/>
          <w:u w:val="single"/>
        </w:rPr>
        <w:t>five</w:t>
      </w:r>
      <w:r w:rsidRPr="00285040">
        <w:t xml:space="preserve">. </w:t>
      </w:r>
      <w:proofErr w:type="gramStart"/>
      <w:r w:rsidRPr="00285040">
        <w:t>Basically</w:t>
      </w:r>
      <w:proofErr w:type="gramEnd"/>
      <w:r w:rsidRPr="00285040">
        <w:t xml:space="preserve"> </w:t>
      </w:r>
      <w:r w:rsidRPr="00285040">
        <w:rPr>
          <w:highlight w:val="green"/>
          <w:u w:val="single"/>
        </w:rPr>
        <w:t>this</w:t>
      </w:r>
      <w:r w:rsidRPr="00285040">
        <w:rPr>
          <w:u w:val="single"/>
        </w:rPr>
        <w:t xml:space="preserve"> entails increases in efficiency that result in using fewer resources to produce more value. Absolute decoupling is</w:t>
      </w:r>
      <w:r w:rsidRPr="00285040">
        <w:t xml:space="preserve"> what happens </w:t>
      </w:r>
      <w:r w:rsidRPr="00285040">
        <w:rPr>
          <w:u w:val="single"/>
        </w:rPr>
        <w:t>when continued</w:t>
      </w:r>
      <w:r w:rsidRPr="00285040">
        <w:t xml:space="preserve"> economic </w:t>
      </w:r>
      <w:r w:rsidRPr="00285040">
        <w:rPr>
          <w:u w:val="single"/>
        </w:rPr>
        <w:t>growth</w:t>
      </w:r>
      <w:r w:rsidRPr="00285040">
        <w:t xml:space="preserve"> </w:t>
      </w:r>
      <w:proofErr w:type="gramStart"/>
      <w:r w:rsidRPr="00285040">
        <w:t xml:space="preserve">actually </w:t>
      </w:r>
      <w:r w:rsidRPr="00285040">
        <w:rPr>
          <w:b/>
          <w:highlight w:val="green"/>
          <w:u w:val="single"/>
        </w:rPr>
        <w:t>lessens</w:t>
      </w:r>
      <w:proofErr w:type="gramEnd"/>
      <w:r w:rsidRPr="00285040">
        <w:rPr>
          <w:b/>
          <w:highlight w:val="green"/>
          <w:u w:val="single"/>
        </w:rPr>
        <w:t xml:space="preserve"> resource use</w:t>
      </w:r>
      <w:r w:rsidRPr="00285040">
        <w:t xml:space="preserve"> and impacts on the natural environment, that is, creating more value while using less stuff. Essentially humanity becomes richer while withdrawing from nature. </w:t>
      </w:r>
      <w:r w:rsidRPr="00285040">
        <w:rPr>
          <w:u w:val="single"/>
        </w:rPr>
        <w:t>To demonstrate</w:t>
      </w:r>
      <w:r w:rsidRPr="00285040">
        <w:t xml:space="preserve"> that continued economic growth </w:t>
      </w:r>
      <w:r w:rsidRPr="00285040">
        <w:rPr>
          <w:u w:val="single"/>
        </w:rPr>
        <w:t>is unsustainable, the authors recycle the</w:t>
      </w:r>
      <w:r w:rsidRPr="00285040">
        <w:t xml:space="preserve"> hoary I=PAT </w:t>
      </w:r>
      <w:r w:rsidRPr="00285040">
        <w:rPr>
          <w:u w:val="single"/>
        </w:rPr>
        <w:t>model devised in 1972</w:t>
      </w:r>
      <w:r w:rsidRPr="00285040">
        <w:t xml:space="preserve"> by the Stanford entomologist and population alarmist Paul Ehrlich and the Harvard environmental policy professor (and chief Obama science adviser) John </w:t>
      </w:r>
      <w:proofErr w:type="spellStart"/>
      <w:r w:rsidRPr="00285040">
        <w:t>Holdren</w:t>
      </w:r>
      <w:proofErr w:type="spellEnd"/>
      <w:r w:rsidRPr="00285040">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285040">
        <w:t>then</w:t>
      </w:r>
      <w:proofErr w:type="spellEnd"/>
      <w:r w:rsidRPr="00285040">
        <w:t xml:space="preserve"> resource use and emissions will decline over time, which would result in greater wealth creation with ever lessening resource consumption and environmental spillovers. Once they've set up </w:t>
      </w:r>
      <w:proofErr w:type="gramStart"/>
      <w:r w:rsidRPr="00285040">
        <w:t>their</w:t>
      </w:r>
      <w:proofErr w:type="gramEnd"/>
      <w:r w:rsidRPr="00285040">
        <w:t xml:space="preserve">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285040">
        <w:rPr>
          <w:u w:val="single"/>
        </w:rPr>
        <w:t>They</w:t>
      </w:r>
      <w:r w:rsidRPr="00285040">
        <w:t xml:space="preserve"> also </w:t>
      </w:r>
      <w:r w:rsidRPr="00285040">
        <w:rPr>
          <w:u w:val="single"/>
        </w:rPr>
        <w:t>cite</w:t>
      </w:r>
      <w:r w:rsidRPr="00285040">
        <w:t xml:space="preserve"> "the </w:t>
      </w:r>
      <w:r w:rsidRPr="00285040">
        <w:rPr>
          <w:u w:val="single"/>
        </w:rPr>
        <w:t>upper limits to energy and</w:t>
      </w:r>
      <w:r w:rsidRPr="00285040">
        <w:t xml:space="preserve"> material </w:t>
      </w:r>
      <w:r w:rsidRPr="00285040">
        <w:rPr>
          <w:u w:val="single"/>
        </w:rPr>
        <w:t>efficiencies</w:t>
      </w:r>
      <w:r w:rsidRPr="00285040">
        <w:t xml:space="preserve"> govern minimum resource throughput </w:t>
      </w:r>
      <w:r w:rsidRPr="00285040">
        <w:rPr>
          <w:u w:val="single"/>
        </w:rPr>
        <w:t>required for economic production</w:t>
      </w:r>
      <w:r w:rsidRPr="00285040">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285040">
        <w:rPr>
          <w:u w:val="single"/>
        </w:rPr>
        <w:t xml:space="preserve">They </w:t>
      </w:r>
      <w:r w:rsidRPr="00285040">
        <w:rPr>
          <w:b/>
          <w:u w:val="single"/>
        </w:rPr>
        <w:t>crank the notion</w:t>
      </w:r>
      <w:r w:rsidRPr="00285040">
        <w:rPr>
          <w:u w:val="single"/>
        </w:rPr>
        <w:t xml:space="preserve"> that there are</w:t>
      </w:r>
      <w:r w:rsidRPr="00285040">
        <w:t xml:space="preserve"> </w:t>
      </w:r>
      <w:proofErr w:type="spellStart"/>
      <w:r w:rsidRPr="00285040">
        <w:t>nonsubstitutable</w:t>
      </w:r>
      <w:proofErr w:type="spellEnd"/>
      <w:r w:rsidRPr="00285040">
        <w:t xml:space="preserve"> </w:t>
      </w:r>
      <w:r w:rsidRPr="00285040">
        <w:rPr>
          <w:u w:val="single"/>
        </w:rPr>
        <w:t>physical limits o</w:t>
      </w:r>
      <w:r w:rsidRPr="00285040">
        <w:t xml:space="preserve">n material and energy </w:t>
      </w:r>
      <w:r w:rsidRPr="00285040">
        <w:rPr>
          <w:u w:val="single"/>
        </w:rPr>
        <w:t>resources</w:t>
      </w:r>
      <w:r w:rsidRPr="00285040">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285040">
        <w:rPr>
          <w:b/>
          <w:u w:val="single"/>
        </w:rPr>
        <w:t>Malthus wins again!</w:t>
      </w:r>
      <w:r w:rsidRPr="00285040">
        <w:rPr>
          <w:u w:val="single"/>
        </w:rPr>
        <w:t xml:space="preserve"> Or does he? GDP growth</w:t>
      </w:r>
      <w:r w:rsidRPr="00285040">
        <w:t>—increases in the monetary value of all finished goods and services—</w:t>
      </w:r>
      <w:r w:rsidRPr="00285040">
        <w:rPr>
          <w:u w:val="single"/>
        </w:rPr>
        <w:t>is a crude measure for</w:t>
      </w:r>
      <w:r w:rsidRPr="00285040">
        <w:t xml:space="preserve"> improvements in </w:t>
      </w:r>
      <w:r w:rsidRPr="00285040">
        <w:rPr>
          <w:u w:val="single"/>
        </w:rPr>
        <w:t>human well-being</w:t>
      </w:r>
      <w:r w:rsidRPr="00285040">
        <w:t xml:space="preserve">. Nevertheless, </w:t>
      </w:r>
      <w:r w:rsidRPr="00285040">
        <w:rPr>
          <w:highlight w:val="green"/>
          <w:u w:val="single"/>
        </w:rPr>
        <w:t>rising incomes</w:t>
      </w:r>
      <w:r w:rsidRPr="00285040">
        <w:t xml:space="preserve"> (GDP per capita) </w:t>
      </w:r>
      <w:r w:rsidRPr="00285040">
        <w:rPr>
          <w:highlight w:val="green"/>
          <w:u w:val="single"/>
        </w:rPr>
        <w:t>correlate with</w:t>
      </w:r>
      <w:r w:rsidRPr="00285040">
        <w:t xml:space="preserve"> lots of good things that nearly everybody wants, including access to more and better </w:t>
      </w:r>
      <w:r w:rsidRPr="00285040">
        <w:rPr>
          <w:b/>
          <w:highlight w:val="green"/>
          <w:u w:val="single"/>
        </w:rPr>
        <w:t>food</w:t>
      </w:r>
      <w:r w:rsidRPr="00285040">
        <w:rPr>
          <w:u w:val="single"/>
        </w:rPr>
        <w:t xml:space="preserve">, longer and </w:t>
      </w:r>
      <w:r w:rsidRPr="00285040">
        <w:rPr>
          <w:b/>
          <w:highlight w:val="green"/>
          <w:u w:val="single"/>
        </w:rPr>
        <w:t>healthier lives</w:t>
      </w:r>
      <w:r w:rsidRPr="00285040">
        <w:t xml:space="preserve">, more </w:t>
      </w:r>
      <w:r w:rsidRPr="00285040">
        <w:rPr>
          <w:u w:val="single"/>
        </w:rPr>
        <w:t xml:space="preserve">educational </w:t>
      </w:r>
      <w:r w:rsidRPr="00285040">
        <w:rPr>
          <w:b/>
          <w:highlight w:val="green"/>
          <w:u w:val="single"/>
        </w:rPr>
        <w:t>opportunities</w:t>
      </w:r>
      <w:r w:rsidRPr="00285040">
        <w:rPr>
          <w:highlight w:val="green"/>
          <w:u w:val="single"/>
        </w:rPr>
        <w:t>, and</w:t>
      </w:r>
      <w:r w:rsidRPr="00285040">
        <w:rPr>
          <w:u w:val="single"/>
        </w:rPr>
        <w:t xml:space="preserve"> greater </w:t>
      </w:r>
      <w:r w:rsidRPr="00285040">
        <w:rPr>
          <w:highlight w:val="green"/>
          <w:u w:val="single"/>
        </w:rPr>
        <w:t>scope</w:t>
      </w:r>
      <w:r w:rsidRPr="00285040">
        <w:t xml:space="preserve"> for life choices. Ward and his colleagues are clearly right that there is only so much physical stuff on the Earth, but even they know that </w:t>
      </w:r>
      <w:r w:rsidRPr="00285040">
        <w:rPr>
          <w:u w:val="single"/>
        </w:rPr>
        <w:t>wealth is not created</w:t>
      </w:r>
      <w:r w:rsidRPr="00285040">
        <w:t xml:space="preserve"> simply </w:t>
      </w:r>
      <w:r w:rsidRPr="00285040">
        <w:rPr>
          <w:u w:val="single"/>
        </w:rPr>
        <w:t>by using more stuff. Where they go wrong</w:t>
      </w:r>
      <w:r w:rsidRPr="00285040">
        <w:t xml:space="preserve"> (as so many Malthusians do) </w:t>
      </w:r>
      <w:r w:rsidRPr="00285040">
        <w:rPr>
          <w:u w:val="single"/>
        </w:rPr>
        <w:t>is</w:t>
      </w:r>
      <w:r w:rsidRPr="00285040">
        <w:t xml:space="preserve"> by implicitly </w:t>
      </w:r>
      <w:r w:rsidRPr="00285040">
        <w:rPr>
          <w:u w:val="single"/>
        </w:rPr>
        <w:t>assuming that there are limits to</w:t>
      </w:r>
      <w:r w:rsidRPr="00285040">
        <w:t xml:space="preserve"> human </w:t>
      </w:r>
      <w:r w:rsidRPr="00285040">
        <w:rPr>
          <w:u w:val="single"/>
        </w:rPr>
        <w:t>creativity</w:t>
      </w:r>
      <w:r w:rsidRPr="00285040">
        <w:t xml:space="preserve">. Interestingly, </w:t>
      </w:r>
      <w:r w:rsidRPr="00285040">
        <w:rPr>
          <w:u w:val="single"/>
        </w:rPr>
        <w:t>Ward and</w:t>
      </w:r>
      <w:r w:rsidRPr="00285040">
        <w:t xml:space="preserve"> his </w:t>
      </w:r>
      <w:r w:rsidRPr="00285040">
        <w:rPr>
          <w:u w:val="single"/>
        </w:rPr>
        <w:t>colleagues</w:t>
      </w:r>
      <w:r w:rsidRPr="00285040">
        <w:t xml:space="preserve">, like Malthus before them, </w:t>
      </w:r>
      <w:r w:rsidRPr="00285040">
        <w:rPr>
          <w:u w:val="single"/>
        </w:rPr>
        <w:t>focus on</w:t>
      </w:r>
      <w:r w:rsidRPr="00285040">
        <w:t xml:space="preserve"> the </w:t>
      </w:r>
      <w:r w:rsidRPr="00285040">
        <w:rPr>
          <w:u w:val="single"/>
        </w:rPr>
        <w:t xml:space="preserve">supposed limits to </w:t>
      </w:r>
      <w:r w:rsidRPr="00285040">
        <w:rPr>
          <w:b/>
          <w:u w:val="single"/>
        </w:rPr>
        <w:t>agricultural productivity</w:t>
      </w:r>
      <w:r w:rsidRPr="00285040">
        <w:t xml:space="preserve">. For example, </w:t>
      </w:r>
      <w:r w:rsidRPr="00285040">
        <w:rPr>
          <w:u w:val="single"/>
        </w:rPr>
        <w:t>they cite</w:t>
      </w:r>
      <w:r w:rsidRPr="00285040">
        <w:t xml:space="preserve"> the limits to photo</w:t>
      </w:r>
      <w:r w:rsidRPr="00285040">
        <w:rPr>
          <w:u w:val="single"/>
        </w:rPr>
        <w:t>synthesis, which will limit the amount of food</w:t>
      </w:r>
      <w:r w:rsidRPr="00285040">
        <w:t xml:space="preserve"> that humanity can produce. </w:t>
      </w:r>
      <w:r w:rsidRPr="00285040">
        <w:rPr>
          <w:u w:val="single"/>
        </w:rPr>
        <w:t>But</w:t>
      </w:r>
      <w:r w:rsidRPr="00285040">
        <w:t xml:space="preserve"> as they acknowledge, human </w:t>
      </w:r>
      <w:r w:rsidRPr="00285040">
        <w:rPr>
          <w:u w:val="single"/>
        </w:rPr>
        <w:t>population may not</w:t>
      </w:r>
      <w:r w:rsidRPr="00285040">
        <w:t xml:space="preserve"> continue to </w:t>
      </w:r>
      <w:r w:rsidRPr="00285040">
        <w:rPr>
          <w:u w:val="single"/>
        </w:rPr>
        <w:t>increase</w:t>
      </w:r>
      <w:r w:rsidRPr="00285040">
        <w:t xml:space="preserve">. In fact, </w:t>
      </w:r>
      <w:r w:rsidRPr="00285040">
        <w:rPr>
          <w:b/>
          <w:highlight w:val="green"/>
          <w:u w:val="single"/>
        </w:rPr>
        <w:t>global fertility rates</w:t>
      </w:r>
      <w:r w:rsidRPr="00285040">
        <w:rPr>
          <w:highlight w:val="green"/>
          <w:u w:val="single"/>
        </w:rPr>
        <w:t xml:space="preserve"> have been </w:t>
      </w:r>
      <w:r w:rsidRPr="00285040">
        <w:rPr>
          <w:b/>
          <w:highlight w:val="green"/>
          <w:u w:val="single"/>
        </w:rPr>
        <w:t>decelerating</w:t>
      </w:r>
      <w:r w:rsidRPr="00285040">
        <w:rPr>
          <w:u w:val="single"/>
        </w:rPr>
        <w:t xml:space="preserve"> for</w:t>
      </w:r>
      <w:r w:rsidRPr="00285040">
        <w:t xml:space="preserve"> many </w:t>
      </w:r>
      <w:r w:rsidRPr="00285040">
        <w:rPr>
          <w:u w:val="single"/>
        </w:rPr>
        <w:t>decades</w:t>
      </w:r>
      <w:r w:rsidRPr="00285040">
        <w:t xml:space="preserve"> now, </w:t>
      </w:r>
      <w:r w:rsidRPr="00285040">
        <w:rPr>
          <w:highlight w:val="green"/>
          <w:u w:val="single"/>
        </w:rPr>
        <w:t>and</w:t>
      </w:r>
      <w:r w:rsidRPr="00285040">
        <w:t xml:space="preserve"> demographer Wolfgang Lutz calculates that </w:t>
      </w:r>
      <w:r w:rsidRPr="00285040">
        <w:rPr>
          <w:u w:val="single"/>
        </w:rPr>
        <w:t xml:space="preserve">world </w:t>
      </w:r>
      <w:r w:rsidRPr="00285040">
        <w:rPr>
          <w:highlight w:val="green"/>
          <w:u w:val="single"/>
        </w:rPr>
        <w:t>population will peak</w:t>
      </w:r>
      <w:r w:rsidRPr="00285040">
        <w:rPr>
          <w:u w:val="single"/>
        </w:rPr>
        <w:t xml:space="preserve"> after the middle of this century and</w:t>
      </w:r>
      <w:r w:rsidRPr="00285040">
        <w:t xml:space="preserve"> begin </w:t>
      </w:r>
      <w:r w:rsidRPr="00285040">
        <w:rPr>
          <w:u w:val="single"/>
        </w:rPr>
        <w:t>fall</w:t>
      </w:r>
      <w:r w:rsidRPr="00285040">
        <w:t xml:space="preserve">ing. </w:t>
      </w:r>
      <w:r w:rsidRPr="00285040">
        <w:rPr>
          <w:u w:val="single"/>
        </w:rPr>
        <w:t>Since the</w:t>
      </w:r>
      <w:r w:rsidRPr="00285040">
        <w:t xml:space="preserve"> number of </w:t>
      </w:r>
      <w:r w:rsidRPr="00285040">
        <w:rPr>
          <w:u w:val="single"/>
        </w:rPr>
        <w:t>mouths to feed will stabilize</w:t>
      </w:r>
      <w:r w:rsidRPr="00285040">
        <w:t xml:space="preserve"> and people can eat only so much, </w:t>
      </w:r>
      <w:r w:rsidRPr="00285040">
        <w:rPr>
          <w:highlight w:val="green"/>
          <w:u w:val="single"/>
        </w:rPr>
        <w:t>it is unlikely</w:t>
      </w:r>
      <w:r w:rsidRPr="00285040">
        <w:t xml:space="preserve"> that the </w:t>
      </w:r>
      <w:r w:rsidRPr="00285040">
        <w:rPr>
          <w:b/>
          <w:highlight w:val="green"/>
          <w:u w:val="single"/>
        </w:rPr>
        <w:t>biophysical limits</w:t>
      </w:r>
      <w:r w:rsidRPr="00285040">
        <w:rPr>
          <w:u w:val="single"/>
        </w:rPr>
        <w:t xml:space="preserve"> of agriculture</w:t>
      </w:r>
      <w:r w:rsidRPr="00285040">
        <w:t xml:space="preserve"> on Earth </w:t>
      </w:r>
      <w:r w:rsidRPr="00285040">
        <w:rPr>
          <w:highlight w:val="green"/>
          <w:u w:val="single"/>
        </w:rPr>
        <w:t>will be exceeded</w:t>
      </w:r>
      <w:r w:rsidRPr="00285040">
        <w:t xml:space="preserve">. But it gets even better. </w:t>
      </w:r>
      <w:r w:rsidRPr="00285040">
        <w:rPr>
          <w:u w:val="single"/>
        </w:rPr>
        <w:t xml:space="preserve">Agricultural </w:t>
      </w:r>
      <w:r w:rsidRPr="00285040">
        <w:rPr>
          <w:b/>
          <w:highlight w:val="green"/>
          <w:u w:val="single"/>
        </w:rPr>
        <w:t>productivity is improving</w:t>
      </w:r>
      <w:r w:rsidRPr="00285040">
        <w:t xml:space="preserve">. Consider the biophysical limit on photosynthesis cited by the study. In fact, </w:t>
      </w:r>
      <w:r w:rsidRPr="00285040">
        <w:rPr>
          <w:u w:val="single"/>
        </w:rPr>
        <w:t>researchers are</w:t>
      </w:r>
      <w:r w:rsidRPr="00285040">
        <w:t xml:space="preserve"> already making progress on </w:t>
      </w:r>
      <w:r w:rsidRPr="00285040">
        <w:rPr>
          <w:u w:val="single"/>
        </w:rPr>
        <w:t xml:space="preserve">installing </w:t>
      </w:r>
      <w:r w:rsidRPr="00285040">
        <w:rPr>
          <w:highlight w:val="green"/>
          <w:u w:val="single"/>
        </w:rPr>
        <w:t>more efficient</w:t>
      </w:r>
      <w:r w:rsidRPr="00285040">
        <w:t xml:space="preserve"> C-4 </w:t>
      </w:r>
      <w:r w:rsidRPr="00285040">
        <w:rPr>
          <w:highlight w:val="green"/>
          <w:u w:val="single"/>
        </w:rPr>
        <w:t>photosynthesis</w:t>
      </w:r>
      <w:r w:rsidRPr="00285040">
        <w:rPr>
          <w:u w:val="single"/>
        </w:rPr>
        <w:t xml:space="preserve"> into rice and wheat, which </w:t>
      </w:r>
      <w:r w:rsidRPr="00285040">
        <w:rPr>
          <w:highlight w:val="green"/>
          <w:u w:val="single"/>
        </w:rPr>
        <w:t xml:space="preserve">would </w:t>
      </w:r>
      <w:r w:rsidRPr="00285040">
        <w:rPr>
          <w:b/>
          <w:highlight w:val="green"/>
          <w:u w:val="single"/>
        </w:rPr>
        <w:t>boost yields by</w:t>
      </w:r>
      <w:r w:rsidRPr="00285040">
        <w:t xml:space="preserve"> as much as </w:t>
      </w:r>
      <w:r w:rsidRPr="00285040">
        <w:rPr>
          <w:b/>
          <w:highlight w:val="green"/>
          <w:u w:val="single"/>
        </w:rPr>
        <w:t>50 percent</w:t>
      </w:r>
      <w:r w:rsidRPr="00285040">
        <w:t xml:space="preserve">. British </w:t>
      </w:r>
      <w:r w:rsidRPr="00285040">
        <w:rPr>
          <w:u w:val="single"/>
        </w:rPr>
        <w:t>researchers</w:t>
      </w:r>
      <w:r w:rsidRPr="00285040">
        <w:t xml:space="preserve"> just announced that they had </w:t>
      </w:r>
      <w:r w:rsidRPr="00285040">
        <w:rPr>
          <w:u w:val="single"/>
        </w:rPr>
        <w:t>figured out how to boost</w:t>
      </w:r>
      <w:r w:rsidRPr="00285040">
        <w:t xml:space="preserve"> photosynthetic </w:t>
      </w:r>
      <w:r w:rsidRPr="00285040">
        <w:rPr>
          <w:u w:val="single"/>
        </w:rPr>
        <w:t>efficiency to create</w:t>
      </w:r>
      <w:r w:rsidRPr="00285040">
        <w:t xml:space="preserve"> a </w:t>
      </w:r>
      <w:r w:rsidRPr="00285040">
        <w:rPr>
          <w:u w:val="single"/>
        </w:rPr>
        <w:t>super-wheat</w:t>
      </w:r>
      <w:r w:rsidRPr="00285040">
        <w:t xml:space="preserve"> would increase </w:t>
      </w:r>
      <w:r w:rsidRPr="00285040">
        <w:rPr>
          <w:u w:val="single"/>
        </w:rPr>
        <w:t>yields by 20 percent</w:t>
      </w:r>
      <w:r w:rsidRPr="00285040">
        <w:t xml:space="preserve">. In a 2015 article for the Breakthrough Journal, "The Return of Nature: How Technology Liberates the Environment," Jesse H. </w:t>
      </w:r>
      <w:proofErr w:type="spellStart"/>
      <w:r w:rsidRPr="00285040">
        <w:t>Ausubel</w:t>
      </w:r>
      <w:proofErr w:type="spellEnd"/>
      <w:r w:rsidRPr="00285040">
        <w:t xml:space="preserve"> of Rockefeller University reviews how </w:t>
      </w:r>
      <w:r w:rsidRPr="00285040">
        <w:rPr>
          <w:highlight w:val="green"/>
          <w:u w:val="single"/>
        </w:rPr>
        <w:t>humanity is</w:t>
      </w:r>
      <w:r w:rsidRPr="00285040">
        <w:rPr>
          <w:u w:val="single"/>
        </w:rPr>
        <w:t xml:space="preserve"> </w:t>
      </w:r>
      <w:r w:rsidRPr="00285040">
        <w:rPr>
          <w:b/>
          <w:u w:val="single"/>
        </w:rPr>
        <w:t xml:space="preserve">already </w:t>
      </w:r>
      <w:r w:rsidRPr="00285040">
        <w:rPr>
          <w:b/>
          <w:highlight w:val="green"/>
          <w:u w:val="single"/>
        </w:rPr>
        <w:t>decoupling</w:t>
      </w:r>
      <w:r w:rsidRPr="00285040">
        <w:t xml:space="preserve"> in many ways from the natural world. "A series of '</w:t>
      </w:r>
      <w:proofErr w:type="spellStart"/>
      <w:r w:rsidRPr="00285040">
        <w:t>decouplings</w:t>
      </w:r>
      <w:proofErr w:type="spellEnd"/>
      <w:r w:rsidRPr="00285040">
        <w:t xml:space="preserve">' is occurring, so that </w:t>
      </w:r>
      <w:r w:rsidRPr="00285040">
        <w:rPr>
          <w:u w:val="single"/>
        </w:rPr>
        <w:t>our economy no longer advances</w:t>
      </w:r>
      <w:r w:rsidRPr="00285040">
        <w:t xml:space="preserve"> in tandem with </w:t>
      </w:r>
      <w:r w:rsidRPr="00285040">
        <w:rPr>
          <w:u w:val="single"/>
        </w:rPr>
        <w:t>exploitation of land, forests</w:t>
      </w:r>
      <w:r w:rsidRPr="00285040">
        <w:t xml:space="preserve">, water, </w:t>
      </w:r>
      <w:r w:rsidRPr="00285040">
        <w:rPr>
          <w:u w:val="single"/>
        </w:rPr>
        <w:t>and minerals</w:t>
      </w:r>
      <w:r w:rsidRPr="00285040">
        <w:t xml:space="preserve">," he writes. "American </w:t>
      </w:r>
      <w:r w:rsidRPr="00285040">
        <w:rPr>
          <w:u w:val="single"/>
        </w:rPr>
        <w:t>use of</w:t>
      </w:r>
      <w:r w:rsidRPr="00285040">
        <w:t xml:space="preserve"> almost </w:t>
      </w:r>
      <w:r w:rsidRPr="00285040">
        <w:rPr>
          <w:highlight w:val="green"/>
          <w:u w:val="single"/>
        </w:rPr>
        <w:t>everything except information</w:t>
      </w:r>
      <w:r w:rsidRPr="00285040">
        <w:rPr>
          <w:u w:val="single"/>
        </w:rPr>
        <w:t xml:space="preserve"> </w:t>
      </w:r>
      <w:r w:rsidRPr="00285040">
        <w:rPr>
          <w:b/>
          <w:u w:val="single"/>
        </w:rPr>
        <w:t>seems to be peaking</w:t>
      </w:r>
      <w:r w:rsidRPr="00285040">
        <w:t xml:space="preserve">." He notes that </w:t>
      </w:r>
      <w:r w:rsidRPr="00285040">
        <w:rPr>
          <w:u w:val="single"/>
        </w:rPr>
        <w:t>agricultural applications of fertilizer</w:t>
      </w:r>
      <w:r w:rsidRPr="00285040">
        <w:t xml:space="preserve"> and water in the U.S. </w:t>
      </w:r>
      <w:r w:rsidRPr="00285040">
        <w:rPr>
          <w:szCs w:val="22"/>
          <w:u w:val="single"/>
        </w:rPr>
        <w:t>peaked in the</w:t>
      </w:r>
      <w:r w:rsidRPr="00285040">
        <w:rPr>
          <w:u w:val="single"/>
        </w:rPr>
        <w:t xml:space="preserve"> 1980s while yields</w:t>
      </w:r>
      <w:r w:rsidRPr="00285040">
        <w:t xml:space="preserve"> continued to </w:t>
      </w:r>
      <w:r w:rsidRPr="00285040">
        <w:rPr>
          <w:u w:val="single"/>
        </w:rPr>
        <w:t>increase. Thanks to</w:t>
      </w:r>
      <w:r w:rsidRPr="00285040">
        <w:t xml:space="preserve"> increasing agricultural </w:t>
      </w:r>
      <w:r w:rsidRPr="00285040">
        <w:rPr>
          <w:u w:val="single"/>
        </w:rPr>
        <w:t xml:space="preserve">productivity, </w:t>
      </w:r>
      <w:r w:rsidRPr="00285040">
        <w:rPr>
          <w:highlight w:val="green"/>
          <w:u w:val="single"/>
        </w:rPr>
        <w:t>humanity is</w:t>
      </w:r>
      <w:r w:rsidRPr="00285040">
        <w:t xml:space="preserve"> already </w:t>
      </w:r>
      <w:r w:rsidRPr="00285040">
        <w:rPr>
          <w:highlight w:val="green"/>
          <w:u w:val="single"/>
        </w:rPr>
        <w:t xml:space="preserve">at </w:t>
      </w:r>
      <w:r w:rsidRPr="00285040">
        <w:rPr>
          <w:b/>
          <w:highlight w:val="green"/>
          <w:u w:val="single"/>
        </w:rPr>
        <w:t>"peak farmland"</w:t>
      </w:r>
      <w:r w:rsidRPr="00285040">
        <w:rPr>
          <w:highlight w:val="green"/>
        </w:rPr>
        <w:t>;</w:t>
      </w:r>
      <w:r w:rsidRPr="00285040">
        <w:t xml:space="preserve"> as a result, "</w:t>
      </w:r>
      <w:r w:rsidRPr="00285040">
        <w:rPr>
          <w:u w:val="single"/>
        </w:rPr>
        <w:t>an area the size of India or</w:t>
      </w:r>
      <w:r w:rsidRPr="00285040">
        <w:t xml:space="preserve"> of </w:t>
      </w:r>
      <w:r w:rsidRPr="00285040">
        <w:rPr>
          <w:u w:val="single"/>
        </w:rPr>
        <w:t>the U</w:t>
      </w:r>
      <w:r w:rsidRPr="00285040">
        <w:t xml:space="preserve">nited </w:t>
      </w:r>
      <w:r w:rsidRPr="00285040">
        <w:rPr>
          <w:u w:val="single"/>
        </w:rPr>
        <w:t>S</w:t>
      </w:r>
      <w:r w:rsidRPr="00285040">
        <w:t xml:space="preserve">tates </w:t>
      </w:r>
      <w:r w:rsidRPr="00285040">
        <w:rPr>
          <w:u w:val="single"/>
        </w:rPr>
        <w:t>east of the Mississippi could be released</w:t>
      </w:r>
      <w:r w:rsidRPr="00285040">
        <w:t xml:space="preserve"> globally </w:t>
      </w:r>
      <w:r w:rsidRPr="00285040">
        <w:rPr>
          <w:u w:val="single"/>
        </w:rPr>
        <w:t>from agriculture</w:t>
      </w:r>
      <w:r w:rsidRPr="00285040">
        <w:t xml:space="preserve"> over the next 50 years or so." Ward is worried about biophysical limits on water use. But as </w:t>
      </w:r>
      <w:proofErr w:type="spellStart"/>
      <w:r w:rsidRPr="00285040">
        <w:t>Ausubel</w:t>
      </w:r>
      <w:proofErr w:type="spellEnd"/>
      <w:r w:rsidRPr="00285040">
        <w:t xml:space="preserve"> notes, </w:t>
      </w:r>
      <w:r w:rsidRPr="00285040">
        <w:rPr>
          <w:u w:val="single"/>
        </w:rPr>
        <w:t xml:space="preserve">U.S. </w:t>
      </w:r>
      <w:r w:rsidRPr="00285040">
        <w:rPr>
          <w:b/>
          <w:highlight w:val="green"/>
          <w:u w:val="single"/>
        </w:rPr>
        <w:t>water use</w:t>
      </w:r>
      <w:r w:rsidRPr="00285040">
        <w:rPr>
          <w:b/>
          <w:u w:val="single"/>
        </w:rPr>
        <w:t xml:space="preserve"> has </w:t>
      </w:r>
      <w:r w:rsidRPr="00285040">
        <w:rPr>
          <w:b/>
          <w:highlight w:val="green"/>
          <w:u w:val="single"/>
        </w:rPr>
        <w:t>peaked</w:t>
      </w:r>
      <w:r w:rsidRPr="00285040">
        <w:rPr>
          <w:highlight w:val="green"/>
          <w:u w:val="single"/>
        </w:rPr>
        <w:t xml:space="preserve"> and</w:t>
      </w:r>
      <w:r w:rsidRPr="00285040">
        <w:t xml:space="preserve"> has </w:t>
      </w:r>
      <w:r w:rsidRPr="00285040">
        <w:rPr>
          <w:highlight w:val="green"/>
          <w:u w:val="single"/>
        </w:rPr>
        <w:t xml:space="preserve">declined </w:t>
      </w:r>
      <w:r w:rsidRPr="00285040">
        <w:rPr>
          <w:b/>
          <w:highlight w:val="green"/>
          <w:u w:val="single"/>
        </w:rPr>
        <w:t>below</w:t>
      </w:r>
      <w:r w:rsidRPr="00285040">
        <w:rPr>
          <w:b/>
          <w:u w:val="single"/>
        </w:rPr>
        <w:t xml:space="preserve"> the level of </w:t>
      </w:r>
      <w:r w:rsidRPr="00285040">
        <w:rPr>
          <w:b/>
          <w:highlight w:val="green"/>
          <w:u w:val="single"/>
        </w:rPr>
        <w:t>1970</w:t>
      </w:r>
      <w:r w:rsidRPr="00285040">
        <w:t xml:space="preserve">. What about meat? </w:t>
      </w:r>
      <w:proofErr w:type="spellStart"/>
      <w:r w:rsidRPr="00285040">
        <w:t>Ausubel</w:t>
      </w:r>
      <w:proofErr w:type="spellEnd"/>
      <w:r w:rsidRPr="00285040">
        <w:t xml:space="preserve"> notes the </w:t>
      </w:r>
      <w:r w:rsidRPr="00285040">
        <w:rPr>
          <w:b/>
          <w:u w:val="single"/>
        </w:rPr>
        <w:t>greater efficiency</w:t>
      </w:r>
      <w:r w:rsidRPr="00285040">
        <w:rPr>
          <w:u w:val="single"/>
        </w:rPr>
        <w:t xml:space="preserve"> with</w:t>
      </w:r>
      <w:r w:rsidRPr="00285040">
        <w:t xml:space="preserve"> which </w:t>
      </w:r>
      <w:r w:rsidRPr="00285040">
        <w:rPr>
          <w:u w:val="single"/>
        </w:rPr>
        <w:t>chickens and</w:t>
      </w:r>
      <w:r w:rsidRPr="00285040">
        <w:t xml:space="preserve"> cultivated </w:t>
      </w:r>
      <w:r w:rsidRPr="00285040">
        <w:rPr>
          <w:u w:val="single"/>
        </w:rPr>
        <w:t>fish turn grains and plant matter into meat</w:t>
      </w:r>
      <w:r w:rsidRPr="00285040">
        <w:t xml:space="preserve">. In any event, </w:t>
      </w:r>
      <w:r w:rsidRPr="00285040">
        <w:rPr>
          <w:u w:val="single"/>
        </w:rPr>
        <w:t>the future of farming is not fields but factories. Innovators</w:t>
      </w:r>
      <w:r w:rsidRPr="00285040">
        <w:t xml:space="preserve"> are already seeking to </w:t>
      </w:r>
      <w:r w:rsidRPr="00285040">
        <w:rPr>
          <w:u w:val="single"/>
        </w:rPr>
        <w:t>replace the</w:t>
      </w:r>
      <w:r w:rsidRPr="00285040">
        <w:t xml:space="preserve"> entire </w:t>
      </w:r>
      <w:r w:rsidRPr="00285040">
        <w:rPr>
          <w:u w:val="single"/>
        </w:rPr>
        <w:t>dairy industry with</w:t>
      </w:r>
      <w:r w:rsidRPr="00285040">
        <w:t xml:space="preserve"> milk, yogurt, and cheeses made by </w:t>
      </w:r>
      <w:r w:rsidRPr="00285040">
        <w:rPr>
          <w:u w:val="single"/>
        </w:rPr>
        <w:t>genetically modified bacteria</w:t>
      </w:r>
      <w:r w:rsidRPr="00285040">
        <w:t xml:space="preserve"> grown in tanks. </w:t>
      </w:r>
      <w:r w:rsidRPr="00285040">
        <w:rPr>
          <w:u w:val="single"/>
        </w:rPr>
        <w:t>Others</w:t>
      </w:r>
      <w:r w:rsidRPr="00285040">
        <w:t xml:space="preserve"> are figuring how to </w:t>
      </w:r>
      <w:r w:rsidRPr="00285040">
        <w:rPr>
          <w:u w:val="single"/>
        </w:rPr>
        <w:t>culture meat</w:t>
      </w:r>
      <w:r w:rsidRPr="00285040">
        <w:t xml:space="preserve"> in vat. </w:t>
      </w:r>
      <w:proofErr w:type="spellStart"/>
      <w:r w:rsidRPr="00285040">
        <w:t>Ausubel</w:t>
      </w:r>
      <w:proofErr w:type="spellEnd"/>
      <w:r w:rsidRPr="00285040">
        <w:t xml:space="preserve"> also notes that many </w:t>
      </w:r>
      <w:r w:rsidRPr="00285040">
        <w:rPr>
          <w:highlight w:val="green"/>
          <w:u w:val="single"/>
        </w:rPr>
        <w:t>countries</w:t>
      </w:r>
      <w:r w:rsidRPr="00285040">
        <w:t xml:space="preserve"> have already been through or </w:t>
      </w:r>
      <w:r w:rsidRPr="00285040">
        <w:rPr>
          <w:highlight w:val="green"/>
          <w:u w:val="single"/>
        </w:rPr>
        <w:t>are about to enter</w:t>
      </w:r>
      <w:r w:rsidRPr="00285040">
        <w:rPr>
          <w:u w:val="single"/>
        </w:rPr>
        <w:t xml:space="preserve"> the </w:t>
      </w:r>
      <w:r w:rsidRPr="00285040">
        <w:rPr>
          <w:highlight w:val="green"/>
          <w:u w:val="single"/>
        </w:rPr>
        <w:t>"forest transition,"</w:t>
      </w:r>
      <w:r w:rsidRPr="00285040">
        <w:rPr>
          <w:u w:val="single"/>
        </w:rPr>
        <w:t xml:space="preserve"> in which forests</w:t>
      </w:r>
      <w:r w:rsidRPr="00285040">
        <w:t xml:space="preserve"> begin to </w:t>
      </w:r>
      <w:r w:rsidRPr="00285040">
        <w:rPr>
          <w:u w:val="single"/>
        </w:rPr>
        <w:t>expand</w:t>
      </w:r>
      <w:r w:rsidRPr="00285040">
        <w:t xml:space="preserve">. Roger </w:t>
      </w:r>
      <w:proofErr w:type="spellStart"/>
      <w:r w:rsidRPr="00285040">
        <w:t>Sedjo</w:t>
      </w:r>
      <w:proofErr w:type="spellEnd"/>
      <w:r w:rsidRPr="00285040">
        <w:t xml:space="preserve">, a forest economist at Resources of the Future, has projected that </w:t>
      </w:r>
      <w:r w:rsidRPr="00285040">
        <w:rPr>
          <w:u w:val="single"/>
        </w:rPr>
        <w:t>by the middle of this century most</w:t>
      </w:r>
      <w:r w:rsidRPr="00285040">
        <w:t xml:space="preserve"> of world's </w:t>
      </w:r>
      <w:r w:rsidRPr="00285040">
        <w:rPr>
          <w:b/>
          <w:highlight w:val="green"/>
          <w:u w:val="single"/>
        </w:rPr>
        <w:t>industrial wood</w:t>
      </w:r>
      <w:r w:rsidRPr="00285040">
        <w:rPr>
          <w:highlight w:val="green"/>
          <w:u w:val="single"/>
        </w:rPr>
        <w:t xml:space="preserve"> will be</w:t>
      </w:r>
      <w:r w:rsidRPr="00285040">
        <w:rPr>
          <w:u w:val="single"/>
        </w:rPr>
        <w:t xml:space="preserve"> produced from planted forests covering</w:t>
      </w:r>
      <w:r w:rsidRPr="00285040">
        <w:t xml:space="preserve"> a </w:t>
      </w:r>
      <w:r w:rsidRPr="00285040">
        <w:rPr>
          <w:u w:val="single"/>
        </w:rPr>
        <w:t>remarkably small land</w:t>
      </w:r>
      <w:r w:rsidRPr="00285040">
        <w:t xml:space="preserve"> area, perhaps </w:t>
      </w:r>
      <w:r w:rsidRPr="00285040">
        <w:rPr>
          <w:b/>
          <w:highlight w:val="green"/>
          <w:u w:val="single"/>
        </w:rPr>
        <w:t>only 5 to 10 percent</w:t>
      </w:r>
      <w:r w:rsidRPr="00285040">
        <w:rPr>
          <w:highlight w:val="green"/>
          <w:u w:val="single"/>
        </w:rPr>
        <w:t xml:space="preserve"> of</w:t>
      </w:r>
      <w:r w:rsidRPr="00285040">
        <w:t xml:space="preserve"> the extent of </w:t>
      </w:r>
      <w:r w:rsidRPr="00285040">
        <w:rPr>
          <w:u w:val="single"/>
        </w:rPr>
        <w:t xml:space="preserve">today's global </w:t>
      </w:r>
      <w:r w:rsidRPr="00285040">
        <w:rPr>
          <w:szCs w:val="22"/>
          <w:highlight w:val="green"/>
          <w:u w:val="single"/>
        </w:rPr>
        <w:t>forest</w:t>
      </w:r>
      <w:r w:rsidRPr="00285040">
        <w:rPr>
          <w:szCs w:val="22"/>
          <w:u w:val="single"/>
        </w:rPr>
        <w:t>. S</w:t>
      </w:r>
    </w:p>
    <w:p w14:paraId="7AE71C55" w14:textId="029556CD" w:rsidR="004344D5" w:rsidRDefault="004344D5" w:rsidP="0079374D">
      <w:pPr>
        <w:rPr>
          <w:szCs w:val="22"/>
          <w:u w:val="single"/>
        </w:rPr>
      </w:pPr>
    </w:p>
    <w:p w14:paraId="362FA89A" w14:textId="77777777" w:rsidR="00822BBC" w:rsidRDefault="00822BBC" w:rsidP="0079374D">
      <w:pPr>
        <w:rPr>
          <w:szCs w:val="22"/>
          <w:u w:val="single"/>
        </w:rPr>
      </w:pPr>
    </w:p>
    <w:p w14:paraId="4640A193" w14:textId="024A63E6" w:rsidR="0079374D" w:rsidRPr="00285040" w:rsidRDefault="0079374D" w:rsidP="0079374D">
      <w:proofErr w:type="spellStart"/>
      <w:r w:rsidRPr="00285040">
        <w:rPr>
          <w:szCs w:val="22"/>
          <w:u w:val="single"/>
        </w:rPr>
        <w:lastRenderedPageBreak/>
        <w:t>hrinking</w:t>
      </w:r>
      <w:proofErr w:type="spellEnd"/>
      <w:r w:rsidRPr="00285040">
        <w:rPr>
          <w:u w:val="single"/>
        </w:rPr>
        <w:t xml:space="preserve"> farms</w:t>
      </w:r>
      <w:r w:rsidRPr="00285040">
        <w:t xml:space="preserve"> and ranches </w:t>
      </w:r>
      <w:r w:rsidRPr="00285040">
        <w:rPr>
          <w:u w:val="single"/>
        </w:rPr>
        <w:t>and expanding forests will</w:t>
      </w:r>
      <w:r w:rsidRPr="00285040">
        <w:t xml:space="preserve"> do a lot toward </w:t>
      </w:r>
      <w:r w:rsidRPr="00285040">
        <w:rPr>
          <w:u w:val="single"/>
        </w:rPr>
        <w:t>turn</w:t>
      </w:r>
      <w:r w:rsidRPr="00285040">
        <w:t xml:space="preserve">ing </w:t>
      </w:r>
      <w:r w:rsidRPr="00285040">
        <w:rPr>
          <w:u w:val="single"/>
        </w:rPr>
        <w:t>around</w:t>
      </w:r>
      <w:r w:rsidRPr="00285040">
        <w:t xml:space="preserve"> the alarming global </w:t>
      </w:r>
      <w:r w:rsidRPr="00285040">
        <w:rPr>
          <w:u w:val="single"/>
        </w:rPr>
        <w:t>reduction in wildlife</w:t>
      </w:r>
      <w:r w:rsidRPr="00285040">
        <w:t xml:space="preserve">. How about </w:t>
      </w:r>
      <w:proofErr w:type="spellStart"/>
      <w:r w:rsidRPr="00285040">
        <w:t>unsubstitutable</w:t>
      </w:r>
      <w:proofErr w:type="spellEnd"/>
      <w:r w:rsidRPr="00285040">
        <w:t xml:space="preserve"> stuff? Are we running out of that? </w:t>
      </w:r>
      <w:proofErr w:type="spellStart"/>
      <w:r w:rsidRPr="00285040">
        <w:t>Ausubel</w:t>
      </w:r>
      <w:proofErr w:type="spellEnd"/>
      <w:r w:rsidRPr="00285040">
        <w:t xml:space="preserve"> notes that </w:t>
      </w:r>
      <w:r w:rsidRPr="00285040">
        <w:rPr>
          <w:highlight w:val="green"/>
          <w:u w:val="single"/>
        </w:rPr>
        <w:t>the U.S.</w:t>
      </w:r>
      <w:r w:rsidRPr="00285040">
        <w:rPr>
          <w:u w:val="single"/>
        </w:rPr>
        <w:t xml:space="preserve"> has</w:t>
      </w:r>
      <w:r w:rsidRPr="00285040">
        <w:t xml:space="preserve"> apparently already </w:t>
      </w:r>
      <w:r w:rsidRPr="00285040">
        <w:rPr>
          <w:highlight w:val="green"/>
          <w:u w:val="single"/>
        </w:rPr>
        <w:t xml:space="preserve">achieved </w:t>
      </w:r>
      <w:r w:rsidRPr="00285040">
        <w:rPr>
          <w:b/>
          <w:highlight w:val="green"/>
          <w:u w:val="single"/>
        </w:rPr>
        <w:t>absolute decoupling</w:t>
      </w:r>
      <w:r w:rsidRPr="00285040">
        <w:t>—call it peak stuff—</w:t>
      </w:r>
      <w:r w:rsidRPr="00285040">
        <w:rPr>
          <w:highlight w:val="green"/>
          <w:u w:val="single"/>
        </w:rPr>
        <w:t>for</w:t>
      </w:r>
      <w:r w:rsidRPr="00285040">
        <w:t xml:space="preserve"> a lot of materials, including </w:t>
      </w:r>
      <w:r w:rsidRPr="00285040">
        <w:rPr>
          <w:highlight w:val="green"/>
          <w:u w:val="single"/>
        </w:rPr>
        <w:t>plastics, paper</w:t>
      </w:r>
      <w:r w:rsidRPr="00285040">
        <w:rPr>
          <w:u w:val="single"/>
        </w:rPr>
        <w:t xml:space="preserve">, timber, phosphate, </w:t>
      </w:r>
      <w:r w:rsidRPr="00285040">
        <w:rPr>
          <w:highlight w:val="green"/>
          <w:u w:val="single"/>
        </w:rPr>
        <w:t>aluminum, steel</w:t>
      </w:r>
      <w:r w:rsidRPr="00285040">
        <w:rPr>
          <w:u w:val="single"/>
        </w:rPr>
        <w:t xml:space="preserve">, and copper. </w:t>
      </w:r>
      <w:r w:rsidRPr="00285040">
        <w:rPr>
          <w:highlight w:val="green"/>
          <w:u w:val="single"/>
        </w:rPr>
        <w:t>And</w:t>
      </w:r>
      <w:r w:rsidRPr="00285040">
        <w:t xml:space="preserve"> he reports </w:t>
      </w:r>
      <w:r w:rsidRPr="00285040">
        <w:rPr>
          <w:highlight w:val="green"/>
          <w:u w:val="single"/>
        </w:rPr>
        <w:t>relative</w:t>
      </w:r>
      <w:r w:rsidRPr="00285040">
        <w:rPr>
          <w:u w:val="single"/>
        </w:rPr>
        <w:t xml:space="preserve"> decoupling </w:t>
      </w:r>
      <w:r w:rsidRPr="00285040">
        <w:rPr>
          <w:highlight w:val="green"/>
          <w:u w:val="single"/>
        </w:rPr>
        <w:t xml:space="preserve">for </w:t>
      </w:r>
      <w:r w:rsidRPr="00285040">
        <w:rPr>
          <w:b/>
          <w:highlight w:val="green"/>
          <w:u w:val="single"/>
        </w:rPr>
        <w:t>53</w:t>
      </w:r>
      <w:r w:rsidRPr="00285040">
        <w:t xml:space="preserve"> other </w:t>
      </w:r>
      <w:r w:rsidRPr="00285040">
        <w:rPr>
          <w:b/>
          <w:highlight w:val="green"/>
          <w:u w:val="single"/>
        </w:rPr>
        <w:t>commodities</w:t>
      </w:r>
      <w:r w:rsidRPr="00285040">
        <w:rPr>
          <w:u w:val="single"/>
        </w:rPr>
        <w:t>, all of which are</w:t>
      </w:r>
      <w:r w:rsidRPr="00285040">
        <w:t xml:space="preserve"> likely </w:t>
      </w:r>
      <w:r w:rsidRPr="00285040">
        <w:rPr>
          <w:u w:val="single"/>
        </w:rPr>
        <w:t>heading toward absolute</w:t>
      </w:r>
      <w:r w:rsidRPr="00285040">
        <w:t xml:space="preserve"> decoupling. </w:t>
      </w:r>
      <w:r w:rsidRPr="00285040">
        <w:rPr>
          <w:highlight w:val="green"/>
          <w:u w:val="single"/>
        </w:rPr>
        <w:t>Additive</w:t>
      </w:r>
      <w:r w:rsidRPr="00285040">
        <w:rPr>
          <w:u w:val="single"/>
        </w:rPr>
        <w:t xml:space="preserve"> </w:t>
      </w:r>
      <w:r w:rsidRPr="00285040">
        <w:rPr>
          <w:highlight w:val="green"/>
          <w:u w:val="single"/>
        </w:rPr>
        <w:t>manufacturing</w:t>
      </w:r>
      <w:r w:rsidRPr="00285040">
        <w:t xml:space="preserve"> is also known as 3-D printing, in which machines build up new items one layer at a time. The Advanced Manufacturing Office suggested that additive manufacturing </w:t>
      </w:r>
      <w:r w:rsidRPr="00285040">
        <w:rPr>
          <w:highlight w:val="green"/>
          <w:u w:val="single"/>
        </w:rPr>
        <w:t>can reduce</w:t>
      </w:r>
      <w:r w:rsidRPr="00285040">
        <w:rPr>
          <w:highlight w:val="green"/>
        </w:rPr>
        <w:t xml:space="preserve"> </w:t>
      </w:r>
      <w:r w:rsidRPr="00285040">
        <w:t xml:space="preserve">material </w:t>
      </w:r>
      <w:r w:rsidRPr="00285040">
        <w:rPr>
          <w:u w:val="single"/>
        </w:rPr>
        <w:t xml:space="preserve">needs and </w:t>
      </w:r>
      <w:r w:rsidRPr="00285040">
        <w:rPr>
          <w:highlight w:val="green"/>
          <w:u w:val="single"/>
        </w:rPr>
        <w:t>costs by</w:t>
      </w:r>
      <w:r w:rsidRPr="00285040">
        <w:t xml:space="preserve"> up to </w:t>
      </w:r>
      <w:r w:rsidRPr="00285040">
        <w:rPr>
          <w:b/>
          <w:highlight w:val="green"/>
          <w:u w:val="single"/>
        </w:rPr>
        <w:t>90 percent</w:t>
      </w:r>
      <w:r w:rsidRPr="00285040">
        <w:t xml:space="preserve">. And instead of the replacement of worn-out items, their </w:t>
      </w:r>
      <w:r w:rsidRPr="00285040">
        <w:rPr>
          <w:u w:val="single"/>
        </w:rPr>
        <w:t xml:space="preserve">material can </w:t>
      </w:r>
      <w:r w:rsidRPr="00285040">
        <w:rPr>
          <w:b/>
          <w:u w:val="single"/>
        </w:rPr>
        <w:t>simply be recycled</w:t>
      </w:r>
      <w:r w:rsidRPr="00285040">
        <w:t xml:space="preserve"> through a printer to return it to </w:t>
      </w:r>
      <w:r w:rsidRPr="00285040">
        <w:rPr>
          <w:u w:val="single"/>
        </w:rPr>
        <w:t>good-as-new</w:t>
      </w:r>
      <w:r w:rsidRPr="00285040">
        <w:t xml:space="preserve"> condition </w:t>
      </w:r>
      <w:r w:rsidRPr="00285040">
        <w:rPr>
          <w:u w:val="single"/>
        </w:rPr>
        <w:t>using only 2 to 25 percent of</w:t>
      </w:r>
      <w:r w:rsidRPr="00285040">
        <w:t xml:space="preserve"> the </w:t>
      </w:r>
      <w:r w:rsidRPr="00285040">
        <w:rPr>
          <w:u w:val="single"/>
        </w:rPr>
        <w:t>energy</w:t>
      </w:r>
      <w:r w:rsidRPr="00285040">
        <w:t xml:space="preserve"> required </w:t>
      </w:r>
      <w:r w:rsidRPr="00285040">
        <w:rPr>
          <w:u w:val="single"/>
        </w:rPr>
        <w:t>to make new parts. 3-D printing</w:t>
      </w:r>
      <w:r w:rsidRPr="00285040">
        <w:t xml:space="preserve"> on demand </w:t>
      </w:r>
      <w:r w:rsidRPr="00285040">
        <w:rPr>
          <w:u w:val="single"/>
        </w:rPr>
        <w:t>will</w:t>
      </w:r>
      <w:r w:rsidRPr="00285040">
        <w:t xml:space="preserve"> also </w:t>
      </w:r>
      <w:r w:rsidRPr="00285040">
        <w:rPr>
          <w:u w:val="single"/>
        </w:rPr>
        <w:t>eliminate storage and inventory</w:t>
      </w:r>
      <w:r w:rsidRPr="00285040">
        <w:t xml:space="preserve"> </w:t>
      </w:r>
      <w:proofErr w:type="gramStart"/>
      <w:r w:rsidRPr="00285040">
        <w:t xml:space="preserve">costs, </w:t>
      </w:r>
      <w:r w:rsidRPr="00285040">
        <w:rPr>
          <w:u w:val="single"/>
        </w:rPr>
        <w:t>and</w:t>
      </w:r>
      <w:proofErr w:type="gramEnd"/>
      <w:r w:rsidRPr="00285040">
        <w:t xml:space="preserve"> will </w:t>
      </w:r>
      <w:r w:rsidRPr="00285040">
        <w:rPr>
          <w:u w:val="single"/>
        </w:rPr>
        <w:t xml:space="preserve">significantly cut transportation </w:t>
      </w:r>
      <w:r w:rsidRPr="00285040">
        <w:rPr>
          <w:szCs w:val="22"/>
          <w:u w:val="single"/>
        </w:rPr>
        <w:t xml:space="preserve">costs. </w:t>
      </w:r>
      <w:r w:rsidRPr="00285040">
        <w:rPr>
          <w:szCs w:val="22"/>
          <w:highlight w:val="green"/>
          <w:u w:val="single"/>
        </w:rPr>
        <w:t>Nanomanufacturing</w:t>
      </w:r>
      <w:r w:rsidRPr="00285040">
        <w:t>—building atom-by-atom—</w:t>
      </w:r>
      <w:r w:rsidRPr="00285040">
        <w:rPr>
          <w:highlight w:val="green"/>
          <w:u w:val="single"/>
        </w:rPr>
        <w:t>will</w:t>
      </w:r>
      <w:r w:rsidRPr="00285040">
        <w:t xml:space="preserve"> likely </w:t>
      </w:r>
      <w:r w:rsidRPr="00285040">
        <w:rPr>
          <w:highlight w:val="green"/>
          <w:u w:val="single"/>
        </w:rPr>
        <w:t xml:space="preserve">engender a </w:t>
      </w:r>
      <w:r w:rsidRPr="00285040">
        <w:rPr>
          <w:b/>
          <w:highlight w:val="green"/>
          <w:u w:val="single"/>
        </w:rPr>
        <w:t>fourth</w:t>
      </w:r>
      <w:r w:rsidRPr="00285040">
        <w:rPr>
          <w:b/>
          <w:u w:val="single"/>
        </w:rPr>
        <w:t xml:space="preserve"> industrial </w:t>
      </w:r>
      <w:r w:rsidRPr="00285040">
        <w:rPr>
          <w:b/>
          <w:highlight w:val="green"/>
          <w:u w:val="single"/>
        </w:rPr>
        <w:t>revolution</w:t>
      </w:r>
      <w:r w:rsidRPr="00285040">
        <w:rPr>
          <w:u w:val="single"/>
        </w:rPr>
        <w:t xml:space="preserve"> by spurring exponential</w:t>
      </w:r>
      <w:r w:rsidRPr="00285040">
        <w:t xml:space="preserve"> economic </w:t>
      </w:r>
      <w:r w:rsidRPr="00285040">
        <w:rPr>
          <w:u w:val="single"/>
        </w:rPr>
        <w:t>growth while reducing</w:t>
      </w:r>
      <w:r w:rsidRPr="00285040">
        <w:t xml:space="preserve"> human </w:t>
      </w:r>
      <w:r w:rsidRPr="00285040">
        <w:rPr>
          <w:u w:val="single"/>
        </w:rPr>
        <w:t>demands fo</w:t>
      </w:r>
      <w:r w:rsidRPr="00285040">
        <w:t xml:space="preserve">r material </w:t>
      </w:r>
      <w:r w:rsidRPr="00285040">
        <w:rPr>
          <w:u w:val="single"/>
        </w:rPr>
        <w:t>resources</w:t>
      </w:r>
      <w:r w:rsidRPr="00285040">
        <w:t xml:space="preserve">. Ward and company project that Australians will be using 250 percent more energy by 2100. Is there an upper limit to energy production that implies unsustainability? In their analysis, the </w:t>
      </w:r>
      <w:r w:rsidRPr="00285040">
        <w:rPr>
          <w:u w:val="single"/>
        </w:rPr>
        <w:t>ecological economists</w:t>
      </w:r>
      <w:r w:rsidRPr="00285040">
        <w:t xml:space="preserve"> apparently </w:t>
      </w:r>
      <w:r w:rsidRPr="00285040">
        <w:rPr>
          <w:u w:val="single"/>
        </w:rPr>
        <w:t>assume</w:t>
      </w:r>
      <w:r w:rsidRPr="00285040">
        <w:t xml:space="preserve"> that </w:t>
      </w:r>
      <w:r w:rsidRPr="00285040">
        <w:rPr>
          <w:u w:val="single"/>
        </w:rPr>
        <w:t>energy supplies are limited</w:t>
      </w:r>
      <w:r w:rsidRPr="00285040">
        <w:t xml:space="preserve">. Why </w:t>
      </w:r>
      <w:r w:rsidRPr="00285040">
        <w:rPr>
          <w:u w:val="single"/>
        </w:rPr>
        <w:t>this is not clear</w:t>
      </w:r>
      <w:r w:rsidRPr="00285040">
        <w:t xml:space="preserve">, unless </w:t>
      </w:r>
      <w:r w:rsidRPr="00285040">
        <w:rPr>
          <w:highlight w:val="green"/>
          <w:u w:val="single"/>
        </w:rPr>
        <w:t>their model</w:t>
      </w:r>
      <w:r w:rsidRPr="00285040">
        <w:rPr>
          <w:u w:val="single"/>
        </w:rPr>
        <w:t xml:space="preserve"> </w:t>
      </w:r>
      <w:r w:rsidRPr="00285040">
        <w:rPr>
          <w:b/>
          <w:u w:val="single"/>
        </w:rPr>
        <w:t xml:space="preserve">implicitly </w:t>
      </w:r>
      <w:r w:rsidRPr="00285040">
        <w:rPr>
          <w:b/>
          <w:highlight w:val="green"/>
          <w:u w:val="single"/>
        </w:rPr>
        <w:t>assumes</w:t>
      </w:r>
      <w:r w:rsidRPr="00285040">
        <w:t xml:space="preserve"> a growing </w:t>
      </w:r>
      <w:r w:rsidRPr="00285040">
        <w:rPr>
          <w:b/>
          <w:u w:val="single"/>
        </w:rPr>
        <w:t>consumption</w:t>
      </w:r>
      <w:r w:rsidRPr="00285040">
        <w:rPr>
          <w:u w:val="single"/>
        </w:rPr>
        <w:t xml:space="preserve"> of </w:t>
      </w:r>
      <w:r w:rsidRPr="00285040">
        <w:rPr>
          <w:highlight w:val="green"/>
          <w:u w:val="single"/>
        </w:rPr>
        <w:t>fossil fuels</w:t>
      </w:r>
      <w:r w:rsidRPr="00285040">
        <w:t xml:space="preserve"> (and even then, the world is not </w:t>
      </w:r>
      <w:proofErr w:type="gramStart"/>
      <w:r w:rsidRPr="00285040">
        <w:t>close</w:t>
      </w:r>
      <w:proofErr w:type="gramEnd"/>
      <w:r w:rsidRPr="00285040">
        <w:t xml:space="preserve"> to running out of those). But </w:t>
      </w:r>
      <w:r w:rsidRPr="00285040">
        <w:rPr>
          <w:u w:val="single"/>
        </w:rPr>
        <w:t>there is a source of energy that</w:t>
      </w:r>
      <w:r w:rsidRPr="00285040">
        <w:t xml:space="preserve">, for all practical purposes, </w:t>
      </w:r>
      <w:r w:rsidRPr="00285040">
        <w:rPr>
          <w:u w:val="single"/>
        </w:rPr>
        <w:t>is limitless and has few deleterious</w:t>
      </w:r>
      <w:r w:rsidRPr="00285040">
        <w:t xml:space="preserve"> environmental </w:t>
      </w:r>
      <w:r w:rsidRPr="00285040">
        <w:rPr>
          <w:u w:val="single"/>
        </w:rPr>
        <w:t xml:space="preserve">effects: </w:t>
      </w:r>
      <w:r w:rsidRPr="00285040">
        <w:rPr>
          <w:b/>
          <w:u w:val="single"/>
        </w:rPr>
        <w:t>nuclear power</w:t>
      </w:r>
      <w:r w:rsidRPr="00285040">
        <w:rPr>
          <w:u w:val="single"/>
        </w:rPr>
        <w:t xml:space="preserve">. </w:t>
      </w:r>
      <w:r w:rsidRPr="00285040">
        <w:rPr>
          <w:highlight w:val="green"/>
          <w:u w:val="single"/>
        </w:rPr>
        <w:t>If demand for</w:t>
      </w:r>
      <w:r w:rsidRPr="00285040">
        <w:t xml:space="preserve"> primary </w:t>
      </w:r>
      <w:r w:rsidRPr="00285040">
        <w:rPr>
          <w:highlight w:val="green"/>
          <w:u w:val="single"/>
        </w:rPr>
        <w:t>energy were to double</w:t>
      </w:r>
      <w:r w:rsidRPr="00285040">
        <w:rPr>
          <w:u w:val="single"/>
        </w:rPr>
        <w:t xml:space="preserve"> by 2050</w:t>
      </w:r>
      <w:r w:rsidRPr="00285040">
        <w:t xml:space="preserve">, a back-of-the-envelope calculation finds that </w:t>
      </w:r>
      <w:r w:rsidRPr="00285040">
        <w:rPr>
          <w:highlight w:val="green"/>
          <w:u w:val="single"/>
        </w:rPr>
        <w:t xml:space="preserve">the </w:t>
      </w:r>
      <w:r w:rsidRPr="00285040">
        <w:rPr>
          <w:b/>
          <w:highlight w:val="green"/>
          <w:u w:val="single"/>
        </w:rPr>
        <w:t>entire world's</w:t>
      </w:r>
      <w:r w:rsidRPr="00285040">
        <w:rPr>
          <w:b/>
          <w:u w:val="single"/>
        </w:rPr>
        <w:t xml:space="preserve"> energy </w:t>
      </w:r>
      <w:r w:rsidRPr="00285040">
        <w:rPr>
          <w:b/>
          <w:highlight w:val="green"/>
          <w:u w:val="single"/>
        </w:rPr>
        <w:t>needs</w:t>
      </w:r>
      <w:r w:rsidRPr="00285040">
        <w:rPr>
          <w:highlight w:val="green"/>
          <w:u w:val="single"/>
        </w:rPr>
        <w:t xml:space="preserve"> could be supplied by 6,000</w:t>
      </w:r>
      <w:r w:rsidRPr="00285040">
        <w:rPr>
          <w:u w:val="single"/>
        </w:rPr>
        <w:t xml:space="preserve"> conventional</w:t>
      </w:r>
      <w:r w:rsidRPr="00285040">
        <w:t xml:space="preserve"> nuclear power </w:t>
      </w:r>
      <w:r w:rsidRPr="00285040">
        <w:rPr>
          <w:highlight w:val="green"/>
          <w:u w:val="single"/>
        </w:rPr>
        <w:t>plants</w:t>
      </w:r>
      <w:r w:rsidRPr="00285040">
        <w:rPr>
          <w:u w:val="single"/>
        </w:rPr>
        <w:t xml:space="preserve">. The deployment of </w:t>
      </w:r>
      <w:r w:rsidRPr="00285040">
        <w:rPr>
          <w:highlight w:val="green"/>
          <w:u w:val="single"/>
        </w:rPr>
        <w:t>fast reactors would supply</w:t>
      </w:r>
      <w:r w:rsidRPr="00285040">
        <w:t xml:space="preserve"> "renewable" </w:t>
      </w:r>
      <w:r w:rsidRPr="00285040">
        <w:rPr>
          <w:u w:val="single"/>
        </w:rPr>
        <w:t xml:space="preserve">energy for </w:t>
      </w:r>
      <w:r w:rsidRPr="00285040">
        <w:rPr>
          <w:highlight w:val="green"/>
          <w:u w:val="single"/>
        </w:rPr>
        <w:t>thousands of years</w:t>
      </w:r>
      <w:r w:rsidRPr="00285040">
        <w:t xml:space="preserve">. The development of </w:t>
      </w:r>
      <w:r w:rsidRPr="00285040">
        <w:rPr>
          <w:u w:val="single"/>
        </w:rPr>
        <w:t xml:space="preserve">thorium reactors could also supply </w:t>
      </w:r>
      <w:r w:rsidRPr="00285040">
        <w:rPr>
          <w:b/>
          <w:u w:val="single"/>
        </w:rPr>
        <w:t>thousands of years</w:t>
      </w:r>
      <w:r w:rsidRPr="00285040">
        <w:t xml:space="preserve"> of energy. And </w:t>
      </w:r>
      <w:r w:rsidRPr="00285040">
        <w:rPr>
          <w:u w:val="single"/>
        </w:rPr>
        <w:t>both</w:t>
      </w:r>
      <w:r w:rsidRPr="00285040">
        <w:t xml:space="preserve"> could </w:t>
      </w:r>
      <w:r w:rsidRPr="00285040">
        <w:rPr>
          <w:u w:val="single"/>
        </w:rPr>
        <w:t>do so without harming the environment. (Waste</w:t>
      </w:r>
      <w:r w:rsidRPr="00285040">
        <w:t xml:space="preserve"> heat </w:t>
      </w:r>
      <w:r w:rsidRPr="00285040">
        <w:rPr>
          <w:u w:val="single"/>
        </w:rPr>
        <w:t xml:space="preserve">at that scale would not </w:t>
      </w:r>
      <w:r w:rsidRPr="00285040">
        <w:rPr>
          <w:highlight w:val="green"/>
          <w:u w:val="single"/>
        </w:rPr>
        <w:t>be</w:t>
      </w:r>
      <w:r w:rsidRPr="00285040">
        <w:t xml:space="preserve"> much of </w:t>
      </w:r>
      <w:r w:rsidRPr="00285040">
        <w:rPr>
          <w:u w:val="single"/>
        </w:rPr>
        <w:t>a problem.) Such power sources are</w:t>
      </w:r>
      <w:r w:rsidRPr="00285040">
        <w:t xml:space="preserve"> in any relevant sense </w:t>
      </w:r>
      <w:r w:rsidRPr="00285040">
        <w:rPr>
          <w:u w:val="single"/>
        </w:rPr>
        <w:t>"decoupled"</w:t>
      </w:r>
      <w:r w:rsidRPr="00285040">
        <w:t xml:space="preserve"> from the natural </w:t>
      </w:r>
      <w:proofErr w:type="gramStart"/>
      <w:r w:rsidRPr="00285040">
        <w:t xml:space="preserve">world, </w:t>
      </w:r>
      <w:r w:rsidRPr="00285040">
        <w:rPr>
          <w:u w:val="single"/>
        </w:rPr>
        <w:t>since</w:t>
      </w:r>
      <w:proofErr w:type="gramEnd"/>
      <w:r w:rsidRPr="00285040">
        <w:rPr>
          <w:u w:val="single"/>
        </w:rPr>
        <w:t xml:space="preserve"> their fuel cycles produce </w:t>
      </w:r>
      <w:r w:rsidRPr="00285040">
        <w:rPr>
          <w:b/>
          <w:u w:val="single"/>
        </w:rPr>
        <w:t>little pollution</w:t>
      </w:r>
      <w:r w:rsidRPr="00285040">
        <w:t xml:space="preserve">. Recall that GDP measures the monetary value of all finished goods and services. </w:t>
      </w:r>
      <w:r w:rsidRPr="00285040">
        <w:rPr>
          <w:u w:val="single"/>
        </w:rPr>
        <w:t>Finished goods will</w:t>
      </w:r>
      <w:r w:rsidRPr="00285040">
        <w:t xml:space="preserve"> become a </w:t>
      </w:r>
      <w:r w:rsidRPr="00285040">
        <w:rPr>
          <w:u w:val="single"/>
        </w:rPr>
        <w:t>shrink</w:t>
      </w:r>
      <w:r w:rsidRPr="00285040">
        <w:t xml:space="preserve">ing part of the world's economy </w:t>
      </w:r>
      <w:r w:rsidRPr="00285040">
        <w:rPr>
          <w:u w:val="single"/>
        </w:rPr>
        <w:t>as more</w:t>
      </w:r>
      <w:r w:rsidRPr="00285040">
        <w:t xml:space="preserve"> people </w:t>
      </w:r>
      <w:r w:rsidRPr="00285040">
        <w:rPr>
          <w:u w:val="single"/>
        </w:rPr>
        <w:t>gain access to food, clothing</w:t>
      </w:r>
      <w:r w:rsidRPr="00285040">
        <w:t xml:space="preserve">, housing, </w:t>
      </w:r>
      <w:r w:rsidRPr="00285040">
        <w:rPr>
          <w:u w:val="single"/>
        </w:rPr>
        <w:t>transportation</w:t>
      </w:r>
      <w:r w:rsidRPr="00285040">
        <w:t xml:space="preserve">, and so forth. Already, </w:t>
      </w:r>
      <w:r w:rsidRPr="00285040">
        <w:rPr>
          <w:u w:val="single"/>
        </w:rPr>
        <w:t>services account for 80 percent of U.S. GDP and</w:t>
      </w:r>
      <w:r w:rsidRPr="00285040">
        <w:t xml:space="preserve"> 80 percent of civilian </w:t>
      </w:r>
      <w:r w:rsidRPr="00285040">
        <w:rPr>
          <w:u w:val="single"/>
        </w:rPr>
        <w:t>employment</w:t>
      </w:r>
      <w:r w:rsidRPr="00285040">
        <w:t xml:space="preserve">. Instead of stuff, people will want to spend time creating and enjoying themselves. As technological progress enables economic growth, </w:t>
      </w:r>
      <w:r w:rsidRPr="00285040">
        <w:rPr>
          <w:u w:val="single"/>
        </w:rPr>
        <w:t>people will consume</w:t>
      </w:r>
      <w:r w:rsidRPr="00285040">
        <w:t xml:space="preserve"> more pixels and </w:t>
      </w:r>
      <w:r w:rsidRPr="00285040">
        <w:rPr>
          <w:u w:val="single"/>
        </w:rPr>
        <w:t>less</w:t>
      </w:r>
      <w:r w:rsidRPr="00285040">
        <w:t xml:space="preserve"> petroleum, more massages and less mortar, more </w:t>
      </w:r>
      <w:proofErr w:type="gramStart"/>
      <w:r w:rsidRPr="00285040">
        <w:t>handicrafts</w:t>
      </w:r>
      <w:proofErr w:type="gramEnd"/>
      <w:r w:rsidRPr="00285040">
        <w:t xml:space="preserve"> and less hardwood. Ultimately, </w:t>
      </w:r>
      <w:r w:rsidRPr="00285040">
        <w:rPr>
          <w:highlight w:val="green"/>
          <w:u w:val="single"/>
        </w:rPr>
        <w:t>Ward and</w:t>
      </w:r>
      <w:r w:rsidRPr="00285040">
        <w:rPr>
          <w:u w:val="single"/>
        </w:rPr>
        <w:t xml:space="preserve"> his colleagues make the </w:t>
      </w:r>
      <w:r w:rsidRPr="00285040">
        <w:rPr>
          <w:b/>
          <w:u w:val="single"/>
        </w:rPr>
        <w:t>same mistake as Malthus</w:t>
      </w:r>
      <w:r w:rsidRPr="00285040">
        <w:t xml:space="preserve"> and the Limits to Growth folks: </w:t>
      </w:r>
      <w:r w:rsidRPr="00285040">
        <w:rPr>
          <w:u w:val="single"/>
        </w:rPr>
        <w:t xml:space="preserve">They </w:t>
      </w:r>
      <w:r w:rsidRPr="00285040">
        <w:rPr>
          <w:b/>
          <w:highlight w:val="green"/>
          <w:u w:val="single"/>
        </w:rPr>
        <w:t>extrapolate trends</w:t>
      </w:r>
      <w:r w:rsidRPr="00285040">
        <w:rPr>
          <w:highlight w:val="green"/>
          <w:u w:val="single"/>
        </w:rPr>
        <w:t xml:space="preserve"> without</w:t>
      </w:r>
      <w:r w:rsidRPr="00285040">
        <w:rPr>
          <w:u w:val="single"/>
        </w:rPr>
        <w:t xml:space="preserve"> taking</w:t>
      </w:r>
      <w:r w:rsidRPr="00285040">
        <w:t xml:space="preserve"> adequate </w:t>
      </w:r>
      <w:r w:rsidRPr="00285040">
        <w:rPr>
          <w:u w:val="single"/>
        </w:rPr>
        <w:t>account of</w:t>
      </w:r>
      <w:r w:rsidRPr="00285040">
        <w:t xml:space="preserve"> human </w:t>
      </w:r>
      <w:r w:rsidRPr="00285040">
        <w:rPr>
          <w:b/>
          <w:highlight w:val="green"/>
          <w:u w:val="single"/>
        </w:rPr>
        <w:t>ingenuity</w:t>
      </w:r>
      <w:r w:rsidRPr="00285040">
        <w:rPr>
          <w:u w:val="single"/>
        </w:rPr>
        <w:t>. Will it be possible to grow</w:t>
      </w:r>
      <w:r w:rsidRPr="00285040">
        <w:t xml:space="preserve"> the economy </w:t>
      </w:r>
      <w:r w:rsidRPr="00285040">
        <w:rPr>
          <w:u w:val="single"/>
        </w:rPr>
        <w:t>7-fold</w:t>
      </w:r>
      <w:r w:rsidRPr="00285040">
        <w:t xml:space="preserve"> over this century </w:t>
      </w:r>
      <w:r w:rsidRPr="00285040">
        <w:rPr>
          <w:u w:val="single"/>
        </w:rPr>
        <w:t>while reducing</w:t>
      </w:r>
      <w:r w:rsidRPr="00285040">
        <w:t xml:space="preserve"> resource </w:t>
      </w:r>
      <w:r w:rsidRPr="00285040">
        <w:rPr>
          <w:u w:val="single"/>
        </w:rPr>
        <w:t>consumption and restoring the natural world? Yes</w:t>
      </w:r>
      <w:r w:rsidRPr="00285040">
        <w:t>.</w:t>
      </w:r>
    </w:p>
    <w:p w14:paraId="6469BED5" w14:textId="77777777" w:rsidR="0079374D" w:rsidRPr="00285040" w:rsidRDefault="0079374D" w:rsidP="005405AA">
      <w:pPr>
        <w:rPr>
          <w:sz w:val="12"/>
        </w:rPr>
      </w:pPr>
    </w:p>
    <w:p w14:paraId="304091C2" w14:textId="258C1011" w:rsidR="005405AA" w:rsidRPr="00285040" w:rsidRDefault="005405AA" w:rsidP="004275BB">
      <w:pPr>
        <w:pStyle w:val="Heading4"/>
        <w:numPr>
          <w:ilvl w:val="0"/>
          <w:numId w:val="16"/>
        </w:numPr>
        <w:rPr>
          <w:rFonts w:cs="Calibri"/>
        </w:rPr>
      </w:pPr>
      <w:r w:rsidRPr="00285040">
        <w:rPr>
          <w:rFonts w:cs="Calibri"/>
        </w:rPr>
        <w:t>Capitalism solves environmental crises – industrial development, technological advances, and any alternative fails</w:t>
      </w:r>
    </w:p>
    <w:p w14:paraId="38249CC3" w14:textId="77777777" w:rsidR="005405AA" w:rsidRPr="00285040" w:rsidRDefault="005405AA" w:rsidP="005405AA">
      <w:pPr>
        <w:spacing w:after="0" w:line="240" w:lineRule="auto"/>
      </w:pPr>
      <w:proofErr w:type="spellStart"/>
      <w:r w:rsidRPr="00285040">
        <w:rPr>
          <w:rStyle w:val="Style13ptBold"/>
        </w:rPr>
        <w:t>Zitelmann</w:t>
      </w:r>
      <w:proofErr w:type="spellEnd"/>
      <w:r w:rsidRPr="00285040">
        <w:rPr>
          <w:rStyle w:val="Style13ptBold"/>
        </w:rPr>
        <w:t xml:space="preserve"> 20 </w:t>
      </w:r>
      <w:r w:rsidRPr="00285040">
        <w:t xml:space="preserve">[(Dr. Rainer, a historian and sociologist. He is also a world-renowned author, successful businessman and real estate investor. </w:t>
      </w:r>
      <w:proofErr w:type="spellStart"/>
      <w:r w:rsidRPr="00285040">
        <w:t>Zitelmann</w:t>
      </w:r>
      <w:proofErr w:type="spellEnd"/>
      <w:r w:rsidRPr="00285040">
        <w:t xml:space="preserve"> has written a total of 24 books and has a doctorate in political science and sociology) “‘System Change Not Climate Change’: Capitalism </w:t>
      </w:r>
      <w:proofErr w:type="gramStart"/>
      <w:r w:rsidRPr="00285040">
        <w:t>And</w:t>
      </w:r>
      <w:proofErr w:type="gramEnd"/>
      <w:r w:rsidRPr="00285040">
        <w:t xml:space="preserve"> Environmental Destruction” Forbes, 7/13/2020] BC</w:t>
      </w:r>
    </w:p>
    <w:p w14:paraId="6F9EC425" w14:textId="77777777" w:rsidR="005405AA" w:rsidRPr="00285040" w:rsidRDefault="005405AA" w:rsidP="005405AA">
      <w:r w:rsidRPr="00285040">
        <w:t xml:space="preserve">The Price </w:t>
      </w:r>
      <w:proofErr w:type="gramStart"/>
      <w:r w:rsidRPr="00285040">
        <w:t>Of</w:t>
      </w:r>
      <w:proofErr w:type="gramEnd"/>
      <w:r w:rsidRPr="00285040">
        <w:t xml:space="preserve"> Growth—Destruction Of The Environment?</w:t>
      </w:r>
    </w:p>
    <w:p w14:paraId="38D7C171" w14:textId="77777777" w:rsidR="005405AA" w:rsidRPr="00285040" w:rsidRDefault="005405AA" w:rsidP="005405AA">
      <w:r w:rsidRPr="00285040">
        <w:t xml:space="preserve">But isn’t there a price for this growth: environment devastation? Of course, </w:t>
      </w:r>
      <w:r w:rsidRPr="00285040">
        <w:rPr>
          <w:rStyle w:val="StyleUnderline"/>
        </w:rPr>
        <w:t>nobody would deny that industrialization causes environmental problems</w:t>
      </w:r>
      <w:r w:rsidRPr="00285040">
        <w:t xml:space="preserve">. </w:t>
      </w:r>
      <w:r w:rsidRPr="00285040">
        <w:rPr>
          <w:rStyle w:val="Emphasis"/>
        </w:rPr>
        <w:t xml:space="preserve">But </w:t>
      </w:r>
      <w:r w:rsidRPr="00285040">
        <w:rPr>
          <w:rStyle w:val="Emphasis"/>
          <w:highlight w:val="green"/>
        </w:rPr>
        <w:t>the</w:t>
      </w:r>
      <w:r w:rsidRPr="00285040">
        <w:rPr>
          <w:rStyle w:val="Emphasis"/>
        </w:rPr>
        <w:t xml:space="preserve"> </w:t>
      </w:r>
      <w:r w:rsidRPr="00285040">
        <w:rPr>
          <w:rStyle w:val="Emphasis"/>
          <w:highlight w:val="green"/>
        </w:rPr>
        <w:t>assertion</w:t>
      </w:r>
      <w:r w:rsidRPr="00285040">
        <w:rPr>
          <w:rStyle w:val="Emphasis"/>
        </w:rPr>
        <w:t xml:space="preserve"> that </w:t>
      </w:r>
      <w:r w:rsidRPr="00285040">
        <w:rPr>
          <w:rStyle w:val="Emphasis"/>
          <w:highlight w:val="green"/>
        </w:rPr>
        <w:t>growth</w:t>
      </w:r>
      <w:r w:rsidRPr="00285040">
        <w:rPr>
          <w:rStyle w:val="Emphasis"/>
        </w:rPr>
        <w:t xml:space="preserve"> automatically </w:t>
      </w:r>
      <w:r w:rsidRPr="00285040">
        <w:rPr>
          <w:rStyle w:val="Emphasis"/>
          <w:highlight w:val="green"/>
        </w:rPr>
        <w:t>leads to</w:t>
      </w:r>
      <w:r w:rsidRPr="00285040">
        <w:rPr>
          <w:rStyle w:val="Emphasis"/>
        </w:rPr>
        <w:t xml:space="preserve"> ever accelerating </w:t>
      </w:r>
      <w:r w:rsidRPr="00285040">
        <w:rPr>
          <w:rStyle w:val="Emphasis"/>
          <w:highlight w:val="green"/>
        </w:rPr>
        <w:t>environmental degradation is</w:t>
      </w:r>
      <w:r w:rsidRPr="00285040">
        <w:rPr>
          <w:rStyle w:val="Emphasis"/>
        </w:rPr>
        <w:t xml:space="preserve"> simply </w:t>
      </w:r>
      <w:r w:rsidRPr="00285040">
        <w:rPr>
          <w:rStyle w:val="Emphasis"/>
          <w:highlight w:val="green"/>
        </w:rPr>
        <w:t>false</w:t>
      </w:r>
      <w:r w:rsidRPr="00285040">
        <w:rPr>
          <w:rStyle w:val="Emphasis"/>
        </w:rPr>
        <w:t>.</w:t>
      </w:r>
      <w:r w:rsidRPr="00285040">
        <w:t xml:space="preserve"> Yale University’s Environmental Performance Index (</w:t>
      </w:r>
      <w:r w:rsidRPr="00285040">
        <w:rPr>
          <w:rStyle w:val="StyleUnderline"/>
          <w:highlight w:val="green"/>
        </w:rPr>
        <w:t>EPI</w:t>
      </w:r>
      <w:r w:rsidRPr="00285040">
        <w:rPr>
          <w:highlight w:val="green"/>
        </w:rPr>
        <w:t xml:space="preserve">) </w:t>
      </w:r>
      <w:r w:rsidRPr="00285040">
        <w:rPr>
          <w:rStyle w:val="StyleUnderline"/>
          <w:highlight w:val="green"/>
        </w:rPr>
        <w:t>uses 16 indicators to rank countries</w:t>
      </w:r>
      <w:r w:rsidRPr="00285040">
        <w:rPr>
          <w:rStyle w:val="StyleUnderline"/>
        </w:rPr>
        <w:t xml:space="preserve"> on environmental health, air quality, water, biodiversity, natural </w:t>
      </w:r>
      <w:proofErr w:type="gramStart"/>
      <w:r w:rsidRPr="00285040">
        <w:rPr>
          <w:rStyle w:val="StyleUnderline"/>
        </w:rPr>
        <w:t>resources</w:t>
      </w:r>
      <w:proofErr w:type="gramEnd"/>
      <w:r w:rsidRPr="00285040">
        <w:rPr>
          <w:rStyle w:val="StyleUnderline"/>
        </w:rPr>
        <w:t xml:space="preserve"> and pollution</w:t>
      </w:r>
      <w:r w:rsidRPr="00285040">
        <w:t xml:space="preserve">. These indicators have been selected to reflect both the current baseline and the dynamics of national ecosystems. </w:t>
      </w:r>
      <w:r w:rsidRPr="00285040">
        <w:rPr>
          <w:rStyle w:val="Emphasis"/>
        </w:rPr>
        <w:t xml:space="preserve">One of the Index’s most striking findings is that </w:t>
      </w:r>
      <w:r w:rsidRPr="00285040">
        <w:rPr>
          <w:rStyle w:val="Emphasis"/>
          <w:highlight w:val="green"/>
        </w:rPr>
        <w:t>there is a strong</w:t>
      </w:r>
      <w:r w:rsidRPr="00285040">
        <w:rPr>
          <w:rStyle w:val="Emphasis"/>
        </w:rPr>
        <w:t xml:space="preserve"> </w:t>
      </w:r>
      <w:r w:rsidRPr="00285040">
        <w:rPr>
          <w:rStyle w:val="Emphasis"/>
          <w:highlight w:val="green"/>
        </w:rPr>
        <w:t>correlation between</w:t>
      </w:r>
      <w:r w:rsidRPr="00285040">
        <w:rPr>
          <w:rStyle w:val="Emphasis"/>
        </w:rPr>
        <w:t xml:space="preserve"> a state’s </w:t>
      </w:r>
      <w:r w:rsidRPr="00285040">
        <w:rPr>
          <w:rStyle w:val="Emphasis"/>
          <w:highlight w:val="green"/>
        </w:rPr>
        <w:t>wealth and</w:t>
      </w:r>
      <w:r w:rsidRPr="00285040">
        <w:rPr>
          <w:rStyle w:val="Emphasis"/>
        </w:rPr>
        <w:t xml:space="preserve"> its </w:t>
      </w:r>
      <w:r w:rsidRPr="00285040">
        <w:rPr>
          <w:rStyle w:val="Emphasis"/>
          <w:highlight w:val="green"/>
        </w:rPr>
        <w:t>environmental performance</w:t>
      </w:r>
      <w:r w:rsidRPr="00285040">
        <w:rPr>
          <w:rStyle w:val="Emphasis"/>
        </w:rPr>
        <w:t>.</w:t>
      </w:r>
      <w:r w:rsidRPr="00285040">
        <w:t xml:space="preserve"> Most developed </w:t>
      </w:r>
      <w:r w:rsidRPr="00285040">
        <w:rPr>
          <w:rStyle w:val="Emphasis"/>
          <w:highlight w:val="green"/>
        </w:rPr>
        <w:t>capitalist countries achieve high environmental</w:t>
      </w:r>
      <w:r w:rsidRPr="00285040">
        <w:rPr>
          <w:rStyle w:val="Emphasis"/>
        </w:rPr>
        <w:t xml:space="preserve"> </w:t>
      </w:r>
      <w:r w:rsidRPr="00285040">
        <w:rPr>
          <w:rStyle w:val="Emphasis"/>
          <w:highlight w:val="green"/>
        </w:rPr>
        <w:t>standards</w:t>
      </w:r>
      <w:r w:rsidRPr="00285040">
        <w:t xml:space="preserve">. </w:t>
      </w:r>
      <w:r w:rsidRPr="00285040">
        <w:rPr>
          <w:rStyle w:val="StyleUnderline"/>
        </w:rPr>
        <w:t xml:space="preserve">Those countries with the worst EPI scores, such as Ethiopia, Mali, Mauritania, </w:t>
      </w:r>
      <w:proofErr w:type="gramStart"/>
      <w:r w:rsidRPr="00285040">
        <w:rPr>
          <w:rStyle w:val="StyleUnderline"/>
        </w:rPr>
        <w:t>Chad</w:t>
      </w:r>
      <w:proofErr w:type="gramEnd"/>
      <w:r w:rsidRPr="00285040">
        <w:rPr>
          <w:rStyle w:val="StyleUnderline"/>
        </w:rPr>
        <w:t xml:space="preserve"> and Niger, are all poor</w:t>
      </w:r>
      <w:r w:rsidRPr="00285040">
        <w:t>. They have both low investment capacity for infrastructure, including water and sanitation, and tend to have weak environmental regulatory authorities.</w:t>
      </w:r>
    </w:p>
    <w:p w14:paraId="4824EB96" w14:textId="77777777" w:rsidR="005405AA" w:rsidRPr="00285040" w:rsidRDefault="005405AA" w:rsidP="005405AA">
      <w:r w:rsidRPr="00285040">
        <w:t xml:space="preserve">Contrary to prevailing perceptions, </w:t>
      </w:r>
      <w:r w:rsidRPr="00285040">
        <w:rPr>
          <w:rStyle w:val="Emphasis"/>
          <w:highlight w:val="green"/>
        </w:rPr>
        <w:t>industrial development</w:t>
      </w:r>
      <w:r w:rsidRPr="00285040">
        <w:rPr>
          <w:rStyle w:val="Emphasis"/>
        </w:rPr>
        <w:t xml:space="preserve"> and technological advances have </w:t>
      </w:r>
      <w:r w:rsidRPr="00285040">
        <w:rPr>
          <w:rStyle w:val="Emphasis"/>
          <w:highlight w:val="green"/>
        </w:rPr>
        <w:t>contribute</w:t>
      </w:r>
      <w:r w:rsidRPr="00285040">
        <w:rPr>
          <w:rStyle w:val="Emphasis"/>
        </w:rPr>
        <w:t xml:space="preserve">d significantly </w:t>
      </w:r>
      <w:r w:rsidRPr="00285040">
        <w:rPr>
          <w:rStyle w:val="Emphasis"/>
          <w:highlight w:val="green"/>
        </w:rPr>
        <w:t>to relieving the burden on the</w:t>
      </w:r>
      <w:r w:rsidRPr="00285040">
        <w:rPr>
          <w:rStyle w:val="Emphasis"/>
        </w:rPr>
        <w:t xml:space="preserve"> </w:t>
      </w:r>
      <w:r w:rsidRPr="00285040">
        <w:rPr>
          <w:rStyle w:val="Emphasis"/>
          <w:highlight w:val="green"/>
        </w:rPr>
        <w:t>environment</w:t>
      </w:r>
      <w:r w:rsidRPr="00285040">
        <w:t xml:space="preserve">. Both </w:t>
      </w:r>
      <w:proofErr w:type="spellStart"/>
      <w:r w:rsidRPr="00285040">
        <w:t>Indur</w:t>
      </w:r>
      <w:proofErr w:type="spellEnd"/>
      <w:r w:rsidRPr="00285040">
        <w:t xml:space="preserve"> </w:t>
      </w:r>
      <w:proofErr w:type="spellStart"/>
      <w:r w:rsidRPr="00285040">
        <w:t>Goklany</w:t>
      </w:r>
      <w:proofErr w:type="spellEnd"/>
      <w:r w:rsidRPr="00285040">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4B6EA3AC" w14:textId="77777777" w:rsidR="005405AA" w:rsidRPr="00285040" w:rsidRDefault="005405AA" w:rsidP="005405AA">
      <w:r w:rsidRPr="00285040">
        <w:rPr>
          <w:rStyle w:val="Emphasis"/>
        </w:rPr>
        <w:lastRenderedPageBreak/>
        <w:t>Researchers have confirmed that</w:t>
      </w:r>
      <w:r w:rsidRPr="00285040">
        <w:t xml:space="preserve"> economic freedom—in other words, more </w:t>
      </w:r>
      <w:r w:rsidRPr="00285040">
        <w:rPr>
          <w:rStyle w:val="Emphasis"/>
          <w:highlight w:val="green"/>
        </w:rPr>
        <w:t>capitalism</w:t>
      </w:r>
      <w:r w:rsidRPr="00285040">
        <w:t>—</w:t>
      </w:r>
      <w:r w:rsidRPr="00285040">
        <w:rPr>
          <w:rStyle w:val="Emphasis"/>
          <w:highlight w:val="green"/>
        </w:rPr>
        <w:t>leads to higher</w:t>
      </w:r>
      <w:r w:rsidRPr="00285040">
        <w:rPr>
          <w:rStyle w:val="StyleUnderline"/>
        </w:rPr>
        <w:t>, not lower,</w:t>
      </w:r>
      <w:r w:rsidRPr="00285040">
        <w:rPr>
          <w:rStyle w:val="Emphasis"/>
        </w:rPr>
        <w:t xml:space="preserve"> </w:t>
      </w:r>
      <w:r w:rsidRPr="00285040">
        <w:rPr>
          <w:rStyle w:val="Emphasis"/>
          <w:highlight w:val="green"/>
        </w:rPr>
        <w:t>environmental quality</w:t>
      </w:r>
      <w:r w:rsidRPr="00285040">
        <w:rPr>
          <w:highlight w:val="green"/>
        </w:rPr>
        <w:t>.</w:t>
      </w:r>
    </w:p>
    <w:p w14:paraId="6E89D094" w14:textId="77777777" w:rsidR="005405AA" w:rsidRPr="00285040" w:rsidRDefault="005405AA" w:rsidP="005405AA">
      <w:pPr>
        <w:rPr>
          <w:rStyle w:val="Emphasis"/>
        </w:rPr>
      </w:pPr>
      <w:r w:rsidRPr="00285040">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285040">
        <w:rPr>
          <w:rStyle w:val="StyleUnderline"/>
        </w:rPr>
        <w:t xml:space="preserve">r: the world’s most economically </w:t>
      </w:r>
      <w:r w:rsidRPr="00285040">
        <w:rPr>
          <w:rStyle w:val="Emphasis"/>
          <w:highlight w:val="green"/>
        </w:rPr>
        <w:t>free countries achieve</w:t>
      </w:r>
      <w:r w:rsidRPr="00285040">
        <w:rPr>
          <w:rStyle w:val="Emphasis"/>
        </w:rPr>
        <w:t xml:space="preserve"> the </w:t>
      </w:r>
      <w:r w:rsidRPr="00285040">
        <w:rPr>
          <w:rStyle w:val="Emphasis"/>
          <w:highlight w:val="green"/>
        </w:rPr>
        <w:t>high</w:t>
      </w:r>
      <w:r w:rsidRPr="00285040">
        <w:rPr>
          <w:rStyle w:val="Emphasis"/>
        </w:rPr>
        <w:t xml:space="preserve">est </w:t>
      </w:r>
      <w:r w:rsidRPr="00285040">
        <w:rPr>
          <w:rStyle w:val="Emphasis"/>
          <w:highlight w:val="green"/>
        </w:rPr>
        <w:t>environmental performance</w:t>
      </w:r>
      <w:r w:rsidRPr="00285040">
        <w:rPr>
          <w:rStyle w:val="StyleUnderline"/>
        </w:rPr>
        <w:t xml:space="preserve"> rankings </w:t>
      </w:r>
      <w:r w:rsidRPr="00285040">
        <w:rPr>
          <w:rStyle w:val="StyleUnderline"/>
          <w:highlight w:val="green"/>
        </w:rPr>
        <w:t>with</w:t>
      </w:r>
      <w:r w:rsidRPr="00285040">
        <w:rPr>
          <w:rStyle w:val="StyleUnderline"/>
        </w:rPr>
        <w:t xml:space="preserve"> an average score of </w:t>
      </w:r>
      <w:r w:rsidRPr="00285040">
        <w:rPr>
          <w:rStyle w:val="StyleUnderline"/>
          <w:highlight w:val="green"/>
        </w:rPr>
        <w:t>76.1</w:t>
      </w:r>
      <w:r w:rsidRPr="00285040">
        <w:rPr>
          <w:rStyle w:val="StyleUnderline"/>
        </w:rPr>
        <w:t xml:space="preserve">, followed by the countries that are “mostly free,” which score an average of 69.5. In stark contrast, </w:t>
      </w:r>
      <w:r w:rsidRPr="00285040">
        <w:rPr>
          <w:rStyle w:val="Emphasis"/>
        </w:rPr>
        <w:t xml:space="preserve">the </w:t>
      </w:r>
      <w:r w:rsidRPr="00285040">
        <w:rPr>
          <w:rStyle w:val="Emphasis"/>
          <w:highlight w:val="green"/>
        </w:rPr>
        <w:t>economically</w:t>
      </w:r>
      <w:r w:rsidRPr="00285040">
        <w:rPr>
          <w:rStyle w:val="Emphasis"/>
        </w:rPr>
        <w:t xml:space="preserve"> “repressed” and “mostly </w:t>
      </w:r>
      <w:r w:rsidRPr="00285040">
        <w:rPr>
          <w:rStyle w:val="Emphasis"/>
          <w:highlight w:val="green"/>
        </w:rPr>
        <w:t>unfree” countries</w:t>
      </w:r>
      <w:r w:rsidRPr="00285040">
        <w:rPr>
          <w:rStyle w:val="Emphasis"/>
        </w:rPr>
        <w:t xml:space="preserve"> all </w:t>
      </w:r>
      <w:r w:rsidRPr="00285040">
        <w:rPr>
          <w:rStyle w:val="Emphasis"/>
          <w:highlight w:val="green"/>
        </w:rPr>
        <w:t>score</w:t>
      </w:r>
      <w:r w:rsidRPr="00285040">
        <w:rPr>
          <w:rStyle w:val="Emphasis"/>
        </w:rPr>
        <w:t xml:space="preserve"> </w:t>
      </w:r>
      <w:r w:rsidRPr="00285040">
        <w:rPr>
          <w:rStyle w:val="Emphasis"/>
          <w:highlight w:val="green"/>
        </w:rPr>
        <w:t>less than 50</w:t>
      </w:r>
      <w:r w:rsidRPr="00285040">
        <w:rPr>
          <w:rStyle w:val="Emphasis"/>
        </w:rPr>
        <w:t xml:space="preserve"> for environmental performance.</w:t>
      </w:r>
    </w:p>
    <w:p w14:paraId="3813A877" w14:textId="77777777" w:rsidR="005405AA" w:rsidRPr="00285040" w:rsidRDefault="005405AA" w:rsidP="005405AA">
      <w:r w:rsidRPr="00285040">
        <w:t xml:space="preserve">Is Government </w:t>
      </w:r>
      <w:proofErr w:type="gramStart"/>
      <w:r w:rsidRPr="00285040">
        <w:t>The</w:t>
      </w:r>
      <w:proofErr w:type="gramEnd"/>
      <w:r w:rsidRPr="00285040">
        <w:t xml:space="preserve"> Best Solution To Environmental Problems?</w:t>
      </w:r>
    </w:p>
    <w:p w14:paraId="6532A9E1" w14:textId="77777777" w:rsidR="005405AA" w:rsidRPr="00285040" w:rsidRDefault="005405AA" w:rsidP="005405AA">
      <w:r w:rsidRPr="00285040">
        <w:rPr>
          <w:rStyle w:val="StyleUnderline"/>
        </w:rPr>
        <w:t>Anti-capitalists frequently claim that central government is the best solution to environmental problems</w:t>
      </w:r>
      <w:r w:rsidRPr="00285040">
        <w:t xml:space="preserve">. And </w:t>
      </w:r>
      <w:r w:rsidRPr="00285040">
        <w:rPr>
          <w:rStyle w:val="StyleUnderline"/>
        </w:rPr>
        <w:t>there is no doubt that state regulations to safeguard the environment are important</w:t>
      </w:r>
      <w:r w:rsidRPr="00285040">
        <w:t xml:space="preserve">. </w:t>
      </w:r>
      <w:r w:rsidRPr="00285040">
        <w:rPr>
          <w:rStyle w:val="Emphasis"/>
        </w:rPr>
        <w:t xml:space="preserve">But </w:t>
      </w:r>
      <w:r w:rsidRPr="00285040">
        <w:rPr>
          <w:rStyle w:val="Emphasis"/>
          <w:highlight w:val="green"/>
        </w:rPr>
        <w:t>state regulations</w:t>
      </w:r>
      <w:r w:rsidRPr="00285040">
        <w:t>, cited by anti-capitalists as a panacea for environmental issues, o</w:t>
      </w:r>
      <w:r w:rsidRPr="00285040">
        <w:rPr>
          <w:rStyle w:val="Emphasis"/>
        </w:rPr>
        <w:t xml:space="preserve">ften </w:t>
      </w:r>
      <w:r w:rsidRPr="00285040">
        <w:rPr>
          <w:rStyle w:val="Emphasis"/>
          <w:highlight w:val="green"/>
        </w:rPr>
        <w:t>achieve the</w:t>
      </w:r>
      <w:r w:rsidRPr="00285040">
        <w:rPr>
          <w:rStyle w:val="Emphasis"/>
        </w:rPr>
        <w:t xml:space="preserve"> </w:t>
      </w:r>
      <w:r w:rsidRPr="00285040">
        <w:rPr>
          <w:rStyle w:val="Emphasis"/>
          <w:highlight w:val="green"/>
        </w:rPr>
        <w:t>opposite of what they</w:t>
      </w:r>
      <w:r w:rsidRPr="00285040">
        <w:rPr>
          <w:rStyle w:val="Emphasis"/>
        </w:rPr>
        <w:t xml:space="preserve"> were </w:t>
      </w:r>
      <w:r w:rsidRPr="00285040">
        <w:rPr>
          <w:rStyle w:val="Emphasis"/>
          <w:highlight w:val="green"/>
        </w:rPr>
        <w:t>intended</w:t>
      </w:r>
      <w:r w:rsidRPr="00285040">
        <w:rPr>
          <w:rStyle w:val="Emphasis"/>
        </w:rPr>
        <w:t xml:space="preserve"> to do.</w:t>
      </w:r>
      <w:r w:rsidRPr="00285040">
        <w:t xml:space="preserve"> </w:t>
      </w:r>
      <w:r w:rsidRPr="00285040">
        <w:rPr>
          <w:rStyle w:val="StyleUnderline"/>
          <w:highlight w:val="green"/>
        </w:rPr>
        <w:t>Hardly any other country</w:t>
      </w:r>
      <w:r w:rsidRPr="00285040">
        <w:rPr>
          <w:rStyle w:val="StyleUnderline"/>
        </w:rPr>
        <w:t xml:space="preserve"> in the world </w:t>
      </w:r>
      <w:r w:rsidRPr="00285040">
        <w:rPr>
          <w:rStyle w:val="StyleUnderline"/>
          <w:highlight w:val="green"/>
        </w:rPr>
        <w:t>touts</w:t>
      </w:r>
      <w:r w:rsidRPr="00285040">
        <w:rPr>
          <w:rStyle w:val="StyleUnderline"/>
        </w:rPr>
        <w:t xml:space="preserve"> its green </w:t>
      </w:r>
      <w:r w:rsidRPr="00285040">
        <w:rPr>
          <w:rStyle w:val="StyleUnderline"/>
          <w:highlight w:val="green"/>
        </w:rPr>
        <w:t>credentials as much as Germany</w:t>
      </w:r>
      <w:r w:rsidRPr="00285040">
        <w:t>. According to even the most conservative estimates, Germany’s so-called “energy transition” is set to cost a total of almost €500 billion by 2025.</w:t>
      </w:r>
    </w:p>
    <w:p w14:paraId="63AC15F8" w14:textId="77777777" w:rsidR="005405AA" w:rsidRPr="00285040" w:rsidRDefault="005405AA" w:rsidP="005405AA">
      <w:r w:rsidRPr="00285040">
        <w:t xml:space="preserve">But </w:t>
      </w:r>
      <w:r w:rsidRPr="00285040">
        <w:rPr>
          <w:rStyle w:val="StyleUnderline"/>
        </w:rPr>
        <w:t xml:space="preserve">the </w:t>
      </w:r>
      <w:proofErr w:type="gramStart"/>
      <w:r w:rsidRPr="00285040">
        <w:rPr>
          <w:rStyle w:val="StyleUnderline"/>
        </w:rPr>
        <w:t>results</w:t>
      </w:r>
      <w:proofErr w:type="gramEnd"/>
      <w:r w:rsidRPr="00285040">
        <w:rPr>
          <w:rStyle w:val="StyleUnderline"/>
        </w:rPr>
        <w:t xml:space="preserve"> of this massive investment is sobering</w:t>
      </w:r>
      <w:r w:rsidRPr="00285040">
        <w:t>, as an analysis by McKinsey reveals, “</w:t>
      </w:r>
      <w:r w:rsidRPr="00285040">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rsidRPr="00285040">
        <w:t>.”</w:t>
      </w:r>
    </w:p>
    <w:p w14:paraId="5BD3C740" w14:textId="77777777" w:rsidR="005405AA" w:rsidRPr="00285040" w:rsidRDefault="005405AA" w:rsidP="005405AA">
      <w:pPr>
        <w:rPr>
          <w:rStyle w:val="Emphasis"/>
        </w:rPr>
      </w:pPr>
      <w:r w:rsidRPr="00285040">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285040">
        <w:rPr>
          <w:rStyle w:val="Emphasis"/>
          <w:highlight w:val="green"/>
        </w:rPr>
        <w:t>Germany’s</w:t>
      </w:r>
      <w:r w:rsidRPr="00285040">
        <w:rPr>
          <w:rStyle w:val="Emphasis"/>
        </w:rPr>
        <w:t xml:space="preserve"> energy </w:t>
      </w:r>
      <w:r w:rsidRPr="00285040">
        <w:rPr>
          <w:rStyle w:val="Emphasis"/>
          <w:highlight w:val="green"/>
        </w:rPr>
        <w:t>policy has been</w:t>
      </w:r>
      <w:r w:rsidRPr="00285040">
        <w:rPr>
          <w:rStyle w:val="Emphasis"/>
        </w:rPr>
        <w:t xml:space="preserve"> described as </w:t>
      </w:r>
      <w:r w:rsidRPr="00285040">
        <w:rPr>
          <w:rStyle w:val="Emphasis"/>
          <w:highlight w:val="green"/>
        </w:rPr>
        <w:t>the dumbest in the world.</w:t>
      </w:r>
    </w:p>
    <w:p w14:paraId="668FBB43" w14:textId="77777777" w:rsidR="005405AA" w:rsidRPr="00285040" w:rsidRDefault="005405AA" w:rsidP="005405AA">
      <w:r w:rsidRPr="00285040">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285040">
        <w:rPr>
          <w:rStyle w:val="StyleUnderline"/>
        </w:rPr>
        <w:t xml:space="preserve">government environmental policy is often ineffective. In some instances, it even achieves the opposite of what it was originally intended to, </w:t>
      </w:r>
      <w:proofErr w:type="gramStart"/>
      <w:r w:rsidRPr="00285040">
        <w:rPr>
          <w:rStyle w:val="StyleUnderline"/>
        </w:rPr>
        <w:t>i.e.</w:t>
      </w:r>
      <w:proofErr w:type="gramEnd"/>
      <w:r w:rsidRPr="00285040">
        <w:rPr>
          <w:rStyle w:val="StyleUnderline"/>
        </w:rPr>
        <w:t xml:space="preserve"> it exacerbates existing environmental problems.</w:t>
      </w:r>
    </w:p>
    <w:p w14:paraId="330FF173" w14:textId="77777777" w:rsidR="005405AA" w:rsidRPr="00285040" w:rsidRDefault="005405AA" w:rsidP="005405AA">
      <w:r w:rsidRPr="00285040">
        <w:rPr>
          <w:rStyle w:val="Emphasis"/>
          <w:highlight w:val="green"/>
        </w:rPr>
        <w:t>It is</w:t>
      </w:r>
      <w:r w:rsidRPr="00285040">
        <w:t xml:space="preserve"> also </w:t>
      </w:r>
      <w:r w:rsidRPr="00285040">
        <w:rPr>
          <w:rStyle w:val="Emphasis"/>
          <w:highlight w:val="green"/>
        </w:rPr>
        <w:t>wrong to think</w:t>
      </w:r>
      <w:r w:rsidRPr="00285040">
        <w:t xml:space="preserve"> that </w:t>
      </w:r>
      <w:r w:rsidRPr="00285040">
        <w:rPr>
          <w:rStyle w:val="Emphasis"/>
          <w:highlight w:val="green"/>
        </w:rPr>
        <w:t>capitalism</w:t>
      </w:r>
      <w:r w:rsidRPr="00285040">
        <w:t xml:space="preserve"> necessarily </w:t>
      </w:r>
      <w:r w:rsidRPr="00285040">
        <w:rPr>
          <w:rStyle w:val="Emphasis"/>
          <w:highlight w:val="green"/>
        </w:rPr>
        <w:t>leads to</w:t>
      </w:r>
      <w:r w:rsidRPr="00285040">
        <w:t xml:space="preserve"> ever greater </w:t>
      </w:r>
      <w:r w:rsidRPr="00285040">
        <w:rPr>
          <w:rStyle w:val="Emphasis"/>
          <w:highlight w:val="green"/>
        </w:rPr>
        <w:t>waste of</w:t>
      </w:r>
      <w:r w:rsidRPr="00285040">
        <w:rPr>
          <w:rStyle w:val="Emphasis"/>
        </w:rPr>
        <w:t xml:space="preserve"> limited natural </w:t>
      </w:r>
      <w:r w:rsidRPr="00285040">
        <w:rPr>
          <w:rStyle w:val="Emphasis"/>
          <w:highlight w:val="green"/>
        </w:rPr>
        <w:t>resources</w:t>
      </w:r>
      <w:r w:rsidRPr="00285040">
        <w:t xml:space="preserve">. Just </w:t>
      </w:r>
      <w:r w:rsidRPr="00285040">
        <w:rPr>
          <w:rStyle w:val="StyleUnderline"/>
        </w:rPr>
        <w:t>take the smartphone</w:t>
      </w:r>
      <w:r w:rsidRPr="00285040">
        <w:t xml:space="preserve"> for example, </w:t>
      </w:r>
      <w:r w:rsidRPr="00285040">
        <w:rPr>
          <w:rStyle w:val="StyleUnderline"/>
        </w:rPr>
        <w:t>one of the most environmentally friendly of capitalism’s many achievements.</w:t>
      </w:r>
      <w:r w:rsidRPr="00285040">
        <w:t xml:space="preserve"> </w:t>
      </w:r>
      <w:r w:rsidRPr="00285040">
        <w:rPr>
          <w:rStyle w:val="StyleUnderline"/>
        </w:rPr>
        <w:t>With just one small device, a whole plethora</w:t>
      </w:r>
      <w:r w:rsidRPr="00285040">
        <w:t xml:space="preserve"> of devices that used to consume resources in the past, such as the telephone, camera, calculator, navigation system, dictation machine, alarm clock, </w:t>
      </w:r>
      <w:proofErr w:type="gramStart"/>
      <w:r w:rsidRPr="00285040">
        <w:t>flashlight</w:t>
      </w:r>
      <w:proofErr w:type="gramEnd"/>
      <w:r w:rsidRPr="00285040">
        <w:t xml:space="preserve"> and many others, </w:t>
      </w:r>
      <w:r w:rsidRPr="00285040">
        <w:rPr>
          <w:rStyle w:val="StyleUnderline"/>
        </w:rPr>
        <w:t>have been replaced</w:t>
      </w:r>
      <w:r w:rsidRPr="00285040">
        <w:t xml:space="preserve">. </w:t>
      </w:r>
      <w:r w:rsidRPr="00285040">
        <w:rPr>
          <w:rStyle w:val="StyleUnderline"/>
        </w:rPr>
        <w:t>Smartphones also help to reduce the consumption of paper as many people choose not to take notes on paper and, for example, use their iPhone instead of a calendar to enter appointments.</w:t>
      </w:r>
    </w:p>
    <w:p w14:paraId="05AEA924" w14:textId="77777777" w:rsidR="005405AA" w:rsidRPr="00285040" w:rsidRDefault="005405AA" w:rsidP="005405AA">
      <w:pPr>
        <w:rPr>
          <w:b/>
          <w:u w:val="single"/>
        </w:rPr>
      </w:pPr>
      <w:r w:rsidRPr="00285040">
        <w:rPr>
          <w:rStyle w:val="Emphasis"/>
          <w:highlight w:val="green"/>
        </w:rPr>
        <w:t>Those who call for “system change</w:t>
      </w:r>
      <w:r w:rsidRPr="00285040">
        <w:rPr>
          <w:rStyle w:val="Emphasis"/>
        </w:rPr>
        <w:t xml:space="preserve">” instead of “climate change” </w:t>
      </w:r>
      <w:r w:rsidRPr="00285040">
        <w:rPr>
          <w:rStyle w:val="Emphasis"/>
          <w:highlight w:val="green"/>
        </w:rPr>
        <w:t>do not usually say</w:t>
      </w:r>
      <w:r w:rsidRPr="00285040">
        <w:rPr>
          <w:rStyle w:val="Emphasis"/>
        </w:rPr>
        <w:t xml:space="preserve"> </w:t>
      </w:r>
      <w:r w:rsidRPr="00285040">
        <w:rPr>
          <w:rStyle w:val="Emphasis"/>
          <w:highlight w:val="green"/>
        </w:rPr>
        <w:t>which system they</w:t>
      </w:r>
      <w:r w:rsidRPr="00285040">
        <w:rPr>
          <w:rStyle w:val="Emphasis"/>
        </w:rPr>
        <w:t xml:space="preserve"> would </w:t>
      </w:r>
      <w:r w:rsidRPr="00285040">
        <w:rPr>
          <w:rStyle w:val="Emphasis"/>
          <w:highlight w:val="green"/>
        </w:rPr>
        <w:t>prefer</w:t>
      </w:r>
      <w:r w:rsidRPr="00285040">
        <w:t xml:space="preserve">. All they are </w:t>
      </w:r>
      <w:proofErr w:type="gramStart"/>
      <w:r w:rsidRPr="00285040">
        <w:t>really sure</w:t>
      </w:r>
      <w:proofErr w:type="gramEnd"/>
      <w:r w:rsidRPr="00285040">
        <w:t xml:space="preserve"> of is that any new system should not be based on free market economics and that the state should play the decisive role. </w:t>
      </w:r>
      <w:r w:rsidRPr="00285040">
        <w:rPr>
          <w:rStyle w:val="Emphasis"/>
        </w:rPr>
        <w:t xml:space="preserve">The simple fact is </w:t>
      </w:r>
      <w:r w:rsidRPr="00285040">
        <w:rPr>
          <w:rStyle w:val="Emphasis"/>
          <w:highlight w:val="green"/>
        </w:rPr>
        <w:t>that socialism has failed</w:t>
      </w:r>
      <w:r w:rsidRPr="00285040">
        <w:rPr>
          <w:rStyle w:val="Emphasis"/>
        </w:rPr>
        <w:t xml:space="preserve"> in every </w:t>
      </w:r>
      <w:r w:rsidRPr="00285040">
        <w:rPr>
          <w:rStyle w:val="Emphasis"/>
        </w:rPr>
        <w:lastRenderedPageBreak/>
        <w:t>country every time it has been tried</w:t>
      </w:r>
      <w:r w:rsidRPr="00285040">
        <w:t xml:space="preserve">—and socialism has damaged the environment more than any capitalist system. Murray </w:t>
      </w:r>
      <w:proofErr w:type="spellStart"/>
      <w:r w:rsidRPr="00285040">
        <w:t>Feshbach</w:t>
      </w:r>
      <w:proofErr w:type="spellEnd"/>
      <w:r w:rsidRPr="00285040">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285040">
        <w:rPr>
          <w:rStyle w:val="Emphasis"/>
        </w:rPr>
        <w:t xml:space="preserve">this </w:t>
      </w:r>
      <w:r w:rsidRPr="00285040">
        <w:rPr>
          <w:rStyle w:val="Emphasis"/>
          <w:highlight w:val="green"/>
        </w:rPr>
        <w:t>non-capitalist system was responsible for</w:t>
      </w:r>
      <w:r w:rsidRPr="00285040">
        <w:rPr>
          <w:rStyle w:val="Emphasis"/>
        </w:rPr>
        <w:t xml:space="preserve"> the greatest </w:t>
      </w:r>
      <w:r w:rsidRPr="00285040">
        <w:rPr>
          <w:rStyle w:val="Emphasis"/>
          <w:highlight w:val="green"/>
        </w:rPr>
        <w:t>environmental destruction</w:t>
      </w:r>
      <w:r w:rsidRPr="00285040">
        <w:rPr>
          <w:rStyle w:val="Emphasis"/>
        </w:rPr>
        <w:t xml:space="preserve"> in history</w:t>
      </w:r>
      <w:r w:rsidRPr="00285040">
        <w:t xml:space="preserve">. Anti-capitalists may well reply that they do not want a system like the Soviet Union. And yet, </w:t>
      </w:r>
      <w:r w:rsidRPr="00285040">
        <w:rPr>
          <w:rStyle w:val="StyleUnderline"/>
          <w:highlight w:val="green"/>
        </w:rPr>
        <w:t>they cannot name a</w:t>
      </w:r>
      <w:r w:rsidRPr="00285040">
        <w:rPr>
          <w:rStyle w:val="StyleUnderline"/>
        </w:rPr>
        <w:t xml:space="preserve"> single real-world </w:t>
      </w:r>
      <w:r w:rsidRPr="00285040">
        <w:rPr>
          <w:rStyle w:val="StyleUnderline"/>
          <w:highlight w:val="green"/>
        </w:rPr>
        <w:t>system</w:t>
      </w:r>
      <w:r w:rsidRPr="00285040">
        <w:rPr>
          <w:rStyle w:val="StyleUnderline"/>
        </w:rPr>
        <w:t>—at any time in the history of mankind—</w:t>
      </w:r>
      <w:r w:rsidRPr="00285040">
        <w:rPr>
          <w:rStyle w:val="StyleUnderline"/>
          <w:highlight w:val="green"/>
        </w:rPr>
        <w:t>that provides better environmental solutions than cap</w:t>
      </w:r>
      <w:r w:rsidRPr="00285040">
        <w:rPr>
          <w:rStyle w:val="StyleUnderline"/>
        </w:rPr>
        <w:t>italism.</w:t>
      </w:r>
    </w:p>
    <w:p w14:paraId="2414B29F" w14:textId="4AE8E900" w:rsidR="00693C8E" w:rsidRPr="00285040" w:rsidRDefault="00693C8E" w:rsidP="004275BB">
      <w:pPr>
        <w:pStyle w:val="Heading4"/>
        <w:numPr>
          <w:ilvl w:val="0"/>
          <w:numId w:val="16"/>
        </w:numPr>
        <w:rPr>
          <w:rFonts w:cs="Calibri"/>
        </w:rPr>
      </w:pPr>
      <w:r w:rsidRPr="00285040">
        <w:rPr>
          <w:rFonts w:cs="Calibri"/>
        </w:rPr>
        <w:t xml:space="preserve">Decline guarantees </w:t>
      </w:r>
      <w:proofErr w:type="gramStart"/>
      <w:r w:rsidRPr="00285040">
        <w:rPr>
          <w:rFonts w:cs="Calibri"/>
        </w:rPr>
        <w:t>war  ---</w:t>
      </w:r>
      <w:proofErr w:type="gramEnd"/>
      <w:r w:rsidRPr="00285040">
        <w:rPr>
          <w:rFonts w:cs="Calibri"/>
        </w:rPr>
        <w:t xml:space="preserve"> Now uniquely likely</w:t>
      </w:r>
    </w:p>
    <w:p w14:paraId="49153C40" w14:textId="77777777" w:rsidR="00693C8E" w:rsidRPr="00285040" w:rsidRDefault="00693C8E" w:rsidP="00693C8E">
      <w:r w:rsidRPr="00285040">
        <w:rPr>
          <w:rStyle w:val="Style13ptBold"/>
        </w:rPr>
        <w:t>Liu 18 –</w:t>
      </w:r>
      <w:r w:rsidRPr="00285040">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w:t>
      </w:r>
      <w:proofErr w:type="gramStart"/>
      <w:r w:rsidRPr="00285040">
        <w:t>A</w:t>
      </w:r>
      <w:proofErr w:type="gramEnd"/>
      <w:r w:rsidRPr="00285040">
        <w:t xml:space="preserve"> Global Conflict. Here's Why”, World Economic Forum, 11-13, https://www.weforum.org/agenda/2018/11/the-next-economic-crisis-could-cause-a-global-conflict-heres-why</w:t>
      </w:r>
    </w:p>
    <w:p w14:paraId="4EB54FD2" w14:textId="77777777" w:rsidR="00693C8E" w:rsidRPr="00285040" w:rsidRDefault="00693C8E" w:rsidP="00693C8E">
      <w:r w:rsidRPr="00285040">
        <w:t xml:space="preserve">The next economic crisis is closer than you think. But what you should really worry about is what comes after: </w:t>
      </w:r>
      <w:r w:rsidRPr="00285040">
        <w:rPr>
          <w:rStyle w:val="StyleUnderline"/>
          <w:highlight w:val="cyan"/>
        </w:rPr>
        <w:t xml:space="preserve">in the </w:t>
      </w:r>
      <w:r w:rsidRPr="00285040">
        <w:rPr>
          <w:rStyle w:val="Emphasis"/>
          <w:highlight w:val="cyan"/>
        </w:rPr>
        <w:t>current</w:t>
      </w:r>
      <w:r w:rsidRPr="00285040">
        <w:rPr>
          <w:rStyle w:val="Emphasis"/>
        </w:rPr>
        <w:t xml:space="preserve"> social, political, and technological </w:t>
      </w:r>
      <w:r w:rsidRPr="00285040">
        <w:rPr>
          <w:rStyle w:val="Emphasis"/>
          <w:highlight w:val="cyan"/>
        </w:rPr>
        <w:t>landscape</w:t>
      </w:r>
      <w:r w:rsidRPr="00285040">
        <w:rPr>
          <w:rStyle w:val="StyleUnderline"/>
          <w:highlight w:val="cyan"/>
        </w:rPr>
        <w:t>, a</w:t>
      </w:r>
      <w:r w:rsidRPr="00285040">
        <w:rPr>
          <w:rStyle w:val="StyleUnderline"/>
        </w:rPr>
        <w:t xml:space="preserve"> prolonged </w:t>
      </w:r>
      <w:r w:rsidRPr="00285040">
        <w:rPr>
          <w:rStyle w:val="StyleUnderline"/>
          <w:highlight w:val="cyan"/>
        </w:rPr>
        <w:t>economic crisis</w:t>
      </w:r>
      <w:r w:rsidRPr="00285040">
        <w:rPr>
          <w:rStyle w:val="StyleUnderline"/>
        </w:rPr>
        <w:t xml:space="preserve">, combined with rising income inequality, </w:t>
      </w:r>
      <w:r w:rsidRPr="00285040">
        <w:rPr>
          <w:rStyle w:val="StyleUnderline"/>
          <w:highlight w:val="cyan"/>
        </w:rPr>
        <w:t>could</w:t>
      </w:r>
      <w:r w:rsidRPr="00285040">
        <w:rPr>
          <w:rStyle w:val="StyleUnderline"/>
        </w:rPr>
        <w:t xml:space="preserve"> well </w:t>
      </w:r>
      <w:r w:rsidRPr="00285040">
        <w:rPr>
          <w:rStyle w:val="Emphasis"/>
          <w:highlight w:val="cyan"/>
        </w:rPr>
        <w:t>escalate</w:t>
      </w:r>
      <w:r w:rsidRPr="00285040">
        <w:rPr>
          <w:rStyle w:val="StyleUnderline"/>
          <w:highlight w:val="cyan"/>
        </w:rPr>
        <w:t xml:space="preserve"> into a </w:t>
      </w:r>
      <w:r w:rsidRPr="00285040">
        <w:rPr>
          <w:rStyle w:val="Emphasis"/>
          <w:highlight w:val="cyan"/>
        </w:rPr>
        <w:t>major global</w:t>
      </w:r>
      <w:r w:rsidRPr="00285040">
        <w:rPr>
          <w:rStyle w:val="Emphasis"/>
        </w:rPr>
        <w:t xml:space="preserve"> military </w:t>
      </w:r>
      <w:r w:rsidRPr="00285040">
        <w:rPr>
          <w:rStyle w:val="Emphasis"/>
          <w:highlight w:val="cyan"/>
        </w:rPr>
        <w:t>conflict</w:t>
      </w:r>
      <w:r w:rsidRPr="00285040">
        <w:t>.</w:t>
      </w:r>
    </w:p>
    <w:p w14:paraId="487ED48B" w14:textId="77777777" w:rsidR="004344D5" w:rsidRDefault="00693C8E" w:rsidP="00693C8E">
      <w:pPr>
        <w:rPr>
          <w:rStyle w:val="StyleUnderline"/>
        </w:rPr>
      </w:pPr>
      <w:r w:rsidRPr="00285040">
        <w:rPr>
          <w:rStyle w:val="StyleUnderline"/>
        </w:rPr>
        <w:t xml:space="preserve">The </w:t>
      </w:r>
      <w:r w:rsidRPr="00285040">
        <w:rPr>
          <w:rStyle w:val="StyleUnderline"/>
          <w:highlight w:val="cyan"/>
        </w:rPr>
        <w:t>2008</w:t>
      </w:r>
      <w:r w:rsidRPr="00285040">
        <w:t xml:space="preserve">-09 global financial </w:t>
      </w:r>
      <w:r w:rsidRPr="00285040">
        <w:rPr>
          <w:rStyle w:val="StyleUnderline"/>
        </w:rPr>
        <w:t xml:space="preserve">crisis </w:t>
      </w:r>
      <w:r w:rsidRPr="00285040">
        <w:rPr>
          <w:rStyle w:val="StyleUnderline"/>
          <w:highlight w:val="cyan"/>
        </w:rPr>
        <w:t>almost bankrupted</w:t>
      </w:r>
      <w:r w:rsidRPr="00285040">
        <w:rPr>
          <w:rStyle w:val="StyleUnderline"/>
        </w:rPr>
        <w:t xml:space="preserve"> governments and caused systemic collapse. </w:t>
      </w:r>
      <w:r w:rsidRPr="00285040">
        <w:rPr>
          <w:rStyle w:val="StyleUnderline"/>
          <w:highlight w:val="cyan"/>
        </w:rPr>
        <w:t>Policymakers managed to pull</w:t>
      </w:r>
      <w:r w:rsidRPr="00285040">
        <w:rPr>
          <w:rStyle w:val="StyleUnderline"/>
        </w:rPr>
        <w:t xml:space="preserve"> the global economy </w:t>
      </w:r>
      <w:r w:rsidRPr="00285040">
        <w:rPr>
          <w:rStyle w:val="StyleUnderline"/>
          <w:highlight w:val="cyan"/>
        </w:rPr>
        <w:t>back</w:t>
      </w:r>
      <w:r w:rsidRPr="00285040">
        <w:rPr>
          <w:rStyle w:val="StyleUnderline"/>
        </w:rPr>
        <w:t xml:space="preserve"> </w:t>
      </w:r>
    </w:p>
    <w:p w14:paraId="2FAFC583" w14:textId="77777777" w:rsidR="004344D5" w:rsidRDefault="004344D5" w:rsidP="00693C8E">
      <w:pPr>
        <w:rPr>
          <w:rStyle w:val="StyleUnderline"/>
        </w:rPr>
      </w:pPr>
    </w:p>
    <w:p w14:paraId="05CAC481" w14:textId="4EE13FA3" w:rsidR="007E2E8B" w:rsidRDefault="007E2E8B" w:rsidP="005405AA"/>
    <w:p w14:paraId="32532197" w14:textId="77777777" w:rsidR="007E2E8B" w:rsidRPr="00285040" w:rsidRDefault="007E2E8B" w:rsidP="005405AA"/>
    <w:sectPr w:rsidR="007E2E8B" w:rsidRPr="002850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E060ED"/>
    <w:multiLevelType w:val="hybridMultilevel"/>
    <w:tmpl w:val="05FAB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9767D6"/>
    <w:multiLevelType w:val="hybridMultilevel"/>
    <w:tmpl w:val="2EA4A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EF17FB"/>
    <w:multiLevelType w:val="hybridMultilevel"/>
    <w:tmpl w:val="BF081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05429E"/>
    <w:multiLevelType w:val="hybridMultilevel"/>
    <w:tmpl w:val="A1A48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BE47E7"/>
    <w:multiLevelType w:val="hybridMultilevel"/>
    <w:tmpl w:val="87266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207F4D"/>
    <w:multiLevelType w:val="hybridMultilevel"/>
    <w:tmpl w:val="F4A4D1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2BC78F6"/>
    <w:multiLevelType w:val="hybridMultilevel"/>
    <w:tmpl w:val="F4A4D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8"/>
  </w:num>
  <w:num w:numId="14">
    <w:abstractNumId w:val="15"/>
  </w:num>
  <w:num w:numId="15">
    <w:abstractNumId w:val="11"/>
  </w:num>
  <w:num w:numId="16">
    <w:abstractNumId w:val="16"/>
  </w:num>
  <w:num w:numId="17">
    <w:abstractNumId w:val="13"/>
  </w:num>
  <w:num w:numId="18">
    <w:abstractNumId w:val="14"/>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62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2CF"/>
    <w:rsid w:val="0008785F"/>
    <w:rsid w:val="00090CBE"/>
    <w:rsid w:val="00094DEC"/>
    <w:rsid w:val="000A2D8A"/>
    <w:rsid w:val="000C56B2"/>
    <w:rsid w:val="000D26A6"/>
    <w:rsid w:val="000D2B90"/>
    <w:rsid w:val="000D4D5A"/>
    <w:rsid w:val="000D6ED8"/>
    <w:rsid w:val="000D717B"/>
    <w:rsid w:val="00100B28"/>
    <w:rsid w:val="0011425D"/>
    <w:rsid w:val="00117316"/>
    <w:rsid w:val="001209B4"/>
    <w:rsid w:val="00123B38"/>
    <w:rsid w:val="00162307"/>
    <w:rsid w:val="00167D3C"/>
    <w:rsid w:val="001761FC"/>
    <w:rsid w:val="00182655"/>
    <w:rsid w:val="001840F2"/>
    <w:rsid w:val="00185134"/>
    <w:rsid w:val="001856C6"/>
    <w:rsid w:val="00185BE2"/>
    <w:rsid w:val="00191B5F"/>
    <w:rsid w:val="00192487"/>
    <w:rsid w:val="00193416"/>
    <w:rsid w:val="00195073"/>
    <w:rsid w:val="0019668D"/>
    <w:rsid w:val="001A25FD"/>
    <w:rsid w:val="001A5371"/>
    <w:rsid w:val="001A72C7"/>
    <w:rsid w:val="001B73E3"/>
    <w:rsid w:val="001C098F"/>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403"/>
    <w:rsid w:val="00215284"/>
    <w:rsid w:val="002168F2"/>
    <w:rsid w:val="00225302"/>
    <w:rsid w:val="0022589F"/>
    <w:rsid w:val="002343FE"/>
    <w:rsid w:val="00235F7B"/>
    <w:rsid w:val="002502CF"/>
    <w:rsid w:val="00267EBB"/>
    <w:rsid w:val="0027023B"/>
    <w:rsid w:val="00272F3F"/>
    <w:rsid w:val="00274EDB"/>
    <w:rsid w:val="0027729E"/>
    <w:rsid w:val="002843B2"/>
    <w:rsid w:val="00284ED6"/>
    <w:rsid w:val="00285040"/>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B70"/>
    <w:rsid w:val="00330E13"/>
    <w:rsid w:val="00332E85"/>
    <w:rsid w:val="00335A23"/>
    <w:rsid w:val="00340707"/>
    <w:rsid w:val="00341A7E"/>
    <w:rsid w:val="00341C61"/>
    <w:rsid w:val="00351841"/>
    <w:rsid w:val="003624A6"/>
    <w:rsid w:val="00364ADF"/>
    <w:rsid w:val="00365C8D"/>
    <w:rsid w:val="003670D9"/>
    <w:rsid w:val="00370B41"/>
    <w:rsid w:val="00371B27"/>
    <w:rsid w:val="003726C3"/>
    <w:rsid w:val="00375D2E"/>
    <w:rsid w:val="00383071"/>
    <w:rsid w:val="00383B19"/>
    <w:rsid w:val="00384CBC"/>
    <w:rsid w:val="003862B8"/>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56F"/>
    <w:rsid w:val="003F2452"/>
    <w:rsid w:val="003F41EA"/>
    <w:rsid w:val="003F7DF0"/>
    <w:rsid w:val="004039AF"/>
    <w:rsid w:val="00407AFF"/>
    <w:rsid w:val="0041155D"/>
    <w:rsid w:val="004170BF"/>
    <w:rsid w:val="00425A63"/>
    <w:rsid w:val="004270E3"/>
    <w:rsid w:val="004275BB"/>
    <w:rsid w:val="004344D5"/>
    <w:rsid w:val="004348DC"/>
    <w:rsid w:val="00434921"/>
    <w:rsid w:val="00442018"/>
    <w:rsid w:val="00446567"/>
    <w:rsid w:val="00447B10"/>
    <w:rsid w:val="00452D9B"/>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AF4"/>
    <w:rsid w:val="005028E5"/>
    <w:rsid w:val="00503735"/>
    <w:rsid w:val="00504758"/>
    <w:rsid w:val="00516A88"/>
    <w:rsid w:val="00522065"/>
    <w:rsid w:val="005224F2"/>
    <w:rsid w:val="00533F1C"/>
    <w:rsid w:val="00536D8B"/>
    <w:rsid w:val="005379C3"/>
    <w:rsid w:val="005405AA"/>
    <w:rsid w:val="005519C2"/>
    <w:rsid w:val="005523E0"/>
    <w:rsid w:val="0055320F"/>
    <w:rsid w:val="0055699B"/>
    <w:rsid w:val="0056020A"/>
    <w:rsid w:val="00563D3D"/>
    <w:rsid w:val="005659AA"/>
    <w:rsid w:val="005676E8"/>
    <w:rsid w:val="0057788F"/>
    <w:rsid w:val="00577C12"/>
    <w:rsid w:val="00580BFC"/>
    <w:rsid w:val="00581048"/>
    <w:rsid w:val="00581203"/>
    <w:rsid w:val="0058349C"/>
    <w:rsid w:val="00585FBE"/>
    <w:rsid w:val="005870E8"/>
    <w:rsid w:val="0058789C"/>
    <w:rsid w:val="005A4D4E"/>
    <w:rsid w:val="005A7237"/>
    <w:rsid w:val="005B21FA"/>
    <w:rsid w:val="005B3244"/>
    <w:rsid w:val="005B56E3"/>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118B"/>
    <w:rsid w:val="0061383D"/>
    <w:rsid w:val="00614D69"/>
    <w:rsid w:val="00617030"/>
    <w:rsid w:val="00621301"/>
    <w:rsid w:val="0062173F"/>
    <w:rsid w:val="006235FB"/>
    <w:rsid w:val="00626A15"/>
    <w:rsid w:val="006379E9"/>
    <w:rsid w:val="006438CB"/>
    <w:rsid w:val="006529B9"/>
    <w:rsid w:val="00654695"/>
    <w:rsid w:val="0065500A"/>
    <w:rsid w:val="00655217"/>
    <w:rsid w:val="00655F40"/>
    <w:rsid w:val="0065727C"/>
    <w:rsid w:val="00674A78"/>
    <w:rsid w:val="00693C8E"/>
    <w:rsid w:val="00696A16"/>
    <w:rsid w:val="006A4840"/>
    <w:rsid w:val="006A52A0"/>
    <w:rsid w:val="006A7E1D"/>
    <w:rsid w:val="006C3A56"/>
    <w:rsid w:val="006C53E2"/>
    <w:rsid w:val="006D13F4"/>
    <w:rsid w:val="006D6AED"/>
    <w:rsid w:val="006E5767"/>
    <w:rsid w:val="006E6D0B"/>
    <w:rsid w:val="006F126E"/>
    <w:rsid w:val="006F32C9"/>
    <w:rsid w:val="006F3834"/>
    <w:rsid w:val="006F5693"/>
    <w:rsid w:val="006F5D4C"/>
    <w:rsid w:val="00703B57"/>
    <w:rsid w:val="00717B01"/>
    <w:rsid w:val="007227D9"/>
    <w:rsid w:val="0072491F"/>
    <w:rsid w:val="00725598"/>
    <w:rsid w:val="007374A1"/>
    <w:rsid w:val="00752712"/>
    <w:rsid w:val="00753A84"/>
    <w:rsid w:val="007611F5"/>
    <w:rsid w:val="007619E4"/>
    <w:rsid w:val="00761E75"/>
    <w:rsid w:val="0076495E"/>
    <w:rsid w:val="00765FC8"/>
    <w:rsid w:val="00775694"/>
    <w:rsid w:val="0079374D"/>
    <w:rsid w:val="00793F46"/>
    <w:rsid w:val="00796FCE"/>
    <w:rsid w:val="007A1325"/>
    <w:rsid w:val="007A1A18"/>
    <w:rsid w:val="007A3BAF"/>
    <w:rsid w:val="007B53D8"/>
    <w:rsid w:val="007B6A74"/>
    <w:rsid w:val="007C22C5"/>
    <w:rsid w:val="007C57E1"/>
    <w:rsid w:val="007C5811"/>
    <w:rsid w:val="007D2DF5"/>
    <w:rsid w:val="007D451A"/>
    <w:rsid w:val="007D5E3E"/>
    <w:rsid w:val="007D7596"/>
    <w:rsid w:val="007E242C"/>
    <w:rsid w:val="007E2E8B"/>
    <w:rsid w:val="007E6631"/>
    <w:rsid w:val="007F4BEA"/>
    <w:rsid w:val="00800E07"/>
    <w:rsid w:val="00803A12"/>
    <w:rsid w:val="00805417"/>
    <w:rsid w:val="00822BBC"/>
    <w:rsid w:val="008266F9"/>
    <w:rsid w:val="008267E2"/>
    <w:rsid w:val="00826A9B"/>
    <w:rsid w:val="00834842"/>
    <w:rsid w:val="00837FEC"/>
    <w:rsid w:val="00840E7B"/>
    <w:rsid w:val="008536AF"/>
    <w:rsid w:val="00853D40"/>
    <w:rsid w:val="008564FC"/>
    <w:rsid w:val="00864E76"/>
    <w:rsid w:val="00872581"/>
    <w:rsid w:val="0087459D"/>
    <w:rsid w:val="0087680F"/>
    <w:rsid w:val="00876D81"/>
    <w:rsid w:val="00881D86"/>
    <w:rsid w:val="00883306"/>
    <w:rsid w:val="00890054"/>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E8A"/>
    <w:rsid w:val="00920E6A"/>
    <w:rsid w:val="00931816"/>
    <w:rsid w:val="00932C71"/>
    <w:rsid w:val="009334FE"/>
    <w:rsid w:val="009509D5"/>
    <w:rsid w:val="009538F5"/>
    <w:rsid w:val="00957187"/>
    <w:rsid w:val="00960255"/>
    <w:rsid w:val="009603E1"/>
    <w:rsid w:val="00961C9D"/>
    <w:rsid w:val="00963065"/>
    <w:rsid w:val="0097151F"/>
    <w:rsid w:val="0097248B"/>
    <w:rsid w:val="00973777"/>
    <w:rsid w:val="00976E78"/>
    <w:rsid w:val="009775C0"/>
    <w:rsid w:val="00981F23"/>
    <w:rsid w:val="009824EE"/>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AF6BCC"/>
    <w:rsid w:val="00B0505F"/>
    <w:rsid w:val="00B05C2D"/>
    <w:rsid w:val="00B12933"/>
    <w:rsid w:val="00B12B88"/>
    <w:rsid w:val="00B137E0"/>
    <w:rsid w:val="00B13BC8"/>
    <w:rsid w:val="00B24662"/>
    <w:rsid w:val="00B347A9"/>
    <w:rsid w:val="00B3569C"/>
    <w:rsid w:val="00B43676"/>
    <w:rsid w:val="00B5602D"/>
    <w:rsid w:val="00B60125"/>
    <w:rsid w:val="00B6656B"/>
    <w:rsid w:val="00B71625"/>
    <w:rsid w:val="00B75C54"/>
    <w:rsid w:val="00B8328A"/>
    <w:rsid w:val="00B8710E"/>
    <w:rsid w:val="00B92A93"/>
    <w:rsid w:val="00BA17A8"/>
    <w:rsid w:val="00BA3C33"/>
    <w:rsid w:val="00BB0878"/>
    <w:rsid w:val="00BB1879"/>
    <w:rsid w:val="00BC0ABE"/>
    <w:rsid w:val="00BC30DB"/>
    <w:rsid w:val="00BC64FF"/>
    <w:rsid w:val="00BC7C37"/>
    <w:rsid w:val="00BD039C"/>
    <w:rsid w:val="00BD2244"/>
    <w:rsid w:val="00BD3C75"/>
    <w:rsid w:val="00BE6472"/>
    <w:rsid w:val="00BE65C1"/>
    <w:rsid w:val="00BF29B8"/>
    <w:rsid w:val="00BF46EA"/>
    <w:rsid w:val="00C07769"/>
    <w:rsid w:val="00C07D05"/>
    <w:rsid w:val="00C10856"/>
    <w:rsid w:val="00C12280"/>
    <w:rsid w:val="00C203FA"/>
    <w:rsid w:val="00C244F5"/>
    <w:rsid w:val="00C30609"/>
    <w:rsid w:val="00C3164F"/>
    <w:rsid w:val="00C31B5E"/>
    <w:rsid w:val="00C34D3E"/>
    <w:rsid w:val="00C35B37"/>
    <w:rsid w:val="00C3747A"/>
    <w:rsid w:val="00C37F29"/>
    <w:rsid w:val="00C41ECC"/>
    <w:rsid w:val="00C56DCC"/>
    <w:rsid w:val="00C57075"/>
    <w:rsid w:val="00C60722"/>
    <w:rsid w:val="00C72AFE"/>
    <w:rsid w:val="00C81619"/>
    <w:rsid w:val="00CA013C"/>
    <w:rsid w:val="00CA6D6D"/>
    <w:rsid w:val="00CB613D"/>
    <w:rsid w:val="00CC7A4E"/>
    <w:rsid w:val="00CD1359"/>
    <w:rsid w:val="00CD4C83"/>
    <w:rsid w:val="00CE0C5E"/>
    <w:rsid w:val="00CE716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499"/>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94A"/>
    <w:rsid w:val="00E63419"/>
    <w:rsid w:val="00E64496"/>
    <w:rsid w:val="00E72115"/>
    <w:rsid w:val="00E8322E"/>
    <w:rsid w:val="00E903E0"/>
    <w:rsid w:val="00EA1115"/>
    <w:rsid w:val="00EA39EB"/>
    <w:rsid w:val="00EA58CE"/>
    <w:rsid w:val="00EB33FF"/>
    <w:rsid w:val="00EB3D1A"/>
    <w:rsid w:val="00EB5F95"/>
    <w:rsid w:val="00EC2759"/>
    <w:rsid w:val="00EC7106"/>
    <w:rsid w:val="00ED0120"/>
    <w:rsid w:val="00ED3BBA"/>
    <w:rsid w:val="00ED4E12"/>
    <w:rsid w:val="00EE051B"/>
    <w:rsid w:val="00EE54B4"/>
    <w:rsid w:val="00EF1AD8"/>
    <w:rsid w:val="00EF2547"/>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BF6F77"/>
  <w14:defaultImageDpi w14:val="300"/>
  <w15:docId w15:val="{1B42A036-1DF8-1544-9C9B-B6B2726B5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228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122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22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122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122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C122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2280"/>
  </w:style>
  <w:style w:type="character" w:customStyle="1" w:styleId="Heading1Char">
    <w:name w:val="Heading 1 Char"/>
    <w:aliases w:val="Pocket Char"/>
    <w:basedOn w:val="DefaultParagraphFont"/>
    <w:link w:val="Heading1"/>
    <w:uiPriority w:val="9"/>
    <w:rsid w:val="00C122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2280"/>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C1228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9"/>
    <w:rsid w:val="00C122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12280"/>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8"/>
    <w:basedOn w:val="DefaultParagraphFont"/>
    <w:uiPriority w:val="1"/>
    <w:qFormat/>
    <w:rsid w:val="00C12280"/>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C1228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12280"/>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C12280"/>
    <w:rPr>
      <w:color w:val="auto"/>
      <w:u w:val="none"/>
    </w:rPr>
  </w:style>
  <w:style w:type="paragraph" w:styleId="DocumentMap">
    <w:name w:val="Document Map"/>
    <w:basedOn w:val="Normal"/>
    <w:link w:val="DocumentMapChar"/>
    <w:uiPriority w:val="99"/>
    <w:semiHidden/>
    <w:unhideWhenUsed/>
    <w:rsid w:val="00C122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2280"/>
    <w:rPr>
      <w:rFonts w:ascii="Lucida Grande" w:hAnsi="Lucida Grande" w:cs="Lucida Grande"/>
    </w:rPr>
  </w:style>
  <w:style w:type="paragraph" w:customStyle="1" w:styleId="Emphasis1">
    <w:name w:val="Emphasis1"/>
    <w:basedOn w:val="Normal"/>
    <w:link w:val="Emphasis"/>
    <w:autoRedefine/>
    <w:uiPriority w:val="20"/>
    <w:qFormat/>
    <w:rsid w:val="0057788F"/>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185BE2"/>
    <w:pPr>
      <w:ind w:left="720"/>
      <w:jc w:val="both"/>
    </w:pPr>
    <w:rPr>
      <w:rFonts w:eastAsiaTheme="minorHAnsi"/>
      <w:b/>
      <w:iCs/>
      <w:sz w:val="22"/>
      <w:szCs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6E5767"/>
    <w:rPr>
      <w:rFonts w:ascii="Arial" w:hAnsi="Arial" w:cs="Arial" w:hint="default"/>
      <w:b w:val="0"/>
      <w:bCs w:val="0"/>
      <w:sz w:val="20"/>
      <w:u w:val="single"/>
    </w:rPr>
  </w:style>
  <w:style w:type="character" w:customStyle="1" w:styleId="cardtextChar">
    <w:name w:val="card text Char"/>
    <w:link w:val="cardtext"/>
    <w:locked/>
    <w:rsid w:val="00425A63"/>
    <w:rPr>
      <w:rFonts w:ascii="Times New Roman" w:hAnsi="Times New Roman"/>
    </w:rPr>
  </w:style>
  <w:style w:type="paragraph" w:customStyle="1" w:styleId="cardtext">
    <w:name w:val="card text"/>
    <w:basedOn w:val="Normal"/>
    <w:link w:val="cardtextChar"/>
    <w:qFormat/>
    <w:rsid w:val="00425A63"/>
    <w:pPr>
      <w:ind w:left="288" w:right="288"/>
    </w:pPr>
    <w:rPr>
      <w:rFonts w:ascii="Times New Roman" w:hAnsi="Times New Roman" w:cstheme="minorBidi"/>
      <w:sz w:val="24"/>
    </w:rPr>
  </w:style>
  <w:style w:type="paragraph" w:styleId="ListParagraph">
    <w:name w:val="List Paragraph"/>
    <w:basedOn w:val="Normal"/>
    <w:uiPriority w:val="34"/>
    <w:qFormat/>
    <w:rsid w:val="004275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llerreport.com/news/2019-12-27---india--new-internet-outages--protesters-back-on-the-street-.ryrh4IhQyI.html" TargetMode="External"/><Relationship Id="rId18" Type="http://schemas.openxmlformats.org/officeDocument/2006/relationships/hyperlink" Target="https://www.tandfonline.com/doi/abs/10.1080/02681102.2017.1289889?journalCode=titd20)//marlborough-w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pcmag.com/news/371347/russia-is-about-to-disconnect-from-the-internet-what-that-m" TargetMode="External"/><Relationship Id="rId17" Type="http://schemas.openxmlformats.org/officeDocument/2006/relationships/hyperlink" Target="https://www.spaceitbridge.com/spacex-starlink-launch-targeted-for-november-11-will-questions-be-answered.htm" TargetMode="External"/><Relationship Id="rId2" Type="http://schemas.openxmlformats.org/officeDocument/2006/relationships/customXml" Target="../customXml/item2.xml"/><Relationship Id="rId16" Type="http://schemas.openxmlformats.org/officeDocument/2006/relationships/hyperlink" Target="https://www.digitaltrends.com/cool-tech/spacex-launches-60-more-starlink-satellites-amid-astronomer-concern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Splinternet" TargetMode="External"/><Relationship Id="rId5" Type="http://schemas.openxmlformats.org/officeDocument/2006/relationships/numbering" Target="numbering.xml"/><Relationship Id="rId15" Type="http://schemas.openxmlformats.org/officeDocument/2006/relationships/hyperlink" Target="https://twitter.com/elonmusk/status/1214548764054216704?ref_src=twsrc%5Etfw%7Ctwcamp%5Etweetembed%7Ctwterm%5E1214548764054216704&amp;ref_url=https%3A%2F%2Fwww.digitaltrends.com%2Fcool-tech%2Felon-musk-reveals-what-youll-need-to-connect-to-his-internet-satellites%2F" TargetMode="External"/><Relationship Id="rId10" Type="http://schemas.openxmlformats.org/officeDocument/2006/relationships/hyperlink" Target="https://www.theholocaustexplained.org/life-in-nazi-occupied-europe/occupation-case-studies/" TargetMode="External"/><Relationship Id="rId19" Type="http://schemas.openxmlformats.org/officeDocument/2006/relationships/hyperlink" Target="http://reason.com/archives/2016/12/16/is-economic-growth-environmentally-sust1)" TargetMode="External"/><Relationship Id="rId4" Type="http://schemas.openxmlformats.org/officeDocument/2006/relationships/customXml" Target="../customXml/item4.xml"/><Relationship Id="rId9" Type="http://schemas.openxmlformats.org/officeDocument/2006/relationships/hyperlink" Target="https://www.forbes.com/sites/johnkoetsier/2019/12/20/apple-building-satellite-to-iphone-tech-spacex-launching-42000-satellites-2--2--/" TargetMode="External"/><Relationship Id="rId14" Type="http://schemas.openxmlformats.org/officeDocument/2006/relationships/hyperlink" Target="https://www.forbes.com/sites/johnkoetsier/2019/12/23/top-50-social-app-in-usa-outed-as-spying-tool-for-united-arab-emirates-apple-and-google-delete-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33</Pages>
  <Words>18249</Words>
  <Characters>104020</Characters>
  <Application>Microsoft Office Word</Application>
  <DocSecurity>0</DocSecurity>
  <Lines>866</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122025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57</cp:revision>
  <dcterms:created xsi:type="dcterms:W3CDTF">2022-02-14T02:50:00Z</dcterms:created>
  <dcterms:modified xsi:type="dcterms:W3CDTF">2022-02-14T17:24:00Z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