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632F" w14:textId="7A7788B6" w:rsidR="00212894" w:rsidRDefault="00212894" w:rsidP="00212894">
      <w:pPr>
        <w:pStyle w:val="Heading2"/>
      </w:pPr>
      <w:r>
        <w:t>1NC – T</w:t>
      </w:r>
    </w:p>
    <w:p w14:paraId="750EDBEF" w14:textId="47E06D64" w:rsidR="00212894" w:rsidRPr="006356D7" w:rsidRDefault="00212894" w:rsidP="00212894">
      <w:pPr>
        <w:pStyle w:val="Heading4"/>
        <w:rPr>
          <w:rFonts w:cs="Calibri"/>
        </w:rPr>
      </w:pPr>
      <w:r w:rsidRPr="006356D7">
        <w:rPr>
          <w:rFonts w:cs="Calibri"/>
        </w:rPr>
        <w:t xml:space="preserve">Interpretation: “Appropriation of outer space” by private entities refers to the exercise of exclusive control of space. </w:t>
      </w:r>
    </w:p>
    <w:p w14:paraId="56184CB2" w14:textId="77777777" w:rsidR="00212894" w:rsidRPr="006356D7" w:rsidRDefault="00212894" w:rsidP="00212894">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7D431FA7" w14:textId="77777777" w:rsidR="00212894" w:rsidRPr="006356D7" w:rsidRDefault="00212894" w:rsidP="00212894">
      <w:r w:rsidRPr="006356D7">
        <w:t xml:space="preserve">The issues presented in relation to the </w:t>
      </w:r>
      <w:proofErr w:type="spellStart"/>
      <w:r w:rsidRPr="006356D7">
        <w:t>nonappropriation</w:t>
      </w:r>
      <w:proofErr w:type="spellEnd"/>
      <w:r w:rsidRPr="006356D7">
        <w:t xml:space="preserve">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w:t>
      </w:r>
      <w:proofErr w:type="gramStart"/>
      <w:r w:rsidRPr="006356D7">
        <w:t>quoting</w:t>
      </w:r>
      <w:proofErr w:type="gramEnd"/>
      <w:r w:rsidRPr="006356D7">
        <w:t xml:space="preserve"> Milton L. Smith, The Role of the ITU in the Development of Space Law, 17 ANNALS AIR &amp; SPACE L. 157, 165 (1992)). **End Footnote 217*</w:t>
      </w:r>
      <w:proofErr w:type="gramStart"/>
      <w:r w:rsidRPr="006356D7">
        <w:t>*]The</w:t>
      </w:r>
      <w:proofErr w:type="gramEnd"/>
      <w:r w:rsidRPr="006356D7">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3224574" w14:textId="77777777" w:rsidR="00212894" w:rsidRPr="006356D7" w:rsidRDefault="00212894" w:rsidP="00212894"/>
    <w:p w14:paraId="24CF2951" w14:textId="37FF0B84" w:rsidR="00212894" w:rsidRPr="006356D7" w:rsidRDefault="00FC37D6" w:rsidP="00FC37D6">
      <w:pPr>
        <w:pStyle w:val="Heading4"/>
        <w:rPr>
          <w:rFonts w:cs="Calibri"/>
        </w:rPr>
      </w:pPr>
      <w:r w:rsidRPr="006356D7">
        <w:rPr>
          <w:rFonts w:cs="Calibri"/>
        </w:rPr>
        <w:t>Violation</w:t>
      </w:r>
      <w:r>
        <w:rPr>
          <w:rFonts w:cs="Calibri"/>
        </w:rPr>
        <w:t>s: p</w:t>
      </w:r>
      <w:r w:rsidR="00212894" w:rsidRPr="006356D7">
        <w:rPr>
          <w:rFonts w:cs="Calibri"/>
        </w:rPr>
        <w:t xml:space="preserve">rivate appropriation of extracted </w:t>
      </w:r>
      <w:r>
        <w:rPr>
          <w:rFonts w:cs="Calibri"/>
        </w:rPr>
        <w:t xml:space="preserve">debris </w:t>
      </w:r>
      <w:r w:rsidR="00212894" w:rsidRPr="006356D7">
        <w:rPr>
          <w:rFonts w:cs="Calibri"/>
        </w:rPr>
        <w:t xml:space="preserve">is distinct from appropriation “of” outer space. Despite longstanding permission of appropriation of extracted resources, sovereign claims are still universally prohibited. </w:t>
      </w:r>
    </w:p>
    <w:p w14:paraId="3A70C86A" w14:textId="77777777" w:rsidR="00212894" w:rsidRPr="006356D7" w:rsidRDefault="00212894" w:rsidP="00212894">
      <w:r w:rsidRPr="006356D7">
        <w:t xml:space="preserve">Abigail D. </w:t>
      </w:r>
      <w:r w:rsidRPr="006356D7">
        <w:rPr>
          <w:rStyle w:val="Style13ptBold"/>
        </w:rPr>
        <w:t>Pershing</w:t>
      </w:r>
      <w:r w:rsidRPr="006356D7">
        <w:t>, J.D. Candidate @ Yale, B.A. UChicago,</w:t>
      </w:r>
      <w:r w:rsidRPr="006356D7">
        <w:rPr>
          <w:rStyle w:val="Style13ptBold"/>
        </w:rPr>
        <w:t>’19</w:t>
      </w:r>
      <w:r w:rsidRPr="006356D7">
        <w:t>, "Interpreting the Outer Space Treaty's Non-Appropriation Principle: Customary International Law from 1967 to Today," Yale Journal of International Law 44, no. 1</w:t>
      </w:r>
    </w:p>
    <w:p w14:paraId="1D4425EA" w14:textId="61356181" w:rsidR="00212894" w:rsidRPr="00FC37D6" w:rsidRDefault="00212894" w:rsidP="00FC37D6">
      <w:pPr>
        <w:rPr>
          <w:sz w:val="12"/>
        </w:rPr>
      </w:pPr>
      <w:r w:rsidRPr="006356D7">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356D7">
        <w:rPr>
          <w:rStyle w:val="StyleUnderline"/>
        </w:rPr>
        <w:t xml:space="preserve">Shifting away from its </w:t>
      </w:r>
      <w:r w:rsidRPr="006356D7">
        <w:rPr>
          <w:rStyle w:val="Emphasis"/>
        </w:rPr>
        <w:t>original blanket application</w:t>
      </w:r>
      <w:r w:rsidRPr="006356D7">
        <w:rPr>
          <w:rStyle w:val="StyleUnderline"/>
        </w:rPr>
        <w:t xml:space="preserve"> in 1967, </w:t>
      </w:r>
      <w:r w:rsidRPr="006356D7">
        <w:rPr>
          <w:rStyle w:val="StyleUnderline"/>
          <w:highlight w:val="green"/>
        </w:rPr>
        <w:t xml:space="preserve">States </w:t>
      </w:r>
      <w:r w:rsidRPr="006356D7">
        <w:rPr>
          <w:rStyle w:val="StyleUnderline"/>
        </w:rPr>
        <w:t xml:space="preserve">have </w:t>
      </w:r>
      <w:r w:rsidRPr="006356D7">
        <w:rPr>
          <w:rStyle w:val="StyleUnderline"/>
          <w:highlight w:val="green"/>
        </w:rPr>
        <w:t xml:space="preserve">carved </w:t>
      </w:r>
      <w:r w:rsidRPr="006356D7">
        <w:rPr>
          <w:rStyle w:val="StyleUnderline"/>
        </w:rPr>
        <w:t xml:space="preserve">out </w:t>
      </w:r>
      <w:r w:rsidRPr="006356D7">
        <w:rPr>
          <w:rStyle w:val="StyleUnderline"/>
          <w:highlight w:val="green"/>
        </w:rPr>
        <w:t>an exception to the non-appropriation principle</w:t>
      </w:r>
      <w:r w:rsidRPr="006356D7">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356D7">
        <w:rPr>
          <w:sz w:val="12"/>
        </w:rPr>
        <w:t>opinio</w:t>
      </w:r>
      <w:proofErr w:type="spellEnd"/>
      <w:r w:rsidRPr="006356D7">
        <w:rPr>
          <w:sz w:val="12"/>
        </w:rPr>
        <w:t xml:space="preserve"> juris. </w:t>
      </w:r>
      <w:r w:rsidRPr="006356D7">
        <w:rPr>
          <w:rStyle w:val="Emphasis"/>
        </w:rPr>
        <w:t xml:space="preserve">A. State Practice </w:t>
      </w:r>
      <w:r w:rsidRPr="006356D7">
        <w:rPr>
          <w:sz w:val="12"/>
        </w:rPr>
        <w:t xml:space="preserve">The earliest hint of a change in customary international law relating to the interpretation of the non-appropriation clause came </w:t>
      </w:r>
      <w:r w:rsidRPr="006356D7">
        <w:rPr>
          <w:rStyle w:val="StyleUnderline"/>
        </w:rPr>
        <w:t>in 1969</w:t>
      </w:r>
      <w:r w:rsidRPr="006356D7">
        <w:rPr>
          <w:sz w:val="12"/>
        </w:rPr>
        <w:t xml:space="preserve">, when the United States first sent astronauts to the moon. As part of his historic journey, astronaut </w:t>
      </w:r>
      <w:r w:rsidRPr="006356D7">
        <w:rPr>
          <w:rStyle w:val="StyleUnderline"/>
        </w:rPr>
        <w:t>Neil Armstrong collected moonrocks</w:t>
      </w:r>
      <w:r w:rsidRPr="006356D7">
        <w:rPr>
          <w:sz w:val="12"/>
        </w:rPr>
        <w:t xml:space="preserve"> that he brought back with him to Earth and promptly handed off to the National Aeronautics and Space Administration (NASA) as U.S. property.54 Later, </w:t>
      </w:r>
      <w:r w:rsidRPr="006356D7">
        <w:rPr>
          <w:rStyle w:val="StyleUnderline"/>
        </w:rPr>
        <w:t>the USSR similarly claimed lunar material as government property</w:t>
      </w:r>
      <w:r w:rsidRPr="006356D7">
        <w:rPr>
          <w:sz w:val="12"/>
        </w:rPr>
        <w:t xml:space="preserve">, some of which was eventually sold to private citizens. 55 These </w:t>
      </w:r>
      <w:r w:rsidRPr="006356D7">
        <w:rPr>
          <w:rStyle w:val="StyleUnderline"/>
        </w:rPr>
        <w:t>first instances of space resource appropriation did not draw much attention, but they presented a distinct shift marking the beginning of a new period in State practice</w:t>
      </w:r>
      <w:r w:rsidRPr="006356D7">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6356D7">
        <w:rPr>
          <w:rStyle w:val="StyleUnderline"/>
        </w:rPr>
        <w:t>NASA explicitly endorses U.S. property rights over these moon rocks, stating that “[l]</w:t>
      </w:r>
      <w:proofErr w:type="spellStart"/>
      <w:r w:rsidRPr="006356D7">
        <w:rPr>
          <w:rStyle w:val="StyleUnderline"/>
        </w:rPr>
        <w:t>unar</w:t>
      </w:r>
      <w:proofErr w:type="spellEnd"/>
      <w:r w:rsidRPr="006356D7">
        <w:rPr>
          <w:rStyle w:val="StyleUnderline"/>
        </w:rPr>
        <w:t xml:space="preserve"> material retrieved from the Moon during the Apollo Program is U.S. government property</w:t>
      </w:r>
      <w:r w:rsidRPr="006356D7">
        <w:rPr>
          <w:sz w:val="12"/>
        </w:rPr>
        <w:t xml:space="preserve">.”5 The </w:t>
      </w:r>
      <w:r w:rsidRPr="006356D7">
        <w:rPr>
          <w:rStyle w:val="StyleUnderline"/>
        </w:rPr>
        <w:t xml:space="preserve">U.S. delegation’s reaction to the language of the 1979 Moon Agreement further cemented this interpretation that </w:t>
      </w:r>
      <w:r w:rsidRPr="006356D7">
        <w:rPr>
          <w:rStyle w:val="StyleUnderline"/>
          <w:highlight w:val="green"/>
        </w:rPr>
        <w:t xml:space="preserve">appropriation of extracted resources is a </w:t>
      </w:r>
      <w:r w:rsidRPr="006356D7">
        <w:rPr>
          <w:rStyle w:val="Emphasis"/>
          <w:highlight w:val="green"/>
        </w:rPr>
        <w:t>permissible exception</w:t>
      </w:r>
      <w:r w:rsidRPr="006356D7">
        <w:rPr>
          <w:rStyle w:val="StyleUnderline"/>
          <w:highlight w:val="green"/>
        </w:rPr>
        <w:t xml:space="preserve"> </w:t>
      </w:r>
      <w:r w:rsidRPr="006356D7">
        <w:rPr>
          <w:rStyle w:val="StyleUnderline"/>
        </w:rPr>
        <w:t>to the non-appropriation clause of Article II.</w:t>
      </w:r>
      <w:r w:rsidRPr="006356D7">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w:t>
      </w:r>
      <w:r w:rsidRPr="006356D7">
        <w:rPr>
          <w:sz w:val="12"/>
        </w:rPr>
        <w:lastRenderedPageBreak/>
        <w:t xml:space="preserve">person.60 In response to this language, </w:t>
      </w:r>
      <w:r w:rsidRPr="006356D7">
        <w:rPr>
          <w:rStyle w:val="StyleUnderline"/>
        </w:rPr>
        <w:t xml:space="preserve">the U.S. delegation made </w:t>
      </w:r>
      <w:r w:rsidRPr="006356D7">
        <w:rPr>
          <w:rStyle w:val="StyleUnderline"/>
          <w:highlight w:val="green"/>
        </w:rPr>
        <w:t xml:space="preserve">a statement </w:t>
      </w:r>
      <w:r w:rsidRPr="006356D7">
        <w:rPr>
          <w:rStyle w:val="StyleUnderline"/>
        </w:rPr>
        <w:t xml:space="preserve">laying out the American view </w:t>
      </w:r>
      <w:r w:rsidRPr="006356D7">
        <w:rPr>
          <w:rStyle w:val="StyleUnderline"/>
          <w:highlight w:val="green"/>
        </w:rPr>
        <w:t xml:space="preserve">that the words “in place” imply </w:t>
      </w:r>
      <w:r w:rsidRPr="006356D7">
        <w:rPr>
          <w:rStyle w:val="StyleUnderline"/>
        </w:rPr>
        <w:t xml:space="preserve">that </w:t>
      </w:r>
      <w:r w:rsidRPr="006356D7">
        <w:rPr>
          <w:rStyle w:val="StyleUnderline"/>
          <w:highlight w:val="green"/>
        </w:rPr>
        <w:t>private property rights apply to extracted resources</w:t>
      </w:r>
      <w:r w:rsidRPr="006356D7">
        <w:rPr>
          <w:sz w:val="12"/>
        </w:rPr>
        <w:t xml:space="preserve">61—a comment </w:t>
      </w:r>
      <w:r w:rsidRPr="006356D7">
        <w:rPr>
          <w:rStyle w:val="StyleUnderline"/>
        </w:rPr>
        <w:t xml:space="preserve">that </w:t>
      </w:r>
      <w:r w:rsidRPr="006356D7">
        <w:rPr>
          <w:rStyle w:val="StyleUnderline"/>
          <w:highlight w:val="green"/>
        </w:rPr>
        <w:t xml:space="preserve">went </w:t>
      </w:r>
      <w:r w:rsidRPr="006356D7">
        <w:rPr>
          <w:rStyle w:val="Emphasis"/>
        </w:rPr>
        <w:t xml:space="preserve">completely </w:t>
      </w:r>
      <w:r w:rsidRPr="006356D7">
        <w:rPr>
          <w:rStyle w:val="Emphasis"/>
          <w:highlight w:val="green"/>
        </w:rPr>
        <w:t>unchallenged</w:t>
      </w:r>
      <w:r w:rsidRPr="006356D7">
        <w:rPr>
          <w:sz w:val="12"/>
        </w:rPr>
        <w:t xml:space="preserve">. That </w:t>
      </w:r>
      <w:r w:rsidRPr="006356D7">
        <w:rPr>
          <w:rStyle w:val="Emphasis"/>
        </w:rPr>
        <w:t>all States seemed to accept this point</w:t>
      </w:r>
      <w:r w:rsidRPr="006356D7">
        <w:rPr>
          <w:sz w:val="12"/>
        </w:rPr>
        <w:t xml:space="preserve">, even those bound by the Moon Agreement, is further evidence of a shift in customary international law.62 B. </w:t>
      </w:r>
      <w:proofErr w:type="spellStart"/>
      <w:r w:rsidRPr="006356D7">
        <w:rPr>
          <w:rStyle w:val="Emphasis"/>
        </w:rPr>
        <w:t>Opinio</w:t>
      </w:r>
      <w:proofErr w:type="spellEnd"/>
      <w:r w:rsidRPr="006356D7">
        <w:rPr>
          <w:rStyle w:val="Emphasis"/>
        </w:rPr>
        <w:t xml:space="preserve"> Juris:</w:t>
      </w:r>
      <w:r w:rsidRPr="006356D7">
        <w:rPr>
          <w:sz w:val="12"/>
        </w:rPr>
        <w:t xml:space="preserve"> Domestic Legislation </w:t>
      </w:r>
      <w:r w:rsidRPr="006356D7">
        <w:rPr>
          <w:rStyle w:val="StyleUnderline"/>
        </w:rPr>
        <w:t>Domestic law,</w:t>
      </w:r>
      <w:r w:rsidRPr="006356D7">
        <w:rPr>
          <w:sz w:val="12"/>
        </w:rPr>
        <w:t xml:space="preserve"> both in the United States and abroad, </w:t>
      </w:r>
      <w:r w:rsidRPr="006356D7">
        <w:rPr>
          <w:rStyle w:val="StyleUnderline"/>
        </w:rPr>
        <w:t>provides further evidence of the shift</w:t>
      </w:r>
      <w:r w:rsidRPr="006356D7">
        <w:rPr>
          <w:sz w:val="12"/>
        </w:rPr>
        <w:t xml:space="preserve"> in customary international law surrounding the issue of </w:t>
      </w:r>
      <w:proofErr w:type="spellStart"/>
      <w:r w:rsidRPr="006356D7">
        <w:rPr>
          <w:sz w:val="12"/>
        </w:rPr>
        <w:t>nonappropriation</w:t>
      </w:r>
      <w:proofErr w:type="spellEnd"/>
      <w:r w:rsidRPr="006356D7">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6356D7">
        <w:rPr>
          <w:rStyle w:val="StyleUnderline"/>
        </w:rPr>
        <w:t>SPACE</w:t>
      </w:r>
      <w:r w:rsidRPr="006356D7">
        <w:rPr>
          <w:sz w:val="12"/>
        </w:rPr>
        <w:t>) Act</w:t>
      </w:r>
      <w:r w:rsidRPr="006356D7">
        <w:rPr>
          <w:rStyle w:val="StyleUnderline"/>
        </w:rPr>
        <w:t xml:space="preserve"> in 201</w:t>
      </w:r>
      <w:r w:rsidRPr="006356D7">
        <w:rPr>
          <w:sz w:val="12"/>
        </w:rPr>
        <w:t xml:space="preserve">5. As incorporated into Section 51 of the Code, this Act </w:t>
      </w:r>
      <w:r w:rsidRPr="006356D7">
        <w:rPr>
          <w:rStyle w:val="StyleUnderline"/>
        </w:rPr>
        <w:t>provides: A United States citizen engaged in commercial recovery of an asteroid resource or a space resource under this chapter shall be entitled to any asteroid resource or space resource obtained</w:t>
      </w:r>
      <w:r w:rsidRPr="006356D7">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6356D7">
        <w:rPr>
          <w:rStyle w:val="StyleUnderline"/>
        </w:rPr>
        <w:t xml:space="preserve">other countries are </w:t>
      </w:r>
      <w:r w:rsidRPr="006356D7">
        <w:rPr>
          <w:rStyle w:val="Emphasis"/>
        </w:rPr>
        <w:t>following suit</w:t>
      </w:r>
      <w:r w:rsidRPr="006356D7">
        <w:rPr>
          <w:sz w:val="12"/>
        </w:rPr>
        <w:t xml:space="preserve">. On July 20, 2017, </w:t>
      </w:r>
      <w:r w:rsidRPr="006356D7">
        <w:rPr>
          <w:rStyle w:val="StyleUnderline"/>
        </w:rPr>
        <w:t>Luxembourg passed a law</w:t>
      </w:r>
      <w:r w:rsidRPr="006356D7">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6356D7">
        <w:rPr>
          <w:rStyle w:val="StyleUnderline"/>
        </w:rPr>
        <w:t xml:space="preserve"> next country to enact similar legislation may be the United Arab Emirates (UAE</w:t>
      </w:r>
      <w:r w:rsidRPr="006356D7">
        <w:rPr>
          <w:sz w:val="12"/>
        </w:rPr>
        <w:t xml:space="preserve">). According to the UAE Space Agency director general, Mohammed Al </w:t>
      </w:r>
      <w:proofErr w:type="spellStart"/>
      <w:r w:rsidRPr="006356D7">
        <w:rPr>
          <w:sz w:val="12"/>
        </w:rPr>
        <w:t>Ahbabi</w:t>
      </w:r>
      <w:proofErr w:type="spellEnd"/>
      <w:r w:rsidRPr="006356D7">
        <w:rPr>
          <w:sz w:val="12"/>
        </w:rPr>
        <w:t xml:space="preserve">, </w:t>
      </w:r>
      <w:r w:rsidRPr="006356D7">
        <w:rPr>
          <w:rStyle w:val="StyleUnderline"/>
        </w:rPr>
        <w:t xml:space="preserve">the </w:t>
      </w:r>
      <w:r w:rsidRPr="006356D7">
        <w:rPr>
          <w:rStyle w:val="Emphasis"/>
        </w:rPr>
        <w:t>UAE</w:t>
      </w:r>
      <w:r w:rsidRPr="006356D7">
        <w:rPr>
          <w:rStyle w:val="StyleUnderline"/>
        </w:rPr>
        <w:t xml:space="preserve"> is currently in the process of drafting a space law covering both human space exploration and commercial activities such as mining</w:t>
      </w:r>
      <w:r w:rsidRPr="006356D7">
        <w:rPr>
          <w:sz w:val="12"/>
        </w:rPr>
        <w:t xml:space="preserve">.73 To further this goal, in 2017 </w:t>
      </w:r>
      <w:r w:rsidRPr="006356D7">
        <w:rPr>
          <w:rStyle w:val="StyleUnderline"/>
        </w:rPr>
        <w:t>the UAE set up the Space Agency Working Group on Space Policy and Law to specify the procedures, mechanisms, and other standards of the space sector, including an appropriate legal framework</w:t>
      </w:r>
      <w:r w:rsidRPr="006356D7">
        <w:rPr>
          <w:sz w:val="12"/>
        </w:rPr>
        <w:t xml:space="preserve">.74 C. </w:t>
      </w:r>
      <w:proofErr w:type="spellStart"/>
      <w:r w:rsidRPr="006356D7">
        <w:rPr>
          <w:sz w:val="12"/>
        </w:rPr>
        <w:t>Opinio</w:t>
      </w:r>
      <w:proofErr w:type="spellEnd"/>
      <w:r w:rsidRPr="006356D7">
        <w:rPr>
          <w:sz w:val="12"/>
        </w:rPr>
        <w:t xml:space="preserve"> Juris: Legal Scholarship </w:t>
      </w:r>
      <w:r w:rsidRPr="006356D7">
        <w:rPr>
          <w:rStyle w:val="StyleUnderline"/>
        </w:rPr>
        <w:t>Other major space powers are also considering similar laws in the future, including Japan, China, and Australia</w:t>
      </w:r>
      <w:r w:rsidRPr="006356D7">
        <w:rPr>
          <w:sz w:val="12"/>
        </w:rPr>
        <w:t xml:space="preserve">. 75 Senior officials within China’s space program have explicitly stated that the country’s goal is to explore outer space and to take advantage of outer space resources.76 </w:t>
      </w:r>
      <w:r w:rsidRPr="006356D7">
        <w:rPr>
          <w:rStyle w:val="StyleUnderline"/>
          <w:highlight w:val="green"/>
        </w:rPr>
        <w:t>The</w:t>
      </w:r>
      <w:r w:rsidRPr="006356D7">
        <w:rPr>
          <w:rStyle w:val="StyleUnderline"/>
        </w:rPr>
        <w:t xml:space="preserve"> general </w:t>
      </w:r>
      <w:r w:rsidRPr="006356D7">
        <w:rPr>
          <w:rStyle w:val="StyleUnderline"/>
          <w:highlight w:val="green"/>
        </w:rPr>
        <w:t xml:space="preserve">international trend </w:t>
      </w:r>
      <w:r w:rsidRPr="006356D7">
        <w:rPr>
          <w:rStyle w:val="StyleUnderline"/>
        </w:rPr>
        <w:t xml:space="preserve">clearly </w:t>
      </w:r>
      <w:r w:rsidRPr="006356D7">
        <w:rPr>
          <w:rStyle w:val="StyleUnderline"/>
          <w:highlight w:val="green"/>
        </w:rPr>
        <w:t xml:space="preserve">points in this direction </w:t>
      </w:r>
      <w:r w:rsidRPr="006356D7">
        <w:rPr>
          <w:rStyle w:val="StyleUnderline"/>
        </w:rPr>
        <w:t>in anticipation of a potential “</w:t>
      </w:r>
      <w:r w:rsidRPr="006356D7">
        <w:rPr>
          <w:rStyle w:val="Emphasis"/>
        </w:rPr>
        <w:t>space gold rush</w:t>
      </w:r>
      <w:r w:rsidRPr="006356D7">
        <w:rPr>
          <w:sz w:val="12"/>
        </w:rPr>
        <w:t xml:space="preserve">.” 7 Mirroring the shift in State practice and domestic laws, </w:t>
      </w:r>
      <w:r w:rsidRPr="006356D7">
        <w:rPr>
          <w:rStyle w:val="StyleUnderline"/>
        </w:rPr>
        <w:t>the legal community has</w:t>
      </w:r>
      <w:r w:rsidRPr="006356D7">
        <w:rPr>
          <w:sz w:val="12"/>
        </w:rPr>
        <w:t xml:space="preserve"> also </w:t>
      </w:r>
      <w:r w:rsidRPr="006356D7">
        <w:rPr>
          <w:rStyle w:val="StyleUnderline"/>
        </w:rPr>
        <w:t xml:space="preserve">changed its approach to the interpretation of the </w:t>
      </w:r>
      <w:proofErr w:type="spellStart"/>
      <w:r w:rsidRPr="006356D7">
        <w:rPr>
          <w:rStyle w:val="StyleUnderline"/>
        </w:rPr>
        <w:t>nonappropriation</w:t>
      </w:r>
      <w:proofErr w:type="spellEnd"/>
      <w:r w:rsidRPr="006356D7">
        <w:rPr>
          <w:rStyle w:val="StyleUnderline"/>
        </w:rPr>
        <w:t xml:space="preserve"> principle.</w:t>
      </w:r>
      <w:r w:rsidRPr="006356D7">
        <w:rPr>
          <w:sz w:val="12"/>
        </w:rPr>
        <w:t xml:space="preserve"> Whereas at the time of the ratification of the Outer Space Treaty the majority of legal scholars tended to apply the non-appropriation principle broadly, </w:t>
      </w:r>
      <w:r w:rsidRPr="006356D7">
        <w:rPr>
          <w:rStyle w:val="StyleUnderline"/>
        </w:rPr>
        <w:t>most legal scholars now view appropriation of extracted materials as permissible</w:t>
      </w:r>
      <w:r w:rsidRPr="006356D7">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6356D7">
        <w:rPr>
          <w:rStyle w:val="StyleUnderline"/>
        </w:rPr>
        <w:t>the Treaty does not explicitly prohibit appropriating resources from outer space,</w:t>
      </w:r>
      <w:r w:rsidRPr="006356D7">
        <w:rPr>
          <w:sz w:val="12"/>
        </w:rPr>
        <w:t xml:space="preserve"> other authors conclude that the use of extracted space resources is permitted, meaning that the new SPACE Act is a plausible interpretation of the Outer Space Treaty.81 However, </w:t>
      </w:r>
      <w:r w:rsidRPr="006356D7">
        <w:rPr>
          <w:rStyle w:val="StyleUnderline"/>
        </w:rPr>
        <w:t xml:space="preserve">scholars have been careful to cabin the extent to which they accept the legality of </w:t>
      </w:r>
      <w:r w:rsidRPr="006356D7">
        <w:rPr>
          <w:rStyle w:val="Emphasis"/>
        </w:rPr>
        <w:t>appropriation</w:t>
      </w:r>
      <w:r w:rsidRPr="006356D7">
        <w:rPr>
          <w:rStyle w:val="StyleUnderline"/>
        </w:rPr>
        <w:t>.</w:t>
      </w:r>
      <w:r w:rsidRPr="006356D7">
        <w:rPr>
          <w:sz w:val="12"/>
        </w:rPr>
        <w:t xml:space="preserve"> For instance, </w:t>
      </w:r>
      <w:r w:rsidRPr="006356D7">
        <w:rPr>
          <w:rStyle w:val="StyleUnderline"/>
        </w:rPr>
        <w:t>although</w:t>
      </w:r>
      <w:r w:rsidRPr="006356D7">
        <w:rPr>
          <w:sz w:val="12"/>
        </w:rPr>
        <w:t xml:space="preserve"> Thomas </w:t>
      </w:r>
      <w:proofErr w:type="spellStart"/>
      <w:r w:rsidRPr="006356D7">
        <w:rPr>
          <w:rStyle w:val="StyleUnderline"/>
        </w:rPr>
        <w:t>Gangale</w:t>
      </w:r>
      <w:proofErr w:type="spellEnd"/>
      <w:r w:rsidRPr="006356D7">
        <w:rPr>
          <w:rStyle w:val="StyleUnderline"/>
        </w:rPr>
        <w:t xml:space="preserve"> and</w:t>
      </w:r>
      <w:r w:rsidRPr="006356D7">
        <w:rPr>
          <w:sz w:val="12"/>
        </w:rPr>
        <w:t xml:space="preserve"> Marilyn Dudley-</w:t>
      </w:r>
      <w:r w:rsidRPr="006356D7">
        <w:rPr>
          <w:rStyle w:val="StyleUnderline"/>
        </w:rPr>
        <w:t>Rowley acknowledge the legality of private appropriation of extracted space resources</w:t>
      </w:r>
      <w:r w:rsidRPr="006356D7">
        <w:rPr>
          <w:sz w:val="12"/>
        </w:rPr>
        <w:t xml:space="preserve">, </w:t>
      </w:r>
      <w:r w:rsidRPr="006356D7">
        <w:rPr>
          <w:rStyle w:val="StyleUnderline"/>
        </w:rPr>
        <w:t>they nonetheless emphasize that</w:t>
      </w:r>
      <w:r w:rsidRPr="006356D7">
        <w:rPr>
          <w:sz w:val="12"/>
        </w:rPr>
        <w:t xml:space="preserve"> “</w:t>
      </w:r>
      <w:r w:rsidRPr="006356D7">
        <w:rPr>
          <w:rStyle w:val="StyleUnderline"/>
        </w:rPr>
        <w:t>[o]</w:t>
      </w:r>
      <w:proofErr w:type="spellStart"/>
      <w:r w:rsidRPr="006356D7">
        <w:rPr>
          <w:rStyle w:val="StyleUnderline"/>
        </w:rPr>
        <w:t>wnership</w:t>
      </w:r>
      <w:proofErr w:type="spellEnd"/>
      <w:r w:rsidRPr="006356D7">
        <w:rPr>
          <w:rStyle w:val="StyleUnderline"/>
        </w:rPr>
        <w:t xml:space="preserve"> of and the </w:t>
      </w:r>
      <w:r w:rsidRPr="006356D7">
        <w:rPr>
          <w:rStyle w:val="StyleUnderline"/>
          <w:highlight w:val="green"/>
        </w:rPr>
        <w:t xml:space="preserve">right to use </w:t>
      </w:r>
      <w:r w:rsidRPr="00CF7496">
        <w:rPr>
          <w:rStyle w:val="StyleUnderline"/>
        </w:rPr>
        <w:t xml:space="preserve">extraterrestrial </w:t>
      </w:r>
      <w:r w:rsidRPr="006356D7">
        <w:rPr>
          <w:rStyle w:val="StyleUnderline"/>
          <w:highlight w:val="green"/>
        </w:rPr>
        <w:t>resources is distinct from ownership of real property</w:t>
      </w:r>
      <w:r w:rsidRPr="006356D7">
        <w:rPr>
          <w:sz w:val="12"/>
        </w:rPr>
        <w:t>” and th</w:t>
      </w:r>
      <w:r w:rsidRPr="00CF7496">
        <w:rPr>
          <w:sz w:val="12"/>
        </w:rPr>
        <w:t xml:space="preserve">at </w:t>
      </w:r>
      <w:r w:rsidRPr="00CF7496">
        <w:rPr>
          <w:rStyle w:val="StyleUnderline"/>
        </w:rPr>
        <w:t xml:space="preserve">any such </w:t>
      </w:r>
      <w:r w:rsidRPr="00CF7496">
        <w:rPr>
          <w:rStyle w:val="Emphasis"/>
        </w:rPr>
        <w:t>claim to real property</w:t>
      </w:r>
      <w:r w:rsidRPr="00CF7496">
        <w:rPr>
          <w:rStyle w:val="StyleUnderline"/>
        </w:rPr>
        <w:t xml:space="preserve"> is illegal</w:t>
      </w:r>
      <w:r w:rsidRPr="00CF7496">
        <w:rPr>
          <w:sz w:val="12"/>
        </w:rPr>
        <w:t xml:space="preserve">.82 Lawrence Cooper is also careful to point out this distinction: </w:t>
      </w:r>
      <w:r w:rsidRPr="00CF7496">
        <w:rPr>
          <w:rStyle w:val="StyleUnderline"/>
        </w:rPr>
        <w:t>“[t]he [Outer Space] Treaties recognize sovereignty over property placed into</w:t>
      </w:r>
      <w:r w:rsidRPr="006356D7">
        <w:rPr>
          <w:rStyle w:val="StyleUnderline"/>
        </w:rPr>
        <w:t xml:space="preserve"> space, property produced in space, and </w:t>
      </w:r>
      <w:r w:rsidRPr="006356D7">
        <w:rPr>
          <w:rStyle w:val="StyleUnderline"/>
          <w:highlight w:val="green"/>
        </w:rPr>
        <w:t xml:space="preserve">resources removed from their place in space, </w:t>
      </w:r>
      <w:r w:rsidRPr="006356D7">
        <w:rPr>
          <w:rStyle w:val="Emphasis"/>
          <w:highlight w:val="green"/>
        </w:rPr>
        <w:t xml:space="preserve">but ban sovereignty claims by </w:t>
      </w:r>
      <w:r w:rsidRPr="006356D7">
        <w:rPr>
          <w:rStyle w:val="Emphasis"/>
        </w:rPr>
        <w:t xml:space="preserve">states; international law extends this ban to </w:t>
      </w:r>
      <w:r w:rsidRPr="006356D7">
        <w:rPr>
          <w:rStyle w:val="Emphasis"/>
          <w:highlight w:val="green"/>
        </w:rPr>
        <w:t>individuals</w:t>
      </w:r>
      <w:r w:rsidRPr="006356D7">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6356D7">
        <w:rPr>
          <w:rStyle w:val="StyleUnderline"/>
          <w:highlight w:val="green"/>
        </w:rPr>
        <w:t>the elements described above</w:t>
      </w:r>
      <w:r w:rsidRPr="006356D7">
        <w:rPr>
          <w:sz w:val="12"/>
        </w:rPr>
        <w:t>—</w:t>
      </w:r>
      <w:r w:rsidRPr="006356D7">
        <w:rPr>
          <w:rStyle w:val="StyleUnderline"/>
        </w:rPr>
        <w:t xml:space="preserve">statements made in the international arena, de facto </w:t>
      </w:r>
      <w:r w:rsidRPr="006356D7">
        <w:rPr>
          <w:rStyle w:val="StyleUnderline"/>
        </w:rPr>
        <w:lastRenderedPageBreak/>
        <w:t xml:space="preserve">appropriation </w:t>
      </w:r>
      <w:r w:rsidRPr="006356D7">
        <w:rPr>
          <w:rStyle w:val="StyleUnderline"/>
          <w:highlight w:val="green"/>
        </w:rPr>
        <w:t xml:space="preserve">of space resources in the form of </w:t>
      </w:r>
      <w:r w:rsidRPr="006356D7">
        <w:rPr>
          <w:rStyle w:val="Emphasis"/>
          <w:highlight w:val="green"/>
        </w:rPr>
        <w:t>moon rocks</w:t>
      </w:r>
      <w:r w:rsidRPr="006356D7">
        <w:rPr>
          <w:sz w:val="12"/>
        </w:rPr>
        <w:t>, the adoption of new national policies permitting appropriation of extracted space resources</w:t>
      </w:r>
      <w:r w:rsidRPr="006356D7">
        <w:rPr>
          <w:rStyle w:val="StyleUnderline"/>
        </w:rPr>
        <w:t>, and the weight of the international legal community’s opinion</w:t>
      </w:r>
      <w:r w:rsidRPr="006356D7">
        <w:rPr>
          <w:sz w:val="12"/>
        </w:rPr>
        <w:t xml:space="preserve">— </w:t>
      </w:r>
      <w:r w:rsidRPr="006356D7">
        <w:rPr>
          <w:rStyle w:val="StyleUnderline"/>
        </w:rPr>
        <w:t>indicate a fundamental shift in customary international law</w:t>
      </w:r>
      <w:r w:rsidRPr="006356D7">
        <w:rPr>
          <w:sz w:val="12"/>
        </w:rPr>
        <w:t xml:space="preserve">. </w:t>
      </w:r>
      <w:r w:rsidRPr="006356D7">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356D7">
        <w:rPr>
          <w:sz w:val="12"/>
        </w:rPr>
        <w:t xml:space="preserve"> </w:t>
      </w:r>
      <w:r w:rsidRPr="006356D7">
        <w:br/>
      </w:r>
    </w:p>
    <w:p w14:paraId="5A6F333C" w14:textId="77777777" w:rsidR="00212894" w:rsidRPr="006356D7" w:rsidRDefault="00212894" w:rsidP="00212894">
      <w:pPr>
        <w:pStyle w:val="Heading4"/>
        <w:rPr>
          <w:rFonts w:cs="Calibri"/>
        </w:rPr>
      </w:pPr>
      <w:r w:rsidRPr="006356D7">
        <w:rPr>
          <w:rFonts w:cs="Calibri"/>
        </w:rPr>
        <w:t>Standards:</w:t>
      </w:r>
    </w:p>
    <w:p w14:paraId="770D6B98" w14:textId="77777777" w:rsidR="00212894" w:rsidRPr="006356D7" w:rsidRDefault="00212894" w:rsidP="00212894">
      <w:pPr>
        <w:pStyle w:val="Heading4"/>
        <w:numPr>
          <w:ilvl w:val="0"/>
          <w:numId w:val="12"/>
        </w:numPr>
        <w:tabs>
          <w:tab w:val="num" w:pos="360"/>
        </w:tabs>
        <w:ind w:left="0" w:firstLine="0"/>
        <w:rPr>
          <w:rFonts w:cs="Calibri"/>
        </w:rPr>
      </w:pPr>
      <w:r w:rsidRPr="006356D7">
        <w:rPr>
          <w:rFonts w:cs="Calibri"/>
        </w:rPr>
        <w:t xml:space="preserve">Limits – their interpretation means that </w:t>
      </w:r>
      <w:proofErr w:type="spellStart"/>
      <w:r w:rsidRPr="006356D7">
        <w:rPr>
          <w:rFonts w:cs="Calibri"/>
        </w:rPr>
        <w:t>affs</w:t>
      </w:r>
      <w:proofErr w:type="spellEnd"/>
      <w:r w:rsidRPr="006356D7">
        <w:rPr>
          <w:rFonts w:cs="Calibri"/>
        </w:rPr>
        <w:t xml:space="preserve"> about any outer space activity would be topical: mining,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356D7">
        <w:rPr>
          <w:rFonts w:cs="Calibri"/>
        </w:rPr>
        <w:t>aff</w:t>
      </w:r>
      <w:proofErr w:type="spellEnd"/>
      <w:r w:rsidRPr="006356D7">
        <w:rPr>
          <w:rFonts w:cs="Calibri"/>
        </w:rPr>
        <w:t xml:space="preserve">, so </w:t>
      </w:r>
      <w:proofErr w:type="spellStart"/>
      <w:r w:rsidRPr="006356D7">
        <w:rPr>
          <w:rFonts w:cs="Calibri"/>
        </w:rPr>
        <w:t>affs</w:t>
      </w:r>
      <w:proofErr w:type="spellEnd"/>
      <w:r w:rsidRPr="006356D7">
        <w:rPr>
          <w:rFonts w:cs="Calibri"/>
        </w:rPr>
        <w:t xml:space="preserve"> would just win with a tiny impact every round</w:t>
      </w:r>
    </w:p>
    <w:p w14:paraId="58E5AE83" w14:textId="77777777" w:rsidR="00212894" w:rsidRPr="006356D7" w:rsidRDefault="00212894" w:rsidP="00212894">
      <w:pPr>
        <w:pStyle w:val="Heading4"/>
        <w:numPr>
          <w:ilvl w:val="0"/>
          <w:numId w:val="12"/>
        </w:numPr>
        <w:tabs>
          <w:tab w:val="num" w:pos="360"/>
        </w:tabs>
        <w:ind w:left="0" w:firstLine="0"/>
        <w:rPr>
          <w:rFonts w:cs="Calibri"/>
        </w:rPr>
      </w:pPr>
      <w:r w:rsidRPr="006356D7">
        <w:rPr>
          <w:rFonts w:cs="Calibri"/>
        </w:rPr>
        <w:t xml:space="preserve">Ground –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6356D7">
        <w:rPr>
          <w:rFonts w:cs="Calibri"/>
        </w:rPr>
        <w:t>aff</w:t>
      </w:r>
      <w:proofErr w:type="spellEnd"/>
      <w:r w:rsidRPr="006356D7">
        <w:rPr>
          <w:rFonts w:cs="Calibri"/>
        </w:rPr>
        <w:t xml:space="preserve"> a major prep advantage since they only need to frontline the few negative arguments that link to their </w:t>
      </w:r>
      <w:proofErr w:type="spellStart"/>
      <w:r w:rsidRPr="006356D7">
        <w:rPr>
          <w:rFonts w:cs="Calibri"/>
        </w:rPr>
        <w:t>aff</w:t>
      </w:r>
      <w:proofErr w:type="spellEnd"/>
      <w:r w:rsidRPr="006356D7">
        <w:rPr>
          <w:rFonts w:cs="Calibri"/>
        </w:rPr>
        <w:t xml:space="preserve">. </w:t>
      </w:r>
    </w:p>
    <w:p w14:paraId="7E64C103" w14:textId="77777777" w:rsidR="00212894" w:rsidRPr="006356D7" w:rsidRDefault="00212894" w:rsidP="00212894"/>
    <w:p w14:paraId="7A4D7FBB" w14:textId="77777777" w:rsidR="00212894" w:rsidRPr="006356D7" w:rsidRDefault="00212894" w:rsidP="00212894">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14:paraId="0A2A1BA7" w14:textId="77777777" w:rsidR="00212894" w:rsidRPr="006356D7" w:rsidRDefault="00212894" w:rsidP="00212894">
      <w:pPr>
        <w:pStyle w:val="Heading4"/>
        <w:rPr>
          <w:rFonts w:cs="Calibri"/>
        </w:rPr>
      </w:pPr>
      <w:r w:rsidRPr="006356D7">
        <w:rPr>
          <w:rFonts w:cs="Calibri"/>
        </w:rPr>
        <w:t xml:space="preserve">Drop the debater – dropping the argument doesn’t rectify abuse since winning T proves why we don’t have the burden of rejoinder against their </w:t>
      </w:r>
      <w:proofErr w:type="spellStart"/>
      <w:r w:rsidRPr="006356D7">
        <w:rPr>
          <w:rFonts w:cs="Calibri"/>
        </w:rPr>
        <w:t>aff</w:t>
      </w:r>
      <w:proofErr w:type="spellEnd"/>
      <w:r w:rsidRPr="006356D7">
        <w:rPr>
          <w:rFonts w:cs="Calibri"/>
        </w:rPr>
        <w:t xml:space="preserve">. </w:t>
      </w:r>
    </w:p>
    <w:p w14:paraId="0C738CBE" w14:textId="77777777" w:rsidR="00212894" w:rsidRPr="006356D7" w:rsidRDefault="00212894" w:rsidP="00212894">
      <w:pPr>
        <w:pStyle w:val="Heading4"/>
        <w:rPr>
          <w:rFonts w:cs="Calibri"/>
        </w:rPr>
      </w:pPr>
      <w:r w:rsidRPr="006356D7">
        <w:rPr>
          <w:rFonts w:cs="Calibri"/>
        </w:rPr>
        <w:t xml:space="preserve">Use competing </w:t>
      </w:r>
      <w:proofErr w:type="spellStart"/>
      <w:r w:rsidRPr="006356D7">
        <w:rPr>
          <w:rFonts w:cs="Calibri"/>
        </w:rPr>
        <w:t>interps</w:t>
      </w:r>
      <w:proofErr w:type="spellEnd"/>
      <w:r w:rsidRPr="006356D7">
        <w:rPr>
          <w:rFonts w:cs="Calibri"/>
        </w:rPr>
        <w:t xml:space="preserve"> – reasonability invites arbitrary judge intervention since there’s no consensus as to what’s reasonable. </w:t>
      </w:r>
    </w:p>
    <w:p w14:paraId="47EB1BE8" w14:textId="77777777" w:rsidR="00212894" w:rsidRPr="006356D7" w:rsidRDefault="00212894" w:rsidP="00212894">
      <w:pPr>
        <w:pStyle w:val="Heading4"/>
        <w:rPr>
          <w:rFonts w:cs="Calibri"/>
        </w:rPr>
      </w:pPr>
      <w:r w:rsidRPr="006356D7">
        <w:rPr>
          <w:rFonts w:cs="Calibri"/>
        </w:rPr>
        <w:t xml:space="preserve">No RVIs – fairness and education are logical litmus </w:t>
      </w:r>
      <w:proofErr w:type="gramStart"/>
      <w:r w:rsidRPr="006356D7">
        <w:rPr>
          <w:rFonts w:cs="Calibri"/>
        </w:rPr>
        <w:t>tests</w:t>
      </w:r>
      <w:proofErr w:type="gramEnd"/>
      <w:r w:rsidRPr="006356D7">
        <w:rPr>
          <w:rFonts w:cs="Calibri"/>
        </w:rPr>
        <w:t xml:space="preserve"> and they incentivize baiting theory and prepping it out which turns substance </w:t>
      </w:r>
      <w:proofErr w:type="spellStart"/>
      <w:r w:rsidRPr="006356D7">
        <w:rPr>
          <w:rFonts w:cs="Calibri"/>
        </w:rPr>
        <w:t>crowdout</w:t>
      </w:r>
      <w:proofErr w:type="spellEnd"/>
    </w:p>
    <w:p w14:paraId="219A66AE" w14:textId="77777777" w:rsidR="00212894" w:rsidRPr="006356D7" w:rsidRDefault="00212894" w:rsidP="00212894"/>
    <w:p w14:paraId="60FFDA13" w14:textId="77777777" w:rsidR="00212894" w:rsidRPr="00591378" w:rsidRDefault="00212894" w:rsidP="00591378"/>
    <w:p w14:paraId="23CB3640" w14:textId="5FCBFD38" w:rsidR="00CD3325" w:rsidRDefault="00591378" w:rsidP="007C4081">
      <w:pPr>
        <w:pStyle w:val="Heading2"/>
      </w:pPr>
      <w:r>
        <w:lastRenderedPageBreak/>
        <w:t>1</w:t>
      </w:r>
      <w:r w:rsidR="00CD3325">
        <w:t>NC – CP</w:t>
      </w:r>
    </w:p>
    <w:p w14:paraId="54985855" w14:textId="1DBDB2AE" w:rsidR="00F40C87" w:rsidRDefault="00CD3325" w:rsidP="00F40C87">
      <w:pPr>
        <w:pStyle w:val="Heading4"/>
      </w:pPr>
      <w:r>
        <w:t xml:space="preserve">CP: </w:t>
      </w:r>
      <w:r w:rsidR="00F40C87">
        <w:t>Th</w:t>
      </w:r>
      <w:r w:rsidR="00F40C87">
        <w:t>e Republic of India and the Islamic Republic of Pakistan ought to</w:t>
      </w:r>
      <w:r w:rsidR="00F40C87">
        <w:t>:</w:t>
      </w:r>
    </w:p>
    <w:p w14:paraId="738198FB" w14:textId="77777777" w:rsidR="00F40C87" w:rsidRDefault="00F40C87" w:rsidP="00F40C87">
      <w:r>
        <w:t>-Pass binding legislation that prohibits nuclear or conventional escalation</w:t>
      </w:r>
    </w:p>
    <w:p w14:paraId="4DD6C8CC" w14:textId="52913AF7" w:rsidR="00F40C87" w:rsidRPr="00205E34" w:rsidRDefault="00F40C87" w:rsidP="00F40C87">
      <w:r>
        <w:t xml:space="preserve">-Adopt </w:t>
      </w:r>
      <w:r>
        <w:t xml:space="preserve">an </w:t>
      </w:r>
      <w:r>
        <w:t>operational N</w:t>
      </w:r>
      <w:r>
        <w:t>o First Use</w:t>
      </w:r>
      <w:r>
        <w:t xml:space="preserve"> policy</w:t>
      </w:r>
    </w:p>
    <w:p w14:paraId="43E21E70" w14:textId="34283CA8" w:rsidR="00F40C87" w:rsidRDefault="00F40C87" w:rsidP="00F40C87">
      <w:pPr>
        <w:pStyle w:val="Heading4"/>
      </w:pPr>
      <w:r>
        <w:t xml:space="preserve">NFU creates a regime of </w:t>
      </w:r>
      <w:r w:rsidRPr="0069229D">
        <w:rPr>
          <w:u w:val="single"/>
        </w:rPr>
        <w:t>nuclear restraint</w:t>
      </w:r>
      <w:r>
        <w:t xml:space="preserve"> </w:t>
      </w:r>
    </w:p>
    <w:p w14:paraId="54B690D8" w14:textId="77777777" w:rsidR="00F40C87" w:rsidRPr="0088097F" w:rsidRDefault="00F40C87" w:rsidP="00F40C87">
      <w:pPr>
        <w:rPr>
          <w:u w:val="single"/>
        </w:rPr>
      </w:pPr>
      <w:r>
        <w:t xml:space="preserve">Ramesh </w:t>
      </w:r>
      <w:r w:rsidRPr="00775EED">
        <w:rPr>
          <w:rStyle w:val="Heading4Char"/>
        </w:rPr>
        <w:t>Thakur 17</w:t>
      </w:r>
      <w:r>
        <w:t>, Ph.D., di</w:t>
      </w:r>
      <w:r>
        <w:rPr>
          <w:shd w:val="clear" w:color="auto" w:fill="FFFFFF"/>
        </w:rPr>
        <w:t>rector of the Centre for Nuclear Non-Proliferation and Disarmament (CNND) in the Crawford School, The Australian National University and co-Convenor of the Asia-Pacific Leadership Network for Nuclear Non-Proliferation and Disarmamen</w:t>
      </w:r>
      <w:r w:rsidRPr="00775EED">
        <w:t xml:space="preserve">t </w:t>
      </w:r>
      <w:r>
        <w:t xml:space="preserve">12-05-17, “Japan and the Nuclear Weapons Prohibition Treaty: The Wrong Side of History, Geography, Legality, Morality, and Humanity,” Journal for Peace and Nuclear Disarmament, Vol. 1, </w:t>
      </w:r>
      <w:proofErr w:type="spellStart"/>
      <w:r>
        <w:t>Iss</w:t>
      </w:r>
      <w:proofErr w:type="spellEnd"/>
      <w:r>
        <w:t>. 1, p. 11-31</w:t>
      </w:r>
    </w:p>
    <w:p w14:paraId="7ADF865B" w14:textId="77777777" w:rsidR="00F40C87" w:rsidRPr="00D218BB" w:rsidRDefault="00F40C87" w:rsidP="00F40C87">
      <w:pPr>
        <w:rPr>
          <w:rStyle w:val="StyleUnderline"/>
        </w:rPr>
      </w:pPr>
      <w:r w:rsidRPr="00650203">
        <w:rPr>
          <w:rStyle w:val="StyleUnderline"/>
        </w:rPr>
        <w:t xml:space="preserve">The purposes of </w:t>
      </w:r>
      <w:r w:rsidRPr="00AA5D58">
        <w:rPr>
          <w:rStyle w:val="StyleUnderline"/>
          <w:highlight w:val="cyan"/>
        </w:rPr>
        <w:t>declaratory policy</w:t>
      </w:r>
      <w:r w:rsidRPr="00650203">
        <w:rPr>
          <w:rStyle w:val="StyleUnderline"/>
        </w:rPr>
        <w:t xml:space="preserve"> include providing intellectual guidance to military planners, deterring adversaries, and reassuring allies and friends. They also </w:t>
      </w:r>
      <w:r w:rsidRPr="00AA5D58">
        <w:rPr>
          <w:rStyle w:val="Emphasis"/>
          <w:highlight w:val="cyan"/>
        </w:rPr>
        <w:t>shape global</w:t>
      </w:r>
      <w:r w:rsidRPr="002E415D">
        <w:rPr>
          <w:rStyle w:val="Emphasis"/>
        </w:rPr>
        <w:t xml:space="preserve"> nuclear </w:t>
      </w:r>
      <w:r w:rsidRPr="00AA5D58">
        <w:rPr>
          <w:rStyle w:val="Emphasis"/>
          <w:highlight w:val="cyan"/>
        </w:rPr>
        <w:t>norms</w:t>
      </w:r>
      <w:r w:rsidRPr="0088097F">
        <w:rPr>
          <w:rStyle w:val="StyleUnderline"/>
        </w:rPr>
        <w:t xml:space="preserve"> like</w:t>
      </w:r>
      <w:r w:rsidRPr="00B82A6E">
        <w:t xml:space="preserve"> </w:t>
      </w:r>
      <w:r w:rsidRPr="00650203">
        <w:rPr>
          <w:rStyle w:val="StyleUnderline"/>
        </w:rPr>
        <w:t xml:space="preserve">deterrence, non-proliferation, security, </w:t>
      </w:r>
      <w:r w:rsidRPr="00396CF0">
        <w:rPr>
          <w:rStyle w:val="StyleUnderline"/>
        </w:rPr>
        <w:t xml:space="preserve">and </w:t>
      </w:r>
      <w:r w:rsidRPr="00396CF0">
        <w:rPr>
          <w:rStyle w:val="Emphasis"/>
        </w:rPr>
        <w:t>non-use</w:t>
      </w:r>
      <w:r w:rsidRPr="00396CF0">
        <w:rPr>
          <w:rStyle w:val="StyleUnderline"/>
        </w:rPr>
        <w:t xml:space="preserve">. The last </w:t>
      </w:r>
      <w:proofErr w:type="gramStart"/>
      <w:r w:rsidRPr="00396CF0">
        <w:rPr>
          <w:rStyle w:val="StyleUnderline"/>
        </w:rPr>
        <w:t xml:space="preserve">in particular </w:t>
      </w:r>
      <w:r w:rsidRPr="00396CF0">
        <w:rPr>
          <w:rStyle w:val="Emphasis"/>
        </w:rPr>
        <w:t>has</w:t>
      </w:r>
      <w:proofErr w:type="gramEnd"/>
      <w:r w:rsidRPr="00396CF0">
        <w:rPr>
          <w:rStyle w:val="Emphasis"/>
        </w:rPr>
        <w:t xml:space="preserve"> come under severe strain</w:t>
      </w:r>
      <w:r w:rsidRPr="00396CF0">
        <w:t xml:space="preserve">, deepened still further </w:t>
      </w:r>
      <w:r w:rsidRPr="00396CF0">
        <w:rPr>
          <w:rStyle w:val="StyleUnderline"/>
        </w:rPr>
        <w:t xml:space="preserve">by </w:t>
      </w:r>
      <w:r w:rsidRPr="00396CF0">
        <w:rPr>
          <w:rStyle w:val="Emphasis"/>
        </w:rPr>
        <w:t>tweet-prone</w:t>
      </w:r>
      <w:r w:rsidRPr="00396CF0">
        <w:rPr>
          <w:rStyle w:val="StyleUnderline"/>
        </w:rPr>
        <w:t xml:space="preserve"> President Trump,</w:t>
      </w:r>
      <w:r w:rsidRPr="00D8245A">
        <w:rPr>
          <w:rStyle w:val="StyleUnderline"/>
        </w:rPr>
        <w:t xml:space="preserve"> from the fact</w:t>
      </w:r>
      <w:r w:rsidRPr="00650203">
        <w:rPr>
          <w:rStyle w:val="StyleUnderline"/>
        </w:rPr>
        <w:t xml:space="preserve"> that </w:t>
      </w:r>
      <w:r w:rsidRPr="00AA5D58">
        <w:rPr>
          <w:rStyle w:val="Emphasis"/>
          <w:highlight w:val="cyan"/>
        </w:rPr>
        <w:t>the strategic boundary between nuclear</w:t>
      </w:r>
      <w:r w:rsidRPr="00E02159">
        <w:rPr>
          <w:rStyle w:val="Emphasis"/>
        </w:rPr>
        <w:t xml:space="preserve"> warheads </w:t>
      </w:r>
      <w:r w:rsidRPr="00AA5D58">
        <w:rPr>
          <w:rStyle w:val="Emphasis"/>
          <w:highlight w:val="cyan"/>
        </w:rPr>
        <w:t>and conventional</w:t>
      </w:r>
      <w:r w:rsidRPr="00E02159">
        <w:rPr>
          <w:rStyle w:val="Emphasis"/>
        </w:rPr>
        <w:t xml:space="preserve"> precision munitions </w:t>
      </w:r>
      <w:r w:rsidRPr="00AA5D58">
        <w:rPr>
          <w:rStyle w:val="Emphasis"/>
          <w:highlight w:val="cyan"/>
        </w:rPr>
        <w:t>is being</w:t>
      </w:r>
      <w:r w:rsidRPr="00D8245A">
        <w:rPr>
          <w:rStyle w:val="Emphasis"/>
        </w:rPr>
        <w:t xml:space="preserve"> steadily </w:t>
      </w:r>
      <w:r w:rsidRPr="00AA5D58">
        <w:rPr>
          <w:rStyle w:val="Emphasis"/>
          <w:highlight w:val="cyan"/>
        </w:rPr>
        <w:t>eroded</w:t>
      </w:r>
      <w:r w:rsidRPr="00650203">
        <w:rPr>
          <w:rStyle w:val="StyleUnderline"/>
        </w:rPr>
        <w:t xml:space="preserve">. An </w:t>
      </w:r>
      <w:r w:rsidRPr="00AA5D58">
        <w:rPr>
          <w:rStyle w:val="StyleUnderline"/>
          <w:highlight w:val="cyan"/>
        </w:rPr>
        <w:t>NFU</w:t>
      </w:r>
      <w:r w:rsidRPr="00650203">
        <w:rPr>
          <w:rStyle w:val="StyleUnderline"/>
        </w:rPr>
        <w:t xml:space="preserve"> policy </w:t>
      </w:r>
      <w:r w:rsidRPr="00AA5D58">
        <w:rPr>
          <w:rStyle w:val="StyleUnderline"/>
          <w:highlight w:val="cyan"/>
        </w:rPr>
        <w:t xml:space="preserve">would </w:t>
      </w:r>
      <w:r w:rsidRPr="00AA5D58">
        <w:rPr>
          <w:rStyle w:val="Emphasis"/>
          <w:highlight w:val="cyan"/>
        </w:rPr>
        <w:t>strengthen strategic stability</w:t>
      </w:r>
      <w:r w:rsidRPr="00AA5D58">
        <w:rPr>
          <w:rStyle w:val="StyleUnderline"/>
          <w:highlight w:val="cyan"/>
        </w:rPr>
        <w:t xml:space="preserve">, reinforce the </w:t>
      </w:r>
      <w:r w:rsidRPr="00AA5D58">
        <w:rPr>
          <w:rStyle w:val="Emphasis"/>
          <w:highlight w:val="cyan"/>
        </w:rPr>
        <w:t>normative boundary</w:t>
      </w:r>
      <w:r w:rsidRPr="00D8245A">
        <w:rPr>
          <w:rStyle w:val="StyleUnderline"/>
        </w:rPr>
        <w:t xml:space="preserve"> between nuclear and conventional</w:t>
      </w:r>
      <w:r w:rsidRPr="00650203">
        <w:rPr>
          <w:rStyle w:val="StyleUnderline"/>
        </w:rPr>
        <w:t xml:space="preserve"> weapons, </w:t>
      </w:r>
      <w:r w:rsidRPr="00AA5D58">
        <w:rPr>
          <w:rStyle w:val="StyleUnderline"/>
          <w:highlight w:val="cyan"/>
        </w:rPr>
        <w:t>deepen</w:t>
      </w:r>
      <w:r w:rsidRPr="00650203">
        <w:rPr>
          <w:rStyle w:val="StyleUnderline"/>
        </w:rPr>
        <w:t xml:space="preserve"> the </w:t>
      </w:r>
      <w:r w:rsidRPr="00AA5D58">
        <w:rPr>
          <w:rStyle w:val="Emphasis"/>
          <w:highlight w:val="cyan"/>
        </w:rPr>
        <w:t>illegitimacy</w:t>
      </w:r>
      <w:r w:rsidRPr="00AA5D58">
        <w:rPr>
          <w:rStyle w:val="StyleUnderline"/>
          <w:highlight w:val="cyan"/>
        </w:rPr>
        <w:t xml:space="preserve"> of</w:t>
      </w:r>
      <w:r w:rsidRPr="00650203">
        <w:rPr>
          <w:rStyle w:val="StyleUnderline"/>
        </w:rPr>
        <w:t xml:space="preserve"> any </w:t>
      </w:r>
      <w:r w:rsidRPr="00AA5D58">
        <w:rPr>
          <w:rStyle w:val="StyleUnderline"/>
          <w:highlight w:val="cyan"/>
        </w:rPr>
        <w:t>first use</w:t>
      </w:r>
      <w:r w:rsidRPr="00650203">
        <w:rPr>
          <w:rStyle w:val="StyleUnderline"/>
        </w:rPr>
        <w:t xml:space="preserve"> of nuclear weapons,</w:t>
      </w:r>
      <w:r w:rsidRPr="00B82A6E">
        <w:t xml:space="preserve"> </w:t>
      </w:r>
      <w:r w:rsidRPr="00D218BB">
        <w:rPr>
          <w:rStyle w:val="StyleUnderline"/>
        </w:rPr>
        <w:t>and devalue the currency of nuclear weapons.</w:t>
      </w:r>
    </w:p>
    <w:p w14:paraId="6C3253BB" w14:textId="77777777" w:rsidR="00F40C87" w:rsidRPr="00A412DF" w:rsidRDefault="00F40C87" w:rsidP="00F40C87">
      <w:pPr>
        <w:rPr>
          <w:rStyle w:val="StyleUnderline"/>
        </w:rPr>
      </w:pPr>
      <w:r w:rsidRPr="00B82A6E">
        <w:t xml:space="preserve">In practice, </w:t>
      </w:r>
      <w:r w:rsidRPr="00650203">
        <w:rPr>
          <w:rStyle w:val="StyleUnderline"/>
        </w:rPr>
        <w:t>first use of nuclear weapons lacks strategic logic. The moral opprobrium of using nuclear weapons against a non-nuclear country would be too high a price to pay for any security gains.</w:t>
      </w:r>
      <w:r w:rsidRPr="00B82A6E">
        <w:t xml:space="preserve"> This explains why Argentina invaded the Falkland Islands in 1982 despite the British nuclear deterrent: it was confident that the UK would not escalate to the use of nuclear weapons. Against nuclear adversaries, any first use would provoke a nuclear retaliation. </w:t>
      </w:r>
      <w:r w:rsidRPr="00A412DF">
        <w:rPr>
          <w:rStyle w:val="StyleUnderline"/>
        </w:rPr>
        <w:t>Rather than sensible policy, therefore, a first-use policy is a commitment to mutual suicide. Because nuclear adversaries know this, the threat of first use is non-credible and no policy that is not credible can successfully deter any aggression.</w:t>
      </w:r>
    </w:p>
    <w:p w14:paraId="61C324BE" w14:textId="77777777" w:rsidR="00F40C87" w:rsidRPr="00B82A6E" w:rsidRDefault="00F40C87" w:rsidP="00F40C87">
      <w:r w:rsidRPr="00A412DF">
        <w:rPr>
          <w:rStyle w:val="StyleUnderline"/>
        </w:rPr>
        <w:t xml:space="preserve">NFU policy does not guarantee NFU, any more than a first-use policy guarantees first use. </w:t>
      </w:r>
      <w:r w:rsidRPr="00D8245A">
        <w:rPr>
          <w:rStyle w:val="Emphasis"/>
        </w:rPr>
        <w:t>What are crucial are declarations,</w:t>
      </w:r>
      <w:r w:rsidRPr="00A412DF">
        <w:rPr>
          <w:rStyle w:val="Emphasis"/>
        </w:rPr>
        <w:t xml:space="preserve"> doctrines, postures, and deployments </w:t>
      </w:r>
      <w:r w:rsidRPr="00D8245A">
        <w:rPr>
          <w:rStyle w:val="Emphasis"/>
        </w:rPr>
        <w:t>that reduce risks</w:t>
      </w:r>
      <w:r w:rsidRPr="00B82A6E">
        <w:t xml:space="preserve">. </w:t>
      </w:r>
      <w:r w:rsidRPr="00BE3A0A">
        <w:rPr>
          <w:szCs w:val="16"/>
        </w:rPr>
        <w:t xml:space="preserve">An </w:t>
      </w:r>
      <w:r w:rsidRPr="00AA5D58">
        <w:rPr>
          <w:rStyle w:val="StyleUnderline"/>
          <w:highlight w:val="cyan"/>
        </w:rPr>
        <w:t>NFU</w:t>
      </w:r>
      <w:r w:rsidRPr="00BE3A0A">
        <w:rPr>
          <w:szCs w:val="16"/>
        </w:rPr>
        <w:t xml:space="preserve"> policy </w:t>
      </w:r>
      <w:r w:rsidRPr="006A374D">
        <w:rPr>
          <w:rStyle w:val="StyleUnderline"/>
        </w:rPr>
        <w:t xml:space="preserve">would </w:t>
      </w:r>
      <w:r w:rsidRPr="00AA5D58">
        <w:rPr>
          <w:rStyle w:val="StyleUnderline"/>
          <w:highlight w:val="cyan"/>
        </w:rPr>
        <w:t>eliminate the rationale for</w:t>
      </w:r>
      <w:r w:rsidRPr="002E415D">
        <w:rPr>
          <w:rStyle w:val="StyleUnderline"/>
        </w:rPr>
        <w:t xml:space="preserve"> forward </w:t>
      </w:r>
      <w:r w:rsidRPr="00AA5D58">
        <w:rPr>
          <w:rStyle w:val="StyleUnderline"/>
          <w:highlight w:val="cyan"/>
        </w:rPr>
        <w:t>deployment of</w:t>
      </w:r>
      <w:r w:rsidRPr="006A374D">
        <w:rPr>
          <w:rStyle w:val="StyleUnderline"/>
        </w:rPr>
        <w:t xml:space="preserve"> US </w:t>
      </w:r>
      <w:r w:rsidRPr="00AA5D58">
        <w:rPr>
          <w:rStyle w:val="StyleUnderline"/>
          <w:highlight w:val="cyan"/>
        </w:rPr>
        <w:t>nuclear weapons</w:t>
      </w:r>
      <w:r w:rsidRPr="009A38C3">
        <w:rPr>
          <w:rStyle w:val="StyleUnderline"/>
        </w:rPr>
        <w:t xml:space="preserve"> on the territory of NATO </w:t>
      </w:r>
      <w:r w:rsidRPr="00396CF0">
        <w:rPr>
          <w:rStyle w:val="StyleUnderline"/>
        </w:rPr>
        <w:t>allies in Europe</w:t>
      </w:r>
      <w:r w:rsidRPr="00396CF0">
        <w:t xml:space="preserve"> (</w:t>
      </w:r>
      <w:r w:rsidRPr="00B82A6E">
        <w:t xml:space="preserve">Cartwright and Blair, 2016; (Chalmers and Lunn, 2010; Norris and Kristensen, 2011; </w:t>
      </w:r>
      <w:proofErr w:type="spellStart"/>
      <w:r w:rsidRPr="00B82A6E">
        <w:t>Podvig</w:t>
      </w:r>
      <w:proofErr w:type="spellEnd"/>
      <w:r w:rsidRPr="00B82A6E">
        <w:t xml:space="preserve"> and </w:t>
      </w:r>
      <w:proofErr w:type="spellStart"/>
      <w:r w:rsidRPr="00B82A6E">
        <w:t>Serrat</w:t>
      </w:r>
      <w:proofErr w:type="spellEnd"/>
      <w:r w:rsidRPr="00B82A6E">
        <w:t>, 2017):23 those based in Turkey were a matter of some concern during the failed coup attempt in July 2016.</w:t>
      </w:r>
    </w:p>
    <w:p w14:paraId="166577F3" w14:textId="77777777" w:rsidR="00F40C87" w:rsidRPr="00AA5D58" w:rsidRDefault="00F40C87" w:rsidP="00F40C87">
      <w:r w:rsidRPr="00396CF0">
        <w:rPr>
          <w:rStyle w:val="StyleUnderline"/>
        </w:rPr>
        <w:t>China and India are the only two nuclear-armed states committed to NFU in current nuclear policies</w:t>
      </w:r>
      <w:r w:rsidRPr="00396CF0">
        <w:t xml:space="preserve">. </w:t>
      </w:r>
      <w:r w:rsidRPr="00396CF0">
        <w:rPr>
          <w:rStyle w:val="Emphasis"/>
        </w:rPr>
        <w:t>If no other nuclear powers follow their examples, they too might abandon NFU</w:t>
      </w:r>
      <w:r w:rsidRPr="00396CF0">
        <w:t xml:space="preserve"> </w:t>
      </w:r>
      <w:r w:rsidRPr="00396CF0">
        <w:rPr>
          <w:rStyle w:val="StyleUnderline"/>
        </w:rPr>
        <w:t xml:space="preserve">and </w:t>
      </w:r>
      <w:r w:rsidRPr="00396CF0">
        <w:rPr>
          <w:rStyle w:val="Emphasis"/>
        </w:rPr>
        <w:t>put some nuclear weapons on high alert</w:t>
      </w:r>
      <w:r w:rsidRPr="00396CF0">
        <w:t xml:space="preserve"> (</w:t>
      </w:r>
      <w:proofErr w:type="spellStart"/>
      <w:r w:rsidRPr="00396CF0">
        <w:t>Kulacki</w:t>
      </w:r>
      <w:proofErr w:type="spellEnd"/>
      <w:r w:rsidRPr="00396CF0">
        <w:t xml:space="preserve">, 2016, 1). </w:t>
      </w:r>
      <w:r w:rsidRPr="00396CF0">
        <w:rPr>
          <w:rStyle w:val="StyleUnderline"/>
        </w:rPr>
        <w:t xml:space="preserve">If China follows the </w:t>
      </w:r>
      <w:r w:rsidRPr="00396CF0">
        <w:t>Russian and</w:t>
      </w:r>
      <w:r w:rsidRPr="00396CF0">
        <w:rPr>
          <w:rStyle w:val="StyleUnderline"/>
        </w:rPr>
        <w:t xml:space="preserve"> US</w:t>
      </w:r>
      <w:r w:rsidRPr="00396CF0">
        <w:t xml:space="preserve">A </w:t>
      </w:r>
      <w:r w:rsidRPr="00396CF0">
        <w:rPr>
          <w:rStyle w:val="StyleUnderline"/>
        </w:rPr>
        <w:t xml:space="preserve">lead, </w:t>
      </w:r>
      <w:r w:rsidRPr="00396CF0">
        <w:rPr>
          <w:rStyle w:val="Emphasis"/>
        </w:rPr>
        <w:t>how long before the posture proliferates to India and Pakistan</w:t>
      </w:r>
      <w:r w:rsidRPr="00396CF0">
        <w:rPr>
          <w:rStyle w:val="StyleUnderline"/>
        </w:rPr>
        <w:t>?</w:t>
      </w:r>
      <w:r w:rsidRPr="00396CF0">
        <w:t xml:space="preserve"> Conversely, </w:t>
      </w:r>
      <w:r w:rsidRPr="00396CF0">
        <w:rPr>
          <w:rStyle w:val="Emphasis"/>
        </w:rPr>
        <w:t xml:space="preserve">the intent </w:t>
      </w:r>
      <w:proofErr w:type="spellStart"/>
      <w:r w:rsidRPr="00396CF0">
        <w:rPr>
          <w:rStyle w:val="Emphasis"/>
        </w:rPr>
        <w:t>signalled</w:t>
      </w:r>
      <w:proofErr w:type="spellEnd"/>
      <w:r w:rsidRPr="00396CF0">
        <w:rPr>
          <w:rStyle w:val="Emphasis"/>
        </w:rPr>
        <w:t xml:space="preserve"> by a declaration of NFU can be buttressed by a nuclear restraint</w:t>
      </w:r>
      <w:r w:rsidRPr="00845D80">
        <w:rPr>
          <w:rStyle w:val="Emphasis"/>
        </w:rPr>
        <w:t xml:space="preserve"> regime</w:t>
      </w:r>
      <w:r w:rsidRPr="00B82A6E">
        <w:t xml:space="preserve">. </w:t>
      </w:r>
      <w:r w:rsidRPr="00A412DF">
        <w:rPr>
          <w:rStyle w:val="StyleUnderline"/>
        </w:rPr>
        <w:t xml:space="preserve">If </w:t>
      </w:r>
      <w:r w:rsidRPr="002E415D">
        <w:rPr>
          <w:rStyle w:val="StyleUnderline"/>
        </w:rPr>
        <w:t xml:space="preserve">adopted by all nuclear-armed </w:t>
      </w:r>
      <w:r w:rsidRPr="00396CF0">
        <w:rPr>
          <w:rStyle w:val="StyleUnderline"/>
        </w:rPr>
        <w:t xml:space="preserve">states, </w:t>
      </w:r>
      <w:r w:rsidRPr="00396CF0">
        <w:rPr>
          <w:rStyle w:val="Emphasis"/>
        </w:rPr>
        <w:t xml:space="preserve">NFU could become the </w:t>
      </w:r>
      <w:proofErr w:type="spellStart"/>
      <w:r w:rsidRPr="00396CF0">
        <w:rPr>
          <w:rStyle w:val="Emphasis"/>
        </w:rPr>
        <w:t>centrepiece</w:t>
      </w:r>
      <w:proofErr w:type="spellEnd"/>
      <w:r w:rsidRPr="00396CF0">
        <w:rPr>
          <w:rStyle w:val="Emphasis"/>
        </w:rPr>
        <w:t xml:space="preserve"> of a global nuclear restraint regime.</w:t>
      </w:r>
      <w:r w:rsidRPr="00396CF0">
        <w:rPr>
          <w:rStyle w:val="StyleUnderline"/>
        </w:rPr>
        <w:t xml:space="preserve"> Nuclear forces and infrastructure would be reconfigured to make them better suited to deterring nuclear attack and less fit for offensive</w:t>
      </w:r>
      <w:r w:rsidRPr="00A412DF">
        <w:rPr>
          <w:rStyle w:val="StyleUnderline"/>
        </w:rPr>
        <w:t xml:space="preserve"> actions</w:t>
      </w:r>
    </w:p>
    <w:p w14:paraId="4FBE5A3B" w14:textId="77777777" w:rsidR="00F40C87" w:rsidRPr="00F40C87" w:rsidRDefault="00F40C87" w:rsidP="00F40C87"/>
    <w:p w14:paraId="68A349E4" w14:textId="45ECE80D" w:rsidR="007C4081" w:rsidRDefault="00CD3325" w:rsidP="007C4081">
      <w:pPr>
        <w:pStyle w:val="Heading2"/>
      </w:pPr>
      <w:r>
        <w:lastRenderedPageBreak/>
        <w:t>1</w:t>
      </w:r>
      <w:r w:rsidR="007C4081">
        <w:t>NC – DA</w:t>
      </w:r>
    </w:p>
    <w:p w14:paraId="096F7BCA" w14:textId="77777777" w:rsidR="007C4081" w:rsidRPr="00C32179" w:rsidRDefault="007C4081" w:rsidP="007C4081">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14ECB31A" w14:textId="77777777" w:rsidR="007C4081" w:rsidRPr="00C32179" w:rsidRDefault="007C4081" w:rsidP="007C4081">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14:paraId="579FA132" w14:textId="77777777" w:rsidR="007C4081" w:rsidRPr="004C2C1E" w:rsidRDefault="007C4081" w:rsidP="007C4081">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21F7D036" w14:textId="77777777" w:rsidR="007C4081" w:rsidRPr="004C2C1E" w:rsidRDefault="007C4081" w:rsidP="007C4081">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both Mr. Lavrov and Hossein Amir-</w:t>
      </w:r>
      <w:proofErr w:type="spellStart"/>
      <w:r w:rsidRPr="004C2C1E">
        <w:rPr>
          <w:sz w:val="12"/>
        </w:rPr>
        <w:t>Abdollahian</w:t>
      </w:r>
      <w:proofErr w:type="spellEnd"/>
      <w:r w:rsidRPr="004C2C1E">
        <w:rPr>
          <w:sz w:val="12"/>
        </w:rPr>
        <w:t xml:space="preserve"> said </w:t>
      </w:r>
      <w:r w:rsidRPr="004C2C1E">
        <w:rPr>
          <w:rStyle w:val="StyleUnderline"/>
        </w:rPr>
        <w:t>Russia wasn’t standing in the way of the accord</w:t>
      </w:r>
      <w:r w:rsidRPr="004C2C1E">
        <w:rPr>
          <w:sz w:val="12"/>
        </w:rPr>
        <w:t>.</w:t>
      </w:r>
    </w:p>
    <w:p w14:paraId="3AFB6150" w14:textId="77777777" w:rsidR="007C4081" w:rsidRPr="004C2C1E" w:rsidRDefault="007C4081" w:rsidP="007C4081">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58D10EA8" w14:textId="77777777" w:rsidR="007C4081" w:rsidRPr="004C2C1E" w:rsidRDefault="007C4081" w:rsidP="007C4081">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672C1FA4" w14:textId="77777777" w:rsidR="007C4081" w:rsidRPr="004C2C1E" w:rsidRDefault="007C4081" w:rsidP="007C4081">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22C6C3E7" w14:textId="77777777" w:rsidR="007C4081" w:rsidRPr="004C2C1E" w:rsidRDefault="007C4081" w:rsidP="007C4081">
      <w:pPr>
        <w:rPr>
          <w:sz w:val="12"/>
        </w:rPr>
      </w:pPr>
      <w:r w:rsidRPr="004C2C1E">
        <w:rPr>
          <w:sz w:val="12"/>
        </w:rPr>
        <w:t>“</w:t>
      </w:r>
      <w:r w:rsidRPr="004C2C1E">
        <w:rPr>
          <w:rStyle w:val="StyleUnderline"/>
        </w:rPr>
        <w:t>Russia says happy with guarantees on nuclear projects and not asking for anything else</w:t>
      </w:r>
      <w:r w:rsidRPr="004C2C1E">
        <w:rPr>
          <w:sz w:val="12"/>
        </w:rPr>
        <w:t>,” said the diplomat, who asked to remain unidentified because of the sensitive nature of the talks. “</w:t>
      </w:r>
      <w:proofErr w:type="gramStart"/>
      <w:r w:rsidRPr="004C2C1E">
        <w:rPr>
          <w:sz w:val="12"/>
        </w:rPr>
        <w:t>So</w:t>
      </w:r>
      <w:proofErr w:type="gramEnd"/>
      <w:r w:rsidRPr="004C2C1E">
        <w:rPr>
          <w:sz w:val="12"/>
        </w:rPr>
        <w:t xml:space="preserve">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3E5628EB" w14:textId="77777777" w:rsidR="007C4081" w:rsidRPr="004C2C1E" w:rsidRDefault="007C4081" w:rsidP="007C4081">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0A6C9B76" w14:textId="77777777" w:rsidR="007C4081" w:rsidRPr="004C2C1E" w:rsidRDefault="007C4081" w:rsidP="007C4081">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0394BA6A" w14:textId="77777777" w:rsidR="007C4081" w:rsidRPr="004C2C1E" w:rsidRDefault="007C4081" w:rsidP="007C4081">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7BC01EFD" w14:textId="77777777" w:rsidR="007C4081" w:rsidRPr="004C2C1E" w:rsidRDefault="007C4081" w:rsidP="007C4081">
      <w:pPr>
        <w:rPr>
          <w:sz w:val="12"/>
          <w:szCs w:val="12"/>
        </w:rPr>
      </w:pPr>
      <w:r w:rsidRPr="004C2C1E">
        <w:rPr>
          <w:sz w:val="12"/>
          <w:szCs w:val="12"/>
        </w:rPr>
        <w:t>Iran says its nuclear program is purely peaceful and U.S. officials have said there is no evidence Iran has decided to build a nuclear weapon.</w:t>
      </w:r>
    </w:p>
    <w:p w14:paraId="1471CFBE" w14:textId="77777777" w:rsidR="007C4081" w:rsidRPr="004C2C1E" w:rsidRDefault="007C4081" w:rsidP="007C4081">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6D3B5B00" w14:textId="77777777" w:rsidR="007C4081" w:rsidRPr="004C2C1E" w:rsidRDefault="007C4081" w:rsidP="007C4081">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191F0AEF" w14:textId="77777777" w:rsidR="007C4081" w:rsidRPr="004C2C1E" w:rsidRDefault="007C4081" w:rsidP="007C4081">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56F33715" w14:textId="77777777" w:rsidR="007C4081" w:rsidRPr="004C2C1E" w:rsidRDefault="007C4081" w:rsidP="007C4081">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4B950CAD" w14:textId="77777777" w:rsidR="007C4081" w:rsidRPr="004C2C1E" w:rsidRDefault="007C4081" w:rsidP="007C4081">
      <w:r w:rsidRPr="004C2C1E">
        <w:rPr>
          <w:rStyle w:val="StyleUnderline"/>
        </w:rPr>
        <w:lastRenderedPageBreak/>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30141FD7" w14:textId="77777777" w:rsidR="007C4081" w:rsidRPr="004C2C1E" w:rsidRDefault="007C4081" w:rsidP="007C4081">
      <w:pPr>
        <w:rPr>
          <w:sz w:val="12"/>
        </w:rPr>
      </w:pPr>
      <w:r w:rsidRPr="004C2C1E">
        <w:rPr>
          <w:sz w:val="12"/>
        </w:rPr>
        <w:t xml:space="preserve">European diplomats in particular have warned that </w:t>
      </w:r>
      <w:r w:rsidRPr="004C2C1E">
        <w:rPr>
          <w:rStyle w:val="StyleUnderline"/>
        </w:rPr>
        <w:t xml:space="preserve">with the war in Ukraine becoming </w:t>
      </w:r>
      <w:proofErr w:type="gramStart"/>
      <w:r w:rsidRPr="004C2C1E">
        <w:rPr>
          <w:rStyle w:val="StyleUnderline"/>
        </w:rPr>
        <w:t>ever-deadlier</w:t>
      </w:r>
      <w:proofErr w:type="gramEnd"/>
      <w:r w:rsidRPr="004C2C1E">
        <w:rPr>
          <w:rStyle w:val="StyleUnderline"/>
        </w:rPr>
        <w:t xml:space="preserve">,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0F165087" w14:textId="77777777" w:rsidR="007C4081" w:rsidRPr="00C32179" w:rsidRDefault="007C4081" w:rsidP="007C4081"/>
    <w:p w14:paraId="661C0137" w14:textId="77777777" w:rsidR="007C4081" w:rsidRPr="00C32179" w:rsidRDefault="007C4081" w:rsidP="007C4081">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5B678155" w14:textId="77777777" w:rsidR="007C4081" w:rsidRPr="00C32179" w:rsidRDefault="007C4081" w:rsidP="007C4081">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2CD9785D" w14:textId="77777777" w:rsidR="007C4081" w:rsidRPr="00C32179" w:rsidRDefault="007C4081" w:rsidP="007C4081">
      <w:pPr>
        <w:rPr>
          <w:rStyle w:val="Style13ptBold"/>
          <w:b w:val="0"/>
          <w:sz w:val="16"/>
        </w:rPr>
      </w:pPr>
      <w:r w:rsidRPr="00C32179">
        <w:t> *The plan is legislated in the AVC (same bureau of the State Department that’s concerned with the JCPOA)</w:t>
      </w:r>
    </w:p>
    <w:p w14:paraId="2DEB6380" w14:textId="77777777" w:rsidR="007C4081" w:rsidRPr="00C32179" w:rsidRDefault="007C4081" w:rsidP="007C4081">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w:t>
      </w:r>
      <w:proofErr w:type="spellStart"/>
      <w:r w:rsidRPr="00C32179">
        <w:rPr>
          <w:sz w:val="12"/>
        </w:rPr>
        <w:t>hardwareproducing</w:t>
      </w:r>
      <w:proofErr w:type="spellEnd"/>
      <w:r w:rsidRPr="00C32179">
        <w:rPr>
          <w:sz w:val="12"/>
        </w:rPr>
        <w:t xml:space="preserve">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 xml:space="preserve">35 to be active participants and leaders in </w:t>
      </w:r>
      <w:proofErr w:type="gramStart"/>
      <w:r w:rsidRPr="00C32179">
        <w:rPr>
          <w:sz w:val="12"/>
        </w:rPr>
        <w:t>all of</w:t>
      </w:r>
      <w:proofErr w:type="gramEnd"/>
      <w:r w:rsidRPr="00C32179">
        <w:rPr>
          <w:sz w:val="12"/>
        </w:rPr>
        <w:t xml:space="preserve"> these issues.</w:t>
      </w:r>
    </w:p>
    <w:p w14:paraId="3A54E590" w14:textId="77777777" w:rsidR="007C4081" w:rsidRPr="00C32179" w:rsidRDefault="007C4081" w:rsidP="007C4081">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65F7AAC3" w14:textId="77777777" w:rsidR="007C4081" w:rsidRPr="00C32179" w:rsidRDefault="007C4081" w:rsidP="007C4081">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695EF8CB" w14:textId="77777777" w:rsidR="007C4081" w:rsidRPr="00C32179" w:rsidRDefault="007C4081" w:rsidP="007C4081">
      <w:r w:rsidRPr="00C32179">
        <w:t xml:space="preserve">• </w:t>
      </w:r>
      <w:r w:rsidRPr="00C32179">
        <w:rPr>
          <w:rStyle w:val="StyleUnderline"/>
        </w:rPr>
        <w:t>Develop policy and strategy for a domain that is increasingly congested, competitive, and contested</w:t>
      </w:r>
    </w:p>
    <w:p w14:paraId="7B7B6A8B" w14:textId="77777777" w:rsidR="007C4081" w:rsidRPr="00C32179" w:rsidRDefault="007C4081" w:rsidP="007C4081">
      <w:pPr>
        <w:rPr>
          <w:sz w:val="12"/>
          <w:szCs w:val="12"/>
        </w:rPr>
      </w:pPr>
      <w:r w:rsidRPr="00C32179">
        <w:rPr>
          <w:sz w:val="12"/>
          <w:szCs w:val="12"/>
        </w:rPr>
        <w:t>• Implement across DoD — plans, programs, doctrine, operations — and with the IC and other agencies</w:t>
      </w:r>
    </w:p>
    <w:p w14:paraId="48B35ECA" w14:textId="77777777" w:rsidR="007C4081" w:rsidRPr="00C32179" w:rsidRDefault="007C4081" w:rsidP="007C4081">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244854CF" w14:textId="77777777" w:rsidR="007C4081" w:rsidRPr="00C32179" w:rsidRDefault="007C4081" w:rsidP="007C4081">
      <w:pPr>
        <w:rPr>
          <w:sz w:val="12"/>
        </w:rPr>
      </w:pPr>
      <w:r w:rsidRPr="00C32179">
        <w:rPr>
          <w:sz w:val="12"/>
        </w:rPr>
        <w:t xml:space="preserve">The breadth of those responsibilities, which includes reviewing space acquisitions, means that </w:t>
      </w:r>
      <w:r w:rsidRPr="00C32179">
        <w:rPr>
          <w:rStyle w:val="Emphasis"/>
          <w:highlight w:val="green"/>
        </w:rPr>
        <w:t xml:space="preserve">there may be only a handful of individuals </w:t>
      </w:r>
      <w:proofErr w:type="gramStart"/>
      <w:r w:rsidRPr="00C32179">
        <w:rPr>
          <w:rStyle w:val="Emphasis"/>
          <w:highlight w:val="green"/>
        </w:rPr>
        <w:t>actually engaged</w:t>
      </w:r>
      <w:proofErr w:type="gramEnd"/>
      <w:r w:rsidRPr="00C32179">
        <w:rPr>
          <w:rStyle w:val="Emphasis"/>
          <w:highlight w:val="green"/>
        </w:rPr>
        <w:t xml:space="preserve">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w:t>
      </w:r>
      <w:proofErr w:type="gramStart"/>
      <w:r w:rsidRPr="00C32179">
        <w:rPr>
          <w:sz w:val="12"/>
        </w:rPr>
        <w:t>Principle</w:t>
      </w:r>
      <w:proofErr w:type="gramEnd"/>
      <w:r w:rsidRPr="00C32179">
        <w:rPr>
          <w:sz w:val="12"/>
        </w:rPr>
        <w:t xml:space="preserve"> Deputy Secretary of Defense for Homeland Defense and Global Security, who then reports to the Under Secretary of </w:t>
      </w:r>
      <w:r w:rsidRPr="00C32179">
        <w:rPr>
          <w:sz w:val="12"/>
        </w:rPr>
        <w:lastRenderedPageBreak/>
        <w:t xml:space="preserve">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05EA527C" w14:textId="77777777" w:rsidR="007C4081" w:rsidRPr="00C32179" w:rsidRDefault="007C4081" w:rsidP="007C4081">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 xml:space="preserve">multilateral diplomacy, can be </w:t>
      </w:r>
      <w:proofErr w:type="spellStart"/>
      <w:r w:rsidRPr="00C32179">
        <w:rPr>
          <w:rStyle w:val="Emphasis"/>
          <w:highlight w:val="green"/>
        </w:rPr>
        <w:t>timeconsuming</w:t>
      </w:r>
      <w:proofErr w:type="spellEnd"/>
      <w:r w:rsidRPr="00C32179">
        <w:rPr>
          <w:rStyle w:val="Emphasis"/>
          <w:highlight w:val="green"/>
        </w:rPr>
        <w:t>,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064B1C66" w14:textId="77777777" w:rsidR="007C4081" w:rsidRPr="00DC3B05" w:rsidRDefault="007C4081" w:rsidP="007C4081"/>
    <w:p w14:paraId="0A8D1BA5" w14:textId="77777777" w:rsidR="007C4081" w:rsidRPr="00C32179" w:rsidRDefault="007C4081" w:rsidP="007C4081">
      <w:pPr>
        <w:pStyle w:val="Heading4"/>
        <w:rPr>
          <w:rFonts w:cs="Calibri"/>
        </w:rPr>
      </w:pPr>
      <w:r w:rsidRPr="00C32179">
        <w:rPr>
          <w:rFonts w:cs="Calibri"/>
        </w:rPr>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14:paraId="626A5152" w14:textId="77777777" w:rsidR="007C4081" w:rsidRPr="00C32179" w:rsidRDefault="007C4081" w:rsidP="007C4081">
      <w:pPr>
        <w:rPr>
          <w:rStyle w:val="Style13ptBold"/>
        </w:rPr>
      </w:pPr>
      <w:r w:rsidRPr="00C32179">
        <w:rPr>
          <w:rStyle w:val="Style13ptBold"/>
        </w:rPr>
        <w:t xml:space="preserve">Shokri 3/3 </w:t>
      </w:r>
      <w:r w:rsidRPr="00C32179">
        <w:rPr>
          <w:rStyle w:val="Style13ptBold"/>
          <w:b w:val="0"/>
          <w:bCs/>
          <w:sz w:val="16"/>
          <w:szCs w:val="16"/>
        </w:rPr>
        <w:t xml:space="preserve">[(Omid, </w:t>
      </w:r>
      <w:r w:rsidRPr="00C32179">
        <w:rPr>
          <w:rFonts w:eastAsiaTheme="majorEastAsia"/>
          <w:szCs w:val="16"/>
        </w:rPr>
        <w:t>visiting research scholar at the School of Policy and Government at George Mason University and is an analyst at Gulf State Analytics (GSA) who specializes in energy security</w:t>
      </w:r>
      <w:r w:rsidRPr="00C32179">
        <w:rPr>
          <w:szCs w:val="16"/>
        </w:rPr>
        <w:t>,</w:t>
      </w:r>
      <w:r w:rsidRPr="00C32179">
        <w:rPr>
          <w:rFonts w:eastAsiaTheme="majorEastAsia"/>
          <w:szCs w:val="16"/>
        </w:rPr>
        <w:t xml:space="preserve"> author of US</w:t>
      </w:r>
      <w:r w:rsidRPr="00C32179">
        <w:rPr>
          <w:szCs w:val="16"/>
        </w:rPr>
        <w:t> Energy Diplomacy in the Caspian Sea Basin: Changing Trends Since 2001</w:t>
      </w:r>
      <w:r w:rsidRPr="00C32179">
        <w:rPr>
          <w:rStyle w:val="Style13ptBold"/>
          <w:b w:val="0"/>
          <w:bCs/>
          <w:sz w:val="16"/>
          <w:szCs w:val="16"/>
        </w:rPr>
        <w:t>) “</w:t>
      </w:r>
      <w:r w:rsidRPr="00C32179">
        <w:rPr>
          <w:rStyle w:val="StyleUnderline"/>
          <w:highlight w:val="green"/>
        </w:rPr>
        <w:t>Can Iranian oil stabilize a volatile market</w:t>
      </w:r>
      <w:r w:rsidRPr="00C32179">
        <w:rPr>
          <w:szCs w:val="16"/>
        </w:rPr>
        <w:t>?” Atlantic Council, 3/3/2022] JL</w:t>
      </w:r>
    </w:p>
    <w:p w14:paraId="23BEA277" w14:textId="77777777" w:rsidR="007C4081" w:rsidRPr="00ED0BEB" w:rsidRDefault="007C4081" w:rsidP="007C4081">
      <w:r w:rsidRPr="00ED0BEB">
        <w:rPr>
          <w:rStyle w:val="StyleUnderline"/>
          <w:highlight w:val="green"/>
        </w:rPr>
        <w:t>As</w:t>
      </w:r>
      <w:r w:rsidRPr="00ED0BEB">
        <w:rPr>
          <w:rStyle w:val="StyleUnderline"/>
        </w:rPr>
        <w:t xml:space="preserve"> </w:t>
      </w:r>
      <w:r w:rsidRPr="00ED0BEB">
        <w:rPr>
          <w:rStyle w:val="Emphasis"/>
        </w:rPr>
        <w:t xml:space="preserve">fuel </w:t>
      </w:r>
      <w:r w:rsidRPr="00ED0BEB">
        <w:rPr>
          <w:rStyle w:val="Emphasis"/>
          <w:highlight w:val="green"/>
        </w:rPr>
        <w:t>prices skyrocket following the Russian invasion</w:t>
      </w:r>
      <w:r w:rsidRPr="00ED0BEB">
        <w:rPr>
          <w:rStyle w:val="Emphasis"/>
        </w:rPr>
        <w:t xml:space="preserve"> of Ukraine, another major supplier of oil and natural gas is poised to play an important role</w:t>
      </w:r>
      <w:r w:rsidRPr="00ED0BEB">
        <w:t>.</w:t>
      </w:r>
    </w:p>
    <w:p w14:paraId="636B6361" w14:textId="77777777" w:rsidR="007C4081" w:rsidRPr="00ED0BEB" w:rsidRDefault="007C4081" w:rsidP="007C4081">
      <w:pPr>
        <w:rPr>
          <w:sz w:val="12"/>
        </w:rPr>
      </w:pPr>
      <w:r w:rsidRPr="00ED0BEB">
        <w:rPr>
          <w:rStyle w:val="StyleUnderline"/>
        </w:rPr>
        <w:t>Before Donald </w:t>
      </w:r>
      <w:proofErr w:type="gramStart"/>
      <w:r w:rsidRPr="00ED0BEB">
        <w:rPr>
          <w:rStyle w:val="StyleUnderline"/>
          <w:rFonts w:eastAsiaTheme="majorEastAsia"/>
        </w:rPr>
        <w:t>Trump</w:t>
      </w:r>
      <w:r w:rsidRPr="00ED0BEB">
        <w:rPr>
          <w:rStyle w:val="StyleUnderline"/>
        </w:rPr>
        <w:t>‘</w:t>
      </w:r>
      <w:proofErr w:type="gramEnd"/>
      <w:r w:rsidRPr="00ED0BEB">
        <w:rPr>
          <w:rStyle w:val="StyleUnderline"/>
        </w:rPr>
        <w:t>s withdrawal from the 2015 nuclear deal</w:t>
      </w:r>
      <w:r w:rsidRPr="00ED0BEB">
        <w:rPr>
          <w:sz w:val="12"/>
        </w:rPr>
        <w:t xml:space="preserve"> and the imposition of sanctions on Iran’s oil exports, </w:t>
      </w:r>
      <w:r w:rsidRPr="00ED0BEB">
        <w:rPr>
          <w:rStyle w:val="StyleUnderline"/>
        </w:rPr>
        <w:t>Iran produced 3.8 million barrels of oil per day</w:t>
      </w:r>
      <w:r w:rsidRPr="00ED0BEB">
        <w:rPr>
          <w:sz w:val="12"/>
        </w:rPr>
        <w:t>. Afterwards, this dropped as low as 1.9 million barrels and currently it is about 2.4 million barrels. It will take time for the country’s production to return to </w:t>
      </w:r>
      <w:r w:rsidRPr="00ED0BEB">
        <w:rPr>
          <w:rFonts w:eastAsiaTheme="majorEastAsia"/>
          <w:sz w:val="12"/>
        </w:rPr>
        <w:t>pre-sanction levels</w:t>
      </w:r>
      <w:r w:rsidRPr="00ED0BEB">
        <w:rPr>
          <w:sz w:val="12"/>
        </w:rPr>
        <w:t xml:space="preserve"> due to this significant drop as well as low levels of investment in recent years. However, </w:t>
      </w:r>
      <w:r w:rsidRPr="00ED0BEB">
        <w:rPr>
          <w:rStyle w:val="StyleUnderline"/>
        </w:rPr>
        <w:t>Iran’s oil and gas condensate reserves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14:paraId="29D06A43" w14:textId="77777777" w:rsidR="007C4081" w:rsidRPr="00ED0BEB" w:rsidRDefault="007C4081" w:rsidP="007C4081">
      <w:pPr>
        <w:rPr>
          <w:sz w:val="12"/>
        </w:rPr>
      </w:pPr>
      <w:r w:rsidRPr="00ED0BEB">
        <w:rPr>
          <w:sz w:val="12"/>
        </w:rPr>
        <w:t xml:space="preserve">All of </w:t>
      </w:r>
      <w:r w:rsidRPr="00ED0BEB">
        <w:rPr>
          <w:rStyle w:val="Emphasis"/>
          <w:highlight w:val="green"/>
        </w:rPr>
        <w:t>this assumes that</w:t>
      </w:r>
      <w:r w:rsidRPr="00ED0BEB">
        <w:rPr>
          <w:rStyle w:val="Emphasis"/>
        </w:rPr>
        <w:t xml:space="preserve"> current </w:t>
      </w:r>
      <w:r w:rsidRPr="00ED0BEB">
        <w:rPr>
          <w:rStyle w:val="Emphasis"/>
          <w:highlight w:val="green"/>
        </w:rPr>
        <w:t>talks</w:t>
      </w:r>
      <w:r w:rsidRPr="00ED0BEB">
        <w:rPr>
          <w:rStyle w:val="Emphasis"/>
        </w:rPr>
        <w:t xml:space="preserve"> in Vienna </w:t>
      </w:r>
      <w:r w:rsidRPr="00ED0BEB">
        <w:rPr>
          <w:rStyle w:val="Emphasis"/>
          <w:highlight w:val="green"/>
        </w:rPr>
        <w:t>on</w:t>
      </w:r>
      <w:r w:rsidRPr="00ED0BEB">
        <w:rPr>
          <w:rStyle w:val="Emphasis"/>
        </w:rPr>
        <w:t xml:space="preserve"> reviving </w:t>
      </w:r>
      <w:r w:rsidRPr="00ED0BEB">
        <w:rPr>
          <w:rStyle w:val="Emphasis"/>
          <w:highlight w:val="green"/>
        </w:rPr>
        <w:t>the</w:t>
      </w:r>
      <w:r w:rsidRPr="00ED0BEB">
        <w:rPr>
          <w:rStyle w:val="Emphasis"/>
        </w:rPr>
        <w:t xml:space="preserve"> Joint Comprehensive Plan of Action (</w:t>
      </w:r>
      <w:r w:rsidRPr="00ED0BEB">
        <w:rPr>
          <w:rStyle w:val="Emphasis"/>
          <w:highlight w:val="green"/>
        </w:rPr>
        <w:t>JCPOA) are successful. 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As reported by </w:t>
      </w:r>
      <w:r w:rsidRPr="00ED0BEB">
        <w:rPr>
          <w:rFonts w:eastAsiaTheme="majorEastAsia"/>
          <w:sz w:val="12"/>
        </w:rPr>
        <w:t>GasBuddy</w:t>
      </w:r>
      <w:r w:rsidRPr="00ED0BEB">
        <w:rPr>
          <w:b/>
          <w:bCs/>
          <w:sz w:val="12"/>
        </w:rPr>
        <w:t>,</w:t>
      </w:r>
      <w:r w:rsidRPr="00ED0BEB">
        <w:rPr>
          <w:sz w:val="12"/>
        </w:rPr>
        <w:t> </w:t>
      </w:r>
      <w:r w:rsidRPr="00ED0BEB">
        <w:rPr>
          <w:rStyle w:val="StyleUnderline"/>
          <w:highlight w:val="green"/>
        </w:rPr>
        <w:t>the U</w:t>
      </w:r>
      <w:r w:rsidRPr="00ED0BEB">
        <w:rPr>
          <w:rStyle w:val="StyleUnderline"/>
        </w:rPr>
        <w:t xml:space="preserve">nited </w:t>
      </w:r>
      <w:r w:rsidRPr="00ED0BEB">
        <w:rPr>
          <w:rStyle w:val="StyleUnderline"/>
          <w:highlight w:val="green"/>
        </w:rPr>
        <w:t>S</w:t>
      </w:r>
      <w:r w:rsidRPr="00ED0BEB">
        <w:rPr>
          <w:rStyle w:val="StyleUnderline"/>
        </w:rPr>
        <w:t xml:space="preserve">tates </w:t>
      </w:r>
      <w:r w:rsidRPr="00ED0BEB">
        <w:rPr>
          <w:rStyle w:val="StyleUnderline"/>
          <w:highlight w:val="green"/>
        </w:rPr>
        <w:t>is</w:t>
      </w:r>
      <w:r w:rsidRPr="00ED0BEB">
        <w:rPr>
          <w:rStyle w:val="StyleUnderline"/>
        </w:rPr>
        <w:t xml:space="preserve"> already </w:t>
      </w:r>
      <w:r w:rsidRPr="00ED0BEB">
        <w:rPr>
          <w:rStyle w:val="StyleUnderline"/>
          <w:highlight w:val="green"/>
        </w:rPr>
        <w:t>struggling</w:t>
      </w:r>
      <w:r w:rsidRPr="00ED0BEB">
        <w:rPr>
          <w:rStyle w:val="StyleUnderline"/>
        </w:rPr>
        <w:t xml:space="preserve"> to cope </w:t>
      </w:r>
      <w:r w:rsidRPr="00ED0BEB">
        <w:rPr>
          <w:rStyle w:val="StyleUnderline"/>
          <w:highlight w:val="green"/>
        </w:rPr>
        <w:t>with</w:t>
      </w:r>
      <w:r w:rsidRPr="00ED0BEB">
        <w:rPr>
          <w:rStyle w:val="StyleUnderline"/>
        </w:rPr>
        <w:t xml:space="preserve"> its highest level of </w:t>
      </w:r>
      <w:r w:rsidRPr="00ED0BEB">
        <w:rPr>
          <w:rStyle w:val="StyleUnderline"/>
          <w:highlight w:val="green"/>
        </w:rPr>
        <w:t>inflation</w:t>
      </w:r>
      <w:r w:rsidRPr="00ED0BEB">
        <w:rPr>
          <w:rStyle w:val="StyleUnderline"/>
        </w:rPr>
        <w:t xml:space="preserve"> in four decades. The price of gasoline has risen about $4 a gallon in many parts of the country since the Ukraine crisis began</w:t>
      </w:r>
      <w:r w:rsidRPr="00ED0BEB">
        <w:rPr>
          <w:sz w:val="12"/>
        </w:rPr>
        <w:t>.</w:t>
      </w:r>
    </w:p>
    <w:p w14:paraId="3B896701" w14:textId="77777777" w:rsidR="007C4081" w:rsidRPr="00ED0BEB" w:rsidRDefault="007C4081" w:rsidP="007C4081">
      <w:pPr>
        <w:rPr>
          <w:sz w:val="12"/>
        </w:rPr>
      </w:pPr>
      <w:r w:rsidRPr="00ED0BEB">
        <w:rPr>
          <w:rStyle w:val="StyleUnderline"/>
          <w:rFonts w:eastAsiaTheme="majorEastAsia"/>
          <w:highlight w:val="green"/>
        </w:rPr>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Europe and Asia. In February, </w:t>
      </w:r>
      <w:r w:rsidRPr="00ED0BEB">
        <w:rPr>
          <w:rStyle w:val="StyleUnderline"/>
          <w:highlight w:val="green"/>
        </w:rPr>
        <w:t>officials</w:t>
      </w:r>
      <w:r w:rsidRPr="00ED0BEB">
        <w:rPr>
          <w:rStyle w:val="StyleUnderline"/>
        </w:rPr>
        <w:t xml:space="preserve"> from the National Iranian Oil Company (NIOC) </w:t>
      </w:r>
      <w:r w:rsidRPr="00ED0BEB">
        <w:rPr>
          <w:rStyle w:val="StyleUnderline"/>
          <w:highlight w:val="green"/>
        </w:rPr>
        <w:t>traveled to</w:t>
      </w:r>
      <w:r w:rsidRPr="00ED0BEB">
        <w:rPr>
          <w:rStyle w:val="StyleUnderline"/>
        </w:rPr>
        <w:t xml:space="preserve"> Seoul, the capital of </w:t>
      </w:r>
      <w:r w:rsidRPr="00ED0BEB">
        <w:rPr>
          <w:rStyle w:val="StyleUnderline"/>
          <w:highlight w:val="green"/>
        </w:rPr>
        <w:t>South Korea, to</w:t>
      </w:r>
      <w:r w:rsidRPr="00ED0BEB">
        <w:rPr>
          <w:rStyle w:val="StyleUnderline"/>
        </w:rPr>
        <w:t xml:space="preserve"> hold talks with several refineries on the prospects for </w:t>
      </w:r>
      <w:r w:rsidRPr="00ED0BEB">
        <w:rPr>
          <w:rStyle w:val="StyleUnderline"/>
          <w:highlight w:val="green"/>
        </w:rPr>
        <w:t>resum</w:t>
      </w:r>
      <w:r w:rsidRPr="00ED0BEB">
        <w:rPr>
          <w:rStyle w:val="StyleUnderline"/>
        </w:rPr>
        <w:t xml:space="preserve">ing oil </w:t>
      </w:r>
      <w:r w:rsidRPr="00ED0BEB">
        <w:rPr>
          <w:rStyle w:val="StyleUnderline"/>
          <w:highlight w:val="green"/>
        </w:rPr>
        <w:t>deliverie</w:t>
      </w:r>
      <w:r w:rsidRPr="00ED0BEB">
        <w:rPr>
          <w:rStyle w:val="StyleUnderline"/>
        </w:rPr>
        <w:t>s</w:t>
      </w:r>
      <w:r w:rsidRPr="00ED0BEB">
        <w:rPr>
          <w:sz w:val="12"/>
        </w:rPr>
        <w:t>.</w:t>
      </w:r>
    </w:p>
    <w:p w14:paraId="214162F6" w14:textId="77777777" w:rsidR="007C4081" w:rsidRPr="00ED0BEB" w:rsidRDefault="007C4081" w:rsidP="007C4081">
      <w:pPr>
        <w:rPr>
          <w:sz w:val="12"/>
        </w:rPr>
      </w:pPr>
      <w:r w:rsidRPr="00ED0BEB">
        <w:rPr>
          <w:sz w:val="12"/>
        </w:rPr>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2022, stating that </w:t>
      </w:r>
      <w:r w:rsidRPr="00ED0BEB">
        <w:rPr>
          <w:rStyle w:val="StyleUnderline"/>
          <w:highlight w:val="green"/>
        </w:rPr>
        <w:t>global demand for oil will increase</w:t>
      </w:r>
      <w:r w:rsidRPr="00ED0BEB">
        <w:rPr>
          <w:rStyle w:val="StyleUnderline"/>
        </w:rPr>
        <w:t xml:space="preserve"> by 3.2 million barrels per day this year </w:t>
      </w:r>
      <w:r w:rsidRPr="00ED0BEB">
        <w:rPr>
          <w:rStyle w:val="StyleUnderline"/>
          <w:highlight w:val="green"/>
        </w:rPr>
        <w:t>to a record 100.6 million b</w:t>
      </w:r>
      <w:r w:rsidRPr="00ED0BEB">
        <w:rPr>
          <w:rStyle w:val="StyleUnderline"/>
        </w:rPr>
        <w:t xml:space="preserve">arrels </w:t>
      </w:r>
      <w:r w:rsidRPr="00ED0BEB">
        <w:rPr>
          <w:rStyle w:val="StyleUnderline"/>
          <w:highlight w:val="green"/>
        </w:rPr>
        <w:t>p</w:t>
      </w:r>
      <w:r w:rsidRPr="00ED0BEB">
        <w:rPr>
          <w:rStyle w:val="StyleUnderline"/>
        </w:rPr>
        <w:t xml:space="preserve">er </w:t>
      </w:r>
      <w:r w:rsidRPr="00ED0BEB">
        <w:rPr>
          <w:rStyle w:val="StyleUnderline"/>
          <w:highlight w:val="green"/>
        </w:rPr>
        <w:t>d</w:t>
      </w:r>
      <w:r w:rsidRPr="00ED0BEB">
        <w:rPr>
          <w:rStyle w:val="StyleUnderline"/>
        </w:rPr>
        <w:t>ay</w:t>
      </w:r>
      <w:r w:rsidRPr="00ED0BEB">
        <w:rPr>
          <w:sz w:val="12"/>
        </w:rPr>
        <w:t xml:space="preserve">. These forecasts show that </w:t>
      </w:r>
      <w:r w:rsidRPr="00ED0BEB">
        <w:rPr>
          <w:rStyle w:val="Emphasis"/>
          <w:highlight w:val="green"/>
        </w:rPr>
        <w:t>there is a market for more</w:t>
      </w:r>
      <w:r w:rsidRPr="00ED0BEB">
        <w:rPr>
          <w:rStyle w:val="Emphasis"/>
        </w:rPr>
        <w:t xml:space="preserve"> oil</w:t>
      </w:r>
      <w:r w:rsidRPr="00ED0BEB">
        <w:rPr>
          <w:rStyle w:val="StyleUnderline"/>
        </w:rPr>
        <w:t xml:space="preserve"> and that this is an opportunity for producers to increase oil sales and export revenues</w:t>
      </w:r>
      <w:r w:rsidRPr="00ED0BEB">
        <w:rPr>
          <w:sz w:val="12"/>
        </w:rPr>
        <w:t>.</w:t>
      </w:r>
    </w:p>
    <w:p w14:paraId="647E49C9" w14:textId="77777777" w:rsidR="007C4081" w:rsidRPr="00ED0BEB" w:rsidRDefault="007C4081" w:rsidP="007C4081">
      <w:pPr>
        <w:rPr>
          <w:sz w:val="12"/>
        </w:rPr>
      </w:pPr>
      <w:r w:rsidRPr="00ED0BEB">
        <w:rPr>
          <w:rStyle w:val="StyleUnderline"/>
        </w:rPr>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xml:space="preserve"> is asking the US government to remain committed to the deal in the event of a change of </w:t>
      </w:r>
      <w:r w:rsidRPr="00ED0BEB">
        <w:rPr>
          <w:sz w:val="12"/>
        </w:rPr>
        <w:lastRenderedPageBreak/>
        <w:t>administration in Washington. But this is something that President Joe Biden, or any other US leader, cannot promise. Tehran must decide whether it is worthwhile to reach an agreement that could last only three years.</w:t>
      </w:r>
    </w:p>
    <w:p w14:paraId="5BE19CBA" w14:textId="77777777" w:rsidR="007C4081" w:rsidRPr="00ED0BEB" w:rsidRDefault="007C4081" w:rsidP="007C4081">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14:paraId="79467D4F" w14:textId="77777777" w:rsidR="007C4081" w:rsidRPr="00ED0BEB" w:rsidRDefault="007C4081" w:rsidP="007C4081">
      <w:pPr>
        <w:rPr>
          <w:sz w:val="12"/>
        </w:rPr>
      </w:pPr>
      <w:r w:rsidRPr="00ED0BEB">
        <w:rPr>
          <w:rStyle w:val="StyleUnderline"/>
        </w:rPr>
        <w:t>After sanctions were reimposed following the US withdrawal from the JCPOA in 2018, Iran stored oil in tankers</w:t>
      </w:r>
      <w:r w:rsidRPr="00ED0BEB">
        <w:rPr>
          <w:sz w:val="12"/>
        </w:rPr>
        <w:t>. It is estimated that </w:t>
      </w:r>
      <w:r w:rsidRPr="00ED0BEB">
        <w:rPr>
          <w:rStyle w:val="Emphasis"/>
          <w:rFonts w:eastAsiaTheme="majorEastAsia"/>
          <w:highlight w:val="green"/>
        </w:rPr>
        <w:t>Iran</w:t>
      </w:r>
      <w:r w:rsidRPr="00ED0BEB">
        <w:rPr>
          <w:rStyle w:val="Emphasis"/>
          <w:highlight w:val="green"/>
        </w:rPr>
        <w:t> has stored</w:t>
      </w:r>
      <w:r w:rsidRPr="00ED0BEB">
        <w:rPr>
          <w:rStyle w:val="Emphasis"/>
        </w:rPr>
        <w:t xml:space="preserve"> more than </w:t>
      </w:r>
      <w:r w:rsidRPr="00ED0BEB">
        <w:rPr>
          <w:rStyle w:val="Emphasis"/>
          <w:highlight w:val="green"/>
        </w:rPr>
        <w:t>85 million barrels</w:t>
      </w:r>
      <w:r w:rsidRPr="00ED0BEB">
        <w:rPr>
          <w:rStyle w:val="Emphasis"/>
        </w:rPr>
        <w:t xml:space="preserve"> of oil and gas condensate </w:t>
      </w:r>
      <w:r w:rsidRPr="00ED0BEB">
        <w:rPr>
          <w:rStyle w:val="Emphasis"/>
          <w:highlight w:val="green"/>
        </w:rPr>
        <w:t>at sea. These</w:t>
      </w:r>
      <w:r w:rsidRPr="00ED0BEB">
        <w:rPr>
          <w:rStyle w:val="Emphasis"/>
        </w:rPr>
        <w:t xml:space="preserve"> supplies </w:t>
      </w:r>
      <w:r w:rsidRPr="00ED0BEB">
        <w:rPr>
          <w:rStyle w:val="Emphasis"/>
          <w:highlight w:val="green"/>
        </w:rPr>
        <w:t>can be exported rapidly</w:t>
      </w:r>
      <w:r w:rsidRPr="00ED0BEB">
        <w:rPr>
          <w:rStyle w:val="Emphasis"/>
        </w:rPr>
        <w:t xml:space="preserve"> if sanctions are lifted</w:t>
      </w:r>
      <w:r w:rsidRPr="00ED0BEB">
        <w:rPr>
          <w:sz w:val="12"/>
        </w:rPr>
        <w:t>.</w:t>
      </w:r>
    </w:p>
    <w:p w14:paraId="20423590" w14:textId="77777777" w:rsidR="007C4081" w:rsidRPr="00ED0BEB" w:rsidRDefault="007C4081" w:rsidP="007C4081">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14:paraId="270DA483" w14:textId="77777777" w:rsidR="007C4081" w:rsidRPr="00C32179" w:rsidRDefault="007C4081" w:rsidP="007C4081"/>
    <w:p w14:paraId="516D0F34" w14:textId="77777777" w:rsidR="007C4081" w:rsidRPr="00C32179" w:rsidRDefault="007C4081" w:rsidP="007C4081">
      <w:pPr>
        <w:pStyle w:val="Heading4"/>
        <w:rPr>
          <w:rFonts w:cs="Calibri"/>
          <w:u w:val="single"/>
        </w:rPr>
      </w:pPr>
      <w:r w:rsidRPr="00C32179">
        <w:rPr>
          <w:rFonts w:cs="Calibri"/>
        </w:rPr>
        <w:t xml:space="preserve">High oil prices and volatility cause </w:t>
      </w:r>
      <w:r w:rsidRPr="00C32179">
        <w:rPr>
          <w:rFonts w:cs="Calibri"/>
          <w:u w:val="single"/>
        </w:rPr>
        <w:t>nuclear war</w:t>
      </w:r>
    </w:p>
    <w:p w14:paraId="5FED2105" w14:textId="77777777" w:rsidR="007C4081" w:rsidRPr="00C32179" w:rsidRDefault="007C4081" w:rsidP="007C4081">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14:paraId="2718A292" w14:textId="77777777" w:rsidR="007C4081" w:rsidRPr="00C32179" w:rsidRDefault="007C4081" w:rsidP="007C4081">
      <w:pPr>
        <w:rPr>
          <w:sz w:val="14"/>
          <w:szCs w:val="20"/>
        </w:rPr>
      </w:pPr>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the </w:t>
      </w:r>
      <w:r w:rsidRPr="00C32179">
        <w:rPr>
          <w:rStyle w:val="Emphasis"/>
          <w:szCs w:val="20"/>
        </w:rPr>
        <w:t>most alarming prospects</w:t>
      </w:r>
      <w:r w:rsidRPr="00C32179">
        <w:rPr>
          <w:rStyle w:val="StyleUnderline"/>
          <w:szCs w:val="20"/>
        </w:rPr>
        <w:t xml:space="preserve"> facing the current world system</w:t>
      </w:r>
      <w:r w:rsidRPr="00C32179">
        <w:rPr>
          <w:sz w:val="14"/>
          <w:szCs w:val="20"/>
        </w:rPr>
        <w:t xml:space="preserve">.”7 Mr. Russell figures among </w:t>
      </w:r>
      <w:r w:rsidRPr="00C32179">
        <w:rPr>
          <w:rStyle w:val="Emphasis"/>
          <w:szCs w:val="20"/>
        </w:rPr>
        <w:t xml:space="preserve">a growing pool of </w:t>
      </w:r>
      <w:r w:rsidRPr="00C32179">
        <w:rPr>
          <w:rStyle w:val="Emphasis"/>
          <w:szCs w:val="20"/>
          <w:highlight w:val="green"/>
        </w:rPr>
        <w:t>analysts</w:t>
      </w:r>
      <w:r w:rsidRPr="00C32179">
        <w:rPr>
          <w:sz w:val="14"/>
          <w:szCs w:val="20"/>
        </w:rPr>
        <w:t xml:space="preserve"> who </w:t>
      </w:r>
      <w:r w:rsidRPr="00C32179">
        <w:rPr>
          <w:rStyle w:val="StyleUnderline"/>
          <w:szCs w:val="20"/>
          <w:highlight w:val="green"/>
        </w:rPr>
        <w:t>worry</w:t>
      </w:r>
      <w:r w:rsidRPr="00C32179">
        <w:rPr>
          <w:sz w:val="14"/>
          <w:szCs w:val="20"/>
        </w:rPr>
        <w:t xml:space="preserve"> in particular </w:t>
      </w:r>
      <w:r w:rsidRPr="00C32179">
        <w:rPr>
          <w:rStyle w:val="StyleUnderline"/>
          <w:szCs w:val="20"/>
          <w:highlight w:val="green"/>
        </w:rPr>
        <w:t>about the</w:t>
      </w:r>
      <w:r w:rsidRPr="00C32179">
        <w:rPr>
          <w:rStyle w:val="StyleUnderline"/>
          <w:szCs w:val="20"/>
        </w:rPr>
        <w:t xml:space="preserve"> psychological </w:t>
      </w:r>
      <w:r w:rsidRPr="00C32179">
        <w:rPr>
          <w:rStyle w:val="StyleUnderline"/>
          <w:szCs w:val="20"/>
          <w:highlight w:val="green"/>
        </w:rPr>
        <w:t xml:space="preserve">readiness of 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 xml:space="preserve">to </w:t>
      </w:r>
      <w:r w:rsidRPr="00C32179">
        <w:rPr>
          <w:rStyle w:val="Emphasis"/>
          <w:szCs w:val="20"/>
          <w:highlight w:val="green"/>
        </w:rPr>
        <w:t>deal rationally</w:t>
      </w:r>
      <w:r w:rsidRPr="00C32179">
        <w:rPr>
          <w:rStyle w:val="StyleUnderline"/>
          <w:szCs w:val="20"/>
          <w:highlight w:val="green"/>
        </w:rPr>
        <w:t xml:space="preserve"> with a </w:t>
      </w:r>
      <w:r w:rsidRPr="00C32179">
        <w:rPr>
          <w:rStyle w:val="Emphasis"/>
          <w:szCs w:val="20"/>
          <w:highlight w:val="green"/>
        </w:rPr>
        <w:t>sustained oil shock</w:t>
      </w:r>
      <w:r w:rsidRPr="00C32179">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w:t>
      </w:r>
      <w:proofErr w:type="gramStart"/>
      <w:r w:rsidRPr="00C32179">
        <w:rPr>
          <w:sz w:val="14"/>
          <w:szCs w:val="20"/>
        </w:rPr>
        <w:t>in order to</w:t>
      </w:r>
      <w:proofErr w:type="gramEnd"/>
      <w:r w:rsidRPr="00C32179">
        <w:rPr>
          <w:sz w:val="14"/>
          <w:szCs w:val="20"/>
        </w:rPr>
        <w:t xml:space="preserve"> drive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w:t>
      </w:r>
      <w:proofErr w:type="gramStart"/>
      <w:r w:rsidRPr="00C32179">
        <w:rPr>
          <w:sz w:val="14"/>
          <w:szCs w:val="20"/>
        </w:rPr>
        <w:t>is able to</w:t>
      </w:r>
      <w:proofErr w:type="gramEnd"/>
      <w:r w:rsidRPr="00C32179">
        <w:rPr>
          <w:sz w:val="14"/>
          <w:szCs w:val="20"/>
        </w:rPr>
        <w:t xml:space="preserve">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w:t>
      </w:r>
      <w:proofErr w:type="gramStart"/>
      <w:r w:rsidRPr="00C32179">
        <w:rPr>
          <w:sz w:val="14"/>
          <w:szCs w:val="20"/>
        </w:rPr>
        <w:t>an d</w:t>
      </w:r>
      <w:proofErr w:type="gramEnd"/>
      <w:r w:rsidRPr="00C32179">
        <w:rPr>
          <w:sz w:val="14"/>
          <w:szCs w:val="20"/>
        </w:rPr>
        <w:t xml:space="preserve"> very vast again. Oceans will reemerge as a hindrance to trade, instead of the conduit they have been for so long. </w:t>
      </w:r>
      <w:r w:rsidRPr="00C32179">
        <w:rPr>
          <w:rStyle w:val="StyleUnderline"/>
          <w:szCs w:val="20"/>
          <w:highlight w:val="green"/>
        </w:rPr>
        <w:t>An energy</w:t>
      </w:r>
      <w:r w:rsidRPr="00C32179">
        <w:rPr>
          <w:rStyle w:val="StyleUnderline"/>
          <w:szCs w:val="20"/>
        </w:rPr>
        <w:t xml:space="preserve">-born </w:t>
      </w:r>
      <w:r w:rsidRPr="00C32179">
        <w:rPr>
          <w:rStyle w:val="StyleUnderline"/>
          <w:szCs w:val="20"/>
          <w:highlight w:val="green"/>
        </w:rPr>
        <w:t>jolt</w:t>
      </w:r>
      <w:r w:rsidRPr="00C32179">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C32179">
        <w:rPr>
          <w:rStyle w:val="StyleUnderline"/>
          <w:szCs w:val="20"/>
          <w:highlight w:val="green"/>
        </w:rPr>
        <w:t>could sweep across</w:t>
      </w:r>
      <w:r w:rsidRPr="00C32179">
        <w:rPr>
          <w:rStyle w:val="StyleUnderline"/>
          <w:szCs w:val="20"/>
        </w:rPr>
        <w:t xml:space="preserve"> many of the smallest and poorest countries in </w:t>
      </w:r>
      <w:r w:rsidRPr="00C32179">
        <w:rPr>
          <w:rStyle w:val="StyleUnderline"/>
          <w:szCs w:val="20"/>
          <w:highlight w:val="green"/>
        </w:rPr>
        <w:t xml:space="preserve">Africa, Asia, </w:t>
      </w:r>
      <w:r w:rsidRPr="00C32179">
        <w:rPr>
          <w:rStyle w:val="StyleUnderline"/>
          <w:szCs w:val="20"/>
          <w:highlight w:val="green"/>
        </w:rPr>
        <w:lastRenderedPageBreak/>
        <w:t>and Latin America, reversing many</w:t>
      </w:r>
      <w:r w:rsidRPr="00C32179">
        <w:rPr>
          <w:rStyle w:val="StyleUnderline"/>
          <w:szCs w:val="20"/>
        </w:rPr>
        <w:t xml:space="preserve"> of the tentative </w:t>
      </w:r>
      <w:r w:rsidRPr="00C32179">
        <w:rPr>
          <w:rStyle w:val="StyleUnderline"/>
          <w:szCs w:val="20"/>
          <w:highlight w:val="green"/>
        </w:rPr>
        <w:t xml:space="preserve">gains in those regions and stirring </w:t>
      </w:r>
      <w:r w:rsidRPr="00C32179">
        <w:rPr>
          <w:rStyle w:val="Emphasis"/>
          <w:szCs w:val="20"/>
          <w:highlight w:val="green"/>
        </w:rPr>
        <w:t>deep social unrest</w:t>
      </w:r>
      <w:r w:rsidRPr="00C32179">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could end up giving</w:t>
      </w:r>
      <w:r w:rsidRPr="00C32179">
        <w:rPr>
          <w:rStyle w:val="StyleUnderline"/>
          <w:szCs w:val="20"/>
        </w:rPr>
        <w:t xml:space="preserve"> the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w:t>
      </w:r>
      <w:proofErr w:type="gramStart"/>
      <w:r w:rsidRPr="00C32179">
        <w:rPr>
          <w:sz w:val="14"/>
          <w:szCs w:val="20"/>
        </w:rPr>
        <w:t>So</w:t>
      </w:r>
      <w:proofErr w:type="gramEnd"/>
      <w:r w:rsidRPr="00C32179">
        <w:rPr>
          <w:sz w:val="14"/>
          <w:szCs w:val="20"/>
        </w:rPr>
        <w:t xml:space="preserve"> on top of the strains caused by scarce fossil fuels, the world may also have to grapple with the destabilizing effects of more rapid desertification, dwindling fisheries, and strained food supplies. </w:t>
      </w:r>
      <w:r w:rsidRPr="00C32179">
        <w:rPr>
          <w:rStyle w:val="StyleUnderline"/>
          <w:szCs w:val="20"/>
          <w:highlight w:val="green"/>
        </w:rPr>
        <w:t>An oil-constricted world will</w:t>
      </w:r>
      <w:r w:rsidRPr="00C32179">
        <w:rPr>
          <w:sz w:val="14"/>
          <w:szCs w:val="20"/>
          <w:highlight w:val="green"/>
        </w:rPr>
        <w:t xml:space="preserve"> also </w:t>
      </w:r>
      <w:r w:rsidRPr="00C32179">
        <w:rPr>
          <w:rStyle w:val="Emphasis"/>
          <w:szCs w:val="20"/>
          <w:highlight w:val="green"/>
        </w:rPr>
        <w:t>stir perilous frictions</w:t>
      </w:r>
      <w:r w:rsidRPr="00C32179">
        <w:rPr>
          <w:rStyle w:val="StyleUnderline"/>
          <w:szCs w:val="20"/>
        </w:rPr>
        <w:t xml:space="preserve"> between haves and have-nots</w:t>
      </w:r>
      <w:r w:rsidRPr="00C32179">
        <w:rPr>
          <w:sz w:val="14"/>
          <w:szCs w:val="20"/>
        </w:rPr>
        <w:t xml:space="preserve">. </w:t>
      </w:r>
      <w:proofErr w:type="gramStart"/>
      <w:r w:rsidRPr="00C32179">
        <w:rPr>
          <w:sz w:val="14"/>
          <w:szCs w:val="20"/>
        </w:rPr>
        <w:t>The vast majority of</w:t>
      </w:r>
      <w:proofErr w:type="gramEnd"/>
      <w:r w:rsidRPr="00C32179">
        <w:rPr>
          <w:sz w:val="14"/>
          <w:szCs w:val="20"/>
        </w:rPr>
        <w:t xml:space="preserve"> all the world’s known oil reserves is now in the hands of national oil companies, largely in countries with corrupt and autocratic governments. Many of these </w:t>
      </w:r>
      <w:r w:rsidRPr="004131F9">
        <w:rPr>
          <w:sz w:val="14"/>
          <w:szCs w:val="14"/>
        </w:rPr>
        <w:t>governments—Iran and Venezuela top the list—are now seen as antagonists of the United States. Tightened oil supplies will substantially boost these countries’ political leverage, but that enhanced</w:t>
      </w:r>
      <w:r w:rsidRPr="00C32179">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w:t>
      </w:r>
      <w:proofErr w:type="gramStart"/>
      <w:r w:rsidRPr="00C32179">
        <w:rPr>
          <w:sz w:val="14"/>
          <w:szCs w:val="20"/>
        </w:rPr>
        <w:t>all the more</w:t>
      </w:r>
      <w:proofErr w:type="gramEnd"/>
      <w:r w:rsidRPr="00C32179">
        <w:rPr>
          <w:sz w:val="14"/>
          <w:szCs w:val="20"/>
        </w:rPr>
        <w:t xml:space="preserve"> from those of the United States. A conservation-oriented Europe (oil demand is on the decline in almost every EU country) will look </w:t>
      </w:r>
      <w:proofErr w:type="gramStart"/>
      <w:r w:rsidRPr="00C32179">
        <w:rPr>
          <w:sz w:val="14"/>
          <w:szCs w:val="20"/>
        </w:rPr>
        <w:t>all the more</w:t>
      </w:r>
      <w:proofErr w:type="gramEnd"/>
      <w:r w:rsidRPr="00C32179">
        <w:rPr>
          <w:sz w:val="14"/>
          <w:szCs w:val="20"/>
        </w:rPr>
        <w:t xml:space="preserv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w:t>
      </w:r>
      <w:proofErr w:type="gramStart"/>
      <w:r w:rsidRPr="00C32179">
        <w:rPr>
          <w:sz w:val="14"/>
          <w:szCs w:val="20"/>
        </w:rPr>
        <w:t>spawns</w:t>
      </w:r>
      <w:proofErr w:type="gramEnd"/>
      <w:r w:rsidRPr="00C32179">
        <w:rPr>
          <w:sz w:val="14"/>
          <w:szCs w:val="20"/>
        </w:rPr>
        <w:t xml:space="preserve">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14:paraId="66478A46" w14:textId="0B2C9599" w:rsidR="007C4081" w:rsidRDefault="007C4081" w:rsidP="007C4081"/>
    <w:p w14:paraId="1CF99ED6" w14:textId="77777777" w:rsidR="00C9352E" w:rsidRDefault="00C9352E" w:rsidP="00C9352E">
      <w:pPr>
        <w:pStyle w:val="Heading4"/>
      </w:pPr>
      <w:r>
        <w:t xml:space="preserve">The plan </w:t>
      </w:r>
      <w:proofErr w:type="gramStart"/>
      <w:r>
        <w:rPr>
          <w:u w:val="single"/>
        </w:rPr>
        <w:t>definitely</w:t>
      </w:r>
      <w:r>
        <w:t xml:space="preserve"> entails</w:t>
      </w:r>
      <w:proofErr w:type="gramEnd"/>
      <w:r>
        <w:t xml:space="preserve"> government action – if they contest the link, this becomes a voting issue:</w:t>
      </w:r>
    </w:p>
    <w:p w14:paraId="2F4F4944" w14:textId="77777777" w:rsidR="00C9352E" w:rsidRPr="0009531B" w:rsidRDefault="00C9352E" w:rsidP="00C9352E">
      <w:pPr>
        <w:pStyle w:val="Heading4"/>
      </w:pPr>
      <w:r>
        <w:t>‘</w:t>
      </w:r>
      <w:r w:rsidRPr="0009531B">
        <w:rPr>
          <w:u w:val="single"/>
        </w:rPr>
        <w:t>Resolved</w:t>
      </w:r>
      <w:r>
        <w:t>’</w:t>
      </w:r>
      <w:r w:rsidRPr="0009531B">
        <w:t xml:space="preserve"> preceding a colon indicates a </w:t>
      </w:r>
      <w:r w:rsidRPr="0009531B">
        <w:rPr>
          <w:u w:val="single"/>
        </w:rPr>
        <w:t>legislative forum</w:t>
      </w:r>
      <w:r w:rsidRPr="0009531B">
        <w:t xml:space="preserve">. </w:t>
      </w:r>
    </w:p>
    <w:p w14:paraId="0FBA8129" w14:textId="77777777" w:rsidR="00C9352E" w:rsidRPr="0009531B" w:rsidRDefault="00C9352E" w:rsidP="00C9352E">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0F9B201" w14:textId="77777777" w:rsidR="00C9352E" w:rsidRDefault="00C9352E" w:rsidP="00C9352E">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062E7502" w14:textId="77777777" w:rsidR="00C9352E" w:rsidRDefault="00C9352E" w:rsidP="00C9352E">
      <w:pPr>
        <w:pStyle w:val="Heading4"/>
      </w:pPr>
      <w:r>
        <w:lastRenderedPageBreak/>
        <w:t>Justice is a policy question</w:t>
      </w:r>
    </w:p>
    <w:p w14:paraId="3F4B7A63" w14:textId="77777777" w:rsidR="00C9352E" w:rsidRPr="00352B4E" w:rsidRDefault="00C9352E" w:rsidP="00C9352E">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4DA2F0D4" w14:textId="77777777" w:rsidR="00C9352E" w:rsidRDefault="00C9352E" w:rsidP="00C9352E">
      <w:r>
        <w:t xml:space="preserve">Essential Meaning of </w:t>
      </w:r>
      <w:r w:rsidRPr="00352B4E">
        <w:rPr>
          <w:rStyle w:val="Emphasis"/>
          <w:highlight w:val="green"/>
        </w:rPr>
        <w:t>justice</w:t>
      </w:r>
    </w:p>
    <w:p w14:paraId="7EFDCCD4" w14:textId="77777777" w:rsidR="00C9352E" w:rsidRPr="00352B4E" w:rsidRDefault="00C9352E" w:rsidP="00C9352E">
      <w:r>
        <w:t xml:space="preserve">1: </w:t>
      </w:r>
      <w:r w:rsidRPr="00352B4E">
        <w:rPr>
          <w:rStyle w:val="Emphasis"/>
          <w:highlight w:val="green"/>
        </w:rPr>
        <w:t>the process or result of using laws</w:t>
      </w:r>
      <w:r w:rsidRPr="006C67DB">
        <w:rPr>
          <w:rStyle w:val="Emphasis"/>
        </w:rPr>
        <w:t xml:space="preserve"> to </w:t>
      </w:r>
      <w:r w:rsidRPr="00352B4E">
        <w:rPr>
          <w:rStyle w:val="Emphasis"/>
          <w:highlight w:val="green"/>
        </w:rPr>
        <w:t>fairly</w:t>
      </w:r>
      <w:r>
        <w:t xml:space="preserve"> judge and punish crimes and criminals</w:t>
      </w:r>
    </w:p>
    <w:p w14:paraId="69A7DCB8" w14:textId="77777777" w:rsidR="00C9352E" w:rsidRPr="00B554F6" w:rsidRDefault="00C9352E" w:rsidP="00C9352E">
      <w:pPr>
        <w:rPr>
          <w:sz w:val="14"/>
        </w:rPr>
      </w:pPr>
    </w:p>
    <w:p w14:paraId="67CB7AD9" w14:textId="77777777" w:rsidR="00C9352E" w:rsidRPr="00A84EEE" w:rsidRDefault="00C9352E" w:rsidP="00C9352E">
      <w:pPr>
        <w:pStyle w:val="Heading4"/>
      </w:pPr>
      <w:r>
        <w:t xml:space="preserve">Vote neg for ground and topic ed – their interpretation justifies infinite non-inherent, private actor fiat </w:t>
      </w:r>
      <w:proofErr w:type="spellStart"/>
      <w:r>
        <w:t>affs</w:t>
      </w:r>
      <w:proofErr w:type="spellEnd"/>
      <w:r>
        <w:t xml:space="preserve">, which zero politics and process debates – key check against new </w:t>
      </w:r>
      <w:proofErr w:type="spellStart"/>
      <w:r>
        <w:t>affs</w:t>
      </w:r>
      <w:proofErr w:type="spellEnd"/>
      <w:r>
        <w:t xml:space="preserve"> that specify forms of appropriation – outweighs because 1NC construction is the locus of clash – </w:t>
      </w:r>
      <w:r>
        <w:rPr>
          <w:u w:val="single"/>
        </w:rPr>
        <w:t>AND</w:t>
      </w:r>
      <w:r>
        <w:t xml:space="preserve"> implementation is the core question of real-world multilateral agreements – c/a paradigms</w:t>
      </w:r>
    </w:p>
    <w:p w14:paraId="0434C847" w14:textId="3864D6E1" w:rsidR="00C9352E" w:rsidRDefault="00C9352E" w:rsidP="00C9352E"/>
    <w:p w14:paraId="0F944FA8" w14:textId="47C0924F" w:rsidR="001126DC" w:rsidRDefault="001126DC" w:rsidP="00C9352E"/>
    <w:p w14:paraId="0C86B9B2" w14:textId="77777777" w:rsidR="001126DC" w:rsidRDefault="001126DC" w:rsidP="001126DC">
      <w:pPr>
        <w:pStyle w:val="Heading2"/>
      </w:pPr>
      <w:r>
        <w:lastRenderedPageBreak/>
        <w:t>1NC – CP</w:t>
      </w:r>
    </w:p>
    <w:p w14:paraId="278EA9E6" w14:textId="0E3822B8" w:rsidR="001126DC" w:rsidRPr="002730A7" w:rsidRDefault="001126DC" w:rsidP="001126DC">
      <w:pPr>
        <w:pStyle w:val="Heading4"/>
        <w:rPr>
          <w:rFonts w:asciiTheme="majorHAnsi" w:hAnsiTheme="majorHAnsi" w:cstheme="majorHAnsi"/>
        </w:rPr>
      </w:pPr>
      <w:r>
        <w:t xml:space="preserve">CP: </w:t>
      </w:r>
      <w:r w:rsidR="002730A7" w:rsidRPr="000310FF">
        <w:rPr>
          <w:rFonts w:asciiTheme="majorHAnsi" w:hAnsiTheme="majorHAnsi" w:cstheme="majorHAnsi"/>
        </w:rPr>
        <w:t>The appropriation of outer space by private entities for on-orbit servicing and active debris removal is unjust</w:t>
      </w:r>
      <w:r w:rsidR="002730A7">
        <w:rPr>
          <w:rFonts w:asciiTheme="majorHAnsi" w:hAnsiTheme="majorHAnsi" w:cstheme="majorHAnsi"/>
        </w:rPr>
        <w:t xml:space="preserve"> except for in the United States. </w:t>
      </w:r>
      <w:r w:rsidRPr="00B4379B">
        <w:t xml:space="preserve">The </w:t>
      </w:r>
      <w:r>
        <w:t>United States</w:t>
      </w:r>
      <w:r w:rsidRPr="00644F3B">
        <w:t xml:space="preserve"> should</w:t>
      </w:r>
      <w:r w:rsidRPr="00B4379B">
        <w:t xml:space="preserve"> submit an environmental impact assessment of </w:t>
      </w:r>
      <w:r>
        <w:t>t</w:t>
      </w:r>
      <w:r w:rsidR="002730A7" w:rsidRPr="000310FF">
        <w:rPr>
          <w:rFonts w:asciiTheme="majorHAnsi" w:hAnsiTheme="majorHAnsi" w:cstheme="majorHAnsi"/>
        </w:rPr>
        <w:t xml:space="preserve">he appropriation of outer space by private entities for on-orbit servicing and active debris removal </w:t>
      </w:r>
      <w:r w:rsidRPr="00B4379B">
        <w:t xml:space="preserve">to the UN Office of Outer Space Affairs for public comment, modification, and approval. The United States federal government should implement the approved version of the submitted proposal. </w:t>
      </w:r>
    </w:p>
    <w:p w14:paraId="271893EE" w14:textId="77777777" w:rsidR="001126DC" w:rsidRPr="00B4379B" w:rsidRDefault="001126DC" w:rsidP="001126DC">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74EFCDDA" w14:textId="77777777" w:rsidR="001126DC" w:rsidRPr="00B4379B" w:rsidRDefault="001126DC" w:rsidP="001126DC">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xml:space="preserve">, “Extraterrestrial environmental impact assessments A foreseeable prerequisite for wise decisions regarding outer space exploration, </w:t>
      </w:r>
      <w:proofErr w:type="gramStart"/>
      <w:r w:rsidRPr="00B4379B">
        <w:t>research</w:t>
      </w:r>
      <w:proofErr w:type="gramEnd"/>
      <w:r w:rsidRPr="00B4379B">
        <w:t xml:space="preserve"> and development” Space Policy 30 (2014) 215-222</w:t>
      </w:r>
    </w:p>
    <w:p w14:paraId="2EB90D79" w14:textId="77777777" w:rsidR="001126DC" w:rsidRPr="00B4379B" w:rsidRDefault="001126DC" w:rsidP="001126DC">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14:paraId="0C469661" w14:textId="77777777" w:rsidR="001126DC" w:rsidRPr="00B4379B" w:rsidRDefault="001126DC" w:rsidP="001126DC">
      <w:r w:rsidRPr="00B4379B">
        <w:t xml:space="preserve">Such </w:t>
      </w:r>
      <w:r w:rsidRPr="00D062DC">
        <w:rPr>
          <w:highlight w:val="green"/>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D062DC">
        <w:rPr>
          <w:b/>
          <w:highlight w:val="green"/>
          <w:u w:val="single"/>
        </w:rPr>
        <w:t>a 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14:paraId="0B03BC4B" w14:textId="77777777" w:rsidR="001126DC" w:rsidRPr="00B4379B" w:rsidRDefault="001126DC" w:rsidP="001126DC">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295B2D70" w14:textId="77777777" w:rsidR="001126DC" w:rsidRPr="00B4379B" w:rsidRDefault="001126DC" w:rsidP="001126DC">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29EAF143" w14:textId="77777777" w:rsidR="001126DC" w:rsidRPr="00B4379B" w:rsidRDefault="001126DC" w:rsidP="001126DC">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lastRenderedPageBreak/>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35366D6F" w14:textId="77777777" w:rsidR="001126DC" w:rsidRPr="00B4379B" w:rsidRDefault="001126DC" w:rsidP="001126DC">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14:paraId="041109DA" w14:textId="77777777" w:rsidR="001126DC" w:rsidRPr="00B4379B" w:rsidRDefault="001126DC" w:rsidP="001126DC">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1CB3B176" w14:textId="77777777" w:rsidR="001126DC" w:rsidRPr="00B4379B" w:rsidRDefault="001126DC" w:rsidP="001126DC">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1B9B5F8" w14:textId="77777777" w:rsidR="001126DC" w:rsidRDefault="001126DC" w:rsidP="00C9352E"/>
    <w:p w14:paraId="4873C92D" w14:textId="209D2BB4" w:rsidR="00C9352E" w:rsidRDefault="003B4441" w:rsidP="003B4441">
      <w:pPr>
        <w:pStyle w:val="Heading2"/>
      </w:pPr>
      <w:r>
        <w:lastRenderedPageBreak/>
        <w:t>1NC – Case</w:t>
      </w:r>
    </w:p>
    <w:p w14:paraId="564697E7" w14:textId="1C24106C" w:rsidR="003B4441" w:rsidRDefault="00CD3325" w:rsidP="00CD3325">
      <w:pPr>
        <w:pStyle w:val="Heading3"/>
      </w:pPr>
      <w:r>
        <w:lastRenderedPageBreak/>
        <w:t>1NC – Space War</w:t>
      </w:r>
    </w:p>
    <w:p w14:paraId="16D678FF" w14:textId="3D94F732" w:rsidR="001A198E" w:rsidRDefault="001A198E" w:rsidP="00CD3325">
      <w:pPr>
        <w:pStyle w:val="ListParagraph"/>
        <w:keepNext/>
        <w:keepLines/>
        <w:numPr>
          <w:ilvl w:val="0"/>
          <w:numId w:val="14"/>
        </w:numPr>
        <w:spacing w:before="200"/>
        <w:outlineLvl w:val="3"/>
        <w:rPr>
          <w:rFonts w:eastAsiaTheme="majorEastAsia" w:cstheme="majorBidi"/>
          <w:b/>
          <w:iCs/>
          <w:sz w:val="26"/>
        </w:rPr>
      </w:pPr>
      <w:r>
        <w:rPr>
          <w:rFonts w:eastAsiaTheme="majorEastAsia" w:cstheme="majorBidi"/>
          <w:b/>
          <w:iCs/>
          <w:sz w:val="26"/>
        </w:rPr>
        <w:t xml:space="preserve">No dual-use – 1AC Chow </w:t>
      </w:r>
      <w:r w:rsidRPr="001A198E">
        <w:rPr>
          <w:rFonts w:eastAsiaTheme="majorEastAsia" w:cstheme="majorBidi"/>
          <w:b/>
          <w:iCs/>
          <w:sz w:val="26"/>
        </w:rPr>
        <w:t>observes</w:t>
      </w:r>
      <w:r>
        <w:rPr>
          <w:rFonts w:eastAsiaTheme="majorEastAsia" w:cstheme="majorBidi"/>
          <w:b/>
          <w:iCs/>
          <w:sz w:val="26"/>
        </w:rPr>
        <w:t xml:space="preserve"> that states could pursue dual-use </w:t>
      </w:r>
      <w:r w:rsidR="00046BDE">
        <w:rPr>
          <w:rFonts w:eastAsiaTheme="majorEastAsia" w:cstheme="majorBidi"/>
          <w:b/>
          <w:iCs/>
          <w:sz w:val="26"/>
        </w:rPr>
        <w:t xml:space="preserve">and says ADR is peaceful now </w:t>
      </w:r>
      <w:r>
        <w:rPr>
          <w:rFonts w:eastAsiaTheme="majorEastAsia" w:cstheme="majorBidi"/>
          <w:b/>
          <w:iCs/>
          <w:sz w:val="26"/>
        </w:rPr>
        <w:t>– </w:t>
      </w:r>
      <w:r w:rsidRPr="001A198E">
        <w:rPr>
          <w:rFonts w:eastAsiaTheme="majorEastAsia" w:cstheme="majorBidi"/>
          <w:b/>
          <w:iCs/>
          <w:sz w:val="26"/>
        </w:rPr>
        <w:t>make</w:t>
      </w:r>
      <w:r>
        <w:rPr>
          <w:rFonts w:eastAsiaTheme="majorEastAsia" w:cstheme="majorBidi"/>
          <w:b/>
          <w:iCs/>
          <w:sz w:val="26"/>
        </w:rPr>
        <w:t xml:space="preserve"> them read evidence about which states have tried – in blue</w:t>
      </w:r>
    </w:p>
    <w:p w14:paraId="664E9874" w14:textId="77777777" w:rsidR="001A198E" w:rsidRPr="001A198E" w:rsidRDefault="001A198E" w:rsidP="001A198E">
      <w:pPr>
        <w:ind w:left="360"/>
        <w:rPr>
          <w:rFonts w:asciiTheme="majorHAnsi" w:hAnsiTheme="majorHAnsi" w:cstheme="majorHAnsi"/>
          <w:u w:val="single"/>
        </w:rPr>
      </w:pPr>
      <w:r w:rsidRPr="001A198E">
        <w:rPr>
          <w:rFonts w:asciiTheme="majorHAnsi" w:hAnsiTheme="majorHAnsi" w:cstheme="majorHAnsi"/>
        </w:rPr>
        <w:t xml:space="preserve">In June 2018, the United Nations Office for Outer Space Affairs will celebrate the 50th anniversary of the first United Nations Conference on the Exploration and Peaceful Uses of Outer Space. </w:t>
      </w:r>
      <w:r w:rsidRPr="001A198E">
        <w:rPr>
          <w:rFonts w:asciiTheme="majorHAnsi" w:hAnsiTheme="majorHAnsi" w:cstheme="majorHAnsi"/>
          <w:u w:val="single"/>
        </w:rPr>
        <w:t>The conference is an opportunity “for the international community to gather and consider the future course of global cooperation for the benefit of humankind</w:t>
      </w:r>
      <w:r w:rsidRPr="001A198E">
        <w:rPr>
          <w:rFonts w:asciiTheme="majorHAnsi" w:hAnsiTheme="majorHAnsi" w:cstheme="majorHAnsi"/>
        </w:rPr>
        <w:t xml:space="preserve">.”1 Indeed, there is much to celebrate since the space age began because the world has reaped abundant benefits from satellites. We have established five treaties and </w:t>
      </w:r>
      <w:proofErr w:type="gramStart"/>
      <w:r w:rsidRPr="001A198E">
        <w:rPr>
          <w:rFonts w:asciiTheme="majorHAnsi" w:hAnsiTheme="majorHAnsi" w:cstheme="majorHAnsi"/>
        </w:rPr>
        <w:t>a number of</w:t>
      </w:r>
      <w:proofErr w:type="gramEnd"/>
      <w:r w:rsidRPr="001A198E">
        <w:rPr>
          <w:rFonts w:asciiTheme="majorHAnsi" w:hAnsiTheme="majorHAnsi" w:cstheme="majorHAnsi"/>
        </w:rPr>
        <w:t xml:space="preserve"> transparency and </w:t>
      </w:r>
      <w:proofErr w:type="spellStart"/>
      <w:r w:rsidRPr="001A198E">
        <w:rPr>
          <w:rFonts w:asciiTheme="majorHAnsi" w:hAnsiTheme="majorHAnsi" w:cstheme="majorHAnsi"/>
        </w:rPr>
        <w:t>confidencebuilding</w:t>
      </w:r>
      <w:proofErr w:type="spellEnd"/>
      <w:r w:rsidRPr="001A198E">
        <w:rPr>
          <w:rFonts w:asciiTheme="majorHAnsi" w:hAnsiTheme="majorHAnsi" w:cstheme="majorHAnsi"/>
        </w:rPr>
        <w:t xml:space="preserve"> measures for space activities.2 But, in spite of countless efforts, </w:t>
      </w:r>
      <w:r w:rsidRPr="001A198E">
        <w:rPr>
          <w:rFonts w:asciiTheme="majorHAnsi" w:hAnsiTheme="majorHAnsi" w:cstheme="majorHAnsi"/>
          <w:u w:val="single"/>
        </w:rPr>
        <w:t xml:space="preserve">these </w:t>
      </w:r>
      <w:r w:rsidRPr="001A198E">
        <w:rPr>
          <w:rFonts w:asciiTheme="majorHAnsi" w:hAnsiTheme="majorHAnsi" w:cstheme="majorHAnsi"/>
          <w:highlight w:val="green"/>
          <w:u w:val="single"/>
        </w:rPr>
        <w:t>treaties</w:t>
      </w:r>
      <w:r w:rsidRPr="001A198E">
        <w:rPr>
          <w:rFonts w:asciiTheme="majorHAnsi" w:hAnsiTheme="majorHAnsi" w:cstheme="majorHAnsi"/>
          <w:u w:val="single"/>
        </w:rPr>
        <w:t xml:space="preserve"> and measures focus on civil and commercial activities and </w:t>
      </w:r>
      <w:r w:rsidRPr="001A198E">
        <w:rPr>
          <w:rFonts w:asciiTheme="majorHAnsi" w:hAnsiTheme="majorHAnsi" w:cstheme="majorHAnsi"/>
          <w:highlight w:val="green"/>
          <w:u w:val="single"/>
        </w:rPr>
        <w:t>cannot control space weapons</w:t>
      </w:r>
      <w:r w:rsidRPr="001A198E">
        <w:rPr>
          <w:rFonts w:asciiTheme="majorHAnsi" w:hAnsiTheme="majorHAnsi" w:cstheme="majorHAnsi"/>
          <w:u w:val="single"/>
        </w:rPr>
        <w:t xml:space="preserve"> other than weapons of mass destruction in orbit.</w:t>
      </w:r>
      <w:r w:rsidRPr="001A198E">
        <w:rPr>
          <w:rFonts w:asciiTheme="majorHAnsi" w:hAnsiTheme="majorHAnsi" w:cstheme="majorHAnsi"/>
        </w:rPr>
        <w:t xml:space="preserve"> </w:t>
      </w:r>
      <w:r w:rsidRPr="001A198E">
        <w:rPr>
          <w:rFonts w:asciiTheme="majorHAnsi" w:hAnsiTheme="majorHAnsi" w:cstheme="majorHAnsi"/>
          <w:u w:val="single"/>
        </w:rPr>
        <w:t xml:space="preserve">One of the </w:t>
      </w:r>
      <w:r w:rsidRPr="001A198E">
        <w:rPr>
          <w:rFonts w:asciiTheme="majorHAnsi" w:hAnsiTheme="majorHAnsi" w:cstheme="majorHAnsi"/>
          <w:highlight w:val="green"/>
          <w:u w:val="single"/>
        </w:rPr>
        <w:t>greatest emerging threats</w:t>
      </w:r>
      <w:r w:rsidRPr="001A198E">
        <w:rPr>
          <w:rFonts w:asciiTheme="majorHAnsi" w:hAnsiTheme="majorHAnsi" w:cstheme="majorHAnsi"/>
          <w:u w:val="single"/>
        </w:rPr>
        <w:t xml:space="preserve"> in space comes </w:t>
      </w:r>
      <w:r w:rsidRPr="001A198E">
        <w:rPr>
          <w:rFonts w:asciiTheme="majorHAnsi" w:hAnsiTheme="majorHAnsi" w:cstheme="majorHAnsi"/>
          <w:highlight w:val="green"/>
          <w:u w:val="single"/>
        </w:rPr>
        <w:t>from unmanned proximity operations.</w:t>
      </w:r>
      <w:r w:rsidRPr="001A198E">
        <w:rPr>
          <w:rFonts w:asciiTheme="majorHAnsi" w:hAnsiTheme="majorHAnsi" w:cstheme="majorHAnsi"/>
        </w:rPr>
        <w:t xml:space="preserve"> These </w:t>
      </w:r>
      <w:r w:rsidRPr="001A198E">
        <w:rPr>
          <w:rFonts w:asciiTheme="majorHAnsi" w:hAnsiTheme="majorHAnsi" w:cstheme="majorHAnsi"/>
          <w:u w:val="single"/>
        </w:rPr>
        <w:t xml:space="preserve">operations require </w:t>
      </w:r>
      <w:r w:rsidRPr="001A198E">
        <w:rPr>
          <w:rFonts w:asciiTheme="majorHAnsi" w:hAnsiTheme="majorHAnsi" w:cstheme="majorHAnsi"/>
          <w:highlight w:val="green"/>
          <w:u w:val="single"/>
        </w:rPr>
        <w:t>maneuvering a spacecraft</w:t>
      </w:r>
      <w:r w:rsidRPr="001A198E">
        <w:rPr>
          <w:rFonts w:asciiTheme="majorHAnsi" w:hAnsiTheme="majorHAnsi" w:cstheme="majorHAnsi"/>
          <w:u w:val="single"/>
        </w:rPr>
        <w:t xml:space="preserve"> close enough to another object in space </w:t>
      </w:r>
      <w:r w:rsidRPr="001A198E">
        <w:rPr>
          <w:rFonts w:asciiTheme="majorHAnsi" w:hAnsiTheme="majorHAnsi" w:cstheme="majorHAnsi"/>
          <w:highlight w:val="green"/>
          <w:u w:val="single"/>
        </w:rPr>
        <w:t>to make physical contact</w:t>
      </w:r>
      <w:r w:rsidRPr="001A198E">
        <w:rPr>
          <w:rFonts w:asciiTheme="majorHAnsi" w:hAnsiTheme="majorHAnsi" w:cstheme="majorHAnsi"/>
          <w:u w:val="single"/>
        </w:rPr>
        <w:t xml:space="preserve"> with the other object or affect the object in some way.</w:t>
      </w:r>
      <w:r w:rsidRPr="001A198E">
        <w:rPr>
          <w:rFonts w:asciiTheme="majorHAnsi" w:hAnsiTheme="majorHAnsi" w:cstheme="majorHAnsi"/>
        </w:rPr>
        <w:t xml:space="preserve">3 To date, </w:t>
      </w:r>
      <w:r w:rsidRPr="001A198E">
        <w:rPr>
          <w:rFonts w:asciiTheme="majorHAnsi" w:hAnsiTheme="majorHAnsi" w:cstheme="majorHAnsi"/>
          <w:u w:val="single"/>
        </w:rPr>
        <w:t>the intent of unmanned proximity operations has been for peaceful purposes such as active debris removal (</w:t>
      </w:r>
      <w:r w:rsidRPr="001A198E">
        <w:rPr>
          <w:rFonts w:asciiTheme="majorHAnsi" w:hAnsiTheme="majorHAnsi" w:cstheme="majorHAnsi"/>
          <w:highlight w:val="green"/>
          <w:u w:val="single"/>
        </w:rPr>
        <w:t>ADR) or</w:t>
      </w:r>
      <w:r w:rsidRPr="001A198E">
        <w:rPr>
          <w:rFonts w:asciiTheme="majorHAnsi" w:hAnsiTheme="majorHAnsi" w:cstheme="majorHAnsi"/>
          <w:u w:val="single"/>
        </w:rPr>
        <w:t xml:space="preserve"> on-orbit servicing (</w:t>
      </w:r>
      <w:r w:rsidRPr="001A198E">
        <w:rPr>
          <w:rFonts w:asciiTheme="majorHAnsi" w:hAnsiTheme="majorHAnsi" w:cstheme="majorHAnsi"/>
          <w:highlight w:val="green"/>
          <w:u w:val="single"/>
        </w:rPr>
        <w:t>OOS</w:t>
      </w:r>
      <w:r w:rsidRPr="001A198E">
        <w:rPr>
          <w:rFonts w:asciiTheme="majorHAnsi" w:hAnsiTheme="majorHAnsi" w:cstheme="majorHAnsi"/>
          <w:u w:val="single"/>
        </w:rPr>
        <w:t>).</w:t>
      </w:r>
      <w:r w:rsidRPr="001A198E">
        <w:rPr>
          <w:rFonts w:asciiTheme="majorHAnsi" w:hAnsiTheme="majorHAnsi" w:cstheme="majorHAnsi"/>
        </w:rPr>
        <w:t xml:space="preserve"> However, </w:t>
      </w:r>
      <w:r w:rsidRPr="001A198E">
        <w:rPr>
          <w:rStyle w:val="Style13ptBold"/>
          <w:highlight w:val="cyan"/>
        </w:rPr>
        <w:t>a spacecraft that can perform ADR or OOS can also be readily commanded to grapple and destroy an adversary’s satellite</w:t>
      </w:r>
      <w:r w:rsidRPr="001A198E">
        <w:rPr>
          <w:rFonts w:asciiTheme="majorHAnsi" w:hAnsiTheme="majorHAnsi" w:cstheme="majorHAnsi"/>
        </w:rPr>
        <w:t xml:space="preserve">. Currently the United States, China, Russia, the European Union, and other </w:t>
      </w:r>
      <w:r w:rsidRPr="00046BDE">
        <w:rPr>
          <w:rStyle w:val="Style13ptBold"/>
          <w:highlight w:val="cyan"/>
        </w:rPr>
        <w:t>countries are pursuing R&amp;D programs for satellites to perform ADR and OOS</w:t>
      </w:r>
      <w:r w:rsidRPr="001A198E">
        <w:rPr>
          <w:rFonts w:asciiTheme="majorHAnsi" w:hAnsiTheme="majorHAnsi" w:cstheme="majorHAnsi"/>
        </w:rPr>
        <w:t xml:space="preserve">. Each nation is planning to provide such services in early 2020 and beyond. </w:t>
      </w:r>
      <w:r w:rsidRPr="00046BDE">
        <w:rPr>
          <w:rStyle w:val="Style13ptBold"/>
          <w:highlight w:val="cyan"/>
        </w:rPr>
        <w:t>To perform these peaceful services, a country needs to master the skill of unmanned proximity operations</w:t>
      </w:r>
      <w:r w:rsidRPr="001A198E">
        <w:rPr>
          <w:rFonts w:asciiTheme="majorHAnsi" w:hAnsiTheme="majorHAnsi" w:cstheme="majorHAnsi"/>
          <w:u w:val="single"/>
        </w:rPr>
        <w:t>.</w:t>
      </w:r>
    </w:p>
    <w:p w14:paraId="3E484BA2" w14:textId="5E61056E" w:rsidR="0070562A" w:rsidRPr="009D0E6C" w:rsidRDefault="00046BDE" w:rsidP="009D0E6C">
      <w:pPr>
        <w:pStyle w:val="ListParagraph"/>
        <w:keepNext/>
        <w:keepLines/>
        <w:numPr>
          <w:ilvl w:val="0"/>
          <w:numId w:val="14"/>
        </w:numPr>
        <w:spacing w:before="200"/>
        <w:outlineLvl w:val="3"/>
        <w:rPr>
          <w:rFonts w:eastAsiaTheme="majorEastAsia" w:cstheme="majorBidi"/>
          <w:b/>
          <w:iCs/>
          <w:sz w:val="26"/>
        </w:rPr>
      </w:pPr>
      <w:r w:rsidRPr="009D0E6C">
        <w:rPr>
          <w:rFonts w:eastAsiaTheme="majorEastAsia" w:cstheme="majorBidi"/>
          <w:b/>
          <w:iCs/>
          <w:sz w:val="26"/>
        </w:rPr>
        <w:t xml:space="preserve">Their inherency </w:t>
      </w:r>
      <w:proofErr w:type="spellStart"/>
      <w:r w:rsidRPr="009D0E6C">
        <w:rPr>
          <w:rFonts w:eastAsiaTheme="majorEastAsia" w:cstheme="majorBidi"/>
          <w:b/>
          <w:iCs/>
          <w:sz w:val="26"/>
        </w:rPr>
        <w:t>ev</w:t>
      </w:r>
      <w:proofErr w:type="spellEnd"/>
      <w:r w:rsidRPr="009D0E6C">
        <w:rPr>
          <w:rFonts w:eastAsiaTheme="majorEastAsia" w:cstheme="majorBidi"/>
          <w:b/>
          <w:iCs/>
          <w:sz w:val="26"/>
        </w:rPr>
        <w:t xml:space="preserve"> is only about US private companies – </w:t>
      </w:r>
      <w:r w:rsidRPr="009D0E6C">
        <w:rPr>
          <w:rFonts w:eastAsiaTheme="majorEastAsia" w:cstheme="majorBidi"/>
          <w:b/>
          <w:iCs/>
          <w:sz w:val="26"/>
          <w:u w:val="single"/>
        </w:rPr>
        <w:t>no chance</w:t>
      </w:r>
      <w:r w:rsidRPr="009D0E6C">
        <w:rPr>
          <w:rFonts w:eastAsiaTheme="majorEastAsia" w:cstheme="majorBidi"/>
          <w:b/>
          <w:iCs/>
          <w:sz w:val="26"/>
        </w:rPr>
        <w:t xml:space="preserve"> the </w:t>
      </w:r>
      <w:proofErr w:type="spellStart"/>
      <w:r w:rsidRPr="009D0E6C">
        <w:rPr>
          <w:rFonts w:eastAsiaTheme="majorEastAsia" w:cstheme="majorBidi"/>
          <w:b/>
          <w:iCs/>
          <w:sz w:val="26"/>
        </w:rPr>
        <w:t>aff</w:t>
      </w:r>
      <w:proofErr w:type="spellEnd"/>
      <w:r w:rsidRPr="009D0E6C">
        <w:rPr>
          <w:rFonts w:eastAsiaTheme="majorEastAsia" w:cstheme="majorBidi"/>
          <w:b/>
          <w:iCs/>
          <w:sz w:val="26"/>
        </w:rPr>
        <w:t xml:space="preserve"> solves internal links about Chinese and Russian RPO, which are state-owned</w:t>
      </w:r>
    </w:p>
    <w:p w14:paraId="287AA965" w14:textId="229E44BF" w:rsidR="0070562A" w:rsidRPr="0070562A" w:rsidRDefault="0070562A" w:rsidP="0070562A">
      <w:pPr>
        <w:rPr>
          <w:rStyle w:val="Style13ptBold"/>
          <w:sz w:val="16"/>
          <w:szCs w:val="16"/>
        </w:rPr>
      </w:pPr>
      <w:r>
        <w:rPr>
          <w:rStyle w:val="Style13ptBold"/>
        </w:rPr>
        <w:t xml:space="preserve">Thompson 20 </w:t>
      </w:r>
      <w:r w:rsidRPr="0070562A">
        <w:rPr>
          <w:rStyle w:val="Style13ptBold"/>
          <w:b w:val="0"/>
          <w:bCs/>
          <w:sz w:val="16"/>
          <w:szCs w:val="16"/>
        </w:rPr>
        <w:t>[(</w:t>
      </w:r>
      <w:proofErr w:type="spellStart"/>
      <w:r w:rsidRPr="0070562A">
        <w:rPr>
          <w:rStyle w:val="Style13ptBold"/>
          <w:b w:val="0"/>
          <w:bCs/>
          <w:sz w:val="16"/>
          <w:szCs w:val="16"/>
        </w:rPr>
        <w:t>Cort</w:t>
      </w:r>
      <w:proofErr w:type="spellEnd"/>
      <w:r w:rsidRPr="0070562A">
        <w:rPr>
          <w:rStyle w:val="Style13ptBold"/>
          <w:b w:val="0"/>
          <w:bCs/>
          <w:sz w:val="16"/>
          <w:szCs w:val="16"/>
        </w:rPr>
        <w:t xml:space="preserve">, </w:t>
      </w:r>
      <w:r w:rsidRPr="0070562A">
        <w:rPr>
          <w:szCs w:val="16"/>
        </w:rPr>
        <w:t>military intelligence officer in the United States Army and previously served as a MQ-5B Hunter UAS operator and mission commander</w:t>
      </w:r>
      <w:r w:rsidRPr="0070562A">
        <w:rPr>
          <w:rStyle w:val="Style13ptBold"/>
          <w:sz w:val="16"/>
          <w:szCs w:val="16"/>
        </w:rPr>
        <w:t>) “</w:t>
      </w:r>
      <w:r w:rsidRPr="0070562A">
        <w:rPr>
          <w:szCs w:val="16"/>
        </w:rPr>
        <w:t>Russia’s Recent Space Activity Is a Return to Old Form</w:t>
      </w:r>
      <w:r w:rsidRPr="0070562A">
        <w:rPr>
          <w:szCs w:val="16"/>
        </w:rPr>
        <w:t>,” 4/20/2020] JL</w:t>
      </w:r>
    </w:p>
    <w:p w14:paraId="15ACD7E5" w14:textId="77777777" w:rsidR="000652BF" w:rsidRPr="00046BDE" w:rsidRDefault="000652BF" w:rsidP="000652BF">
      <w:r w:rsidRPr="00046BDE">
        <w:rPr>
          <w:rStyle w:val="StyleUnderline"/>
        </w:rPr>
        <w:t>The U.S. Space Force </w:t>
      </w:r>
      <w:hyperlink r:id="rId9" w:history="1">
        <w:r w:rsidRPr="00046BDE">
          <w:rPr>
            <w:rStyle w:val="StyleUnderline"/>
          </w:rPr>
          <w:t>stated</w:t>
        </w:r>
      </w:hyperlink>
      <w:r w:rsidRPr="00046BDE">
        <w:rPr>
          <w:rStyle w:val="StyleUnderline"/>
        </w:rPr>
        <w:t xml:space="preserve"> on Feb. 10 that there have been several recent instances of </w:t>
      </w:r>
      <w:r w:rsidRPr="00046BDE">
        <w:rPr>
          <w:rStyle w:val="StyleUnderline"/>
          <w:highlight w:val="green"/>
        </w:rPr>
        <w:t>Russian satellites maneuver</w:t>
      </w:r>
      <w:r w:rsidRPr="00046BDE">
        <w:rPr>
          <w:rStyle w:val="StyleUnderline"/>
        </w:rPr>
        <w:t xml:space="preserve">ing </w:t>
      </w:r>
      <w:r w:rsidRPr="00046BDE">
        <w:rPr>
          <w:rStyle w:val="StyleUnderline"/>
          <w:highlight w:val="green"/>
        </w:rPr>
        <w:t>into</w:t>
      </w:r>
      <w:r w:rsidRPr="00046BDE">
        <w:rPr>
          <w:rStyle w:val="StyleUnderline"/>
        </w:rPr>
        <w:t xml:space="preserve"> similar orbital paths as known </w:t>
      </w:r>
      <w:r w:rsidRPr="00046BDE">
        <w:rPr>
          <w:rStyle w:val="StyleUnderline"/>
          <w:highlight w:val="green"/>
        </w:rPr>
        <w:t>U.S. spy satellites</w:t>
      </w:r>
      <w:r w:rsidRPr="00046BDE">
        <w:t>, specifically USA-245. While some commentators have </w:t>
      </w:r>
      <w:hyperlink r:id="rId10" w:history="1">
        <w:r w:rsidRPr="00046BDE">
          <w:rPr>
            <w:rStyle w:val="Hyperlink"/>
          </w:rPr>
          <w:t>suggested</w:t>
        </w:r>
      </w:hyperlink>
      <w:r w:rsidRPr="00046BDE">
        <w:t xml:space="preserve"> that these may be “inspector satellites,” whose purpose is to examine the U.S. satellites and determine their capabilities, </w:t>
      </w:r>
      <w:r w:rsidRPr="00046BDE">
        <w:rPr>
          <w:rStyle w:val="StyleUnderline"/>
        </w:rPr>
        <w:t xml:space="preserve">this activity likely signals </w:t>
      </w:r>
      <w:r w:rsidRPr="00046BDE">
        <w:rPr>
          <w:rStyle w:val="StyleUnderline"/>
          <w:highlight w:val="green"/>
        </w:rPr>
        <w:t>a return to</w:t>
      </w:r>
      <w:r w:rsidRPr="00046BDE">
        <w:rPr>
          <w:rStyle w:val="StyleUnderline"/>
        </w:rPr>
        <w:t xml:space="preserve"> form of Russian anti-satellite (</w:t>
      </w:r>
      <w:r w:rsidRPr="00046BDE">
        <w:rPr>
          <w:rStyle w:val="StyleUnderline"/>
          <w:highlight w:val="green"/>
        </w:rPr>
        <w:t>ASAT</w:t>
      </w:r>
      <w:r w:rsidRPr="00046BDE">
        <w:rPr>
          <w:rStyle w:val="StyleUnderline"/>
        </w:rPr>
        <w:t xml:space="preserve">) weapons </w:t>
      </w:r>
      <w:r w:rsidRPr="00046BDE">
        <w:rPr>
          <w:rStyle w:val="StyleUnderline"/>
          <w:highlight w:val="green"/>
        </w:rPr>
        <w:t>testing</w:t>
      </w:r>
      <w:r w:rsidRPr="00046BDE">
        <w:t>.</w:t>
      </w:r>
    </w:p>
    <w:p w14:paraId="22E33B51" w14:textId="11007F7E" w:rsidR="000652BF" w:rsidRDefault="000652BF" w:rsidP="000652BF">
      <w:r w:rsidRPr="00046BDE">
        <w:rPr>
          <w:rStyle w:val="StyleUnderline"/>
        </w:rPr>
        <w:t>Russia has </w:t>
      </w:r>
      <w:hyperlink r:id="rId11" w:history="1">
        <w:r w:rsidRPr="00046BDE">
          <w:rPr>
            <w:rStyle w:val="StyleUnderline"/>
          </w:rPr>
          <w:t>historically relied</w:t>
        </w:r>
      </w:hyperlink>
      <w:r w:rsidRPr="00046BDE">
        <w:rPr>
          <w:rStyle w:val="StyleUnderline"/>
        </w:rPr>
        <w:t> on co-orbital ASAT weapons to counter adversary space assets</w:t>
      </w:r>
      <w:r w:rsidRPr="00046BDE">
        <w:t xml:space="preserve">. The recent satellite maneuvers suggest that Russia is conducting dry runs to prepare to intercept strategic space assets with other orbital vehicles. </w:t>
      </w:r>
      <w:r w:rsidRPr="00046BDE">
        <w:rPr>
          <w:rStyle w:val="StyleUnderline"/>
        </w:rPr>
        <w:t>These maneuvers, and other rendezvous and proximity operations (</w:t>
      </w:r>
      <w:r w:rsidRPr="00046BDE">
        <w:rPr>
          <w:rStyle w:val="StyleUnderline"/>
          <w:highlight w:val="green"/>
        </w:rPr>
        <w:t>RPO</w:t>
      </w:r>
      <w:r w:rsidRPr="00046BDE">
        <w:rPr>
          <w:rStyle w:val="StyleUnderline"/>
        </w:rPr>
        <w:t xml:space="preserve">), </w:t>
      </w:r>
      <w:r w:rsidRPr="00046BDE">
        <w:rPr>
          <w:rStyle w:val="StyleUnderline"/>
          <w:highlight w:val="green"/>
        </w:rPr>
        <w:t>can</w:t>
      </w:r>
      <w:r w:rsidRPr="00046BDE">
        <w:rPr>
          <w:rStyle w:val="StyleUnderline"/>
        </w:rPr>
        <w:t xml:space="preserve"> publicly </w:t>
      </w:r>
      <w:r w:rsidRPr="00046BDE">
        <w:rPr>
          <w:rStyle w:val="StyleUnderline"/>
          <w:highlight w:val="green"/>
        </w:rPr>
        <w:t>be presented by the Kremlin as peaceful demonstrations</w:t>
      </w:r>
      <w:r w:rsidRPr="00046BDE">
        <w:rPr>
          <w:rStyle w:val="StyleUnderline"/>
        </w:rPr>
        <w:t xml:space="preserve"> to test the ability to refuel or repair other satellites </w:t>
      </w:r>
      <w:r w:rsidRPr="00046BDE">
        <w:rPr>
          <w:rStyle w:val="StyleUnderline"/>
          <w:highlight w:val="green"/>
        </w:rPr>
        <w:t>while</w:t>
      </w:r>
      <w:r w:rsidRPr="00046BDE">
        <w:rPr>
          <w:rStyle w:val="StyleUnderline"/>
        </w:rPr>
        <w:t xml:space="preserve"> hiding their second-order purpose of </w:t>
      </w:r>
      <w:r w:rsidRPr="00046BDE">
        <w:rPr>
          <w:rStyle w:val="StyleUnderline"/>
          <w:highlight w:val="green"/>
        </w:rPr>
        <w:t>testing</w:t>
      </w:r>
      <w:r w:rsidRPr="00046BDE">
        <w:rPr>
          <w:rStyle w:val="StyleUnderline"/>
        </w:rPr>
        <w:t xml:space="preserve"> co-orbital </w:t>
      </w:r>
      <w:r w:rsidRPr="00046BDE">
        <w:rPr>
          <w:rStyle w:val="StyleUnderline"/>
          <w:highlight w:val="green"/>
        </w:rPr>
        <w:t>intercept capabilities</w:t>
      </w:r>
      <w:r w:rsidRPr="00046BDE">
        <w:t>.</w:t>
      </w:r>
    </w:p>
    <w:p w14:paraId="5B27ADFC" w14:textId="4589F75E" w:rsidR="003F7190" w:rsidRDefault="003F7190" w:rsidP="003F7190">
      <w:pPr>
        <w:pStyle w:val="Heading4"/>
        <w:numPr>
          <w:ilvl w:val="0"/>
          <w:numId w:val="14"/>
        </w:numPr>
      </w:pPr>
      <w:r>
        <w:t>Chinese ASATs are state-owned – can’t solve</w:t>
      </w:r>
    </w:p>
    <w:p w14:paraId="327C8DBC" w14:textId="77777777" w:rsidR="003F7190" w:rsidRPr="002F7CCC" w:rsidRDefault="003F7190" w:rsidP="003F7190">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F562B21" w14:textId="77777777" w:rsidR="003F7190" w:rsidRPr="00CD6535" w:rsidRDefault="003F7190" w:rsidP="003F7190">
      <w:pPr>
        <w:rPr>
          <w:sz w:val="12"/>
        </w:rPr>
      </w:pPr>
      <w:r w:rsidRPr="00CD6535">
        <w:rPr>
          <w:sz w:val="12"/>
        </w:rPr>
        <w:lastRenderedPageBreak/>
        <w:t xml:space="preserve">If current trends hold, then </w:t>
      </w:r>
      <w:r w:rsidRPr="003F7190">
        <w:rPr>
          <w:rStyle w:val="StyleUnderline"/>
          <w:highlight w:val="green"/>
        </w:rPr>
        <w:t>China’s</w:t>
      </w:r>
      <w:hyperlink r:id="rId12" w:tgtFrame="_blank" w:history="1">
        <w:r w:rsidRPr="003F7190">
          <w:rPr>
            <w:rStyle w:val="StyleUnderline"/>
            <w:highlight w:val="green"/>
          </w:rPr>
          <w:t> Strategic Support Force</w:t>
        </w:r>
      </w:hyperlink>
      <w:r w:rsidRPr="003F7190">
        <w:rPr>
          <w:rStyle w:val="StyleUnderline"/>
          <w:highlight w:val="green"/>
        </w:rPr>
        <w:t xml:space="preserve"> will be capable </w:t>
      </w:r>
      <w:r w:rsidRPr="00CD6535">
        <w:rPr>
          <w:rStyle w:val="StyleUnderline"/>
          <w:highlight w:val="green"/>
        </w:rPr>
        <w:t xml:space="preserve">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3"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3F7190">
        <w:rPr>
          <w:rStyle w:val="StyleUnderline"/>
        </w:rPr>
        <w:t>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w:t>
      </w:r>
      <w:r w:rsidRPr="00CD6535">
        <w:rPr>
          <w:sz w:val="12"/>
        </w:rPr>
        <w:t>. </w:t>
      </w:r>
    </w:p>
    <w:p w14:paraId="57C175EA" w14:textId="77777777" w:rsidR="003F7190" w:rsidRPr="00CD6535" w:rsidRDefault="003F7190" w:rsidP="003F7190">
      <w:pPr>
        <w:rPr>
          <w:sz w:val="12"/>
        </w:rPr>
      </w:pPr>
      <w:r w:rsidRPr="00CD6535">
        <w:rPr>
          <w:sz w:val="12"/>
        </w:rPr>
        <w:t xml:space="preserve">This emerging crisis has been three decades in the making. In 1991, </w:t>
      </w:r>
      <w:r w:rsidRPr="00CD6535">
        <w:rPr>
          <w:rStyle w:val="StyleUnderline"/>
        </w:rPr>
        <w:t xml:space="preserve">China watched from afar as the United States used space-enabled capabilities to obliterate the Iraqi military from a distance in the first Gulf War. </w:t>
      </w:r>
      <w:r w:rsidRPr="003F7190">
        <w:rPr>
          <w:rStyle w:val="StyleUnderline"/>
          <w:highlight w:val="green"/>
        </w:rPr>
        <w:t>The P</w:t>
      </w:r>
      <w:r w:rsidRPr="00CD6535">
        <w:rPr>
          <w:rStyle w:val="StyleUnderline"/>
        </w:rPr>
        <w:t xml:space="preserve">eople’s </w:t>
      </w:r>
      <w:r w:rsidRPr="003F7190">
        <w:rPr>
          <w:rStyle w:val="StyleUnderline"/>
          <w:highlight w:val="green"/>
        </w:rPr>
        <w:t>L</w:t>
      </w:r>
      <w:r w:rsidRPr="00CD6535">
        <w:rPr>
          <w:rStyle w:val="StyleUnderline"/>
        </w:rPr>
        <w:t xml:space="preserve">iberation </w:t>
      </w:r>
      <w:r w:rsidRPr="003F7190">
        <w:rPr>
          <w:rStyle w:val="StyleUnderline"/>
          <w:highlight w:val="green"/>
        </w:rPr>
        <w:t>A</w:t>
      </w:r>
      <w:r w:rsidRPr="00CD6535">
        <w:rPr>
          <w:rStyle w:val="StyleUnderline"/>
        </w:rPr>
        <w:t xml:space="preserve">rmy quickly </w:t>
      </w:r>
      <w:r w:rsidRPr="003F7190">
        <w:rPr>
          <w:rStyle w:val="StyleUnderline"/>
          <w:highlight w:val="green"/>
        </w:rPr>
        <w:t>set to work</w:t>
      </w:r>
      <w:r w:rsidRPr="00CD6535">
        <w:rPr>
          <w:sz w:val="12"/>
        </w:rPr>
        <w:t xml:space="preserve"> developing capabilities targeted at a perceived Achilles’ heel of this new </w:t>
      </w:r>
      <w:hyperlink r:id="rId14" w:tgtFrame="_blank" w:history="1">
        <w:r w:rsidRPr="00CD6535">
          <w:rPr>
            <w:rStyle w:val="Hyperlink"/>
            <w:sz w:val="12"/>
          </w:rPr>
          <w:t>American way of war</w:t>
        </w:r>
      </w:hyperlink>
      <w:r w:rsidRPr="00CD6535">
        <w:rPr>
          <w:sz w:val="12"/>
        </w:rPr>
        <w:t>: reliance on vulnerable space systems. </w:t>
      </w:r>
    </w:p>
    <w:p w14:paraId="33D585A0" w14:textId="77777777" w:rsidR="003F7190" w:rsidRPr="00CD6535" w:rsidRDefault="003F7190" w:rsidP="003F7190">
      <w:pPr>
        <w:rPr>
          <w:sz w:val="12"/>
        </w:rPr>
      </w:pPr>
      <w:r w:rsidRPr="00CD6535">
        <w:rPr>
          <w:sz w:val="12"/>
        </w:rPr>
        <w:t xml:space="preserve">This project came to fruition with </w:t>
      </w:r>
      <w:r w:rsidRPr="00CD6535">
        <w:rPr>
          <w:rStyle w:val="StyleUnderline"/>
        </w:rPr>
        <w:t>a direct ascent</w:t>
      </w:r>
      <w:hyperlink r:id="rId15"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6" w:tgtFrame="_blank" w:history="1">
        <w:r w:rsidRPr="00CD6535">
          <w:rPr>
            <w:rStyle w:val="StyleUnderline"/>
          </w:rPr>
          <w:t> international ire</w:t>
        </w:r>
      </w:hyperlink>
      <w:r w:rsidRPr="00CD6535">
        <w:rPr>
          <w:rStyle w:val="StyleUnderline"/>
        </w:rPr>
        <w:t xml:space="preserve">. This backlash appears to have taken </w:t>
      </w:r>
      <w:r w:rsidRPr="003F7190">
        <w:rPr>
          <w:rStyle w:val="StyleUnderline"/>
        </w:rPr>
        <w:t>China</w:t>
      </w:r>
      <w:r w:rsidRPr="00CD6535">
        <w:rPr>
          <w:rStyle w:val="StyleUnderline"/>
        </w:rPr>
        <w:t xml:space="preserve"> by surprise, driving it to </w:t>
      </w:r>
      <w:r w:rsidRPr="003F7190">
        <w:rPr>
          <w:rStyle w:val="StyleUnderline"/>
        </w:rPr>
        <w:t>seek new, more usable ASAT types with minimal debris</w:t>
      </w:r>
      <w:r w:rsidRPr="00CD6535">
        <w:rPr>
          <w:rStyle w:val="StyleUnderline"/>
        </w:rPr>
        <w:t xml:space="preserve"> </w:t>
      </w:r>
      <w:r w:rsidRPr="003F7190">
        <w:rPr>
          <w:rStyle w:val="StyleUnderline"/>
        </w:rPr>
        <w:t xml:space="preserve">production. Now, </w:t>
      </w:r>
      <w:r w:rsidRPr="003F7190">
        <w:rPr>
          <w:rStyle w:val="StyleUnderline"/>
          <w:highlight w:val="green"/>
        </w:rPr>
        <w:t>one such ASAT is nearing operational status</w:t>
      </w:r>
      <w:r w:rsidRPr="003F7190">
        <w:rPr>
          <w:rStyle w:val="StyleUnderline"/>
        </w:rPr>
        <w:t>: spacecraft capable of rendezvous and proximity operations (</w:t>
      </w:r>
      <w:r w:rsidRPr="003F7190">
        <w:rPr>
          <w:rStyle w:val="StyleUnderline"/>
          <w:highlight w:val="green"/>
        </w:rPr>
        <w:t>RPOs</w:t>
      </w:r>
      <w:r w:rsidRPr="003F7190">
        <w:rPr>
          <w:rStyle w:val="StyleUnderline"/>
        </w:rPr>
        <w:t>)</w:t>
      </w:r>
      <w:r w:rsidRPr="00CD6535">
        <w:rPr>
          <w:sz w:val="12"/>
        </w:rPr>
        <w:t>. </w:t>
      </w:r>
    </w:p>
    <w:p w14:paraId="6DC9B9B6" w14:textId="77777777" w:rsidR="003F7190" w:rsidRPr="00046BDE" w:rsidRDefault="003F7190" w:rsidP="000652BF"/>
    <w:p w14:paraId="5075550F" w14:textId="11D36F13" w:rsidR="00DA19A6" w:rsidRDefault="00DA19A6" w:rsidP="00DA19A6">
      <w:pPr>
        <w:pStyle w:val="Heading4"/>
        <w:numPr>
          <w:ilvl w:val="0"/>
          <w:numId w:val="14"/>
        </w:numPr>
      </w:pPr>
      <w:r>
        <w:t>Zero risk of escalation from ASATs</w:t>
      </w:r>
    </w:p>
    <w:p w14:paraId="404D10C4" w14:textId="77777777" w:rsidR="00DA19A6" w:rsidRPr="008E6C6C" w:rsidRDefault="00DA19A6" w:rsidP="00DA19A6">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7" w:history="1">
        <w:r w:rsidRPr="00917CC5">
          <w:rPr>
            <w:rStyle w:val="Hyperlink"/>
          </w:rPr>
          <w:t>https://www.researchgate.net/publication/334422193_The_Cyber-ASAT_On_the_Impact_of_Cyber_Weapons_in_Outer_Space accessed 12/10/21</w:t>
        </w:r>
      </w:hyperlink>
      <w:r>
        <w:t>]Adam</w:t>
      </w:r>
    </w:p>
    <w:p w14:paraId="678913C1" w14:textId="77777777" w:rsidR="00DA19A6" w:rsidRPr="000C1C21" w:rsidRDefault="00DA19A6" w:rsidP="00DA19A6">
      <w:r w:rsidRPr="000C1C21">
        <w:t xml:space="preserve">A. Limited Accessibility </w:t>
      </w:r>
    </w:p>
    <w:p w14:paraId="10C7CA2D" w14:textId="77777777" w:rsidR="00DA19A6" w:rsidRPr="000C1C21" w:rsidRDefault="00DA19A6" w:rsidP="00DA19A6">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5BA3EBE0" w14:textId="77777777" w:rsidR="00DA19A6" w:rsidRPr="000C1C21" w:rsidRDefault="00DA19A6" w:rsidP="00DA19A6">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3A9CCDD0" w14:textId="77777777" w:rsidR="00DA19A6" w:rsidRPr="000C1C21" w:rsidRDefault="00DA19A6" w:rsidP="00DA19A6">
      <w:r w:rsidRPr="000C1C21">
        <w:t xml:space="preserve">B. Attributable Norms </w:t>
      </w:r>
    </w:p>
    <w:p w14:paraId="2C906B72" w14:textId="77777777" w:rsidR="00DA19A6" w:rsidRPr="000C1C21" w:rsidRDefault="00DA19A6" w:rsidP="00DA19A6">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 xml:space="preserve">highly contentious and many </w:t>
      </w:r>
      <w:r w:rsidRPr="000C1C21">
        <w:rPr>
          <w:rStyle w:val="StyleUnderline"/>
        </w:rPr>
        <w:lastRenderedPageBreak/>
        <w:t>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3B76C7CF" w14:textId="77777777" w:rsidR="00DA19A6" w:rsidRPr="000C1C21" w:rsidRDefault="00DA19A6" w:rsidP="00DA19A6">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 xml:space="preserve">their </w:t>
      </w:r>
      <w:proofErr w:type="spellStart"/>
      <w:r w:rsidRPr="00655B09">
        <w:rPr>
          <w:rStyle w:val="StyleUnderline"/>
          <w:highlight w:val="green"/>
        </w:rPr>
        <w:t>behaviours</w:t>
      </w:r>
      <w:proofErr w:type="spellEnd"/>
      <w:r w:rsidRPr="000C1C21">
        <w:rPr>
          <w:rStyle w:val="StyleUnderline"/>
        </w:rPr>
        <w:t xml:space="preserve"> accordingly. </w:t>
      </w:r>
    </w:p>
    <w:p w14:paraId="56DC3068" w14:textId="77777777" w:rsidR="00DA19A6" w:rsidRPr="000C1C21" w:rsidRDefault="00DA19A6" w:rsidP="00DA19A6">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5839E850" w14:textId="77777777" w:rsidR="00DA19A6" w:rsidRPr="000C1C21" w:rsidRDefault="00DA19A6" w:rsidP="00DA19A6">
      <w:r w:rsidRPr="000C1C21">
        <w:t xml:space="preserve">C. Environmental Interdependence </w:t>
      </w:r>
    </w:p>
    <w:p w14:paraId="71973266" w14:textId="04F8F283" w:rsidR="00DA19A6" w:rsidRPr="00DA19A6" w:rsidRDefault="00DA19A6" w:rsidP="00DA19A6">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14:paraId="095432B6" w14:textId="65405F5C" w:rsidR="00CD3325" w:rsidRPr="00930D2B" w:rsidRDefault="00CD3325" w:rsidP="00CD3325">
      <w:pPr>
        <w:pStyle w:val="ListParagraph"/>
        <w:keepNext/>
        <w:keepLines/>
        <w:numPr>
          <w:ilvl w:val="0"/>
          <w:numId w:val="14"/>
        </w:numPr>
        <w:spacing w:before="200"/>
        <w:outlineLvl w:val="3"/>
        <w:rPr>
          <w:rFonts w:eastAsiaTheme="majorEastAsia" w:cstheme="majorBidi"/>
          <w:b/>
          <w:iCs/>
          <w:sz w:val="26"/>
        </w:rPr>
      </w:pPr>
      <w:r w:rsidRPr="00930D2B">
        <w:rPr>
          <w:rFonts w:eastAsiaTheme="majorEastAsia" w:cstheme="majorBidi"/>
          <w:b/>
          <w:iCs/>
          <w:sz w:val="26"/>
        </w:rPr>
        <w:t>No space war – insurmountable barriers and everyone has an interest in keeping space peaceful</w:t>
      </w:r>
    </w:p>
    <w:p w14:paraId="7E2A2683" w14:textId="77777777" w:rsidR="00CD3325" w:rsidRPr="00100A2B" w:rsidRDefault="00CD3325" w:rsidP="00CD3325">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2146AD9" w14:textId="77777777" w:rsidR="00CD3325" w:rsidRDefault="00CD3325" w:rsidP="00CD3325">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w:t>
      </w:r>
      <w:r w:rsidRPr="00100A2B">
        <w:rPr>
          <w:rStyle w:val="StyleUnderline"/>
        </w:rPr>
        <w:lastRenderedPageBreak/>
        <w:t>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453D907" w14:textId="77777777" w:rsidR="00CD3325" w:rsidRDefault="00CD3325" w:rsidP="00CD3325"/>
    <w:p w14:paraId="2FB9C559" w14:textId="77777777" w:rsidR="00CD3325" w:rsidRDefault="00CD3325" w:rsidP="00CD3325"/>
    <w:p w14:paraId="04D4BF14" w14:textId="77777777" w:rsidR="00CD3325" w:rsidRPr="00F35F0D" w:rsidRDefault="00CD3325" w:rsidP="00CD3325">
      <w:pPr>
        <w:pStyle w:val="Heading4"/>
        <w:numPr>
          <w:ilvl w:val="0"/>
          <w:numId w:val="14"/>
        </w:numPr>
        <w:tabs>
          <w:tab w:val="num" w:pos="360"/>
        </w:tabs>
        <w:ind w:left="0" w:firstLine="0"/>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70B30A46" w14:textId="77777777" w:rsidR="00CD3325" w:rsidRPr="00F35F0D" w:rsidRDefault="00CD3325" w:rsidP="00CD3325">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192527B" w14:textId="77777777" w:rsidR="003B35C3" w:rsidRDefault="00CD3325" w:rsidP="00CD3325">
      <w:r w:rsidRPr="00F35F0D">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t xml:space="preserve"> the </w:t>
      </w:r>
      <w:r w:rsidRPr="00FF44C4">
        <w:rPr>
          <w:rStyle w:val="Emphasis"/>
          <w:highlight w:val="green"/>
        </w:rPr>
        <w:t>fragility</w:t>
      </w:r>
      <w:r w:rsidRPr="00FF44C4">
        <w:rPr>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t xml:space="preserve"> a degree of </w:t>
      </w:r>
      <w:r w:rsidRPr="00FF44C4">
        <w:rPr>
          <w:rStyle w:val="Emphasis"/>
          <w:highlight w:val="green"/>
        </w:rPr>
        <w:t>existential deterrence</w:t>
      </w:r>
      <w:r w:rsidRPr="00F35F0D">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t xml:space="preserve"> </w:t>
      </w:r>
    </w:p>
    <w:p w14:paraId="2F4D48EE" w14:textId="77777777" w:rsidR="003B35C3" w:rsidRDefault="003B35C3" w:rsidP="00CD3325"/>
    <w:p w14:paraId="1F9E1F7C" w14:textId="243669E3" w:rsidR="00CD3325" w:rsidRDefault="00CD3325" w:rsidP="00CD3325">
      <w:r w:rsidRPr="00F35F0D">
        <w:t>.</w:t>
      </w:r>
    </w:p>
    <w:p w14:paraId="63709D1F" w14:textId="7248A612" w:rsidR="009131DA" w:rsidRDefault="009131DA" w:rsidP="00CD3325"/>
    <w:p w14:paraId="78AE0FB3" w14:textId="76D9D463" w:rsidR="009131DA" w:rsidRPr="00F35F0D" w:rsidRDefault="009131DA" w:rsidP="009131DA">
      <w:pPr>
        <w:pStyle w:val="Heading4"/>
        <w:numPr>
          <w:ilvl w:val="0"/>
          <w:numId w:val="14"/>
        </w:numPr>
        <w:rPr>
          <w:rFonts w:cs="Arial"/>
          <w:b w:val="0"/>
          <w:bCs w:val="0"/>
        </w:rPr>
      </w:pPr>
      <w:r w:rsidRPr="00F35F0D">
        <w:rPr>
          <w:rFonts w:cs="Arial"/>
        </w:rPr>
        <w:t>No one’s going to war over a downed satellite</w:t>
      </w:r>
    </w:p>
    <w:p w14:paraId="489D44F5" w14:textId="77777777" w:rsidR="009131DA" w:rsidRPr="00F35F0D" w:rsidRDefault="009131DA" w:rsidP="009131D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46B3974" w14:textId="77777777" w:rsidR="009131DA" w:rsidRPr="008A11D3" w:rsidRDefault="009131DA" w:rsidP="009131DA">
      <w:r w:rsidRPr="00152A1C">
        <w:rPr>
          <w:highlight w:val="yellow"/>
          <w:u w:val="single"/>
        </w:rPr>
        <w:t>Space is</w:t>
      </w:r>
      <w:r w:rsidRPr="00F35F0D">
        <w:t xml:space="preserve"> often </w:t>
      </w:r>
      <w:r w:rsidRPr="00152A1C">
        <w:rPr>
          <w:highlight w:val="yellow"/>
          <w:u w:val="single"/>
        </w:rPr>
        <w:t xml:space="preserve">an </w:t>
      </w:r>
      <w:r w:rsidRPr="00152A1C">
        <w:rPr>
          <w:rStyle w:val="Emphasis"/>
          <w:highlight w:val="yellow"/>
        </w:rPr>
        <w:t>afterthought</w:t>
      </w:r>
      <w:r w:rsidRPr="00F35F0D">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t xml:space="preserve">; </w:t>
      </w:r>
      <w:r w:rsidRPr="00152A1C">
        <w:rPr>
          <w:highlight w:val="yellow"/>
          <w:u w:val="single"/>
        </w:rPr>
        <w:t>it may cause</w:t>
      </w:r>
      <w:r w:rsidRPr="00F35F0D">
        <w:rPr>
          <w:u w:val="single"/>
        </w:rPr>
        <w:t xml:space="preserve"> panic and</w:t>
      </w:r>
      <w:r w:rsidRPr="00F35F0D">
        <w:t xml:space="preserve"> </w:t>
      </w:r>
      <w:r w:rsidRPr="00152A1C">
        <w:rPr>
          <w:rStyle w:val="Emphasis"/>
          <w:highlight w:val="yellow"/>
        </w:rPr>
        <w:t>Twitter</w:t>
      </w:r>
      <w:r w:rsidRPr="00F35F0D">
        <w:t xml:space="preserve">-based </w:t>
      </w:r>
      <w:r w:rsidRPr="00152A1C">
        <w:rPr>
          <w:rStyle w:val="Emphasis"/>
          <w:highlight w:val="yellow"/>
        </w:rPr>
        <w:t>hysteria</w:t>
      </w:r>
      <w:r w:rsidRPr="00F35F0D">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t>.</w:t>
      </w:r>
    </w:p>
    <w:p w14:paraId="6817EB62" w14:textId="77777777" w:rsidR="009131DA" w:rsidRDefault="009131DA" w:rsidP="00CD3325"/>
    <w:p w14:paraId="00EAB629" w14:textId="1B722A9D" w:rsidR="00CD3325" w:rsidRPr="009A1D8A" w:rsidRDefault="00CD3325" w:rsidP="00CD3325">
      <w:pPr>
        <w:pStyle w:val="Heading4"/>
        <w:numPr>
          <w:ilvl w:val="0"/>
          <w:numId w:val="14"/>
        </w:numPr>
        <w:rPr>
          <w:rFonts w:cs="Calibri"/>
        </w:rPr>
      </w:pPr>
      <w:r w:rsidRPr="009A1D8A">
        <w:rPr>
          <w:rFonts w:cs="Calibri"/>
        </w:rPr>
        <w:t xml:space="preserve">Use or lose is wrong – It’d be irrational AND never be contemplated by any state. </w:t>
      </w:r>
    </w:p>
    <w:p w14:paraId="475B0129" w14:textId="77777777" w:rsidR="00CD3325" w:rsidRPr="009A1D8A" w:rsidRDefault="00CD3325" w:rsidP="00CD3325">
      <w:pPr>
        <w:rPr>
          <w:b/>
          <w:sz w:val="26"/>
        </w:rPr>
      </w:pPr>
      <w:proofErr w:type="spellStart"/>
      <w:r w:rsidRPr="009A1D8A">
        <w:rPr>
          <w:rStyle w:val="Style13ptBold"/>
        </w:rPr>
        <w:t>Kroenig</w:t>
      </w:r>
      <w:proofErr w:type="spellEnd"/>
      <w:r w:rsidRPr="009A1D8A">
        <w:rPr>
          <w:rStyle w:val="Style13ptBold"/>
        </w:rPr>
        <w:t xml:space="preserve"> 18 </w:t>
      </w:r>
      <w:r w:rsidRPr="009A1D8A">
        <w:t xml:space="preserve">Matthew </w:t>
      </w:r>
      <w:proofErr w:type="spellStart"/>
      <w:r w:rsidRPr="009A1D8A">
        <w:t>Kroenig</w:t>
      </w:r>
      <w:proofErr w:type="spellEnd"/>
      <w:r w:rsidRPr="009A1D8A">
        <w:t xml:space="preserve">, Associate Professor in the Department of Government and the Edmund A. Walsh School of Foreign Service at Georgetown, The Logic of American Nuclear Strategy: Why Strategic Superiority Matters, Oxford </w:t>
      </w:r>
      <w:proofErr w:type="spellStart"/>
      <w:r w:rsidRPr="009A1D8A">
        <w:t>UPress</w:t>
      </w:r>
      <w:proofErr w:type="spellEnd"/>
      <w:r w:rsidRPr="009A1D8A">
        <w:t>, pp. 137-142</w:t>
      </w:r>
    </w:p>
    <w:p w14:paraId="09485991" w14:textId="77777777" w:rsidR="00CD3325" w:rsidRPr="009A1D8A" w:rsidRDefault="00CD3325" w:rsidP="00CD3325">
      <w:r w:rsidRPr="009A1D8A">
        <w:rPr>
          <w:rStyle w:val="StyleUnderline"/>
        </w:rPr>
        <w:t>The</w:t>
      </w:r>
      <w:r w:rsidRPr="009A1D8A">
        <w:t xml:space="preserve"> second, and more </w:t>
      </w:r>
      <w:r w:rsidRPr="009A1D8A">
        <w:rPr>
          <w:rStyle w:val="StyleUnderline"/>
        </w:rPr>
        <w:t>common, argument as to why nuclear superiority might be destabilizing is</w:t>
      </w:r>
      <w:r w:rsidRPr="009A1D8A">
        <w:t xml:space="preserve"> because the state in the position of nuclear inferiority (in this case, America’s adversaries) may feel “</w:t>
      </w:r>
      <w:r w:rsidRPr="009A1D8A">
        <w:rPr>
          <w:rStyle w:val="Emphasis"/>
          <w:highlight w:val="green"/>
        </w:rPr>
        <w:t>use ’</w:t>
      </w:r>
      <w:proofErr w:type="spellStart"/>
      <w:r w:rsidRPr="009A1D8A">
        <w:rPr>
          <w:rStyle w:val="Emphasis"/>
          <w:highlight w:val="green"/>
        </w:rPr>
        <w:t>em</w:t>
      </w:r>
      <w:proofErr w:type="spellEnd"/>
      <w:r w:rsidRPr="009A1D8A">
        <w:rPr>
          <w:rStyle w:val="Emphasis"/>
          <w:highlight w:val="green"/>
        </w:rPr>
        <w:t xml:space="preserve"> or lose ’</w:t>
      </w:r>
      <w:proofErr w:type="spellStart"/>
      <w:r w:rsidRPr="009A1D8A">
        <w:rPr>
          <w:rStyle w:val="Emphasis"/>
          <w:highlight w:val="green"/>
        </w:rPr>
        <w:t>em</w:t>
      </w:r>
      <w:proofErr w:type="spellEnd"/>
      <w:r w:rsidRPr="009A1D8A">
        <w:rPr>
          <w:rStyle w:val="Emphasis"/>
          <w:highlight w:val="green"/>
        </w:rPr>
        <w:t>”</w:t>
      </w:r>
      <w:r w:rsidRPr="009A1D8A">
        <w:rPr>
          <w:rStyle w:val="Emphasis"/>
        </w:rPr>
        <w:t xml:space="preserve"> (UELE) pressures</w:t>
      </w:r>
      <w:r w:rsidRPr="009A1D8A">
        <w:t xml:space="preserve">, </w:t>
      </w:r>
      <w:r w:rsidRPr="009A1D8A">
        <w:rPr>
          <w:rStyle w:val="StyleUnderline"/>
        </w:rPr>
        <w:t>but this argument</w:t>
      </w:r>
      <w:r w:rsidRPr="009A1D8A">
        <w:t xml:space="preserve"> also </w:t>
      </w:r>
      <w:r w:rsidRPr="009A1D8A">
        <w:rPr>
          <w:rStyle w:val="Emphasis"/>
          <w:highlight w:val="green"/>
        </w:rPr>
        <w:t>withers under interrogation</w:t>
      </w:r>
      <w:r w:rsidRPr="009A1D8A">
        <w:t>.26</w:t>
      </w:r>
    </w:p>
    <w:p w14:paraId="37A0BC2F" w14:textId="77777777" w:rsidR="00CD3325" w:rsidRPr="009A1D8A" w:rsidRDefault="00CD3325" w:rsidP="00CD3325">
      <w:r w:rsidRPr="009A1D8A">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rsidRPr="009A1D8A">
        <w:t>in order to</w:t>
      </w:r>
      <w:proofErr w:type="gramEnd"/>
      <w:r w:rsidRPr="009A1D8A">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rsidRPr="009A1D8A">
        <w:t>Wohlstetter’s</w:t>
      </w:r>
      <w:proofErr w:type="spellEnd"/>
      <w:r w:rsidRPr="009A1D8A">
        <w:t xml:space="preserve"> basing studies.</w:t>
      </w:r>
    </w:p>
    <w:p w14:paraId="2C602CDE" w14:textId="77777777" w:rsidR="00CD3325" w:rsidRPr="009A1D8A" w:rsidRDefault="00CD3325" w:rsidP="00CD3325">
      <w:r w:rsidRPr="009A1D8A">
        <w:t>Use ’</w:t>
      </w:r>
      <w:proofErr w:type="spellStart"/>
      <w:r w:rsidRPr="009A1D8A">
        <w:t>em</w:t>
      </w:r>
      <w:proofErr w:type="spellEnd"/>
      <w:r w:rsidRPr="009A1D8A">
        <w:t xml:space="preserve"> or lose ’</w:t>
      </w:r>
      <w:proofErr w:type="spellStart"/>
      <w:r w:rsidRPr="009A1D8A">
        <w:t>em</w:t>
      </w:r>
      <w:proofErr w:type="spellEnd"/>
      <w:r w:rsidRPr="009A1D8A">
        <w:t xml:space="preserve"> enjoys a certain superficial plausibility, but, upon closer inspection, </w:t>
      </w:r>
      <w:r w:rsidRPr="009A1D8A">
        <w:rPr>
          <w:rStyle w:val="Emphasis"/>
        </w:rPr>
        <w:t>there are two fundamental reasons</w:t>
      </w:r>
      <w:r w:rsidRPr="009A1D8A">
        <w:t xml:space="preserve"> why the logic simply does not hold up. </w:t>
      </w:r>
      <w:r w:rsidRPr="009A1D8A">
        <w:rPr>
          <w:rStyle w:val="StyleUnderline"/>
        </w:rPr>
        <w:t xml:space="preserve">First, it ignores the fact that </w:t>
      </w:r>
      <w:r w:rsidRPr="009A1D8A">
        <w:rPr>
          <w:rStyle w:val="StyleUnderline"/>
          <w:highlight w:val="green"/>
        </w:rPr>
        <w:t xml:space="preserve">the superior state retains a </w:t>
      </w:r>
      <w:r w:rsidRPr="009A1D8A">
        <w:rPr>
          <w:rStyle w:val="Emphasis"/>
          <w:highlight w:val="green"/>
        </w:rPr>
        <w:t>healthy ability to retaliate</w:t>
      </w:r>
      <w:r w:rsidRPr="009A1D8A">
        <w:t xml:space="preserve">. </w:t>
      </w:r>
      <w:r w:rsidRPr="009A1D8A">
        <w:rPr>
          <w:rStyle w:val="StyleUnderline"/>
        </w:rPr>
        <w:t xml:space="preserve">So, even if the inferior state is worried about having its nuclear weapons eliminated in a first strike, the decision to launch its nuclear weapons first as a coping mechanism would be a decision </w:t>
      </w:r>
      <w:r w:rsidRPr="009A1D8A">
        <w:rPr>
          <w:rStyle w:val="StyleUnderline"/>
          <w:highlight w:val="green"/>
        </w:rPr>
        <w:t>to</w:t>
      </w:r>
      <w:r w:rsidRPr="009A1D8A">
        <w:rPr>
          <w:highlight w:val="green"/>
        </w:rPr>
        <w:t xml:space="preserve"> </w:t>
      </w:r>
      <w:r w:rsidRPr="009A1D8A">
        <w:rPr>
          <w:rStyle w:val="Emphasis"/>
          <w:highlight w:val="green"/>
        </w:rPr>
        <w:t>intentionally launch</w:t>
      </w:r>
      <w:r w:rsidRPr="009A1D8A">
        <w:rPr>
          <w:rStyle w:val="Emphasis"/>
        </w:rPr>
        <w:t xml:space="preserve"> a nuclear war </w:t>
      </w:r>
      <w:r w:rsidRPr="009A1D8A">
        <w:rPr>
          <w:rStyle w:val="Emphasis"/>
          <w:highlight w:val="green"/>
        </w:rPr>
        <w:t>against a state with</w:t>
      </w:r>
      <w:r w:rsidRPr="009A1D8A">
        <w:rPr>
          <w:rStyle w:val="Emphasis"/>
        </w:rPr>
        <w:t xml:space="preserve"> at least a </w:t>
      </w:r>
      <w:r w:rsidRPr="009A1D8A">
        <w:rPr>
          <w:rStyle w:val="Emphasis"/>
          <w:highlight w:val="green"/>
        </w:rPr>
        <w:t>secure, second-strike</w:t>
      </w:r>
      <w:r w:rsidRPr="009A1D8A">
        <w:rPr>
          <w:rStyle w:val="Emphasis"/>
        </w:rPr>
        <w:t xml:space="preserve"> capability. This means that even if the inferior state launches</w:t>
      </w:r>
      <w:r w:rsidRPr="009A1D8A">
        <w:t xml:space="preserve"> its nuclear weapons </w:t>
      </w:r>
      <w:r w:rsidRPr="009A1D8A">
        <w:rPr>
          <w:rStyle w:val="Emphasis"/>
        </w:rPr>
        <w:t xml:space="preserve">first, it </w:t>
      </w:r>
      <w:r w:rsidRPr="009A1D8A">
        <w:rPr>
          <w:rStyle w:val="Emphasis"/>
          <w:highlight w:val="green"/>
        </w:rPr>
        <w:t xml:space="preserve">will </w:t>
      </w:r>
      <w:r w:rsidRPr="009A1D8A">
        <w:rPr>
          <w:rStyle w:val="Emphasis"/>
        </w:rPr>
        <w:t xml:space="preserve">be virtually </w:t>
      </w:r>
      <w:r w:rsidRPr="009A1D8A">
        <w:rPr>
          <w:rStyle w:val="Emphasis"/>
          <w:highlight w:val="green"/>
        </w:rPr>
        <w:t>guarante</w:t>
      </w:r>
      <w:r w:rsidRPr="009A1D8A">
        <w:rPr>
          <w:rStyle w:val="Emphasis"/>
        </w:rPr>
        <w:t xml:space="preserve">ed </w:t>
      </w:r>
      <w:r w:rsidRPr="009A1D8A">
        <w:rPr>
          <w:rStyle w:val="Emphasis"/>
          <w:highlight w:val="green"/>
        </w:rPr>
        <w:t>to suffer devastating</w:t>
      </w:r>
      <w:r w:rsidRPr="009A1D8A">
        <w:rPr>
          <w:rStyle w:val="Emphasis"/>
        </w:rPr>
        <w:t xml:space="preserve"> nuclear </w:t>
      </w:r>
      <w:r w:rsidRPr="009A1D8A">
        <w:rPr>
          <w:rStyle w:val="Emphasis"/>
          <w:highlight w:val="green"/>
        </w:rPr>
        <w:t>retaliation</w:t>
      </w:r>
      <w:r w:rsidRPr="009A1D8A">
        <w:t xml:space="preserve">. </w:t>
      </w:r>
      <w:r w:rsidRPr="009A1D8A">
        <w:rPr>
          <w:rStyle w:val="StyleUnderline"/>
        </w:rPr>
        <w:t>Moreover, given that it is in a situation of</w:t>
      </w:r>
      <w:r w:rsidRPr="009A1D8A">
        <w:t xml:space="preserve"> extreme </w:t>
      </w:r>
      <w:r w:rsidRPr="009A1D8A">
        <w:rPr>
          <w:rStyle w:val="StyleUnderline"/>
        </w:rPr>
        <w:t>inferiority (so extreme that it might even be vulnerable to</w:t>
      </w:r>
      <w:r w:rsidRPr="009A1D8A">
        <w:t xml:space="preserve"> a </w:t>
      </w:r>
      <w:r w:rsidRPr="009A1D8A">
        <w:rPr>
          <w:rStyle w:val="StyleUnderline"/>
        </w:rPr>
        <w:t>preemptive</w:t>
      </w:r>
      <w:r w:rsidRPr="009A1D8A">
        <w:t xml:space="preserve"> nuclear </w:t>
      </w:r>
      <w:r w:rsidRPr="009A1D8A">
        <w:rPr>
          <w:rStyle w:val="StyleUnderline"/>
        </w:rPr>
        <w:t>strike</w:t>
      </w:r>
      <w:r w:rsidRPr="009A1D8A">
        <w:t xml:space="preserve">), </w:t>
      </w:r>
      <w:r w:rsidRPr="009A1D8A">
        <w:rPr>
          <w:rStyle w:val="StyleUnderline"/>
        </w:rPr>
        <w:t>this would</w:t>
      </w:r>
      <w:r w:rsidRPr="009A1D8A">
        <w:t xml:space="preserve"> mean intentionally launching a devastating nuclear war that will </w:t>
      </w:r>
      <w:r w:rsidRPr="009A1D8A">
        <w:rPr>
          <w:rStyle w:val="StyleUnderline"/>
        </w:rPr>
        <w:t>likely turn out much worse for itself then for its opponent</w:t>
      </w:r>
      <w:r w:rsidRPr="009A1D8A">
        <w:t xml:space="preserve">. </w:t>
      </w:r>
      <w:r w:rsidRPr="009A1D8A">
        <w:rPr>
          <w:rStyle w:val="Emphasis"/>
          <w:highlight w:val="green"/>
        </w:rPr>
        <w:t>It would</w:t>
      </w:r>
      <w:r w:rsidRPr="009A1D8A">
        <w:rPr>
          <w:rStyle w:val="Emphasis"/>
        </w:rPr>
        <w:t xml:space="preserve"> simply </w:t>
      </w:r>
      <w:r w:rsidRPr="009A1D8A">
        <w:rPr>
          <w:rStyle w:val="Emphasis"/>
          <w:highlight w:val="green"/>
        </w:rPr>
        <w:t>be irrational</w:t>
      </w:r>
      <w:r w:rsidRPr="009A1D8A">
        <w:t xml:space="preserve"> for a state to intentionally launch a nuclear war against a state with an assured retaliatory capability.</w:t>
      </w:r>
    </w:p>
    <w:p w14:paraId="00A619AB" w14:textId="77777777" w:rsidR="00CD3325" w:rsidRDefault="00CD3325" w:rsidP="00CD3325">
      <w:pPr>
        <w:rPr>
          <w:rStyle w:val="Emphasis"/>
        </w:rPr>
      </w:pPr>
      <w:r w:rsidRPr="009A1D8A">
        <w:lastRenderedPageBreak/>
        <w:t xml:space="preserve">Let us </w:t>
      </w:r>
      <w:r w:rsidRPr="009A1D8A">
        <w:rPr>
          <w:rStyle w:val="Emphasis"/>
          <w:highlight w:val="green"/>
        </w:rPr>
        <w:t>consider</w:t>
      </w:r>
      <w:r w:rsidRPr="009A1D8A">
        <w:rPr>
          <w:rStyle w:val="Emphasis"/>
        </w:rPr>
        <w:t xml:space="preserve"> a concrete example</w:t>
      </w:r>
      <w:r w:rsidRPr="009A1D8A">
        <w:t xml:space="preserve">. The United States maintains nuclear superiority over </w:t>
      </w:r>
      <w:r w:rsidRPr="009A1D8A">
        <w:rPr>
          <w:rStyle w:val="Emphasis"/>
          <w:highlight w:val="green"/>
        </w:rPr>
        <w:t>China</w:t>
      </w:r>
      <w:r w:rsidRPr="009A1D8A">
        <w:t xml:space="preserve">, as we have seen in previous chapters. </w:t>
      </w:r>
      <w:r w:rsidRPr="009A1D8A">
        <w:rPr>
          <w:rStyle w:val="StyleUnderline"/>
        </w:rPr>
        <w:t>Strategic stability theorists want us to believe that if the United States takes additional steps to further enhance its superiority, then China would face even greater temptations to</w:t>
      </w:r>
      <w:r w:rsidRPr="009A1D8A">
        <w:t xml:space="preserve"> launch a nuclear </w:t>
      </w:r>
      <w:r w:rsidRPr="009A1D8A">
        <w:rPr>
          <w:rStyle w:val="StyleUnderline"/>
        </w:rPr>
        <w:t>first strike</w:t>
      </w:r>
      <w:r w:rsidRPr="009A1D8A">
        <w:t xml:space="preserve"> against the US homeland in the event of </w:t>
      </w:r>
      <w:proofErr w:type="gramStart"/>
      <w:r w:rsidRPr="009A1D8A">
        <w:t>a serious crisis</w:t>
      </w:r>
      <w:proofErr w:type="gramEnd"/>
      <w:r w:rsidRPr="009A1D8A">
        <w:t xml:space="preserve">. </w:t>
      </w:r>
      <w:r w:rsidRPr="009A1D8A">
        <w:rPr>
          <w:rStyle w:val="Emphasis"/>
        </w:rPr>
        <w:t>In other words</w:t>
      </w:r>
      <w:r w:rsidRPr="009A1D8A">
        <w:t xml:space="preserve">, strategic stability theorists hold that </w:t>
      </w:r>
      <w:r w:rsidRPr="009A1D8A">
        <w:rPr>
          <w:rStyle w:val="Emphasis"/>
        </w:rPr>
        <w:t>China would be so worried about losing a devastating nuclear war against United States that it would intentionally choose to start a devastating nuclear war against the United States. The argument does not make sense.</w:t>
      </w:r>
    </w:p>
    <w:p w14:paraId="2E96B9E8" w14:textId="7A30E3E4" w:rsidR="00CD3325" w:rsidRDefault="00CD3325" w:rsidP="00CD3325"/>
    <w:p w14:paraId="40A3A9F9" w14:textId="77777777" w:rsidR="00046BDE" w:rsidRPr="00CD3325" w:rsidRDefault="00046BDE" w:rsidP="00CD3325"/>
    <w:p w14:paraId="709D9AF5" w14:textId="6EA3BC14" w:rsidR="00CD3325" w:rsidRDefault="00CD3325" w:rsidP="00CD3325">
      <w:pPr>
        <w:pStyle w:val="Heading3"/>
      </w:pPr>
      <w:r>
        <w:lastRenderedPageBreak/>
        <w:t>1NC – South Asia</w:t>
      </w:r>
    </w:p>
    <w:p w14:paraId="54AD0622" w14:textId="6DC15A5D" w:rsidR="00924202" w:rsidRPr="00C52CE2" w:rsidRDefault="00924202" w:rsidP="00924202">
      <w:pPr>
        <w:pStyle w:val="Heading4"/>
        <w:numPr>
          <w:ilvl w:val="0"/>
          <w:numId w:val="16"/>
        </w:numPr>
      </w:pPr>
      <w:r>
        <w:t xml:space="preserve">India is </w:t>
      </w:r>
      <w:r w:rsidRPr="00CE4130">
        <w:rPr>
          <w:u w:val="single"/>
        </w:rPr>
        <w:t>counterforce-capable</w:t>
      </w:r>
      <w:r>
        <w:t xml:space="preserve"> – if a war starts India will </w:t>
      </w:r>
      <w:r w:rsidRPr="00CE4130">
        <w:rPr>
          <w:u w:val="single"/>
        </w:rPr>
        <w:t>wipe out Pakistan’s nukes</w:t>
      </w:r>
    </w:p>
    <w:p w14:paraId="0CD120B8" w14:textId="77777777" w:rsidR="00924202" w:rsidRPr="0051650A" w:rsidRDefault="00924202" w:rsidP="00924202">
      <w:r w:rsidRPr="00C52CE2">
        <w:rPr>
          <w:rStyle w:val="Style13ptBold"/>
        </w:rPr>
        <w:t>Clary and Narang 19</w:t>
      </w:r>
      <w:r>
        <w:t xml:space="preserve"> – Christopher, assistant professor of political science at the University at Albany, State University of New York, and Vipin, associate professor of political science at the Massachusetts Institute of Technology, “India’s Counterforce Temptations”, International </w:t>
      </w:r>
      <w:r w:rsidRPr="0051650A">
        <w:t>Security, Vol. 43, No. 3</w:t>
      </w:r>
    </w:p>
    <w:p w14:paraId="4DE0E891" w14:textId="77777777" w:rsidR="00924202" w:rsidRPr="00C52CE2" w:rsidRDefault="00924202" w:rsidP="00924202">
      <w:pPr>
        <w:rPr>
          <w:rStyle w:val="StyleUnderline"/>
        </w:rPr>
      </w:pPr>
      <w:r w:rsidRPr="0051650A">
        <w:rPr>
          <w:rStyle w:val="StyleUnderline"/>
        </w:rPr>
        <w:t xml:space="preserve">Is India shifting to a </w:t>
      </w:r>
      <w:r w:rsidRPr="0051650A">
        <w:rPr>
          <w:rStyle w:val="Emphasis"/>
        </w:rPr>
        <w:t>nuclear counterforce strategy?</w:t>
      </w:r>
      <w:r w:rsidRPr="0051650A">
        <w:rPr>
          <w:sz w:val="12"/>
        </w:rPr>
        <w:t xml:space="preserve"> </w:t>
      </w:r>
      <w:r w:rsidRPr="0051650A">
        <w:rPr>
          <w:rStyle w:val="StyleUnderline"/>
        </w:rPr>
        <w:t>The conventional wisdom is that India only reluctantly acquired nuclear weapons</w:t>
      </w:r>
      <w:r w:rsidRPr="0051650A">
        <w:rPr>
          <w:sz w:val="12"/>
        </w:rPr>
        <w:t xml:space="preserve"> and has been a restrained nuclear weapons power that adheres to a no-</w:t>
      </w:r>
      <w:proofErr w:type="gramStart"/>
      <w:r w:rsidRPr="0051650A">
        <w:rPr>
          <w:sz w:val="12"/>
        </w:rPr>
        <w:t>first-use</w:t>
      </w:r>
      <w:proofErr w:type="gramEnd"/>
      <w:r w:rsidRPr="0051650A">
        <w:rPr>
          <w:sz w:val="12"/>
        </w:rPr>
        <w:t xml:space="preserve"> (NFU) policy </w:t>
      </w:r>
      <w:r w:rsidRPr="0051650A">
        <w:rPr>
          <w:rStyle w:val="StyleUnderline"/>
        </w:rPr>
        <w:t>and rejects</w:t>
      </w:r>
      <w:r w:rsidRPr="00C52CE2">
        <w:rPr>
          <w:rStyle w:val="StyleUnderline"/>
        </w:rPr>
        <w:t xml:space="preserve"> the possibility of nuclear warfighting</w:t>
      </w:r>
      <w:r w:rsidRPr="00C52CE2">
        <w:rPr>
          <w:sz w:val="12"/>
        </w:rPr>
        <w:t xml:space="preserve">. Although the empirical record largely bears out its reluctance to acquire nuclear weapons,1 </w:t>
      </w:r>
      <w:r w:rsidRPr="00C52CE2">
        <w:rPr>
          <w:rStyle w:val="StyleUnderline"/>
        </w:rPr>
        <w:t>India’s continued nuclear restraint is less certain</w:t>
      </w:r>
      <w:r w:rsidRPr="00C52CE2">
        <w:rPr>
          <w:sz w:val="12"/>
        </w:rPr>
        <w:t xml:space="preserve">. Specifically, </w:t>
      </w:r>
      <w:r w:rsidRPr="00C52CE2">
        <w:rPr>
          <w:rStyle w:val="StyleUnderline"/>
        </w:rPr>
        <w:t xml:space="preserve">India is developing a suite of capabilities and increasingly making statements about </w:t>
      </w:r>
      <w:r w:rsidRPr="00C52CE2">
        <w:rPr>
          <w:rStyle w:val="Emphasis"/>
        </w:rPr>
        <w:t>preemption</w:t>
      </w:r>
      <w:r w:rsidRPr="00C52CE2">
        <w:rPr>
          <w:sz w:val="12"/>
        </w:rPr>
        <w:t xml:space="preserve"> </w:t>
      </w:r>
      <w:r w:rsidRPr="00C52CE2">
        <w:rPr>
          <w:rStyle w:val="StyleUnderline"/>
        </w:rPr>
        <w:t>and</w:t>
      </w:r>
      <w:r w:rsidRPr="00C52CE2">
        <w:rPr>
          <w:sz w:val="12"/>
        </w:rPr>
        <w:t xml:space="preserve"> </w:t>
      </w:r>
      <w:r w:rsidRPr="00C52CE2">
        <w:rPr>
          <w:rStyle w:val="Emphasis"/>
        </w:rPr>
        <w:t>counterforce</w:t>
      </w:r>
      <w:r w:rsidRPr="00C52CE2">
        <w:rPr>
          <w:sz w:val="12"/>
        </w:rPr>
        <w:t xml:space="preserve"> that appear inconsistent with its professed strategy of assured retaliation or minimum deterrence. This article identifies, and attempts to explain, why </w:t>
      </w:r>
      <w:r w:rsidRPr="000E1E46">
        <w:rPr>
          <w:rStyle w:val="StyleUnderline"/>
          <w:highlight w:val="cyan"/>
        </w:rPr>
        <w:t xml:space="preserve">India has devoted </w:t>
      </w:r>
      <w:r w:rsidRPr="000E1E46">
        <w:rPr>
          <w:rStyle w:val="Emphasis"/>
          <w:highlight w:val="cyan"/>
        </w:rPr>
        <w:t>considerable resources</w:t>
      </w:r>
      <w:r w:rsidRPr="00C52CE2">
        <w:rPr>
          <w:sz w:val="12"/>
        </w:rPr>
        <w:t xml:space="preserve"> </w:t>
      </w:r>
      <w:r w:rsidRPr="00C52CE2">
        <w:rPr>
          <w:rStyle w:val="StyleUnderline"/>
        </w:rPr>
        <w:t xml:space="preserve">since 2003 </w:t>
      </w:r>
      <w:r w:rsidRPr="000E1E46">
        <w:rPr>
          <w:rStyle w:val="StyleUnderline"/>
          <w:highlight w:val="cyan"/>
        </w:rPr>
        <w:t xml:space="preserve">to </w:t>
      </w:r>
      <w:r w:rsidRPr="000E1E46">
        <w:rPr>
          <w:rStyle w:val="Emphasis"/>
          <w:highlight w:val="cyan"/>
        </w:rPr>
        <w:t>develop</w:t>
      </w:r>
      <w:r w:rsidRPr="000E1E46">
        <w:rPr>
          <w:rStyle w:val="StyleUnderline"/>
          <w:highlight w:val="cyan"/>
        </w:rPr>
        <w:t xml:space="preserve"> and </w:t>
      </w:r>
      <w:r w:rsidRPr="000E1E46">
        <w:rPr>
          <w:rStyle w:val="Emphasis"/>
          <w:highlight w:val="cyan"/>
        </w:rPr>
        <w:t>acquire</w:t>
      </w:r>
      <w:r w:rsidRPr="000E1E46">
        <w:rPr>
          <w:rStyle w:val="StyleUnderline"/>
          <w:highlight w:val="cyan"/>
        </w:rPr>
        <w:t xml:space="preserve"> capabilities</w:t>
      </w:r>
      <w:r w:rsidRPr="00C52CE2">
        <w:rPr>
          <w:rStyle w:val="StyleUnderline"/>
        </w:rPr>
        <w:t xml:space="preserve"> that </w:t>
      </w:r>
      <w:r w:rsidRPr="00C52CE2">
        <w:rPr>
          <w:rStyle w:val="Emphasis"/>
        </w:rPr>
        <w:t>exceed</w:t>
      </w:r>
      <w:r w:rsidRPr="00C52CE2">
        <w:rPr>
          <w:rStyle w:val="StyleUnderline"/>
        </w:rPr>
        <w:t xml:space="preserve"> what is required for a strictly retaliatory nuclear arsenal</w:t>
      </w:r>
      <w:r w:rsidRPr="00C52CE2">
        <w:rPr>
          <w:sz w:val="12"/>
        </w:rPr>
        <w:t xml:space="preserve">. Specifically, </w:t>
      </w:r>
      <w:r w:rsidRPr="00C52CE2">
        <w:rPr>
          <w:rStyle w:val="StyleUnderline"/>
        </w:rPr>
        <w:t xml:space="preserve">why has India sought to build a diverse and growing number </w:t>
      </w:r>
      <w:r w:rsidRPr="0051650A">
        <w:rPr>
          <w:rStyle w:val="StyleUnderline"/>
        </w:rPr>
        <w:t xml:space="preserve">of </w:t>
      </w:r>
      <w:r w:rsidRPr="0051650A">
        <w:rPr>
          <w:rStyle w:val="Emphasis"/>
        </w:rPr>
        <w:t>accurate and responsive nuclear delivery systems</w:t>
      </w:r>
      <w:r w:rsidRPr="0051650A">
        <w:rPr>
          <w:rStyle w:val="StyleUnderline"/>
        </w:rPr>
        <w:t xml:space="preserve"> at higher states of readiness, an increasing </w:t>
      </w:r>
      <w:r w:rsidRPr="0051650A">
        <w:rPr>
          <w:rStyle w:val="Emphasis"/>
        </w:rPr>
        <w:t>array of surveillance platforms</w:t>
      </w:r>
      <w:r w:rsidRPr="0051650A">
        <w:rPr>
          <w:rStyle w:val="StyleUnderline"/>
        </w:rPr>
        <w:t xml:space="preserve">, and both </w:t>
      </w:r>
      <w:r w:rsidRPr="0051650A">
        <w:rPr>
          <w:rStyle w:val="Emphasis"/>
        </w:rPr>
        <w:t>ind</w:t>
      </w:r>
      <w:r w:rsidRPr="00C52CE2">
        <w:rPr>
          <w:rStyle w:val="Emphasis"/>
        </w:rPr>
        <w:t xml:space="preserve">igenous and imported air and </w:t>
      </w:r>
      <w:r w:rsidRPr="000E1E46">
        <w:rPr>
          <w:rStyle w:val="Emphasis"/>
          <w:highlight w:val="cyan"/>
        </w:rPr>
        <w:t>ballistic missile defenses</w:t>
      </w:r>
      <w:r w:rsidRPr="00C52CE2">
        <w:rPr>
          <w:rStyle w:val="Emphasis"/>
        </w:rPr>
        <w:t>?</w:t>
      </w:r>
      <w:r w:rsidRPr="00C52CE2">
        <w:rPr>
          <w:sz w:val="12"/>
        </w:rPr>
        <w:t xml:space="preserve"> </w:t>
      </w:r>
      <w:r w:rsidRPr="00C52CE2">
        <w:rPr>
          <w:rStyle w:val="StyleUnderline"/>
        </w:rPr>
        <w:t xml:space="preserve">Moreover, these capability developments have emerged </w:t>
      </w:r>
      <w:r w:rsidRPr="000E1E46">
        <w:rPr>
          <w:rStyle w:val="StyleUnderline"/>
          <w:highlight w:val="cyan"/>
        </w:rPr>
        <w:t>alongside</w:t>
      </w:r>
      <w:r w:rsidRPr="00C52CE2">
        <w:rPr>
          <w:rStyle w:val="StyleUnderline"/>
        </w:rPr>
        <w:t xml:space="preserve"> an increasing number of </w:t>
      </w:r>
      <w:r w:rsidRPr="00C52CE2">
        <w:rPr>
          <w:rStyle w:val="Emphasis"/>
        </w:rPr>
        <w:t xml:space="preserve">public </w:t>
      </w:r>
      <w:r w:rsidRPr="000E1E46">
        <w:rPr>
          <w:rStyle w:val="Emphasis"/>
          <w:highlight w:val="cyan"/>
        </w:rPr>
        <w:t>statements</w:t>
      </w:r>
      <w:r w:rsidRPr="000E1E46">
        <w:rPr>
          <w:sz w:val="12"/>
          <w:highlight w:val="cyan"/>
        </w:rPr>
        <w:t xml:space="preserve"> </w:t>
      </w:r>
      <w:r w:rsidRPr="000E1E46">
        <w:rPr>
          <w:rStyle w:val="StyleUnderline"/>
          <w:highlight w:val="cyan"/>
        </w:rPr>
        <w:t>by</w:t>
      </w:r>
      <w:r w:rsidRPr="00C52CE2">
        <w:rPr>
          <w:rStyle w:val="StyleUnderline"/>
        </w:rPr>
        <w:t xml:space="preserve"> serving and retired </w:t>
      </w:r>
      <w:r w:rsidRPr="000E1E46">
        <w:rPr>
          <w:rStyle w:val="StyleUnderline"/>
          <w:highlight w:val="cyan"/>
        </w:rPr>
        <w:t>Indian national security officials arguing</w:t>
      </w:r>
      <w:r w:rsidRPr="00C52CE2">
        <w:rPr>
          <w:rStyle w:val="StyleUnderline"/>
        </w:rPr>
        <w:t xml:space="preserve"> that </w:t>
      </w:r>
      <w:r w:rsidRPr="00C52CE2">
        <w:rPr>
          <w:rStyle w:val="Emphasis"/>
        </w:rPr>
        <w:t xml:space="preserve">preemptive </w:t>
      </w:r>
      <w:r w:rsidRPr="000E1E46">
        <w:rPr>
          <w:rStyle w:val="Emphasis"/>
          <w:highlight w:val="cyan"/>
        </w:rPr>
        <w:t>counterforce</w:t>
      </w:r>
      <w:r w:rsidRPr="00C52CE2">
        <w:rPr>
          <w:rStyle w:val="Emphasis"/>
        </w:rPr>
        <w:t xml:space="preserve"> options </w:t>
      </w:r>
      <w:r w:rsidRPr="000E1E46">
        <w:rPr>
          <w:rStyle w:val="Emphasis"/>
          <w:highlight w:val="cyan"/>
        </w:rPr>
        <w:t>against Pakistan</w:t>
      </w:r>
      <w:r w:rsidRPr="000E1E46">
        <w:rPr>
          <w:sz w:val="12"/>
          <w:highlight w:val="cyan"/>
        </w:rPr>
        <w:t xml:space="preserve"> </w:t>
      </w:r>
      <w:r w:rsidRPr="000E1E46">
        <w:rPr>
          <w:rStyle w:val="StyleUnderline"/>
          <w:highlight w:val="cyan"/>
        </w:rPr>
        <w:t>are</w:t>
      </w:r>
      <w:r w:rsidRPr="000E1E46">
        <w:rPr>
          <w:sz w:val="12"/>
          <w:highlight w:val="cyan"/>
        </w:rPr>
        <w:t xml:space="preserve"> </w:t>
      </w:r>
      <w:r w:rsidRPr="000E1E46">
        <w:rPr>
          <w:rStyle w:val="Emphasis"/>
          <w:highlight w:val="cyan"/>
        </w:rPr>
        <w:t>permissible doctrinally</w:t>
      </w:r>
      <w:r w:rsidRPr="000E1E46">
        <w:rPr>
          <w:sz w:val="12"/>
          <w:highlight w:val="cyan"/>
        </w:rPr>
        <w:t xml:space="preserve"> </w:t>
      </w:r>
      <w:r w:rsidRPr="000E1E46">
        <w:rPr>
          <w:rStyle w:val="StyleUnderline"/>
          <w:highlight w:val="cyan"/>
        </w:rPr>
        <w:t>and</w:t>
      </w:r>
      <w:r w:rsidRPr="000E1E46">
        <w:rPr>
          <w:sz w:val="12"/>
          <w:highlight w:val="cyan"/>
        </w:rPr>
        <w:t xml:space="preserve"> </w:t>
      </w:r>
      <w:r w:rsidRPr="000E1E46">
        <w:rPr>
          <w:rStyle w:val="Emphasis"/>
          <w:highlight w:val="cyan"/>
        </w:rPr>
        <w:t>advantageous</w:t>
      </w:r>
      <w:r w:rsidRPr="00C52CE2">
        <w:rPr>
          <w:rStyle w:val="Emphasis"/>
        </w:rPr>
        <w:t xml:space="preserve"> strategically</w:t>
      </w:r>
      <w:r w:rsidRPr="00C52CE2">
        <w:rPr>
          <w:sz w:val="12"/>
        </w:rPr>
        <w:t xml:space="preserve">.2 We argue that these apparently discrepant capability developments are most likely the result of India’s conscious pursuit of more flexible options beyond countervalue targeting—namely, counterforce options against Pakistan’s longer-range nuclear systems—and are largely not the product of either technological drift or strategic confusion. If our assessment is correct, then </w:t>
      </w:r>
      <w:r w:rsidRPr="00C52CE2">
        <w:rPr>
          <w:rStyle w:val="StyleUnderline"/>
        </w:rPr>
        <w:t xml:space="preserve">these developments are </w:t>
      </w:r>
      <w:r w:rsidRPr="000E1E46">
        <w:rPr>
          <w:rStyle w:val="StyleUnderline"/>
          <w:highlight w:val="cyan"/>
        </w:rPr>
        <w:t>an early indication of India’s</w:t>
      </w:r>
      <w:r w:rsidRPr="00C52CE2">
        <w:rPr>
          <w:rStyle w:val="StyleUnderline"/>
        </w:rPr>
        <w:t xml:space="preserve"> exploration and </w:t>
      </w:r>
      <w:r w:rsidRPr="000E1E46">
        <w:rPr>
          <w:rStyle w:val="StyleUnderline"/>
          <w:highlight w:val="cyan"/>
        </w:rPr>
        <w:t xml:space="preserve">development of options to </w:t>
      </w:r>
      <w:r w:rsidRPr="000E1E46">
        <w:rPr>
          <w:rStyle w:val="Emphasis"/>
          <w:highlight w:val="cyan"/>
        </w:rPr>
        <w:t>target Pakistan’s</w:t>
      </w:r>
      <w:r w:rsidRPr="00C52CE2">
        <w:rPr>
          <w:rStyle w:val="Emphasis"/>
        </w:rPr>
        <w:t xml:space="preserve"> strategic </w:t>
      </w:r>
      <w:r w:rsidRPr="000E1E46">
        <w:rPr>
          <w:rStyle w:val="Emphasis"/>
          <w:highlight w:val="cyan"/>
        </w:rPr>
        <w:t>nuclear systems in a conflict</w:t>
      </w:r>
      <w:r w:rsidRPr="00C52CE2">
        <w:rPr>
          <w:sz w:val="12"/>
        </w:rPr>
        <w:t xml:space="preserve">. Unlike India’s nuclear strategy toward China, which appears to remain countervalue assured retaliation, </w:t>
      </w:r>
      <w:r w:rsidRPr="00C52CE2">
        <w:rPr>
          <w:rStyle w:val="StyleUnderline"/>
        </w:rPr>
        <w:t xml:space="preserve">available evidence suggests that India may be developing options toward Pakistan that would permit it to engage in </w:t>
      </w:r>
      <w:r w:rsidRPr="00C52CE2">
        <w:rPr>
          <w:rStyle w:val="Emphasis"/>
        </w:rPr>
        <w:t>hard nuclear counterforce targeting</w:t>
      </w:r>
      <w:r w:rsidRPr="00C52CE2">
        <w:rPr>
          <w:sz w:val="12"/>
        </w:rPr>
        <w:t xml:space="preserve">, </w:t>
      </w:r>
      <w:r w:rsidRPr="000E1E46">
        <w:rPr>
          <w:rStyle w:val="StyleUnderline"/>
          <w:highlight w:val="cyan"/>
        </w:rPr>
        <w:t xml:space="preserve">providing India a limited ability to </w:t>
      </w:r>
      <w:r w:rsidRPr="000E1E46">
        <w:rPr>
          <w:rStyle w:val="Emphasis"/>
          <w:highlight w:val="cyan"/>
        </w:rPr>
        <w:t>disarm Pakistan</w:t>
      </w:r>
      <w:r w:rsidRPr="00C52CE2">
        <w:rPr>
          <w:rStyle w:val="Emphasis"/>
        </w:rPr>
        <w:t xml:space="preserve"> of strategic nuclear weapons</w:t>
      </w:r>
      <w:r w:rsidRPr="00C52CE2">
        <w:rPr>
          <w:sz w:val="12"/>
        </w:rPr>
        <w:t xml:space="preserve">.3 Such a development would entail a decoupling of India’s nuclear strategies toward its two neighbors. </w:t>
      </w:r>
      <w:r w:rsidRPr="00C52CE2">
        <w:rPr>
          <w:rStyle w:val="StyleUnderline"/>
        </w:rPr>
        <w:t xml:space="preserve">A shift to incorporating nuclear counterforce options may be an attempt to escape India’s strategic paralysis following </w:t>
      </w:r>
      <w:r w:rsidRPr="00C52CE2">
        <w:rPr>
          <w:rStyle w:val="Emphasis"/>
        </w:rPr>
        <w:t xml:space="preserve">Pakistan’s </w:t>
      </w:r>
      <w:r w:rsidRPr="0051650A">
        <w:rPr>
          <w:rStyle w:val="Emphasis"/>
        </w:rPr>
        <w:t>development of tactical nuclear weapons</w:t>
      </w:r>
      <w:r w:rsidRPr="0051650A">
        <w:rPr>
          <w:sz w:val="12"/>
        </w:rPr>
        <w:t xml:space="preserve">, </w:t>
      </w:r>
      <w:r w:rsidRPr="0051650A">
        <w:rPr>
          <w:rStyle w:val="StyleUnderline"/>
        </w:rPr>
        <w:t>which Pakistan threatens to use against Indian conventional forces should they cross certain red lines</w:t>
      </w:r>
      <w:r w:rsidRPr="0051650A">
        <w:rPr>
          <w:sz w:val="12"/>
        </w:rPr>
        <w:t xml:space="preserve">. </w:t>
      </w:r>
      <w:r w:rsidRPr="0051650A">
        <w:rPr>
          <w:rStyle w:val="Emphasis"/>
        </w:rPr>
        <w:t>What can India do if Pakistan uses one or several tactical nuclear weapons against Indian forces?</w:t>
      </w:r>
      <w:r w:rsidRPr="0051650A">
        <w:rPr>
          <w:sz w:val="12"/>
        </w:rPr>
        <w:t xml:space="preserve"> India’s official nuclear doctrine explicitly threatens massive retaliation against any such use, which outside observers have widely interpreted as implying a major countervalue strike against Pakistani cities. Nevertheless, many have questioned the credibility of massive retaliation—whether any Indian leader would in fact order the killing of millions of innocent Pakistani civilians in response to nuclear use on Indian forces operating</w:t>
      </w:r>
      <w:r w:rsidRPr="00C52CE2">
        <w:rPr>
          <w:sz w:val="12"/>
        </w:rPr>
        <w:t xml:space="preserve"> on Pakistani soil.4 If India chose not to retaliate with massive force, it could attempt a proportional tit-for-tat response. Such a response, however, would cede the nuclear initiative back to Pakistan, which, retaining its long-range strategic nuclear weapons, could respond by destroying one or several Indian cities. Further, pursuing such graduated options would place enormous pressure on India’s command and control system.5 Thus, some </w:t>
      </w:r>
      <w:r w:rsidRPr="000E1E46">
        <w:rPr>
          <w:rStyle w:val="StyleUnderline"/>
          <w:highlight w:val="cyan"/>
        </w:rPr>
        <w:t>Indian policymakers appear to be attracted to</w:t>
      </w:r>
      <w:r w:rsidRPr="00C52CE2">
        <w:rPr>
          <w:sz w:val="12"/>
        </w:rPr>
        <w:t xml:space="preserve"> a third option: </w:t>
      </w:r>
      <w:r w:rsidRPr="000E1E46">
        <w:rPr>
          <w:rStyle w:val="Emphasis"/>
          <w:highlight w:val="cyan"/>
        </w:rPr>
        <w:t>a hard counterforce strike</w:t>
      </w:r>
      <w:r w:rsidRPr="00C52CE2">
        <w:rPr>
          <w:sz w:val="12"/>
        </w:rPr>
        <w:t xml:space="preserve"> </w:t>
      </w:r>
      <w:r w:rsidRPr="00C52CE2">
        <w:rPr>
          <w:rStyle w:val="StyleUnderline"/>
        </w:rPr>
        <w:t>against Pakistan’s relatively small number</w:t>
      </w:r>
      <w:r w:rsidRPr="00C52CE2">
        <w:rPr>
          <w:sz w:val="12"/>
        </w:rPr>
        <w:t>—perhaps several dozen—</w:t>
      </w:r>
      <w:r w:rsidRPr="00C52CE2">
        <w:rPr>
          <w:rStyle w:val="StyleUnderline"/>
        </w:rPr>
        <w:t>strategic nuclear assets on land</w:t>
      </w:r>
      <w:r w:rsidRPr="00C52CE2">
        <w:rPr>
          <w:sz w:val="12"/>
        </w:rPr>
        <w:t xml:space="preserve"> (and eventually at sea) </w:t>
      </w:r>
      <w:r w:rsidRPr="00C52CE2">
        <w:rPr>
          <w:rStyle w:val="StyleUnderline"/>
        </w:rPr>
        <w:t>to eliminate its ability to destroy Indian strategic targets and cities</w:t>
      </w:r>
      <w:r w:rsidRPr="00C52CE2">
        <w:rPr>
          <w:sz w:val="12"/>
        </w:rPr>
        <w:t xml:space="preserve">. </w:t>
      </w:r>
      <w:r w:rsidRPr="000E1E46">
        <w:rPr>
          <w:rStyle w:val="StyleUnderline"/>
          <w:highlight w:val="cyan"/>
        </w:rPr>
        <w:t xml:space="preserve">Such a strategy would be </w:t>
      </w:r>
      <w:r w:rsidRPr="000E1E46">
        <w:rPr>
          <w:rStyle w:val="Emphasis"/>
          <w:highlight w:val="cyan"/>
        </w:rPr>
        <w:t>consistent with</w:t>
      </w:r>
      <w:r w:rsidRPr="00C52CE2">
        <w:rPr>
          <w:rStyle w:val="Emphasis"/>
        </w:rPr>
        <w:t xml:space="preserve"> India’s doctrine of </w:t>
      </w:r>
      <w:r w:rsidRPr="000E1E46">
        <w:rPr>
          <w:rStyle w:val="Emphasis"/>
          <w:highlight w:val="cyan"/>
        </w:rPr>
        <w:t>massive retaliation</w:t>
      </w:r>
      <w:r w:rsidRPr="00C52CE2">
        <w:rPr>
          <w:sz w:val="12"/>
        </w:rPr>
        <w:t>—</w:t>
      </w:r>
      <w:r w:rsidRPr="00C52CE2">
        <w:rPr>
          <w:rStyle w:val="StyleUnderline"/>
        </w:rPr>
        <w:t>massive retaliation strategies need not be countervalue</w:t>
      </w:r>
      <w:r w:rsidRPr="00C52CE2">
        <w:rPr>
          <w:sz w:val="12"/>
        </w:rPr>
        <w:t>—</w:t>
      </w:r>
      <w:r w:rsidRPr="00C52CE2">
        <w:rPr>
          <w:rStyle w:val="StyleUnderline"/>
        </w:rPr>
        <w:t>while avoiding the credibility issues associated with a countervalue targeting strategy following Pakistan’s use of nuclear weapons on the battlefield.</w:t>
      </w:r>
      <w:r w:rsidRPr="00C52CE2">
        <w:rPr>
          <w:sz w:val="12"/>
        </w:rPr>
        <w:t xml:space="preserve"> One problem with a counterforce option, however, is that, seized with the fear of a disarming strike, </w:t>
      </w:r>
      <w:r w:rsidRPr="000E1E46">
        <w:rPr>
          <w:rStyle w:val="StyleUnderline"/>
          <w:highlight w:val="cyan"/>
        </w:rPr>
        <w:t xml:space="preserve">Pakistan would have an incentive to unleash its </w:t>
      </w:r>
      <w:r w:rsidRPr="000E1E46">
        <w:rPr>
          <w:rStyle w:val="StyleUnderline"/>
          <w:highlight w:val="cyan"/>
        </w:rPr>
        <w:lastRenderedPageBreak/>
        <w:t>entire arsenal</w:t>
      </w:r>
      <w:r w:rsidRPr="00C52CE2">
        <w:rPr>
          <w:rStyle w:val="StyleUnderline"/>
        </w:rPr>
        <w:t xml:space="preserve"> first before losing it</w:t>
      </w:r>
      <w:r w:rsidRPr="00C52CE2">
        <w:rPr>
          <w:sz w:val="12"/>
        </w:rPr>
        <w:t xml:space="preserve">, </w:t>
      </w:r>
      <w:r w:rsidRPr="000E1E46">
        <w:rPr>
          <w:rStyle w:val="StyleUnderline"/>
          <w:highlight w:val="cyan"/>
        </w:rPr>
        <w:t>which</w:t>
      </w:r>
      <w:r w:rsidRPr="00C52CE2">
        <w:rPr>
          <w:sz w:val="12"/>
        </w:rPr>
        <w:t xml:space="preserve"> in turn </w:t>
      </w:r>
      <w:r w:rsidRPr="000E1E46">
        <w:rPr>
          <w:rStyle w:val="Emphasis"/>
          <w:highlight w:val="cyan"/>
        </w:rPr>
        <w:t>would encourage India to attempt a counterforce strike preemptively</w:t>
      </w:r>
      <w:r w:rsidRPr="00C52CE2">
        <w:rPr>
          <w:sz w:val="12"/>
        </w:rPr>
        <w:t xml:space="preserve">—a problem given India’s NFU commitment, which most commentators have assumed would oblige India or its forces to suffer a nuclear detonation before retaliating. We argue that these </w:t>
      </w:r>
      <w:r w:rsidRPr="00C52CE2">
        <w:rPr>
          <w:rStyle w:val="StyleUnderline"/>
        </w:rPr>
        <w:t xml:space="preserve">preemptive pressures associated with counterforce targeting may explain why </w:t>
      </w:r>
      <w:proofErr w:type="gramStart"/>
      <w:r w:rsidRPr="00C52CE2">
        <w:rPr>
          <w:rStyle w:val="StyleUnderline"/>
        </w:rPr>
        <w:t>a number of</w:t>
      </w:r>
      <w:proofErr w:type="gramEnd"/>
      <w:r w:rsidRPr="00C52CE2">
        <w:rPr>
          <w:rStyle w:val="StyleUnderline"/>
        </w:rPr>
        <w:t xml:space="preserve"> influential Indian officials have made a persistent and otherwise puzzling argument </w:t>
      </w:r>
      <w:r w:rsidRPr="0051650A">
        <w:rPr>
          <w:rStyle w:val="StyleUnderline"/>
        </w:rPr>
        <w:t xml:space="preserve">either that India should </w:t>
      </w:r>
      <w:r w:rsidRPr="0051650A">
        <w:rPr>
          <w:rStyle w:val="Emphasis"/>
        </w:rPr>
        <w:t>revise its NFU policy</w:t>
      </w:r>
      <w:r w:rsidRPr="0051650A">
        <w:rPr>
          <w:rStyle w:val="StyleUnderline"/>
        </w:rPr>
        <w:t xml:space="preserve"> to </w:t>
      </w:r>
      <w:r w:rsidRPr="0051650A">
        <w:rPr>
          <w:rStyle w:val="Emphasis"/>
        </w:rPr>
        <w:t>permit preemption</w:t>
      </w:r>
      <w:r w:rsidRPr="0051650A">
        <w:rPr>
          <w:sz w:val="12"/>
        </w:rPr>
        <w:t xml:space="preserve"> or that preemptive use upon warning of imminent Pakistani launch is consistent with its existing NFU policy. India’s adoption of potentially preemptive counterforce options—even as a choice on a menu that otherwise consists of countervalue retaliation options— would mark a seismic shift in Indian nuclear strategy and the death knell of so-called credible minimum deterrence. Furthermore, if </w:t>
      </w:r>
      <w:r w:rsidRPr="0051650A">
        <w:rPr>
          <w:rStyle w:val="StyleUnderline"/>
        </w:rPr>
        <w:t>India</w:t>
      </w:r>
      <w:r w:rsidRPr="0051650A">
        <w:rPr>
          <w:sz w:val="12"/>
        </w:rPr>
        <w:t xml:space="preserve"> construes preemption as consistent with its NFU policy and therefore preemptive counterforce as a form of massive retaliation, it </w:t>
      </w:r>
      <w:r w:rsidRPr="0051650A">
        <w:rPr>
          <w:rStyle w:val="StyleUnderline"/>
        </w:rPr>
        <w:t xml:space="preserve">may decide that </w:t>
      </w:r>
      <w:r w:rsidRPr="0051650A">
        <w:rPr>
          <w:rStyle w:val="Emphasis"/>
        </w:rPr>
        <w:t>no overt changes</w:t>
      </w:r>
      <w:r w:rsidRPr="0051650A">
        <w:rPr>
          <w:rStyle w:val="StyleUnderline"/>
        </w:rPr>
        <w:t xml:space="preserve"> to its declaratory doctrine are necessary</w:t>
      </w:r>
      <w:r w:rsidRPr="0051650A">
        <w:rPr>
          <w:sz w:val="12"/>
        </w:rPr>
        <w:t xml:space="preserve">. </w:t>
      </w:r>
      <w:r w:rsidRPr="0051650A">
        <w:rPr>
          <w:rStyle w:val="StyleUnderline"/>
        </w:rPr>
        <w:t>As</w:t>
      </w:r>
      <w:r w:rsidRPr="00C52CE2">
        <w:rPr>
          <w:rStyle w:val="StyleUnderline"/>
        </w:rPr>
        <w:t xml:space="preserve"> India’s former National Security Adviser </w:t>
      </w:r>
      <w:proofErr w:type="spellStart"/>
      <w:r w:rsidRPr="00C52CE2">
        <w:rPr>
          <w:rStyle w:val="StyleUnderline"/>
        </w:rPr>
        <w:t>Shivshankar</w:t>
      </w:r>
      <w:proofErr w:type="spellEnd"/>
      <w:r w:rsidRPr="00C52CE2">
        <w:rPr>
          <w:rStyle w:val="StyleUnderline"/>
        </w:rPr>
        <w:t xml:space="preserve"> </w:t>
      </w:r>
      <w:r w:rsidRPr="000E1E46">
        <w:rPr>
          <w:rStyle w:val="StyleUnderline"/>
          <w:highlight w:val="cyan"/>
        </w:rPr>
        <w:t>Menon</w:t>
      </w:r>
      <w:r w:rsidRPr="00C52CE2">
        <w:rPr>
          <w:rStyle w:val="StyleUnderline"/>
        </w:rPr>
        <w:t xml:space="preserve"> recently </w:t>
      </w:r>
      <w:r w:rsidRPr="000E1E46">
        <w:rPr>
          <w:rStyle w:val="StyleUnderline"/>
          <w:highlight w:val="cyan"/>
        </w:rPr>
        <w:t>stated</w:t>
      </w:r>
      <w:r w:rsidRPr="00C52CE2">
        <w:rPr>
          <w:sz w:val="12"/>
        </w:rPr>
        <w:t>, “</w:t>
      </w:r>
      <w:r w:rsidRPr="000E1E46">
        <w:rPr>
          <w:rStyle w:val="StyleUnderline"/>
          <w:highlight w:val="cyan"/>
        </w:rPr>
        <w:t xml:space="preserve">India’s nuclear doctrine has </w:t>
      </w:r>
      <w:r w:rsidRPr="000E1E46">
        <w:rPr>
          <w:rStyle w:val="Emphasis"/>
          <w:highlight w:val="cyan"/>
        </w:rPr>
        <w:t>far greater flexibility</w:t>
      </w:r>
      <w:r w:rsidRPr="000E1E46">
        <w:rPr>
          <w:rStyle w:val="StyleUnderline"/>
          <w:highlight w:val="cyan"/>
        </w:rPr>
        <w:t xml:space="preserve"> than it gets credit for</w:t>
      </w:r>
      <w:r w:rsidRPr="00C52CE2">
        <w:rPr>
          <w:sz w:val="12"/>
        </w:rPr>
        <w:t>.”6 In short</w:t>
      </w:r>
      <w:r w:rsidRPr="00CE4130">
        <w:rPr>
          <w:sz w:val="12"/>
        </w:rPr>
        <w:t xml:space="preserve">, </w:t>
      </w:r>
      <w:r w:rsidRPr="00CE4130">
        <w:rPr>
          <w:rStyle w:val="StyleUnderline"/>
        </w:rPr>
        <w:t xml:space="preserve">India’s national security officials may have already </w:t>
      </w:r>
      <w:r w:rsidRPr="00CE4130">
        <w:rPr>
          <w:rStyle w:val="Emphasis"/>
        </w:rPr>
        <w:t>quietly concluded that preemptive counterforce options</w:t>
      </w:r>
      <w:r w:rsidRPr="00CE4130">
        <w:rPr>
          <w:sz w:val="12"/>
        </w:rPr>
        <w:t>—and associated increases in strategic force capabilities—</w:t>
      </w:r>
      <w:r w:rsidRPr="00CE4130">
        <w:rPr>
          <w:rStyle w:val="StyleUnderline"/>
        </w:rPr>
        <w:t>are</w:t>
      </w:r>
      <w:r w:rsidRPr="00CE4130">
        <w:rPr>
          <w:sz w:val="12"/>
        </w:rPr>
        <w:t xml:space="preserve"> </w:t>
      </w:r>
      <w:r w:rsidRPr="00CE4130">
        <w:rPr>
          <w:rStyle w:val="Emphasis"/>
        </w:rPr>
        <w:t>consistent</w:t>
      </w:r>
      <w:r w:rsidRPr="00CE4130">
        <w:rPr>
          <w:sz w:val="12"/>
        </w:rPr>
        <w:t xml:space="preserve"> </w:t>
      </w:r>
      <w:r w:rsidRPr="00CE4130">
        <w:rPr>
          <w:rStyle w:val="StyleUnderline"/>
        </w:rPr>
        <w:t>with India’s existing nuclear doctrine.</w:t>
      </w:r>
      <w:r w:rsidRPr="00CE4130">
        <w:rPr>
          <w:sz w:val="12"/>
        </w:rPr>
        <w:t xml:space="preserve"> Therefore, there may be no explicit acknowledgment or indicators of this shift, which may force Pakistan to adjust its nuclear posture and strategy on the fear that it has</w:t>
      </w:r>
      <w:r w:rsidRPr="00C52CE2">
        <w:rPr>
          <w:sz w:val="12"/>
        </w:rPr>
        <w:t xml:space="preserve"> already occurred. </w:t>
      </w:r>
      <w:r w:rsidRPr="000E1E46">
        <w:rPr>
          <w:rStyle w:val="StyleUnderline"/>
          <w:highlight w:val="cyan"/>
        </w:rPr>
        <w:t>Eliminating Pakistan’s</w:t>
      </w:r>
      <w:r w:rsidRPr="00C52CE2">
        <w:rPr>
          <w:rStyle w:val="StyleUnderline"/>
        </w:rPr>
        <w:t xml:space="preserve"> strategic </w:t>
      </w:r>
      <w:r w:rsidRPr="000E1E46">
        <w:rPr>
          <w:rStyle w:val="StyleUnderline"/>
          <w:highlight w:val="cyan"/>
        </w:rPr>
        <w:t xml:space="preserve">nuclear weapons would be </w:t>
      </w:r>
      <w:r w:rsidRPr="000E1E46">
        <w:rPr>
          <w:rStyle w:val="Emphasis"/>
          <w:highlight w:val="cyan"/>
        </w:rPr>
        <w:t>tempting</w:t>
      </w:r>
      <w:r w:rsidRPr="000E1E46">
        <w:rPr>
          <w:rStyle w:val="StyleUnderline"/>
          <w:highlight w:val="cyan"/>
        </w:rPr>
        <w:t xml:space="preserve"> for India</w:t>
      </w:r>
      <w:r w:rsidRPr="00C52CE2">
        <w:rPr>
          <w:sz w:val="12"/>
        </w:rPr>
        <w:t xml:space="preserve">. </w:t>
      </w:r>
      <w:r w:rsidRPr="00C52CE2">
        <w:rPr>
          <w:rStyle w:val="StyleUnderline"/>
        </w:rPr>
        <w:t>Rather than current military plans that aim to punish Pakistan for future provocations while avoiding Pakistan’s nuclear red lines</w:t>
      </w:r>
      <w:r w:rsidRPr="00C52CE2">
        <w:rPr>
          <w:sz w:val="12"/>
        </w:rPr>
        <w:t xml:space="preserve">, </w:t>
      </w:r>
      <w:r w:rsidRPr="00C52CE2">
        <w:rPr>
          <w:rStyle w:val="StyleUnderline"/>
        </w:rPr>
        <w:t xml:space="preserve">plans for a counterforce-capable </w:t>
      </w:r>
      <w:r w:rsidRPr="000E1E46">
        <w:rPr>
          <w:rStyle w:val="StyleUnderline"/>
          <w:highlight w:val="cyan"/>
        </w:rPr>
        <w:t xml:space="preserve">India would be able to wage </w:t>
      </w:r>
      <w:r w:rsidRPr="000E1E46">
        <w:rPr>
          <w:rStyle w:val="Emphasis"/>
          <w:highlight w:val="cyan"/>
        </w:rPr>
        <w:t>whatever conventional war it prefers</w:t>
      </w:r>
      <w:r w:rsidRPr="000E1E46">
        <w:rPr>
          <w:rStyle w:val="StyleUnderline"/>
          <w:highlight w:val="cyan"/>
        </w:rPr>
        <w:t xml:space="preserve"> by </w:t>
      </w:r>
      <w:r w:rsidRPr="000E1E46">
        <w:rPr>
          <w:rStyle w:val="Emphasis"/>
          <w:highlight w:val="cyan"/>
        </w:rPr>
        <w:t>eliminating the nuclear threat</w:t>
      </w:r>
      <w:r w:rsidRPr="00C52CE2">
        <w:rPr>
          <w:rStyle w:val="Emphasis"/>
        </w:rPr>
        <w:t xml:space="preserve"> </w:t>
      </w:r>
      <w:r w:rsidRPr="00CE4130">
        <w:rPr>
          <w:rStyle w:val="Emphasis"/>
        </w:rPr>
        <w:t>altogether</w:t>
      </w:r>
      <w:r w:rsidRPr="00CE4130">
        <w:rPr>
          <w:sz w:val="12"/>
        </w:rPr>
        <w:t xml:space="preserve">. </w:t>
      </w:r>
      <w:r w:rsidRPr="00CE4130">
        <w:rPr>
          <w:rStyle w:val="StyleUnderline"/>
        </w:rPr>
        <w:t xml:space="preserve">India might be able to </w:t>
      </w:r>
      <w:r w:rsidRPr="00CE4130">
        <w:rPr>
          <w:rStyle w:val="Emphasis"/>
        </w:rPr>
        <w:t>reestablish deterrence against Pakistani terrorist attacks</w:t>
      </w:r>
      <w:r w:rsidRPr="00CE4130">
        <w:rPr>
          <w:rStyle w:val="StyleUnderline"/>
        </w:rPr>
        <w:t xml:space="preserve"> on Indian territory in ways that aborted adjustments to its conventional doctrine have failed to do.</w:t>
      </w:r>
      <w:r w:rsidRPr="00C52CE2">
        <w:rPr>
          <w:rStyle w:val="StyleUnderline"/>
        </w:rPr>
        <w:t xml:space="preserve"> </w:t>
      </w:r>
    </w:p>
    <w:p w14:paraId="4846E595" w14:textId="77777777" w:rsidR="00924202" w:rsidRPr="007772E6" w:rsidRDefault="00924202" w:rsidP="00924202"/>
    <w:p w14:paraId="62E255FA" w14:textId="77777777" w:rsidR="00924202" w:rsidRDefault="00924202" w:rsidP="00924202"/>
    <w:p w14:paraId="20093149" w14:textId="5C21D811" w:rsidR="00924202" w:rsidRPr="00A65014" w:rsidRDefault="00924202" w:rsidP="00924202">
      <w:pPr>
        <w:pStyle w:val="Heading4"/>
        <w:numPr>
          <w:ilvl w:val="0"/>
          <w:numId w:val="16"/>
        </w:numPr>
      </w:pPr>
      <w:r>
        <w:t xml:space="preserve">It'll be </w:t>
      </w:r>
      <w:proofErr w:type="gramStart"/>
      <w:r w:rsidRPr="007E38BB">
        <w:rPr>
          <w:u w:val="single"/>
        </w:rPr>
        <w:t>successful</w:t>
      </w:r>
      <w:r w:rsidRPr="00A65014">
        <w:t>, because</w:t>
      </w:r>
      <w:proofErr w:type="gramEnd"/>
      <w:r w:rsidRPr="00A65014">
        <w:t xml:space="preserve"> India has </w:t>
      </w:r>
      <w:r w:rsidRPr="00A65014">
        <w:rPr>
          <w:u w:val="single"/>
        </w:rPr>
        <w:t xml:space="preserve">supersonic </w:t>
      </w:r>
      <w:r>
        <w:rPr>
          <w:u w:val="single"/>
        </w:rPr>
        <w:t>missiles</w:t>
      </w:r>
      <w:r w:rsidRPr="00A65014">
        <w:t xml:space="preserve">. </w:t>
      </w:r>
      <w:r w:rsidRPr="00A65014">
        <w:rPr>
          <w:u w:val="single"/>
        </w:rPr>
        <w:t>BMD</w:t>
      </w:r>
      <w:r w:rsidRPr="00A65014">
        <w:t xml:space="preserve"> doesn’t work against those. </w:t>
      </w:r>
    </w:p>
    <w:p w14:paraId="1BB492B7" w14:textId="77777777" w:rsidR="00924202" w:rsidRPr="00D06940" w:rsidRDefault="00924202" w:rsidP="00924202">
      <w:r>
        <w:t xml:space="preserve">Christine </w:t>
      </w:r>
      <w:r w:rsidRPr="00D06940">
        <w:rPr>
          <w:rStyle w:val="Style13ptBold"/>
        </w:rPr>
        <w:t>Leah 18</w:t>
      </w:r>
      <w:r>
        <w:t>, visiting fellow at the Centre for International Strategic Studies (CISS), working on conventional arms sales and conventional and nuclear arms control in South Asia, “Counterforce to counter what?”, https://nation.com.pk/31-Jan-2018/counterforce-to-counter-what</w:t>
      </w:r>
    </w:p>
    <w:p w14:paraId="796D3E1C" w14:textId="77777777" w:rsidR="00924202" w:rsidRPr="002E56D6" w:rsidRDefault="00924202" w:rsidP="00924202">
      <w:pPr>
        <w:rPr>
          <w:rStyle w:val="Emphasis"/>
        </w:rPr>
      </w:pPr>
      <w:r w:rsidRPr="00A65014">
        <w:rPr>
          <w:rStyle w:val="StyleUnderline"/>
        </w:rPr>
        <w:t xml:space="preserve">With </w:t>
      </w:r>
      <w:r w:rsidRPr="000E1E46">
        <w:rPr>
          <w:rStyle w:val="StyleUnderline"/>
          <w:highlight w:val="cyan"/>
        </w:rPr>
        <w:t>India</w:t>
      </w:r>
      <w:r w:rsidRPr="00A65014">
        <w:rPr>
          <w:rStyle w:val="StyleUnderline"/>
        </w:rPr>
        <w:t xml:space="preserve"> developing its indigenous </w:t>
      </w:r>
      <w:proofErr w:type="spellStart"/>
      <w:r w:rsidRPr="00A65014">
        <w:rPr>
          <w:rStyle w:val="StyleUnderline"/>
        </w:rPr>
        <w:t>defence</w:t>
      </w:r>
      <w:proofErr w:type="spellEnd"/>
      <w:r w:rsidRPr="00A65014">
        <w:rPr>
          <w:rStyle w:val="StyleUnderline"/>
        </w:rPr>
        <w:t xml:space="preserve"> industry</w:t>
      </w:r>
      <w:r w:rsidRPr="00A076D8">
        <w:t xml:space="preserve">, and acquiring technology from the West as well, </w:t>
      </w:r>
      <w:r w:rsidRPr="00A65014">
        <w:rPr>
          <w:rStyle w:val="StyleUnderline"/>
        </w:rPr>
        <w:t xml:space="preserve">it </w:t>
      </w:r>
      <w:r w:rsidRPr="000E1E46">
        <w:rPr>
          <w:rStyle w:val="StyleUnderline"/>
          <w:highlight w:val="cyan"/>
        </w:rPr>
        <w:t>seems to be on a track to gain an edge over</w:t>
      </w:r>
      <w:r w:rsidRPr="00A65014">
        <w:rPr>
          <w:rStyle w:val="StyleUnderline"/>
        </w:rPr>
        <w:t xml:space="preserve"> its South Asian neighbors, </w:t>
      </w:r>
      <w:r w:rsidRPr="00A65014">
        <w:rPr>
          <w:rStyle w:val="Emphasis"/>
        </w:rPr>
        <w:t xml:space="preserve">especially </w:t>
      </w:r>
      <w:r w:rsidRPr="000E1E46">
        <w:rPr>
          <w:rStyle w:val="Emphasis"/>
          <w:highlight w:val="cyan"/>
        </w:rPr>
        <w:t>Pakistan</w:t>
      </w:r>
      <w:r w:rsidRPr="000E1E46">
        <w:rPr>
          <w:highlight w:val="cyan"/>
        </w:rPr>
        <w:t xml:space="preserve">. </w:t>
      </w:r>
      <w:r w:rsidRPr="000E1E46">
        <w:rPr>
          <w:rStyle w:val="StyleUnderline"/>
          <w:highlight w:val="cyan"/>
        </w:rPr>
        <w:t xml:space="preserve">This includes </w:t>
      </w:r>
      <w:r w:rsidRPr="00393918">
        <w:rPr>
          <w:rStyle w:val="StyleUnderline"/>
        </w:rPr>
        <w:t>the acquisition</w:t>
      </w:r>
      <w:r w:rsidRPr="00A65014">
        <w:rPr>
          <w:rStyle w:val="StyleUnderline"/>
        </w:rPr>
        <w:t xml:space="preserve">/development with other countries on technology such as </w:t>
      </w:r>
      <w:r w:rsidRPr="000E1E46">
        <w:rPr>
          <w:rStyle w:val="Emphasis"/>
          <w:highlight w:val="cyan"/>
        </w:rPr>
        <w:t>cruise missiles</w:t>
      </w:r>
      <w:r w:rsidRPr="00A076D8">
        <w:t xml:space="preserve">, </w:t>
      </w:r>
      <w:r w:rsidRPr="00A65014">
        <w:rPr>
          <w:rStyle w:val="Emphasis"/>
        </w:rPr>
        <w:t>Airborne Warning and Control Systems</w:t>
      </w:r>
      <w:r w:rsidRPr="00A076D8">
        <w:t xml:space="preserve"> (</w:t>
      </w:r>
      <w:r w:rsidRPr="000E1E46">
        <w:rPr>
          <w:rStyle w:val="Emphasis"/>
          <w:highlight w:val="cyan"/>
        </w:rPr>
        <w:t>AWACS</w:t>
      </w:r>
      <w:r w:rsidRPr="00A076D8">
        <w:t xml:space="preserve">), </w:t>
      </w:r>
      <w:r w:rsidRPr="000E1E46">
        <w:rPr>
          <w:rStyle w:val="StyleUnderline"/>
          <w:highlight w:val="cyan"/>
        </w:rPr>
        <w:t>and</w:t>
      </w:r>
      <w:r w:rsidRPr="000E1E46">
        <w:rPr>
          <w:highlight w:val="cyan"/>
        </w:rPr>
        <w:t xml:space="preserve"> </w:t>
      </w:r>
      <w:r w:rsidRPr="000E1E46">
        <w:rPr>
          <w:rStyle w:val="Emphasis"/>
          <w:highlight w:val="cyan"/>
        </w:rPr>
        <w:t>strike aircraft</w:t>
      </w:r>
      <w:r w:rsidRPr="00A076D8">
        <w:t xml:space="preserve">. Of these, </w:t>
      </w:r>
      <w:r w:rsidRPr="00A65014">
        <w:rPr>
          <w:rStyle w:val="StyleUnderline"/>
        </w:rPr>
        <w:t xml:space="preserve">inciting concern is India’s growing air combat and ground strike capacity based on </w:t>
      </w:r>
      <w:r w:rsidRPr="00A65014">
        <w:rPr>
          <w:rStyle w:val="Emphasis"/>
        </w:rPr>
        <w:t>Su-30 MKI,</w:t>
      </w:r>
      <w:r w:rsidRPr="00A076D8">
        <w:t xml:space="preserve"> </w:t>
      </w:r>
      <w:r w:rsidRPr="00A65014">
        <w:rPr>
          <w:rStyle w:val="Emphasis"/>
        </w:rPr>
        <w:t>Mirage-2000H</w:t>
      </w:r>
      <w:r w:rsidRPr="00A076D8">
        <w:t xml:space="preserve">, </w:t>
      </w:r>
      <w:r w:rsidRPr="00A65014">
        <w:rPr>
          <w:rStyle w:val="Emphasis"/>
        </w:rPr>
        <w:t>Jaguar</w:t>
      </w:r>
      <w:r w:rsidRPr="00A076D8">
        <w:t xml:space="preserve"> </w:t>
      </w:r>
      <w:r w:rsidRPr="00A65014">
        <w:rPr>
          <w:rStyle w:val="StyleUnderline"/>
        </w:rPr>
        <w:t>strike aircraft</w:t>
      </w:r>
      <w:r w:rsidRPr="00A076D8">
        <w:t xml:space="preserve">, </w:t>
      </w:r>
      <w:r w:rsidRPr="00A65014">
        <w:rPr>
          <w:rStyle w:val="Emphasis"/>
        </w:rPr>
        <w:t>Tu-22M backfire bombers</w:t>
      </w:r>
      <w:r w:rsidRPr="00A076D8">
        <w:t xml:space="preserve">, </w:t>
      </w:r>
      <w:r w:rsidRPr="00A65014">
        <w:rPr>
          <w:rStyle w:val="StyleUnderline"/>
        </w:rPr>
        <w:t>and</w:t>
      </w:r>
      <w:r w:rsidRPr="00A076D8">
        <w:t xml:space="preserve"> more recently, </w:t>
      </w:r>
      <w:r w:rsidRPr="00A65014">
        <w:rPr>
          <w:rStyle w:val="Emphasis"/>
        </w:rPr>
        <w:t>C-295 transport aircraft</w:t>
      </w:r>
      <w:r w:rsidRPr="00A076D8">
        <w:t xml:space="preserve">, </w:t>
      </w:r>
      <w:r w:rsidRPr="00A65014">
        <w:rPr>
          <w:rStyle w:val="StyleUnderline"/>
        </w:rPr>
        <w:t xml:space="preserve">and </w:t>
      </w:r>
      <w:r w:rsidRPr="000E1E46">
        <w:rPr>
          <w:rStyle w:val="StyleUnderline"/>
          <w:highlight w:val="cyan"/>
        </w:rPr>
        <w:t xml:space="preserve">the </w:t>
      </w:r>
      <w:r w:rsidRPr="000E1E46">
        <w:rPr>
          <w:rStyle w:val="Emphasis"/>
          <w:highlight w:val="cyan"/>
        </w:rPr>
        <w:t>French Rafale</w:t>
      </w:r>
      <w:r w:rsidRPr="00A65014">
        <w:rPr>
          <w:rStyle w:val="StyleUnderline"/>
        </w:rPr>
        <w:t xml:space="preserve"> which </w:t>
      </w:r>
      <w:r w:rsidRPr="000E1E46">
        <w:rPr>
          <w:rStyle w:val="Emphasis"/>
          <w:highlight w:val="cyan"/>
        </w:rPr>
        <w:t>augment its capacity to go after its counterforce targets.</w:t>
      </w:r>
      <w:r>
        <w:rPr>
          <w:rStyle w:val="Emphasis"/>
        </w:rPr>
        <w:t xml:space="preserve"> </w:t>
      </w:r>
      <w:r w:rsidRPr="00A076D8">
        <w:t xml:space="preserve">Moreover, </w:t>
      </w:r>
      <w:r w:rsidRPr="00A65014">
        <w:rPr>
          <w:rStyle w:val="StyleUnderline"/>
        </w:rPr>
        <w:t xml:space="preserve">major </w:t>
      </w:r>
      <w:r w:rsidRPr="000E1E46">
        <w:rPr>
          <w:rStyle w:val="StyleUnderline"/>
          <w:highlight w:val="cyan"/>
        </w:rPr>
        <w:t>arms sales</w:t>
      </w:r>
      <w:r w:rsidRPr="00A65014">
        <w:rPr>
          <w:rStyle w:val="StyleUnderline"/>
        </w:rPr>
        <w:t xml:space="preserve"> to India in the last decade </w:t>
      </w:r>
      <w:r w:rsidRPr="000E1E46">
        <w:rPr>
          <w:rStyle w:val="StyleUnderline"/>
          <w:highlight w:val="cyan"/>
        </w:rPr>
        <w:t xml:space="preserve">include </w:t>
      </w:r>
      <w:r w:rsidRPr="000E1E46">
        <w:rPr>
          <w:rStyle w:val="Emphasis"/>
          <w:highlight w:val="cyan"/>
        </w:rPr>
        <w:t>U.S. F-16s and guided bombs for Jaguar aircraft</w:t>
      </w:r>
      <w:r w:rsidRPr="00A076D8">
        <w:t xml:space="preserve">. </w:t>
      </w:r>
      <w:r w:rsidRPr="00A65014">
        <w:rPr>
          <w:rStyle w:val="StyleUnderline"/>
        </w:rPr>
        <w:t xml:space="preserve">From France, the sales include </w:t>
      </w:r>
      <w:r w:rsidRPr="00A65014">
        <w:rPr>
          <w:rStyle w:val="Emphasis"/>
        </w:rPr>
        <w:t>36 French-built Rafale planes</w:t>
      </w:r>
      <w:r w:rsidRPr="00A65014">
        <w:rPr>
          <w:rStyle w:val="StyleUnderline"/>
        </w:rPr>
        <w:t xml:space="preserve">, </w:t>
      </w:r>
      <w:r w:rsidRPr="00A65014">
        <w:rPr>
          <w:rStyle w:val="Emphasis"/>
        </w:rPr>
        <w:t xml:space="preserve">six </w:t>
      </w:r>
      <w:proofErr w:type="spellStart"/>
      <w:r w:rsidRPr="000E1E46">
        <w:rPr>
          <w:rStyle w:val="Emphasis"/>
          <w:highlight w:val="cyan"/>
        </w:rPr>
        <w:t>Scorpene</w:t>
      </w:r>
      <w:proofErr w:type="spellEnd"/>
      <w:r w:rsidRPr="000E1E46">
        <w:rPr>
          <w:rStyle w:val="Emphasis"/>
          <w:highlight w:val="cyan"/>
        </w:rPr>
        <w:t xml:space="preserve"> submarines</w:t>
      </w:r>
      <w:r w:rsidRPr="00A65014">
        <w:rPr>
          <w:rStyle w:val="StyleUnderline"/>
        </w:rPr>
        <w:t xml:space="preserve">, upgrades to 49 Mirage-2000-5, air-to air missiles for these planes and a huge sale of </w:t>
      </w:r>
      <w:r w:rsidRPr="00A65014">
        <w:rPr>
          <w:rStyle w:val="Emphasis"/>
        </w:rPr>
        <w:t>126 multi-role medium combat aircraft</w:t>
      </w:r>
      <w:r w:rsidRPr="00A65014">
        <w:rPr>
          <w:rStyle w:val="StyleUnderline"/>
        </w:rPr>
        <w:t>. Similarly, Russia has exported combat aircraft such as 270 Su-30s, 45 naval Mig-29Ks, 150 Mi-17 transport helicopters and ten Ka-31 helicopters.</w:t>
      </w:r>
      <w:r>
        <w:rPr>
          <w:rStyle w:val="StyleUnderline"/>
        </w:rPr>
        <w:t xml:space="preserve"> </w:t>
      </w:r>
      <w:r w:rsidRPr="00A65014">
        <w:rPr>
          <w:rStyle w:val="StyleUnderline"/>
        </w:rPr>
        <w:t xml:space="preserve">In 2006, the </w:t>
      </w:r>
      <w:r w:rsidRPr="00393918">
        <w:rPr>
          <w:rStyle w:val="StyleUnderline"/>
        </w:rPr>
        <w:t xml:space="preserve">DRDO and a Russian venture jointly developed the </w:t>
      </w:r>
      <w:proofErr w:type="spellStart"/>
      <w:r w:rsidRPr="00393918">
        <w:rPr>
          <w:rStyle w:val="Emphasis"/>
        </w:rPr>
        <w:t>BrahMos</w:t>
      </w:r>
      <w:proofErr w:type="spellEnd"/>
      <w:r w:rsidRPr="00393918">
        <w:rPr>
          <w:rStyle w:val="Emphasis"/>
        </w:rPr>
        <w:t xml:space="preserve"> cruise </w:t>
      </w:r>
      <w:r w:rsidRPr="00393918">
        <w:rPr>
          <w:rStyle w:val="Emphasis"/>
        </w:rPr>
        <w:lastRenderedPageBreak/>
        <w:t>missile</w:t>
      </w:r>
      <w:r w:rsidRPr="00A076D8">
        <w:t xml:space="preserve"> — </w:t>
      </w:r>
      <w:r w:rsidRPr="00393918">
        <w:rPr>
          <w:rStyle w:val="StyleUnderline"/>
        </w:rPr>
        <w:t>a supersonic</w:t>
      </w:r>
      <w:r w:rsidRPr="00A65014">
        <w:rPr>
          <w:rStyle w:val="StyleUnderline"/>
        </w:rPr>
        <w:t xml:space="preserve"> missile that combines Russian propulsion technology and new Indian guidance technology</w:t>
      </w:r>
      <w:r w:rsidRPr="00A076D8">
        <w:t xml:space="preserve">. </w:t>
      </w:r>
      <w:proofErr w:type="spellStart"/>
      <w:r w:rsidRPr="000E1E46">
        <w:rPr>
          <w:rStyle w:val="StyleUnderline"/>
          <w:highlight w:val="cyan"/>
        </w:rPr>
        <w:t>BrahMos</w:t>
      </w:r>
      <w:proofErr w:type="spellEnd"/>
      <w:r w:rsidRPr="00A65014">
        <w:rPr>
          <w:rStyle w:val="StyleUnderline"/>
        </w:rPr>
        <w:t xml:space="preserve"> cruise missile </w:t>
      </w:r>
      <w:r w:rsidRPr="000E1E46">
        <w:rPr>
          <w:rStyle w:val="StyleUnderline"/>
          <w:highlight w:val="cyan"/>
        </w:rPr>
        <w:t xml:space="preserve">can </w:t>
      </w:r>
      <w:r w:rsidRPr="000E1E46">
        <w:rPr>
          <w:rStyle w:val="Emphasis"/>
          <w:highlight w:val="cyan"/>
        </w:rPr>
        <w:t xml:space="preserve">reach supersonic speed and thus </w:t>
      </w:r>
      <w:r w:rsidRPr="000E1E46">
        <w:rPr>
          <w:rStyle w:val="Emphasis"/>
          <w:szCs w:val="26"/>
          <w:highlight w:val="cyan"/>
        </w:rPr>
        <w:t>bypass surface-to-air missile defense</w:t>
      </w:r>
      <w:r w:rsidRPr="00A65014">
        <w:rPr>
          <w:rStyle w:val="Emphasis"/>
          <w:szCs w:val="26"/>
        </w:rPr>
        <w:t xml:space="preserve"> systems</w:t>
      </w:r>
      <w:r w:rsidRPr="00A076D8">
        <w:t xml:space="preserve">. </w:t>
      </w:r>
      <w:r w:rsidRPr="002E56D6">
        <w:rPr>
          <w:rStyle w:val="StyleUnderline"/>
        </w:rPr>
        <w:t>Israel has also transferred electronic warfare technology and precision-guided munitions</w:t>
      </w:r>
      <w:r w:rsidRPr="00A076D8">
        <w:t xml:space="preserve">. The </w:t>
      </w:r>
      <w:proofErr w:type="gramStart"/>
      <w:r w:rsidRPr="00A076D8">
        <w:t>Indian-Israeli</w:t>
      </w:r>
      <w:proofErr w:type="gramEnd"/>
      <w:r w:rsidRPr="00A076D8">
        <w:t xml:space="preserve"> arms trade amounts to more than $2 billion annually. In 2004, the British company BAE Systems won a deal to sell advanced jet trainers to the Indian Air Force. </w:t>
      </w:r>
      <w:r w:rsidRPr="002E56D6">
        <w:rPr>
          <w:rStyle w:val="StyleUnderline"/>
        </w:rPr>
        <w:t>In 2007, India paid the United States $50 million for the amphibious USS Trenton, and in 2009, Boeing won a $2 billion order for eight P-8 maritime reconnaissance aircraft and Lockheed Martin won a $1 billion contract for six C-1301J transport aircraft</w:t>
      </w:r>
      <w:r w:rsidRPr="00A076D8">
        <w:t xml:space="preserve">. Together with former U.S. President Barack Obama also offered to sell C-17 and F-414 aircraft. More so, </w:t>
      </w:r>
      <w:r w:rsidRPr="002E56D6">
        <w:rPr>
          <w:rStyle w:val="StyleUnderline"/>
        </w:rPr>
        <w:t xml:space="preserve">India’s inclusion into the Missile Technology Control Regime gives it </w:t>
      </w:r>
      <w:r w:rsidRPr="002E56D6">
        <w:rPr>
          <w:rStyle w:val="Emphasis"/>
        </w:rPr>
        <w:t>access to technology</w:t>
      </w:r>
      <w:r w:rsidRPr="002E56D6">
        <w:rPr>
          <w:rStyle w:val="StyleUnderline"/>
        </w:rPr>
        <w:t xml:space="preserve"> that is </w:t>
      </w:r>
      <w:r w:rsidRPr="002E56D6">
        <w:rPr>
          <w:rStyle w:val="Emphasis"/>
        </w:rPr>
        <w:t>normally restricted for non-members</w:t>
      </w:r>
      <w:r w:rsidRPr="002E56D6">
        <w:rPr>
          <w:rStyle w:val="StyleUnderline"/>
        </w:rPr>
        <w:t>.</w:t>
      </w:r>
      <w:r w:rsidRPr="00A076D8">
        <w:t xml:space="preserve"> </w:t>
      </w:r>
      <w:r w:rsidRPr="002E56D6">
        <w:rPr>
          <w:rStyle w:val="StyleUnderline"/>
        </w:rPr>
        <w:t>By stark contrast</w:t>
      </w:r>
      <w:r w:rsidRPr="00A076D8">
        <w:t xml:space="preserve">, </w:t>
      </w:r>
      <w:r w:rsidRPr="002E56D6">
        <w:rPr>
          <w:rStyle w:val="StyleUnderline"/>
        </w:rPr>
        <w:t xml:space="preserve">the </w:t>
      </w:r>
      <w:r w:rsidRPr="000E1E46">
        <w:rPr>
          <w:rStyle w:val="StyleUnderline"/>
          <w:highlight w:val="cyan"/>
        </w:rPr>
        <w:t>Pakistan</w:t>
      </w:r>
      <w:r w:rsidRPr="002E56D6">
        <w:rPr>
          <w:rStyle w:val="StyleUnderline"/>
        </w:rPr>
        <w:t xml:space="preserve"> Air Force </w:t>
      </w:r>
      <w:r w:rsidRPr="000E1E46">
        <w:rPr>
          <w:rStyle w:val="StyleUnderline"/>
          <w:highlight w:val="cyan"/>
        </w:rPr>
        <w:t>has been denied</w:t>
      </w:r>
      <w:r w:rsidRPr="002E56D6">
        <w:rPr>
          <w:rStyle w:val="StyleUnderline"/>
        </w:rPr>
        <w:t xml:space="preserve"> </w:t>
      </w:r>
      <w:r w:rsidRPr="000E1E46">
        <w:rPr>
          <w:rStyle w:val="StyleUnderline"/>
          <w:highlight w:val="cyan"/>
        </w:rPr>
        <w:t>state of the art</w:t>
      </w:r>
      <w:r w:rsidRPr="002E56D6">
        <w:rPr>
          <w:rStyle w:val="StyleUnderline"/>
        </w:rPr>
        <w:t xml:space="preserve"> aircraft </w:t>
      </w:r>
      <w:r w:rsidRPr="000E1E46">
        <w:rPr>
          <w:rStyle w:val="StyleUnderline"/>
          <w:highlight w:val="cyan"/>
        </w:rPr>
        <w:t>acquisitions</w:t>
      </w:r>
      <w:r w:rsidRPr="002E56D6">
        <w:rPr>
          <w:rStyle w:val="StyleUnderline"/>
        </w:rPr>
        <w:t xml:space="preserve"> for two </w:t>
      </w:r>
      <w:proofErr w:type="gramStart"/>
      <w:r w:rsidRPr="002E56D6">
        <w:rPr>
          <w:rStyle w:val="StyleUnderline"/>
        </w:rPr>
        <w:t>decades</w:t>
      </w:r>
      <w:r w:rsidRPr="00A076D8">
        <w:t>, and</w:t>
      </w:r>
      <w:proofErr w:type="gramEnd"/>
      <w:r w:rsidRPr="00A076D8">
        <w:t xml:space="preserve"> has been limited to refurbishing older high-performance aircraft. India is also expanding its naval capabilities, including a sea-based strike force as the logical step in its quest for an assured retaliatory capability. In turn, Pakistan’s naval nuclear developments are fueled by nuclear developments on the Indian side, an understandable reaction but one which has drawn considerable criticism. The drone technology which has been easily accessible to India is another controversial issue. Recently, the U.S. made a sales agreement with New Delhi for naval drones. It has been reported that Washington does not deem its sale of naval drones to India to be threatening for Pakistan, as it considers that these are not armed but are only intended for surveillance across the Indian Ocean. However, </w:t>
      </w:r>
      <w:r w:rsidRPr="002E56D6">
        <w:rPr>
          <w:rStyle w:val="Emphasis"/>
        </w:rPr>
        <w:t>AWACS</w:t>
      </w:r>
      <w:r w:rsidRPr="00A076D8">
        <w:t xml:space="preserve">, </w:t>
      </w:r>
      <w:r w:rsidRPr="000E1E46">
        <w:rPr>
          <w:rStyle w:val="Emphasis"/>
          <w:highlight w:val="cyan"/>
        </w:rPr>
        <w:t>drones</w:t>
      </w:r>
      <w:r w:rsidRPr="000E1E46">
        <w:rPr>
          <w:highlight w:val="cyan"/>
        </w:rPr>
        <w:t xml:space="preserve">, </w:t>
      </w:r>
      <w:r w:rsidRPr="000E1E46">
        <w:rPr>
          <w:rStyle w:val="StyleUnderline"/>
          <w:highlight w:val="cyan"/>
        </w:rPr>
        <w:t>and</w:t>
      </w:r>
      <w:r w:rsidRPr="000E1E46">
        <w:rPr>
          <w:highlight w:val="cyan"/>
        </w:rPr>
        <w:t xml:space="preserve"> </w:t>
      </w:r>
      <w:r w:rsidRPr="000E1E46">
        <w:rPr>
          <w:rStyle w:val="StyleUnderline"/>
          <w:highlight w:val="cyan"/>
        </w:rPr>
        <w:t xml:space="preserve">other sophisticated </w:t>
      </w:r>
      <w:r w:rsidRPr="000E1E46">
        <w:rPr>
          <w:rStyle w:val="Emphasis"/>
          <w:highlight w:val="cyan"/>
        </w:rPr>
        <w:t>surveillance and reconnaissance capabilities</w:t>
      </w:r>
      <w:r w:rsidRPr="000E1E46">
        <w:rPr>
          <w:highlight w:val="cyan"/>
        </w:rPr>
        <w:t xml:space="preserve"> </w:t>
      </w:r>
      <w:r w:rsidRPr="000E1E46">
        <w:rPr>
          <w:rStyle w:val="StyleUnderline"/>
          <w:highlight w:val="cyan"/>
        </w:rPr>
        <w:t>make India’s</w:t>
      </w:r>
      <w:r w:rsidRPr="00A076D8">
        <w:t xml:space="preserve"> conventional </w:t>
      </w:r>
      <w:r w:rsidRPr="000E1E46">
        <w:rPr>
          <w:rStyle w:val="StyleUnderline"/>
          <w:highlight w:val="cyan"/>
        </w:rPr>
        <w:t xml:space="preserve">strikes </w:t>
      </w:r>
      <w:r w:rsidRPr="000E1E46">
        <w:rPr>
          <w:rStyle w:val="Emphasis"/>
          <w:highlight w:val="cyan"/>
        </w:rPr>
        <w:t>more effective</w:t>
      </w:r>
      <w:r w:rsidRPr="00A076D8">
        <w:t xml:space="preserve">, </w:t>
      </w:r>
      <w:r w:rsidRPr="002E56D6">
        <w:rPr>
          <w:rStyle w:val="StyleUnderline"/>
        </w:rPr>
        <w:t>as well as enabling it to achieve air superiority more quickly</w:t>
      </w:r>
      <w:r w:rsidRPr="00A076D8">
        <w:t xml:space="preserve">. </w:t>
      </w:r>
      <w:r w:rsidRPr="000E1E46">
        <w:rPr>
          <w:rStyle w:val="StyleUnderline"/>
          <w:highlight w:val="cyan"/>
        </w:rPr>
        <w:t>The accumulation</w:t>
      </w:r>
      <w:r w:rsidRPr="002E56D6">
        <w:rPr>
          <w:rStyle w:val="StyleUnderline"/>
        </w:rPr>
        <w:t xml:space="preserve"> of all this </w:t>
      </w:r>
      <w:r w:rsidRPr="000E1E46">
        <w:rPr>
          <w:rStyle w:val="StyleUnderline"/>
          <w:highlight w:val="cyan"/>
        </w:rPr>
        <w:t xml:space="preserve">has </w:t>
      </w:r>
      <w:r w:rsidRPr="000E1E46">
        <w:rPr>
          <w:rStyle w:val="Emphasis"/>
          <w:highlight w:val="cyan"/>
        </w:rPr>
        <w:t>increased threat to the survivability of Pakistani nuclear delivery systems</w:t>
      </w:r>
      <w:r w:rsidRPr="00A076D8">
        <w:t xml:space="preserve">. Indeed, </w:t>
      </w:r>
      <w:r w:rsidRPr="002E56D6">
        <w:rPr>
          <w:rStyle w:val="StyleUnderline"/>
        </w:rPr>
        <w:t xml:space="preserve">it is capabilities like precision-guided munitions/guided bombs, in this </w:t>
      </w:r>
      <w:proofErr w:type="gramStart"/>
      <w:r w:rsidRPr="002E56D6">
        <w:rPr>
          <w:rStyle w:val="StyleUnderline"/>
        </w:rPr>
        <w:t>particular strategic</w:t>
      </w:r>
      <w:proofErr w:type="gramEnd"/>
      <w:r w:rsidRPr="002E56D6">
        <w:rPr>
          <w:rStyle w:val="StyleUnderline"/>
        </w:rPr>
        <w:t xml:space="preserve"> context, that </w:t>
      </w:r>
      <w:r w:rsidRPr="000E1E46">
        <w:rPr>
          <w:rStyle w:val="StyleUnderline"/>
          <w:highlight w:val="cyan"/>
        </w:rPr>
        <w:t>make Pakistan</w:t>
      </w:r>
      <w:r w:rsidRPr="00A076D8">
        <w:t xml:space="preserve"> more </w:t>
      </w:r>
      <w:r w:rsidRPr="000E1E46">
        <w:rPr>
          <w:rStyle w:val="Emphasis"/>
          <w:highlight w:val="cyan"/>
        </w:rPr>
        <w:t>vulnerable</w:t>
      </w:r>
      <w:r w:rsidRPr="000E1E46">
        <w:rPr>
          <w:rStyle w:val="StyleUnderline"/>
          <w:highlight w:val="cyan"/>
        </w:rPr>
        <w:t xml:space="preserve"> to an </w:t>
      </w:r>
      <w:r w:rsidRPr="000E1E46">
        <w:rPr>
          <w:rStyle w:val="Emphasis"/>
          <w:highlight w:val="cyan"/>
        </w:rPr>
        <w:t>Indian pre-emptive strike.</w:t>
      </w:r>
    </w:p>
    <w:p w14:paraId="6EF4AAE2" w14:textId="77777777" w:rsidR="00924202" w:rsidRDefault="00924202" w:rsidP="00924202">
      <w:pPr>
        <w:tabs>
          <w:tab w:val="left" w:pos="3810"/>
        </w:tabs>
      </w:pPr>
      <w:r>
        <w:tab/>
      </w:r>
    </w:p>
    <w:p w14:paraId="3B4CA3E7" w14:textId="09476A62" w:rsidR="00924202" w:rsidRPr="00680476" w:rsidRDefault="00924202" w:rsidP="00924202">
      <w:pPr>
        <w:pStyle w:val="Heading4"/>
        <w:numPr>
          <w:ilvl w:val="0"/>
          <w:numId w:val="16"/>
        </w:numPr>
      </w:pPr>
      <w:r>
        <w:t xml:space="preserve">Otherwise, Pakistan’s </w:t>
      </w:r>
      <w:r w:rsidRPr="00CD1E46">
        <w:rPr>
          <w:u w:val="single"/>
        </w:rPr>
        <w:t>nukes</w:t>
      </w:r>
      <w:r>
        <w:t xml:space="preserve"> are vulnerable – causes </w:t>
      </w:r>
      <w:r w:rsidRPr="00CD1E46">
        <w:rPr>
          <w:u w:val="single"/>
        </w:rPr>
        <w:t>global nuclear war</w:t>
      </w:r>
    </w:p>
    <w:p w14:paraId="06389BE1" w14:textId="77777777" w:rsidR="00924202" w:rsidRDefault="00924202" w:rsidP="00924202">
      <w:r>
        <w:t xml:space="preserve">William </w:t>
      </w:r>
      <w:r w:rsidRPr="00CD1E46">
        <w:rPr>
          <w:rStyle w:val="Style13ptBold"/>
        </w:rPr>
        <w:t>Pitt 9</w:t>
      </w:r>
      <w:r>
        <w:t xml:space="preserve">, </w:t>
      </w:r>
      <w:r w:rsidRPr="008104E4">
        <w:t xml:space="preserve">a New York </w:t>
      </w:r>
      <w:proofErr w:type="gramStart"/>
      <w:r w:rsidRPr="008104E4">
        <w:t>Times</w:t>
      </w:r>
      <w:proofErr w:type="gramEnd"/>
      <w:r w:rsidRPr="008104E4">
        <w:t xml:space="preserve"> and internationally bestselling author of two books: "War on Iraq: What Team Bush Doesn't Want You to Know" and "The Greatest</w:t>
      </w:r>
      <w:r>
        <w:t xml:space="preserve"> Sedition Is Silence”, </w:t>
      </w:r>
      <w:r w:rsidRPr="008104E4">
        <w:t>“Unstable Pakistan Threatens the World,” http://www.arabamericannews.com/news/index.php?mod=artic</w:t>
      </w:r>
      <w:r>
        <w:t>le&amp;cat=commentary&amp;article=2183</w:t>
      </w:r>
    </w:p>
    <w:p w14:paraId="44C0BABD" w14:textId="77777777" w:rsidR="00924202" w:rsidRPr="00254AD4" w:rsidRDefault="00924202" w:rsidP="00924202">
      <w:pPr>
        <w:rPr>
          <w:sz w:val="12"/>
        </w:rPr>
      </w:pPr>
      <w:r w:rsidRPr="00CD1E46">
        <w:rPr>
          <w:sz w:val="12"/>
        </w:rPr>
        <w:t>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this sounds, it did not take place where we have come to expect such terrible events. This, unfortunately, is a whole new ballgame. It is part of another conflict that is brewing, one which puts what is happening in Iraq and Afghanistan in deep shade, and which represents a grave and growing threat to us all</w:t>
      </w:r>
      <w:r w:rsidRPr="00CD1E46">
        <w:rPr>
          <w:rStyle w:val="TitleChar"/>
        </w:rPr>
        <w:t xml:space="preserve">. </w:t>
      </w:r>
      <w:r w:rsidRPr="000E1E46">
        <w:rPr>
          <w:rStyle w:val="TitleChar"/>
          <w:highlight w:val="cyan"/>
        </w:rPr>
        <w:t>Pakistan is</w:t>
      </w:r>
      <w:r w:rsidRPr="00CD1E46">
        <w:rPr>
          <w:rStyle w:val="TitleChar"/>
        </w:rPr>
        <w:t xml:space="preserve"> now </w:t>
      </w:r>
      <w:r w:rsidRPr="000E1E46">
        <w:rPr>
          <w:rStyle w:val="TitleChar"/>
          <w:highlight w:val="cyan"/>
        </w:rPr>
        <w:t xml:space="preserve">trembling on the edge of </w:t>
      </w:r>
      <w:r w:rsidRPr="000E1E46">
        <w:rPr>
          <w:rStyle w:val="Emphasis"/>
          <w:highlight w:val="cyan"/>
        </w:rPr>
        <w:t xml:space="preserve">violent </w:t>
      </w:r>
      <w:proofErr w:type="gramStart"/>
      <w:r w:rsidRPr="000E1E46">
        <w:rPr>
          <w:rStyle w:val="Emphasis"/>
          <w:highlight w:val="cyan"/>
        </w:rPr>
        <w:t>chaos</w:t>
      </w:r>
      <w:r w:rsidRPr="00CD1E46">
        <w:rPr>
          <w:sz w:val="12"/>
        </w:rPr>
        <w:t>, and</w:t>
      </w:r>
      <w:proofErr w:type="gramEnd"/>
      <w:r w:rsidRPr="00CD1E46">
        <w:rPr>
          <w:sz w:val="12"/>
        </w:rPr>
        <w:t xml:space="preserve"> is doing so </w:t>
      </w:r>
      <w:r w:rsidRPr="000E1E46">
        <w:rPr>
          <w:rStyle w:val="TitleChar"/>
          <w:highlight w:val="cyan"/>
        </w:rPr>
        <w:t xml:space="preserve">with </w:t>
      </w:r>
      <w:r w:rsidRPr="000E1E46">
        <w:rPr>
          <w:rStyle w:val="Emphasis"/>
          <w:highlight w:val="cyan"/>
        </w:rPr>
        <w:t>nuclear weapons</w:t>
      </w:r>
      <w:r w:rsidRPr="00CD1E46">
        <w:rPr>
          <w:u w:val="single"/>
        </w:rPr>
        <w:t xml:space="preserve"> </w:t>
      </w:r>
      <w:r w:rsidRPr="00CD1E46">
        <w:rPr>
          <w:sz w:val="12"/>
        </w:rPr>
        <w:t>in its hip pocket,</w:t>
      </w:r>
      <w:r w:rsidRPr="00CD1E46">
        <w:rPr>
          <w:u w:val="single"/>
        </w:rPr>
        <w:t xml:space="preserve"> </w:t>
      </w:r>
      <w:r w:rsidRPr="00CD1E46">
        <w:rPr>
          <w:rStyle w:val="TitleChar"/>
        </w:rPr>
        <w:t xml:space="preserve">right </w:t>
      </w:r>
      <w:r w:rsidRPr="000E1E46">
        <w:rPr>
          <w:rStyle w:val="TitleChar"/>
          <w:highlight w:val="cyan"/>
        </w:rPr>
        <w:t>in the</w:t>
      </w:r>
      <w:r w:rsidRPr="00CD1E46">
        <w:rPr>
          <w:rStyle w:val="TitleChar"/>
        </w:rPr>
        <w:t xml:space="preserve"> middle of one of the </w:t>
      </w:r>
      <w:r w:rsidRPr="000E1E46">
        <w:rPr>
          <w:rStyle w:val="Emphasis"/>
          <w:highlight w:val="cyan"/>
        </w:rPr>
        <w:t>most dangerous neighborhood</w:t>
      </w:r>
      <w:r w:rsidRPr="00CD1E46">
        <w:rPr>
          <w:rStyle w:val="Emphasis"/>
        </w:rPr>
        <w:t xml:space="preserve">s </w:t>
      </w:r>
      <w:r w:rsidRPr="000E1E46">
        <w:rPr>
          <w:rStyle w:val="Emphasis"/>
          <w:highlight w:val="cyan"/>
        </w:rPr>
        <w:t>in the world</w:t>
      </w:r>
      <w:r w:rsidRPr="00CD1E46">
        <w:rPr>
          <w:rStyle w:val="TitleChar"/>
        </w:rPr>
        <w:t>.</w:t>
      </w:r>
      <w:r w:rsidRPr="00CD1E46">
        <w:rPr>
          <w:b/>
          <w:u w:val="single"/>
        </w:rPr>
        <w:t xml:space="preserve"> </w:t>
      </w:r>
      <w:r w:rsidRPr="00CD1E46">
        <w:rPr>
          <w:sz w:val="12"/>
        </w:rPr>
        <w:t>The situation in brief: Pakistan for years has been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w:t>
      </w:r>
      <w:r w:rsidRPr="00CD1E46">
        <w:rPr>
          <w:u w:val="single"/>
        </w:rPr>
        <w:t xml:space="preserve"> </w:t>
      </w:r>
      <w:r w:rsidRPr="000E1E46">
        <w:rPr>
          <w:rStyle w:val="TitleChar"/>
          <w:highlight w:val="cyan"/>
        </w:rPr>
        <w:t xml:space="preserve">The fact that </w:t>
      </w:r>
      <w:r w:rsidRPr="000E1E46">
        <w:rPr>
          <w:rStyle w:val="Emphasis"/>
          <w:highlight w:val="cyan"/>
        </w:rPr>
        <w:t>Pakistan</w:t>
      </w:r>
      <w:r w:rsidRPr="00CD1E46">
        <w:rPr>
          <w:rStyle w:val="TitleChar"/>
        </w:rPr>
        <w:t xml:space="preserve">, and </w:t>
      </w:r>
      <w:r w:rsidRPr="000E1E46">
        <w:rPr>
          <w:rStyle w:val="Emphasis"/>
          <w:highlight w:val="cyan"/>
        </w:rPr>
        <w:t>India</w:t>
      </w:r>
      <w:r w:rsidRPr="00CD1E46">
        <w:rPr>
          <w:rStyle w:val="TitleChar"/>
        </w:rPr>
        <w:t xml:space="preserve">, and </w:t>
      </w:r>
      <w:r w:rsidRPr="000E1E46">
        <w:rPr>
          <w:rStyle w:val="Emphasis"/>
          <w:highlight w:val="cyan"/>
        </w:rPr>
        <w:t>Russia</w:t>
      </w:r>
      <w:r w:rsidRPr="00CD1E46">
        <w:rPr>
          <w:rStyle w:val="TitleChar"/>
        </w:rPr>
        <w:t xml:space="preserve">, </w:t>
      </w:r>
      <w:r w:rsidRPr="000E1E46">
        <w:rPr>
          <w:rStyle w:val="TitleChar"/>
          <w:highlight w:val="cyan"/>
        </w:rPr>
        <w:t xml:space="preserve">and </w:t>
      </w:r>
      <w:r w:rsidRPr="000E1E46">
        <w:rPr>
          <w:rStyle w:val="Emphasis"/>
          <w:highlight w:val="cyan"/>
        </w:rPr>
        <w:t>China</w:t>
      </w:r>
      <w:r w:rsidRPr="000E1E46">
        <w:rPr>
          <w:rStyle w:val="TitleChar"/>
          <w:highlight w:val="cyan"/>
        </w:rPr>
        <w:t xml:space="preserve"> all possess nuclear weapons</w:t>
      </w:r>
      <w:r w:rsidRPr="00CD1E46">
        <w:rPr>
          <w:rStyle w:val="TitleChar"/>
        </w:rPr>
        <w:t xml:space="preserve"> and share the same space </w:t>
      </w:r>
      <w:r w:rsidRPr="000E1E46">
        <w:rPr>
          <w:rStyle w:val="TitleChar"/>
          <w:highlight w:val="cyan"/>
        </w:rPr>
        <w:t xml:space="preserve">means </w:t>
      </w:r>
      <w:r w:rsidRPr="000E1E46">
        <w:rPr>
          <w:rStyle w:val="Emphasis"/>
          <w:highlight w:val="cyan"/>
        </w:rPr>
        <w:t>any</w:t>
      </w:r>
      <w:r w:rsidRPr="00CD1E46">
        <w:rPr>
          <w:rStyle w:val="TitleChar"/>
        </w:rPr>
        <w:t xml:space="preserve"> ongoing or escalating </w:t>
      </w:r>
      <w:r w:rsidRPr="000E1E46">
        <w:rPr>
          <w:rStyle w:val="Emphasis"/>
          <w:highlight w:val="cyan"/>
        </w:rPr>
        <w:t>violence</w:t>
      </w:r>
      <w:r w:rsidRPr="00CD1E46">
        <w:rPr>
          <w:rStyle w:val="TitleChar"/>
        </w:rPr>
        <w:t xml:space="preserve"> over there </w:t>
      </w:r>
      <w:r w:rsidRPr="000E1E46">
        <w:rPr>
          <w:rStyle w:val="TitleChar"/>
          <w:highlight w:val="cyan"/>
        </w:rPr>
        <w:t>has the</w:t>
      </w:r>
      <w:r w:rsidRPr="00CD1E46">
        <w:rPr>
          <w:rStyle w:val="TitleChar"/>
        </w:rPr>
        <w:t xml:space="preserve"> real </w:t>
      </w:r>
      <w:r w:rsidRPr="000E1E46">
        <w:rPr>
          <w:rStyle w:val="TitleChar"/>
          <w:highlight w:val="cyan"/>
        </w:rPr>
        <w:t xml:space="preserve">potential to </w:t>
      </w:r>
      <w:r w:rsidRPr="000E1E46">
        <w:rPr>
          <w:rStyle w:val="Emphasis"/>
          <w:highlight w:val="cyan"/>
        </w:rPr>
        <w:t>crack open the very gates of Hell</w:t>
      </w:r>
      <w:r w:rsidRPr="00CD1E46">
        <w:rPr>
          <w:rStyle w:val="TitleChar"/>
        </w:rPr>
        <w:t xml:space="preserve"> itself. Recently, the Taliban made a military push into the northwest Pakistani region around the Swat Valley</w:t>
      </w:r>
      <w:r w:rsidRPr="00CD1E46">
        <w:rPr>
          <w:u w:val="single"/>
        </w:rPr>
        <w:t xml:space="preserve">. </w:t>
      </w:r>
      <w:r w:rsidRPr="00CD1E46">
        <w:rPr>
          <w:sz w:val="12"/>
        </w:rPr>
        <w:t>According to a recent Reuters report</w:t>
      </w:r>
      <w:r w:rsidRPr="00CD1E46">
        <w:rPr>
          <w:u w:val="single"/>
        </w:rPr>
        <w:t xml:space="preserve">: </w:t>
      </w:r>
      <w:r w:rsidRPr="00CD1E46">
        <w:rPr>
          <w:sz w:val="12"/>
        </w:rPr>
        <w:t xml:space="preserve">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w:t>
      </w:r>
      <w:proofErr w:type="gramStart"/>
      <w:r w:rsidRPr="00CD1E46">
        <w:rPr>
          <w:sz w:val="12"/>
        </w:rPr>
        <w:t>militants</w:t>
      </w:r>
      <w:proofErr w:type="gramEnd"/>
      <w:r w:rsidRPr="00CD1E46">
        <w:rPr>
          <w:sz w:val="12"/>
        </w:rPr>
        <w:t xml:space="preserve"> and civilians — died in battles. Militants unleashed a reign of terror, killing and beheading politicians, singers, </w:t>
      </w:r>
      <w:proofErr w:type="gramStart"/>
      <w:r w:rsidRPr="00CD1E46">
        <w:rPr>
          <w:sz w:val="12"/>
        </w:rPr>
        <w:t>soldiers</w:t>
      </w:r>
      <w:proofErr w:type="gramEnd"/>
      <w:r w:rsidRPr="00CD1E46">
        <w:rPr>
          <w:sz w:val="12"/>
        </w:rPr>
        <w:t xml:space="preserve">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w:t>
      </w:r>
      <w:proofErr w:type="spellStart"/>
      <w:r w:rsidRPr="00CD1E46">
        <w:rPr>
          <w:sz w:val="12"/>
        </w:rPr>
        <w:t>Zardari</w:t>
      </w:r>
      <w:proofErr w:type="spellEnd"/>
      <w:r w:rsidRPr="00CD1E46">
        <w:rPr>
          <w:sz w:val="12"/>
        </w:rPr>
        <w:t xml:space="preserve"> signed a regulation imposing sharia in the area last month. But the Taliban refused to give up their guns and pushed into Buner and another district adjacent to Swat, intent on spreading their rule. </w:t>
      </w:r>
      <w:r w:rsidRPr="00CD1E46">
        <w:rPr>
          <w:rStyle w:val="TitleChar"/>
        </w:rPr>
        <w:t xml:space="preserve">The United States, already embroiled in a war against Taliban forces in Afghanistan, </w:t>
      </w:r>
      <w:r w:rsidRPr="00CD1E46">
        <w:rPr>
          <w:rStyle w:val="TitleChar"/>
        </w:rPr>
        <w:lastRenderedPageBreak/>
        <w:t>must now face the possibility that Pakistan could collapse under the mounting threat of Taliban forces there</w:t>
      </w:r>
      <w:r w:rsidRPr="00CD1E46">
        <w:rPr>
          <w:sz w:val="12"/>
        </w:rPr>
        <w:t xml:space="preserv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w:t>
      </w:r>
      <w:r w:rsidRPr="00CD1E46">
        <w:rPr>
          <w:u w:val="single"/>
        </w:rPr>
        <w:t>"</w:t>
      </w:r>
      <w:r w:rsidRPr="00CD1E46">
        <w:rPr>
          <w:sz w:val="12"/>
        </w:rPr>
        <w:t xml:space="preserve">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 Pakistan is currently in possession of between 60 and 100 nuclear weapons. Because Pakistan's stability is threatened by the wide swath of its population that shares ethnic, </w:t>
      </w:r>
      <w:proofErr w:type="gramStart"/>
      <w:r w:rsidRPr="00CD1E46">
        <w:rPr>
          <w:sz w:val="12"/>
        </w:rPr>
        <w:t>cultural</w:t>
      </w:r>
      <w:proofErr w:type="gramEnd"/>
      <w:r w:rsidRPr="00CD1E46">
        <w:rPr>
          <w:sz w:val="12"/>
        </w:rPr>
        <w:t xml:space="preserve"> and religious connections to the fundamentalist Islamic populace of Afghanistan, fears over what could happen to those nuclear weapons if the Pakistani government collapses are very real. "</w:t>
      </w:r>
      <w:r w:rsidRPr="00CD1E46">
        <w:rPr>
          <w:rStyle w:val="TitleChar"/>
        </w:rPr>
        <w:t>As the insurgency of the Taliban and Al Qaeda spreads in Pakistan</w:t>
      </w:r>
      <w:r w:rsidRPr="00CD1E46">
        <w:rPr>
          <w:u w:val="single"/>
        </w:rPr>
        <w:t>,"</w:t>
      </w:r>
      <w:r w:rsidRPr="00CD1E46">
        <w:rPr>
          <w:sz w:val="12"/>
        </w:rPr>
        <w:t xml:space="preserve"> reported the Times last week, "</w:t>
      </w:r>
      <w:r w:rsidRPr="00CD1E46">
        <w:rPr>
          <w:rStyle w:val="TitleChar"/>
        </w:rPr>
        <w:t xml:space="preserve">senior American </w:t>
      </w:r>
      <w:r w:rsidRPr="000E1E46">
        <w:rPr>
          <w:rStyle w:val="TitleChar"/>
          <w:highlight w:val="cyan"/>
        </w:rPr>
        <w:t>officials</w:t>
      </w:r>
      <w:r w:rsidRPr="00CD1E46">
        <w:rPr>
          <w:rStyle w:val="TitleChar"/>
        </w:rPr>
        <w:t xml:space="preserve"> say they </w:t>
      </w:r>
      <w:r w:rsidRPr="000E1E46">
        <w:rPr>
          <w:rStyle w:val="TitleChar"/>
          <w:highlight w:val="cyan"/>
        </w:rPr>
        <w:t xml:space="preserve">are increasingly concerned about </w:t>
      </w:r>
      <w:r w:rsidRPr="00CD1E46">
        <w:rPr>
          <w:rStyle w:val="TitleChar"/>
        </w:rPr>
        <w:t xml:space="preserve">new vulnerabilities for Pakistan's nuclear arsenal, including </w:t>
      </w:r>
      <w:r w:rsidRPr="000E1E46">
        <w:rPr>
          <w:rStyle w:val="TitleChar"/>
          <w:highlight w:val="cyan"/>
        </w:rPr>
        <w:t xml:space="preserve">the potential for </w:t>
      </w:r>
      <w:r w:rsidRPr="000E1E46">
        <w:rPr>
          <w:rStyle w:val="Emphasis"/>
          <w:highlight w:val="cyan"/>
        </w:rPr>
        <w:t>militants to snatch a weapon</w:t>
      </w:r>
      <w:r w:rsidRPr="00CD1E46">
        <w:rPr>
          <w:rStyle w:val="TitleChar"/>
        </w:rPr>
        <w:t xml:space="preserve"> in transport or to insert sympathizers into laboratories or fuel-production facilities.</w:t>
      </w:r>
      <w:r w:rsidRPr="00CD1E46">
        <w:rPr>
          <w:sz w:val="12"/>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w:t>
      </w:r>
      <w:r w:rsidRPr="00CD1E46">
        <w:rPr>
          <w:b/>
          <w:sz w:val="12"/>
        </w:rPr>
        <w:t xml:space="preserve"> </w:t>
      </w:r>
      <w:r w:rsidRPr="00CD1E46">
        <w:rPr>
          <w:sz w:val="12"/>
        </w:rPr>
        <w:t xml:space="preserve">of those U.S. officials charged with keeping tabs on foreign nuclear weapons," reported Time Magazine last month. "Pakistan is thought to possess about 100 — the U.S. isn't sure of the </w:t>
      </w:r>
      <w:proofErr w:type="gramStart"/>
      <w:r w:rsidRPr="00CD1E46">
        <w:rPr>
          <w:sz w:val="12"/>
        </w:rPr>
        <w:t>total, and</w:t>
      </w:r>
      <w:proofErr w:type="gramEnd"/>
      <w:r w:rsidRPr="00CD1E46">
        <w:rPr>
          <w:sz w:val="12"/>
        </w:rPr>
        <w:t xml:space="preserve">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w:t>
      </w:r>
      <w:r w:rsidRPr="00CD1E46">
        <w:rPr>
          <w:u w:val="single"/>
        </w:rPr>
        <w:t xml:space="preserve"> </w:t>
      </w:r>
      <w:r w:rsidRPr="000E1E46">
        <w:rPr>
          <w:rStyle w:val="TitleChar"/>
          <w:highlight w:val="cyan"/>
        </w:rPr>
        <w:t>If</w:t>
      </w:r>
      <w:r w:rsidRPr="00CD1E46">
        <w:rPr>
          <w:rStyle w:val="TitleChar"/>
        </w:rPr>
        <w:t xml:space="preserve"> Pakistani </w:t>
      </w:r>
      <w:r w:rsidRPr="000E1E46">
        <w:rPr>
          <w:rStyle w:val="TitleChar"/>
          <w:highlight w:val="cyan"/>
        </w:rPr>
        <w:t>militants</w:t>
      </w:r>
      <w:r w:rsidRPr="00CD1E46">
        <w:rPr>
          <w:rStyle w:val="TitleChar"/>
        </w:rPr>
        <w:t xml:space="preserve"> ever </w:t>
      </w:r>
      <w:r w:rsidRPr="000E1E46">
        <w:rPr>
          <w:rStyle w:val="TitleChar"/>
          <w:highlight w:val="cyan"/>
        </w:rPr>
        <w:t>succeed in toppling the governmen</w:t>
      </w:r>
      <w:r w:rsidRPr="000E1E46">
        <w:rPr>
          <w:highlight w:val="cyan"/>
          <w:u w:val="single"/>
        </w:rPr>
        <w:t>t</w:t>
      </w:r>
      <w:r w:rsidRPr="00CD1E46">
        <w:rPr>
          <w:sz w:val="12"/>
        </w:rPr>
        <w:t>, several very dangerous events could happen at once. Nuclear-armed</w:t>
      </w:r>
      <w:r w:rsidRPr="00CD1E46">
        <w:rPr>
          <w:u w:val="single"/>
        </w:rPr>
        <w:t xml:space="preserve"> </w:t>
      </w:r>
      <w:r w:rsidRPr="000E1E46">
        <w:rPr>
          <w:rStyle w:val="Emphasis"/>
          <w:highlight w:val="cyan"/>
        </w:rPr>
        <w:t>India could be galvanized into military action</w:t>
      </w:r>
      <w:r w:rsidRPr="00CD1E46">
        <w:rPr>
          <w:rStyle w:val="Emphasis"/>
        </w:rPr>
        <w:t xml:space="preserve"> of some kind, </w:t>
      </w:r>
      <w:r w:rsidRPr="000E1E46">
        <w:rPr>
          <w:rStyle w:val="Emphasis"/>
          <w:highlight w:val="cyan"/>
        </w:rPr>
        <w:t>as could</w:t>
      </w:r>
      <w:r w:rsidRPr="00CD1E46">
        <w:rPr>
          <w:rStyle w:val="Emphasis"/>
        </w:rPr>
        <w:t xml:space="preserve"> nuclear-armed </w:t>
      </w:r>
      <w:r w:rsidRPr="000E1E46">
        <w:rPr>
          <w:rStyle w:val="Emphasis"/>
          <w:highlight w:val="cyan"/>
        </w:rPr>
        <w:t>China or</w:t>
      </w:r>
      <w:r w:rsidRPr="00CD1E46">
        <w:rPr>
          <w:rStyle w:val="Emphasis"/>
        </w:rPr>
        <w:t xml:space="preserve"> nuclear-armed </w:t>
      </w:r>
      <w:r w:rsidRPr="000E1E46">
        <w:rPr>
          <w:rStyle w:val="Emphasis"/>
          <w:highlight w:val="cyan"/>
        </w:rPr>
        <w:t>Russia</w:t>
      </w:r>
      <w:r w:rsidRPr="00CD1E46">
        <w:rPr>
          <w:rStyle w:val="Emphasis"/>
        </w:rPr>
        <w:t>.</w:t>
      </w:r>
      <w:r w:rsidRPr="00CD1E46">
        <w:rPr>
          <w:u w:val="single"/>
        </w:rPr>
        <w:t xml:space="preserve"> </w:t>
      </w:r>
      <w:r w:rsidRPr="00CD1E46">
        <w:rPr>
          <w:sz w:val="12"/>
        </w:rPr>
        <w:t>If the Pakistani government does fall, and all those Pakistani nukes are not immediately accounted for and secured,</w:t>
      </w:r>
      <w:r w:rsidRPr="00CD1E46">
        <w:rPr>
          <w:u w:val="single"/>
        </w:rPr>
        <w:t xml:space="preserve"> </w:t>
      </w:r>
      <w:r w:rsidRPr="00CD1E46">
        <w:rPr>
          <w:sz w:val="12"/>
        </w:rPr>
        <w:t>the specter (or reality) of</w:t>
      </w:r>
      <w:r w:rsidRPr="00CD1E46">
        <w:rPr>
          <w:u w:val="single"/>
        </w:rPr>
        <w:t xml:space="preserve"> </w:t>
      </w:r>
      <w:r w:rsidRPr="000E1E46">
        <w:rPr>
          <w:rStyle w:val="Emphasis"/>
          <w:highlight w:val="cyan"/>
        </w:rPr>
        <w:t>loose nukes falling into the hands of terrorist organizations could place the entire world on a collision course with</w:t>
      </w:r>
      <w:r w:rsidRPr="00CD1E46">
        <w:rPr>
          <w:rStyle w:val="Emphasis"/>
        </w:rPr>
        <w:t xml:space="preserve"> unimaginable </w:t>
      </w:r>
      <w:r w:rsidRPr="000E1E46">
        <w:rPr>
          <w:rStyle w:val="Emphasis"/>
          <w:highlight w:val="cyan"/>
        </w:rPr>
        <w:t>disaster</w:t>
      </w:r>
      <w:r w:rsidRPr="00CD1E46">
        <w:rPr>
          <w:rStyle w:val="BoldUnderlineChar"/>
          <w:rFonts w:ascii="Arial" w:hAnsi="Arial" w:cs="Arial"/>
        </w:rPr>
        <w:t xml:space="preserve">. </w:t>
      </w:r>
      <w:r w:rsidRPr="00CD1E46">
        <w:rPr>
          <w:sz w:val="12"/>
        </w:rPr>
        <w:t>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14:paraId="30C8C0C0" w14:textId="77777777" w:rsidR="00924202" w:rsidRDefault="00924202" w:rsidP="00924202"/>
    <w:p w14:paraId="2097424B" w14:textId="02034E82" w:rsidR="00924202" w:rsidRPr="00A65014" w:rsidRDefault="00924202" w:rsidP="00924202">
      <w:pPr>
        <w:pStyle w:val="Heading4"/>
        <w:numPr>
          <w:ilvl w:val="0"/>
          <w:numId w:val="16"/>
        </w:numPr>
      </w:pPr>
      <w:r>
        <w:t xml:space="preserve">Even if Pakistan retaliates, no extinction </w:t>
      </w:r>
      <w:r w:rsidRPr="00A65014">
        <w:rPr>
          <w:u w:val="single"/>
        </w:rPr>
        <w:t>now</w:t>
      </w:r>
      <w:r>
        <w:t xml:space="preserve"> – India has </w:t>
      </w:r>
      <w:proofErr w:type="gramStart"/>
      <w:r w:rsidRPr="00B42388">
        <w:rPr>
          <w:u w:val="single"/>
        </w:rPr>
        <w:t>BMD</w:t>
      </w:r>
      <w:proofErr w:type="gramEnd"/>
      <w:r w:rsidRPr="00B42388">
        <w:t xml:space="preserve"> and it </w:t>
      </w:r>
      <w:r>
        <w:rPr>
          <w:u w:val="single"/>
        </w:rPr>
        <w:t>works</w:t>
      </w:r>
      <w:r w:rsidRPr="00A65014">
        <w:t xml:space="preserve"> to protect cities from </w:t>
      </w:r>
      <w:r w:rsidRPr="002E56D6">
        <w:rPr>
          <w:u w:val="single"/>
        </w:rPr>
        <w:t>current</w:t>
      </w:r>
      <w:r w:rsidRPr="00A65014">
        <w:t xml:space="preserve"> Pakistani nukes</w:t>
      </w:r>
    </w:p>
    <w:p w14:paraId="65D70817" w14:textId="77777777" w:rsidR="00924202" w:rsidRDefault="00924202" w:rsidP="00924202">
      <w:r>
        <w:t xml:space="preserve">Zachary </w:t>
      </w:r>
      <w:r w:rsidRPr="00B42388">
        <w:rPr>
          <w:rStyle w:val="Style13ptBold"/>
        </w:rPr>
        <w:t>Keck 18</w:t>
      </w:r>
      <w:r>
        <w:t xml:space="preserve">, very intelligent, Public Affairs Fellow at the Nonproliferation Policy Education Center, "India's Missile Defenses Can Now Take </w:t>
      </w:r>
      <w:proofErr w:type="gramStart"/>
      <w:r>
        <w:t>On</w:t>
      </w:r>
      <w:proofErr w:type="gramEnd"/>
      <w:r>
        <w:t xml:space="preserve"> Decoys. That's a Really Big Deal.", National Interest, https://nationalinterest.org/blog/buzz/indias-missile-defenses-can-now-take-decoys-thats-really-big-deal-28627</w:t>
      </w:r>
    </w:p>
    <w:p w14:paraId="055E5A30" w14:textId="77777777" w:rsidR="00924202" w:rsidRPr="00FF3389" w:rsidRDefault="00924202" w:rsidP="00924202">
      <w:pPr>
        <w:rPr>
          <w:sz w:val="12"/>
        </w:rPr>
      </w:pPr>
      <w:r w:rsidRPr="000E1E46">
        <w:rPr>
          <w:rStyle w:val="StyleUnderline"/>
          <w:highlight w:val="cyan"/>
        </w:rPr>
        <w:t>India’s efforts to build</w:t>
      </w:r>
      <w:r w:rsidRPr="002E56D6">
        <w:rPr>
          <w:rStyle w:val="StyleUnderline"/>
        </w:rPr>
        <w:t xml:space="preserve"> a </w:t>
      </w:r>
      <w:r w:rsidRPr="002E56D6">
        <w:rPr>
          <w:rStyle w:val="Emphasis"/>
        </w:rPr>
        <w:t xml:space="preserve">homegrown </w:t>
      </w:r>
      <w:r w:rsidRPr="000E1E46">
        <w:rPr>
          <w:rStyle w:val="Emphasis"/>
          <w:highlight w:val="cyan"/>
        </w:rPr>
        <w:t>ballistic missile defense</w:t>
      </w:r>
      <w:r w:rsidRPr="002E56D6">
        <w:rPr>
          <w:rStyle w:val="Emphasis"/>
        </w:rPr>
        <w:t xml:space="preserve"> system</w:t>
      </w:r>
      <w:r w:rsidRPr="002E56D6">
        <w:rPr>
          <w:rStyle w:val="StyleUnderline"/>
        </w:rPr>
        <w:t xml:space="preserve"> </w:t>
      </w:r>
      <w:r w:rsidRPr="000E1E46">
        <w:rPr>
          <w:rStyle w:val="StyleUnderline"/>
          <w:highlight w:val="cyan"/>
        </w:rPr>
        <w:t xml:space="preserve">achieved a </w:t>
      </w:r>
      <w:r w:rsidRPr="000E1E46">
        <w:rPr>
          <w:rStyle w:val="Emphasis"/>
          <w:highlight w:val="cyan"/>
        </w:rPr>
        <w:t>major success.</w:t>
      </w:r>
      <w:r w:rsidRPr="00393918">
        <w:t xml:space="preserve"> </w:t>
      </w:r>
      <w:r w:rsidRPr="002E56D6">
        <w:rPr>
          <w:rStyle w:val="StyleUnderline"/>
        </w:rPr>
        <w:t>On August 2nd</w:t>
      </w:r>
      <w:r w:rsidRPr="00FF3389">
        <w:rPr>
          <w:sz w:val="12"/>
        </w:rPr>
        <w:t xml:space="preserve">, </w:t>
      </w:r>
      <w:r w:rsidRPr="000E1E46">
        <w:rPr>
          <w:rStyle w:val="StyleUnderline"/>
          <w:highlight w:val="cyan"/>
        </w:rPr>
        <w:t>India tested its</w:t>
      </w:r>
      <w:r w:rsidRPr="002E56D6">
        <w:rPr>
          <w:rStyle w:val="StyleUnderline"/>
        </w:rPr>
        <w:t xml:space="preserve"> Advanced Area </w:t>
      </w:r>
      <w:proofErr w:type="spellStart"/>
      <w:r w:rsidRPr="002E56D6">
        <w:rPr>
          <w:rStyle w:val="StyleUnderline"/>
        </w:rPr>
        <w:t>Defence</w:t>
      </w:r>
      <w:proofErr w:type="spellEnd"/>
      <w:r w:rsidRPr="00FF3389">
        <w:rPr>
          <w:sz w:val="12"/>
        </w:rPr>
        <w:t xml:space="preserve"> (AAD)/</w:t>
      </w:r>
      <w:r w:rsidRPr="000E1E46">
        <w:rPr>
          <w:rStyle w:val="StyleUnderline"/>
          <w:highlight w:val="cyan"/>
        </w:rPr>
        <w:t>Ashvin</w:t>
      </w:r>
      <w:r w:rsidRPr="002E56D6">
        <w:rPr>
          <w:rStyle w:val="StyleUnderline"/>
        </w:rPr>
        <w:t xml:space="preserve"> Advanced Defense</w:t>
      </w:r>
      <w:r w:rsidRPr="00FF3389">
        <w:rPr>
          <w:sz w:val="12"/>
        </w:rPr>
        <w:t xml:space="preserve"> </w:t>
      </w:r>
      <w:r w:rsidRPr="000E1E46">
        <w:rPr>
          <w:rStyle w:val="StyleUnderline"/>
          <w:highlight w:val="cyan"/>
        </w:rPr>
        <w:t xml:space="preserve">interceptor missile against </w:t>
      </w:r>
      <w:r w:rsidRPr="000E1E46">
        <w:rPr>
          <w:rStyle w:val="Emphasis"/>
          <w:highlight w:val="cyan"/>
        </w:rPr>
        <w:t>decoy targets</w:t>
      </w:r>
      <w:r w:rsidRPr="000E1E46">
        <w:rPr>
          <w:rStyle w:val="StyleUnderline"/>
          <w:highlight w:val="cyan"/>
        </w:rPr>
        <w:t xml:space="preserve"> for the </w:t>
      </w:r>
      <w:r w:rsidRPr="000E1E46">
        <w:rPr>
          <w:rStyle w:val="Emphasis"/>
          <w:highlight w:val="cyan"/>
        </w:rPr>
        <w:t>first time.</w:t>
      </w:r>
      <w:r>
        <w:rPr>
          <w:rStyle w:val="Emphasis"/>
        </w:rPr>
        <w:t xml:space="preserve"> </w:t>
      </w:r>
      <w:r w:rsidRPr="00FF3389">
        <w:rPr>
          <w:sz w:val="12"/>
        </w:rPr>
        <w:t>“</w:t>
      </w:r>
      <w:r w:rsidRPr="000E1E46">
        <w:rPr>
          <w:rStyle w:val="StyleUnderline"/>
          <w:highlight w:val="cyan"/>
        </w:rPr>
        <w:t xml:space="preserve">One target among </w:t>
      </w:r>
      <w:r w:rsidRPr="000E1E46">
        <w:rPr>
          <w:rStyle w:val="Emphasis"/>
          <w:highlight w:val="cyan"/>
        </w:rPr>
        <w:t>simultaneously incoming multiple targets</w:t>
      </w:r>
      <w:r w:rsidRPr="000E1E46">
        <w:rPr>
          <w:rStyle w:val="StyleUnderline"/>
          <w:highlight w:val="cyan"/>
        </w:rPr>
        <w:t xml:space="preserve"> was selected on [</w:t>
      </w:r>
      <w:r w:rsidRPr="00D412E8">
        <w:rPr>
          <w:rStyle w:val="StyleUnderline"/>
        </w:rPr>
        <w:t xml:space="preserve">sic] </w:t>
      </w:r>
      <w:r w:rsidRPr="000E1E46">
        <w:rPr>
          <w:rStyle w:val="Emphasis"/>
          <w:highlight w:val="cyan"/>
        </w:rPr>
        <w:t>real time</w:t>
      </w:r>
      <w:r w:rsidRPr="00FF3389">
        <w:rPr>
          <w:sz w:val="12"/>
        </w:rPr>
        <w:t xml:space="preserve">, </w:t>
      </w:r>
      <w:r w:rsidRPr="00D412E8">
        <w:rPr>
          <w:rStyle w:val="StyleUnderline"/>
        </w:rPr>
        <w:t xml:space="preserve">the weapon system radars tracked the target and the missile locked on to it and </w:t>
      </w:r>
      <w:r w:rsidRPr="00D412E8">
        <w:rPr>
          <w:rStyle w:val="Emphasis"/>
        </w:rPr>
        <w:t>intercepted the target with a high degree of accuracy</w:t>
      </w:r>
      <w:r w:rsidRPr="00FF3389">
        <w:rPr>
          <w:sz w:val="12"/>
        </w:rPr>
        <w:t xml:space="preserve">,” India’s government announced in </w:t>
      </w:r>
      <w:hyperlink r:id="rId18" w:history="1">
        <w:r w:rsidRPr="00FF3389">
          <w:rPr>
            <w:rStyle w:val="Hyperlink"/>
            <w:sz w:val="12"/>
          </w:rPr>
          <w:t xml:space="preserve">a press release </w:t>
        </w:r>
      </w:hyperlink>
      <w:r w:rsidRPr="00FF3389">
        <w:rPr>
          <w:sz w:val="12"/>
        </w:rPr>
        <w:t xml:space="preserve">. </w:t>
      </w:r>
      <w:r w:rsidRPr="00D412E8">
        <w:rPr>
          <w:rStyle w:val="StyleUnderline"/>
        </w:rPr>
        <w:t>The test was against a medium-range ballistic missile</w:t>
      </w:r>
      <w:r w:rsidRPr="00FF3389">
        <w:rPr>
          <w:sz w:val="12"/>
        </w:rPr>
        <w:t xml:space="preserve"> with a range of 1,500 kilometers. Franz-Stefan </w:t>
      </w:r>
      <w:proofErr w:type="spellStart"/>
      <w:r w:rsidRPr="00FF3389">
        <w:rPr>
          <w:sz w:val="12"/>
        </w:rPr>
        <w:t>Gady</w:t>
      </w:r>
      <w:proofErr w:type="spellEnd"/>
      <w:r w:rsidRPr="00FF3389">
        <w:rPr>
          <w:sz w:val="12"/>
        </w:rPr>
        <w:t xml:space="preserve"> of The Diplomat </w:t>
      </w:r>
      <w:hyperlink r:id="rId19" w:history="1">
        <w:r w:rsidRPr="00FF3389">
          <w:rPr>
            <w:rStyle w:val="Hyperlink"/>
            <w:sz w:val="12"/>
          </w:rPr>
          <w:t xml:space="preserve">speculates that this </w:t>
        </w:r>
      </w:hyperlink>
      <w:r w:rsidRPr="00FF3389">
        <w:rPr>
          <w:sz w:val="12"/>
        </w:rPr>
        <w:t xml:space="preserve">was the first test of the new indigenous imaging infrared (IIR) seeker, which was developed to help the interceptors distinguish warheads from decoy/dummies. </w:t>
      </w:r>
      <w:r w:rsidRPr="000E1E46">
        <w:rPr>
          <w:rStyle w:val="StyleUnderline"/>
          <w:highlight w:val="cyan"/>
        </w:rPr>
        <w:t>This capability is increasingly necessary as countries like</w:t>
      </w:r>
      <w:r w:rsidRPr="00FF3389">
        <w:rPr>
          <w:sz w:val="12"/>
        </w:rPr>
        <w:t xml:space="preserve"> China and </w:t>
      </w:r>
      <w:hyperlink r:id="rId20" w:history="1">
        <w:r w:rsidRPr="000E1E46">
          <w:rPr>
            <w:rStyle w:val="Emphasis"/>
            <w:highlight w:val="cyan"/>
          </w:rPr>
          <w:t>Pakistan</w:t>
        </w:r>
        <w:r w:rsidRPr="000E1E46">
          <w:rPr>
            <w:rStyle w:val="Hyperlink"/>
            <w:sz w:val="12"/>
            <w:highlight w:val="cyan"/>
          </w:rPr>
          <w:t xml:space="preserve"> </w:t>
        </w:r>
      </w:hyperlink>
      <w:r w:rsidRPr="000E1E46">
        <w:rPr>
          <w:rStyle w:val="StyleUnderline"/>
          <w:highlight w:val="cyan"/>
        </w:rPr>
        <w:t>develop</w:t>
      </w:r>
      <w:r w:rsidRPr="00FF3389">
        <w:rPr>
          <w:sz w:val="12"/>
        </w:rPr>
        <w:t xml:space="preserve"> </w:t>
      </w:r>
      <w:r w:rsidRPr="00FF3389">
        <w:rPr>
          <w:rStyle w:val="StyleUnderline"/>
        </w:rPr>
        <w:t>multiple independently targetable reentry vehicles</w:t>
      </w:r>
      <w:r w:rsidRPr="00FF3389">
        <w:rPr>
          <w:sz w:val="12"/>
        </w:rPr>
        <w:t xml:space="preserve"> (</w:t>
      </w:r>
      <w:r w:rsidRPr="000E1E46">
        <w:rPr>
          <w:rStyle w:val="Emphasis"/>
          <w:highlight w:val="cyan"/>
        </w:rPr>
        <w:t>MIRV</w:t>
      </w:r>
      <w:r w:rsidRPr="00FF3389">
        <w:rPr>
          <w:sz w:val="12"/>
        </w:rPr>
        <w:t xml:space="preserve">) </w:t>
      </w:r>
      <w:r w:rsidRPr="00FF3389">
        <w:rPr>
          <w:rStyle w:val="StyleUnderline"/>
        </w:rPr>
        <w:t>and multiple reentry vehicles (</w:t>
      </w:r>
      <w:r w:rsidRPr="00FF3389">
        <w:rPr>
          <w:rStyle w:val="Emphasis"/>
        </w:rPr>
        <w:t>MRVs</w:t>
      </w:r>
      <w:r w:rsidRPr="00FF3389">
        <w:rPr>
          <w:rStyle w:val="StyleUnderline"/>
        </w:rPr>
        <w:t>).</w:t>
      </w:r>
      <w:r w:rsidRPr="00FF3389">
        <w:rPr>
          <w:sz w:val="12"/>
        </w:rPr>
        <w:t xml:space="preserve"> MIRVs allow a single missile to aim warheads at different targets whereas MRVs contain multiple warheads but at the same target. </w:t>
      </w:r>
      <w:r w:rsidRPr="00FF3389">
        <w:rPr>
          <w:rStyle w:val="StyleUnderline"/>
        </w:rPr>
        <w:t xml:space="preserve">The use of decoys </w:t>
      </w:r>
      <w:proofErr w:type="gramStart"/>
      <w:r w:rsidRPr="00FF3389">
        <w:rPr>
          <w:rStyle w:val="StyleUnderline"/>
        </w:rPr>
        <w:t>are</w:t>
      </w:r>
      <w:proofErr w:type="gramEnd"/>
      <w:r w:rsidRPr="00FF3389">
        <w:rPr>
          <w:rStyle w:val="StyleUnderline"/>
        </w:rPr>
        <w:t xml:space="preserve"> a more cost effective way to try to confuse missile defense systems</w:t>
      </w:r>
      <w:r w:rsidRPr="00FF3389">
        <w:rPr>
          <w:sz w:val="12"/>
        </w:rPr>
        <w:t xml:space="preserve"> </w:t>
      </w:r>
      <w:r w:rsidRPr="00FF3389">
        <w:rPr>
          <w:rStyle w:val="StyleUnderline"/>
        </w:rPr>
        <w:t>enough so that the warheads get through to their target</w:t>
      </w:r>
      <w:r w:rsidRPr="00FF3389">
        <w:rPr>
          <w:sz w:val="12"/>
        </w:rPr>
        <w:t xml:space="preserve">. Either way, though, </w:t>
      </w:r>
      <w:r w:rsidRPr="00FF3389">
        <w:rPr>
          <w:rStyle w:val="StyleUnderline"/>
        </w:rPr>
        <w:t>India’s missile defense systems will need to be able to engage multiple targets simultaneously.</w:t>
      </w:r>
      <w:r>
        <w:rPr>
          <w:rStyle w:val="StyleUnderline"/>
        </w:rPr>
        <w:t xml:space="preserve"> </w:t>
      </w:r>
      <w:r w:rsidRPr="00FF3389">
        <w:rPr>
          <w:sz w:val="12"/>
        </w:rPr>
        <w:t xml:space="preserve">The most recent test was overseen by the Defense Research Development Organization (DRDO), the premier defense technology agency within India’s Ministry of Defense. It took place at Abdul Kalam Island, Odisha in the Bay of Bengal. The AAD is a single-stage solid-fueled hit-to-kill interceptor missile that destroys hostile missiles in the terminal phase of flight. The press release says it </w:t>
      </w:r>
      <w:proofErr w:type="gramStart"/>
      <w:r w:rsidRPr="00FF3389">
        <w:rPr>
          <w:sz w:val="12"/>
        </w:rPr>
        <w:t>is capable of destroying</w:t>
      </w:r>
      <w:proofErr w:type="gramEnd"/>
      <w:r w:rsidRPr="00FF3389">
        <w:rPr>
          <w:sz w:val="12"/>
        </w:rPr>
        <w:t xml:space="preserve"> targets at altitudes of 15 and 25 kilometers. The AAD had been tested at least five times before this most recent one. Those include tests in December, </w:t>
      </w:r>
      <w:proofErr w:type="gramStart"/>
      <w:r w:rsidRPr="00FF3389">
        <w:rPr>
          <w:sz w:val="12"/>
        </w:rPr>
        <w:lastRenderedPageBreak/>
        <w:t>March</w:t>
      </w:r>
      <w:proofErr w:type="gramEnd"/>
      <w:r w:rsidRPr="00FF3389">
        <w:rPr>
          <w:sz w:val="12"/>
        </w:rPr>
        <w:t xml:space="preserve"> and February 2017 as well as one a piece in 2016 and 2015. </w:t>
      </w:r>
      <w:r w:rsidRPr="00FF3389">
        <w:rPr>
          <w:rStyle w:val="StyleUnderline"/>
        </w:rPr>
        <w:t>The Diplomat’s</w:t>
      </w:r>
      <w:r>
        <w:rPr>
          <w:rStyle w:val="StyleUnderline"/>
        </w:rPr>
        <w:t xml:space="preserve"> </w:t>
      </w:r>
      <w:proofErr w:type="spellStart"/>
      <w:r w:rsidRPr="00FF3389">
        <w:rPr>
          <w:rStyle w:val="StyleUnderline"/>
        </w:rPr>
        <w:t>Gady</w:t>
      </w:r>
      <w:proofErr w:type="spellEnd"/>
      <w:r w:rsidRPr="00FF3389">
        <w:rPr>
          <w:rStyle w:val="StyleUnderline"/>
        </w:rPr>
        <w:t xml:space="preserve"> says </w:t>
      </w:r>
      <w:r w:rsidRPr="000E1E46">
        <w:rPr>
          <w:rStyle w:val="StyleUnderline"/>
          <w:highlight w:val="cyan"/>
        </w:rPr>
        <w:t>the</w:t>
      </w:r>
      <w:r w:rsidRPr="00FF3389">
        <w:rPr>
          <w:rStyle w:val="StyleUnderline"/>
        </w:rPr>
        <w:t xml:space="preserve"> earlier </w:t>
      </w:r>
      <w:r w:rsidRPr="000E1E46">
        <w:rPr>
          <w:rStyle w:val="StyleUnderline"/>
          <w:highlight w:val="cyan"/>
        </w:rPr>
        <w:t xml:space="preserve">tests were all against </w:t>
      </w:r>
      <w:r w:rsidRPr="000E1E46">
        <w:rPr>
          <w:rStyle w:val="Emphasis"/>
          <w:highlight w:val="cyan"/>
        </w:rPr>
        <w:t>Prithvi-II or III short-range ballistic missiles.</w:t>
      </w:r>
      <w:r w:rsidRPr="00FF3389">
        <w:rPr>
          <w:sz w:val="12"/>
        </w:rPr>
        <w:t xml:space="preserve"> Given the range cited in the press statement, the test this month was against a different and more powerful missile.</w:t>
      </w:r>
      <w:r>
        <w:rPr>
          <w:rStyle w:val="StyleUnderline"/>
        </w:rPr>
        <w:t xml:space="preserve"> </w:t>
      </w:r>
      <w:r w:rsidRPr="00FF3389">
        <w:rPr>
          <w:rStyle w:val="StyleUnderline"/>
        </w:rPr>
        <w:t>The Prithvi missiles are also the basis for the other missile defense system that India is seeking to build</w:t>
      </w:r>
      <w:r w:rsidRPr="00FF3389">
        <w:rPr>
          <w:sz w:val="12"/>
        </w:rPr>
        <w:t xml:space="preserve">. </w:t>
      </w:r>
      <w:r w:rsidRPr="00FF3389">
        <w:rPr>
          <w:rStyle w:val="StyleUnderline"/>
        </w:rPr>
        <w:t xml:space="preserve">The Prithvi missile defense interceptors are used for </w:t>
      </w:r>
      <w:proofErr w:type="spellStart"/>
      <w:r w:rsidRPr="00FF3389">
        <w:rPr>
          <w:rStyle w:val="StyleUnderline"/>
        </w:rPr>
        <w:t>exo</w:t>
      </w:r>
      <w:proofErr w:type="spellEnd"/>
      <w:r w:rsidRPr="00FF3389">
        <w:rPr>
          <w:rStyle w:val="StyleUnderline"/>
        </w:rPr>
        <w:t>-atmospheric intercepts</w:t>
      </w:r>
      <w:r w:rsidRPr="00FF3389">
        <w:rPr>
          <w:sz w:val="12"/>
        </w:rPr>
        <w:t xml:space="preserve"> (</w:t>
      </w:r>
      <w:proofErr w:type="gramStart"/>
      <w:r w:rsidRPr="00FF3389">
        <w:rPr>
          <w:sz w:val="12"/>
        </w:rPr>
        <w:t>i.e.</w:t>
      </w:r>
      <w:proofErr w:type="gramEnd"/>
      <w:r w:rsidRPr="00FF3389">
        <w:rPr>
          <w:sz w:val="12"/>
        </w:rPr>
        <w:t xml:space="preserve"> those outside the atmosphere) </w:t>
      </w:r>
      <w:r w:rsidRPr="00FF3389">
        <w:rPr>
          <w:rStyle w:val="StyleUnderline"/>
        </w:rPr>
        <w:t>whereas the AAD are for endo-atmospheric intercepts</w:t>
      </w:r>
      <w:r w:rsidRPr="00FF3389">
        <w:rPr>
          <w:sz w:val="12"/>
        </w:rPr>
        <w:t xml:space="preserve">. Prithvi Air Defense missile is more developed than the AAD having </w:t>
      </w:r>
      <w:hyperlink r:id="rId21" w:history="1">
        <w:r w:rsidRPr="00FF3389">
          <w:rPr>
            <w:rStyle w:val="Hyperlink"/>
            <w:sz w:val="12"/>
          </w:rPr>
          <w:t xml:space="preserve">been first tested </w:t>
        </w:r>
      </w:hyperlink>
      <w:r w:rsidRPr="00FF3389">
        <w:rPr>
          <w:sz w:val="12"/>
        </w:rPr>
        <w:t xml:space="preserve">in 2007. </w:t>
      </w:r>
      <w:r w:rsidRPr="00FF3389">
        <w:rPr>
          <w:rStyle w:val="StyleUnderline"/>
        </w:rPr>
        <w:t xml:space="preserve">Besides trying to build its own missile defense systems, </w:t>
      </w:r>
      <w:r w:rsidRPr="000E1E46">
        <w:rPr>
          <w:rStyle w:val="StyleUnderline"/>
          <w:highlight w:val="cyan"/>
        </w:rPr>
        <w:t>India is also looking to purchase them</w:t>
      </w:r>
      <w:r w:rsidRPr="00FF3389">
        <w:rPr>
          <w:rStyle w:val="StyleUnderline"/>
        </w:rPr>
        <w:t xml:space="preserve"> from abroad</w:t>
      </w:r>
      <w:r w:rsidRPr="00FF3389">
        <w:rPr>
          <w:sz w:val="12"/>
        </w:rPr>
        <w:t xml:space="preserve">. </w:t>
      </w:r>
      <w:r w:rsidRPr="00FF3389">
        <w:rPr>
          <w:rStyle w:val="StyleUnderline"/>
        </w:rPr>
        <w:t xml:space="preserve">For years there have been reports that </w:t>
      </w:r>
      <w:r w:rsidRPr="000E1E46">
        <w:rPr>
          <w:rStyle w:val="StyleUnderline"/>
          <w:highlight w:val="cyan"/>
        </w:rPr>
        <w:t xml:space="preserve">India is interested in buying </w:t>
      </w:r>
      <w:r w:rsidRPr="000E1E46">
        <w:rPr>
          <w:rStyle w:val="Emphasis"/>
          <w:highlight w:val="cyan"/>
        </w:rPr>
        <w:t>Russia’s S-400</w:t>
      </w:r>
      <w:r w:rsidRPr="00FF3389">
        <w:rPr>
          <w:rStyle w:val="Emphasis"/>
        </w:rPr>
        <w:t xml:space="preserve"> air and missile defense </w:t>
      </w:r>
      <w:r w:rsidRPr="000E1E46">
        <w:rPr>
          <w:rStyle w:val="Emphasis"/>
          <w:highlight w:val="cyan"/>
        </w:rPr>
        <w:t>system</w:t>
      </w:r>
      <w:r w:rsidRPr="00FF3389">
        <w:rPr>
          <w:rStyle w:val="Emphasis"/>
        </w:rPr>
        <w:t>.</w:t>
      </w:r>
      <w:r>
        <w:rPr>
          <w:rStyle w:val="Emphasis"/>
        </w:rPr>
        <w:t xml:space="preserve"> </w:t>
      </w:r>
      <w:r w:rsidRPr="00FF3389">
        <w:rPr>
          <w:sz w:val="12"/>
        </w:rPr>
        <w:t xml:space="preserve">At the October 2016 BRICS summit in Goa, Indian Prime Minister Narendra Modi and Russian President Vladimir Putin </w:t>
      </w:r>
      <w:hyperlink r:id="rId22" w:history="1">
        <w:r w:rsidRPr="00FF3389">
          <w:rPr>
            <w:rStyle w:val="Hyperlink"/>
            <w:sz w:val="12"/>
          </w:rPr>
          <w:t xml:space="preserve">announced a $5 billion deal </w:t>
        </w:r>
      </w:hyperlink>
      <w:r w:rsidRPr="00FF3389">
        <w:rPr>
          <w:sz w:val="12"/>
        </w:rPr>
        <w:t xml:space="preserve">for Delhi to acquire the S-400 </w:t>
      </w:r>
      <w:proofErr w:type="spellStart"/>
      <w:r w:rsidRPr="00FF3389">
        <w:rPr>
          <w:sz w:val="12"/>
        </w:rPr>
        <w:t>Triumf</w:t>
      </w:r>
      <w:proofErr w:type="spellEnd"/>
      <w:r w:rsidRPr="00FF3389">
        <w:rPr>
          <w:sz w:val="12"/>
        </w:rPr>
        <w:t xml:space="preserve"> air defense system. There was increased chatter that a deal was imminent in December 2017. "We hope that the S-400 deal will be signed with India soon," Russian Vice-Premier Dmitry Rogozin </w:t>
      </w:r>
      <w:hyperlink r:id="rId23" w:history="1">
        <w:r w:rsidRPr="00FF3389">
          <w:rPr>
            <w:rStyle w:val="Hyperlink"/>
            <w:sz w:val="12"/>
          </w:rPr>
          <w:t xml:space="preserve">said late </w:t>
        </w:r>
      </w:hyperlink>
      <w:r w:rsidRPr="00FF3389">
        <w:rPr>
          <w:sz w:val="12"/>
        </w:rPr>
        <w:t xml:space="preserve">last year. Around the same time, Viktor N. </w:t>
      </w:r>
      <w:proofErr w:type="spellStart"/>
      <w:r w:rsidRPr="00FF3389">
        <w:rPr>
          <w:rStyle w:val="StyleUnderline"/>
        </w:rPr>
        <w:t>Kladov</w:t>
      </w:r>
      <w:proofErr w:type="spellEnd"/>
      <w:r w:rsidRPr="00FF3389">
        <w:rPr>
          <w:sz w:val="12"/>
        </w:rPr>
        <w:t xml:space="preserve">, </w:t>
      </w:r>
      <w:r w:rsidRPr="00FF3389">
        <w:rPr>
          <w:rStyle w:val="StyleUnderline"/>
        </w:rPr>
        <w:t xml:space="preserve">director for international cooperation and regional policy of </w:t>
      </w:r>
      <w:proofErr w:type="spellStart"/>
      <w:r w:rsidRPr="00FF3389">
        <w:rPr>
          <w:rStyle w:val="StyleUnderline"/>
        </w:rPr>
        <w:t>Rostec</w:t>
      </w:r>
      <w:proofErr w:type="spellEnd"/>
      <w:r w:rsidRPr="00FF3389">
        <w:rPr>
          <w:sz w:val="12"/>
        </w:rPr>
        <w:t xml:space="preserve">, a massive Russian conglomerate, </w:t>
      </w:r>
      <w:r w:rsidRPr="00FF3389">
        <w:rPr>
          <w:rStyle w:val="StyleUnderline"/>
        </w:rPr>
        <w:t>made</w:t>
      </w:r>
      <w:r w:rsidRPr="00FF3389">
        <w:rPr>
          <w:sz w:val="12"/>
        </w:rPr>
        <w:t xml:space="preserve"> similar </w:t>
      </w:r>
      <w:r w:rsidRPr="00FF3389">
        <w:rPr>
          <w:rStyle w:val="StyleUnderline"/>
        </w:rPr>
        <w:t>comments</w:t>
      </w:r>
      <w:r w:rsidRPr="00FF3389">
        <w:rPr>
          <w:sz w:val="12"/>
        </w:rPr>
        <w:t xml:space="preserve">, </w:t>
      </w:r>
      <w:r w:rsidRPr="00FF3389">
        <w:rPr>
          <w:rStyle w:val="StyleUnderline"/>
        </w:rPr>
        <w:t>saying that negotiations over the S-400 had reached a “very profound stage.”</w:t>
      </w:r>
      <w:r>
        <w:rPr>
          <w:rStyle w:val="StyleUnderline"/>
        </w:rPr>
        <w:t xml:space="preserve"> </w:t>
      </w:r>
      <w:r w:rsidRPr="00FF3389">
        <w:rPr>
          <w:sz w:val="12"/>
        </w:rPr>
        <w:t xml:space="preserve">It appears that this sale </w:t>
      </w:r>
      <w:r w:rsidRPr="00393918">
        <w:rPr>
          <w:sz w:val="12"/>
        </w:rPr>
        <w:t xml:space="preserve">might have been slowed because of fears that the United States would sanction India for purchasing the Russian system. The recently passed 2019 National Defense Authorization Act (NDAA) </w:t>
      </w:r>
      <w:hyperlink r:id="rId24" w:history="1">
        <w:r w:rsidRPr="00393918">
          <w:rPr>
            <w:rStyle w:val="Hyperlink"/>
            <w:sz w:val="12"/>
          </w:rPr>
          <w:t xml:space="preserve">provided a waiver </w:t>
        </w:r>
      </w:hyperlink>
      <w:r w:rsidRPr="00393918">
        <w:rPr>
          <w:sz w:val="12"/>
        </w:rPr>
        <w:t xml:space="preserve">for India from Russia related sanctions. Thus, </w:t>
      </w:r>
      <w:r w:rsidRPr="00393918">
        <w:rPr>
          <w:rStyle w:val="StyleUnderline"/>
        </w:rPr>
        <w:t xml:space="preserve">the deal might soon go through. India also recently announced it would spend $1 billion to purchase </w:t>
      </w:r>
      <w:r w:rsidRPr="00393918">
        <w:rPr>
          <w:rStyle w:val="Emphasis"/>
        </w:rPr>
        <w:t>a National Advanced Surface to Air Missile System-II</w:t>
      </w:r>
      <w:r w:rsidRPr="00393918">
        <w:rPr>
          <w:rStyle w:val="StyleUnderline"/>
        </w:rPr>
        <w:t xml:space="preserve"> (NASAMS-II) to protect the capital city of </w:t>
      </w:r>
      <w:r w:rsidRPr="00393918">
        <w:rPr>
          <w:rStyle w:val="Emphasis"/>
        </w:rPr>
        <w:t>Delhi</w:t>
      </w:r>
      <w:r w:rsidRPr="00393918">
        <w:rPr>
          <w:rStyle w:val="StyleUnderline"/>
        </w:rPr>
        <w:t>.</w:t>
      </w:r>
      <w:r w:rsidRPr="00393918">
        <w:rPr>
          <w:sz w:val="12"/>
        </w:rPr>
        <w:t xml:space="preserve"> </w:t>
      </w:r>
      <w:r w:rsidRPr="00393918">
        <w:rPr>
          <w:rStyle w:val="StyleUnderline"/>
        </w:rPr>
        <w:t>Built by</w:t>
      </w:r>
      <w:r w:rsidRPr="00FF3389">
        <w:rPr>
          <w:rStyle w:val="StyleUnderline"/>
        </w:rPr>
        <w:t xml:space="preserve"> the U.S. firm Raytheon and the Norwegian company Kongsberg Defense and Aerospace, India intends to use the </w:t>
      </w:r>
      <w:r w:rsidRPr="000E1E46">
        <w:rPr>
          <w:rStyle w:val="StyleUnderline"/>
          <w:highlight w:val="cyan"/>
        </w:rPr>
        <w:t>NASAMS</w:t>
      </w:r>
      <w:r w:rsidRPr="00FF3389">
        <w:rPr>
          <w:rStyle w:val="StyleUnderline"/>
        </w:rPr>
        <w:t xml:space="preserve"> </w:t>
      </w:r>
      <w:r w:rsidRPr="000E1E46">
        <w:rPr>
          <w:rStyle w:val="StyleUnderline"/>
          <w:highlight w:val="cyan"/>
        </w:rPr>
        <w:t xml:space="preserve">to deal with </w:t>
      </w:r>
      <w:r w:rsidRPr="000E1E46">
        <w:rPr>
          <w:rStyle w:val="Emphasis"/>
          <w:highlight w:val="cyan"/>
        </w:rPr>
        <w:t>cruise missile and other aerial threats</w:t>
      </w:r>
      <w:r w:rsidRPr="00FF3389">
        <w:rPr>
          <w:rStyle w:val="StyleUnderline"/>
        </w:rPr>
        <w:t xml:space="preserve"> against the capital.</w:t>
      </w:r>
      <w:r>
        <w:rPr>
          <w:rStyle w:val="StyleUnderline"/>
        </w:rPr>
        <w:t xml:space="preserve"> </w:t>
      </w:r>
      <w:r w:rsidRPr="00FF3389">
        <w:rPr>
          <w:sz w:val="12"/>
        </w:rPr>
        <w:t xml:space="preserve">“Once the Phase-I of the BMD [ballistic missile defense] system is operational,” </w:t>
      </w:r>
      <w:hyperlink r:id="rId25" w:history="1">
        <w:r w:rsidRPr="00FF3389">
          <w:rPr>
            <w:rStyle w:val="Hyperlink"/>
            <w:sz w:val="12"/>
          </w:rPr>
          <w:t xml:space="preserve">a source told the </w:t>
        </w:r>
      </w:hyperlink>
      <w:hyperlink r:id="rId26" w:history="1">
        <w:r w:rsidRPr="00FF3389">
          <w:rPr>
            <w:rStyle w:val="Hyperlink"/>
            <w:sz w:val="12"/>
          </w:rPr>
          <w:t xml:space="preserve">Times of India </w:t>
        </w:r>
      </w:hyperlink>
      <w:r w:rsidRPr="00FF3389">
        <w:rPr>
          <w:sz w:val="12"/>
        </w:rPr>
        <w:t>, referring to the AAD and Prithvi systems, “</w:t>
      </w:r>
      <w:r w:rsidRPr="00FF3389">
        <w:rPr>
          <w:rStyle w:val="StyleUnderline"/>
        </w:rPr>
        <w:t xml:space="preserve">it will be deployed to protect cities like Delhi and Mumbai... The </w:t>
      </w:r>
      <w:r w:rsidRPr="000E1E46">
        <w:rPr>
          <w:rStyle w:val="StyleUnderline"/>
          <w:highlight w:val="cyan"/>
        </w:rPr>
        <w:t xml:space="preserve">NASAMS, in turn, is geared towards intercepting </w:t>
      </w:r>
      <w:r w:rsidRPr="000E1E46">
        <w:rPr>
          <w:rStyle w:val="Emphasis"/>
          <w:highlight w:val="cyan"/>
        </w:rPr>
        <w:t>cruise missiles, aircraft, and drones</w:t>
      </w:r>
      <w:r w:rsidRPr="000E1E46">
        <w:rPr>
          <w:sz w:val="12"/>
          <w:highlight w:val="cyan"/>
        </w:rPr>
        <w:t>.”</w:t>
      </w:r>
    </w:p>
    <w:p w14:paraId="0FB69245" w14:textId="77777777" w:rsidR="00924202" w:rsidRDefault="00924202" w:rsidP="00924202"/>
    <w:p w14:paraId="1A734F11" w14:textId="77777777" w:rsidR="00924202" w:rsidRPr="00924202" w:rsidRDefault="00924202" w:rsidP="00924202"/>
    <w:sectPr w:rsidR="00924202" w:rsidRPr="009242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4239D2"/>
    <w:multiLevelType w:val="hybridMultilevel"/>
    <w:tmpl w:val="F61E69CC"/>
    <w:lvl w:ilvl="0" w:tplc="72328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6857F1"/>
    <w:multiLevelType w:val="hybridMultilevel"/>
    <w:tmpl w:val="165E6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0532C7"/>
    <w:multiLevelType w:val="hybridMultilevel"/>
    <w:tmpl w:val="862E168E"/>
    <w:lvl w:ilvl="0" w:tplc="871E0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0C2545"/>
    <w:multiLevelType w:val="hybridMultilevel"/>
    <w:tmpl w:val="2A543766"/>
    <w:lvl w:ilvl="0" w:tplc="0BA2C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5860D1"/>
    <w:multiLevelType w:val="hybridMultilevel"/>
    <w:tmpl w:val="EA36C846"/>
    <w:lvl w:ilvl="0" w:tplc="E7E29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193102">
    <w:abstractNumId w:val="10"/>
  </w:num>
  <w:num w:numId="2" w16cid:durableId="1558008427">
    <w:abstractNumId w:val="8"/>
  </w:num>
  <w:num w:numId="3" w16cid:durableId="965742132">
    <w:abstractNumId w:val="7"/>
  </w:num>
  <w:num w:numId="4" w16cid:durableId="291638365">
    <w:abstractNumId w:val="6"/>
  </w:num>
  <w:num w:numId="5" w16cid:durableId="1377663389">
    <w:abstractNumId w:val="5"/>
  </w:num>
  <w:num w:numId="6" w16cid:durableId="495583577">
    <w:abstractNumId w:val="9"/>
  </w:num>
  <w:num w:numId="7" w16cid:durableId="1129516442">
    <w:abstractNumId w:val="4"/>
  </w:num>
  <w:num w:numId="8" w16cid:durableId="2029326459">
    <w:abstractNumId w:val="3"/>
  </w:num>
  <w:num w:numId="9" w16cid:durableId="856194500">
    <w:abstractNumId w:val="2"/>
  </w:num>
  <w:num w:numId="10" w16cid:durableId="575671359">
    <w:abstractNumId w:val="1"/>
  </w:num>
  <w:num w:numId="11" w16cid:durableId="1344237576">
    <w:abstractNumId w:val="0"/>
  </w:num>
  <w:num w:numId="12" w16cid:durableId="1166631214">
    <w:abstractNumId w:val="15"/>
  </w:num>
  <w:num w:numId="13" w16cid:durableId="2044596924">
    <w:abstractNumId w:val="16"/>
  </w:num>
  <w:num w:numId="14" w16cid:durableId="1672754194">
    <w:abstractNumId w:val="13"/>
  </w:num>
  <w:num w:numId="15" w16cid:durableId="1898080611">
    <w:abstractNumId w:val="11"/>
  </w:num>
  <w:num w:numId="16" w16cid:durableId="223563911">
    <w:abstractNumId w:val="14"/>
  </w:num>
  <w:num w:numId="17" w16cid:durableId="1527937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07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BDE"/>
    <w:rsid w:val="00052FB1"/>
    <w:rsid w:val="00054276"/>
    <w:rsid w:val="000547B1"/>
    <w:rsid w:val="0006091E"/>
    <w:rsid w:val="000638C1"/>
    <w:rsid w:val="000652BF"/>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6DC"/>
    <w:rsid w:val="00117316"/>
    <w:rsid w:val="001209B4"/>
    <w:rsid w:val="00162307"/>
    <w:rsid w:val="001761FC"/>
    <w:rsid w:val="00182655"/>
    <w:rsid w:val="001840F2"/>
    <w:rsid w:val="00185134"/>
    <w:rsid w:val="001856C6"/>
    <w:rsid w:val="00191B5F"/>
    <w:rsid w:val="00192487"/>
    <w:rsid w:val="00193416"/>
    <w:rsid w:val="00195073"/>
    <w:rsid w:val="0019668D"/>
    <w:rsid w:val="001A198E"/>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894"/>
    <w:rsid w:val="00213B1E"/>
    <w:rsid w:val="00215284"/>
    <w:rsid w:val="002168F2"/>
    <w:rsid w:val="0022589F"/>
    <w:rsid w:val="002343FE"/>
    <w:rsid w:val="00235F7B"/>
    <w:rsid w:val="002502CF"/>
    <w:rsid w:val="00267EBB"/>
    <w:rsid w:val="0027023B"/>
    <w:rsid w:val="00272F3F"/>
    <w:rsid w:val="002730A7"/>
    <w:rsid w:val="00274EDB"/>
    <w:rsid w:val="0027729E"/>
    <w:rsid w:val="002843B2"/>
    <w:rsid w:val="00284ED6"/>
    <w:rsid w:val="00290C5A"/>
    <w:rsid w:val="00290C92"/>
    <w:rsid w:val="0029647A"/>
    <w:rsid w:val="00296504"/>
    <w:rsid w:val="002B5511"/>
    <w:rsid w:val="002B7ACF"/>
    <w:rsid w:val="002C07FA"/>
    <w:rsid w:val="002E0643"/>
    <w:rsid w:val="002E392E"/>
    <w:rsid w:val="002E6BBC"/>
    <w:rsid w:val="002F1BA9"/>
    <w:rsid w:val="002F6E74"/>
    <w:rsid w:val="0030567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CF0"/>
    <w:rsid w:val="00397316"/>
    <w:rsid w:val="003A248F"/>
    <w:rsid w:val="003A4D9C"/>
    <w:rsid w:val="003B1668"/>
    <w:rsid w:val="003B35C3"/>
    <w:rsid w:val="003B4441"/>
    <w:rsid w:val="003C5F4C"/>
    <w:rsid w:val="003D5EA8"/>
    <w:rsid w:val="003D7B28"/>
    <w:rsid w:val="003E305E"/>
    <w:rsid w:val="003E34DB"/>
    <w:rsid w:val="003E5302"/>
    <w:rsid w:val="003E5BF1"/>
    <w:rsid w:val="003F2452"/>
    <w:rsid w:val="003F41EA"/>
    <w:rsid w:val="003F719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20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378"/>
    <w:rsid w:val="005A4D4E"/>
    <w:rsid w:val="005A7237"/>
    <w:rsid w:val="005B21FA"/>
    <w:rsid w:val="005B3244"/>
    <w:rsid w:val="005B6EE8"/>
    <w:rsid w:val="005B7731"/>
    <w:rsid w:val="005C3793"/>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62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4081"/>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1DA"/>
    <w:rsid w:val="00920E6A"/>
    <w:rsid w:val="00924202"/>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E6C"/>
    <w:rsid w:val="009D15DB"/>
    <w:rsid w:val="009D3133"/>
    <w:rsid w:val="009E160D"/>
    <w:rsid w:val="009F1CBB"/>
    <w:rsid w:val="009F3305"/>
    <w:rsid w:val="009F6FB2"/>
    <w:rsid w:val="00A071C0"/>
    <w:rsid w:val="00A22670"/>
    <w:rsid w:val="00A24B35"/>
    <w:rsid w:val="00A271BA"/>
    <w:rsid w:val="00A27BD0"/>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52E"/>
    <w:rsid w:val="00CA013C"/>
    <w:rsid w:val="00CA6D6D"/>
    <w:rsid w:val="00CC7A4E"/>
    <w:rsid w:val="00CD1359"/>
    <w:rsid w:val="00CD3325"/>
    <w:rsid w:val="00CD4C83"/>
    <w:rsid w:val="00CF749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30E"/>
    <w:rsid w:val="00D713A1"/>
    <w:rsid w:val="00D77956"/>
    <w:rsid w:val="00D80F0C"/>
    <w:rsid w:val="00D9050C"/>
    <w:rsid w:val="00D92077"/>
    <w:rsid w:val="00D951E2"/>
    <w:rsid w:val="00D9565A"/>
    <w:rsid w:val="00DA19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DA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C87"/>
    <w:rsid w:val="00F43EA3"/>
    <w:rsid w:val="00F50C55"/>
    <w:rsid w:val="00F57FFB"/>
    <w:rsid w:val="00F601E6"/>
    <w:rsid w:val="00F60C7D"/>
    <w:rsid w:val="00F73954"/>
    <w:rsid w:val="00F94060"/>
    <w:rsid w:val="00FA56F6"/>
    <w:rsid w:val="00FB329D"/>
    <w:rsid w:val="00FC27E3"/>
    <w:rsid w:val="00FC37D6"/>
    <w:rsid w:val="00FC74C7"/>
    <w:rsid w:val="00FD451D"/>
    <w:rsid w:val="00FD5B22"/>
    <w:rsid w:val="00FE1B01"/>
    <w:rsid w:val="00FF0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6312A3"/>
  <w14:defaultImageDpi w14:val="300"/>
  <w15:docId w15:val="{BFFDAAC5-0328-E548-9FA6-8BE3F2D0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07F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C07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07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07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9"/>
    <w:unhideWhenUsed/>
    <w:qFormat/>
    <w:rsid w:val="002C07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2C07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07FA"/>
  </w:style>
  <w:style w:type="character" w:customStyle="1" w:styleId="Heading1Char">
    <w:name w:val="Heading 1 Char"/>
    <w:aliases w:val="Pocket Char"/>
    <w:basedOn w:val="DefaultParagraphFont"/>
    <w:link w:val="Heading1"/>
    <w:uiPriority w:val="9"/>
    <w:rsid w:val="002C07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07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07F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2C07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07F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2C07FA"/>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B"/>
    <w:basedOn w:val="DefaultParagraphFont"/>
    <w:link w:val="textbold"/>
    <w:uiPriority w:val="20"/>
    <w:qFormat/>
    <w:rsid w:val="002C07F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C07FA"/>
    <w:rPr>
      <w:color w:val="auto"/>
      <w:u w:val="none"/>
    </w:rPr>
  </w:style>
  <w:style w:type="character" w:styleId="Hyperlink">
    <w:name w:val="Hyperlink"/>
    <w:aliases w:val="Heading 4 Char1,Tag Char1,body Char1,Big card Char1,Normal Tag Char1,heading 2 Char1,Ch Char1,no read Char1,No Spacing211 Char,Heading 2 Char2 Char Char1,Heading 2 Char1 Char Char Char1,small text Char1, Ch Char1,TAG Char1,No Spacing211 Char1"/>
    <w:basedOn w:val="DefaultParagraphFont"/>
    <w:uiPriority w:val="99"/>
    <w:unhideWhenUsed/>
    <w:rsid w:val="002C07FA"/>
    <w:rPr>
      <w:color w:val="auto"/>
      <w:u w:val="none"/>
    </w:rPr>
  </w:style>
  <w:style w:type="paragraph" w:styleId="DocumentMap">
    <w:name w:val="Document Map"/>
    <w:basedOn w:val="Normal"/>
    <w:link w:val="DocumentMapChar"/>
    <w:uiPriority w:val="99"/>
    <w:semiHidden/>
    <w:unhideWhenUsed/>
    <w:rsid w:val="002C07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07FA"/>
    <w:rPr>
      <w:rFonts w:ascii="Lucida Grande" w:hAnsi="Lucida Grande" w:cs="Lucida Grande"/>
    </w:rPr>
  </w:style>
  <w:style w:type="paragraph" w:customStyle="1" w:styleId="textbold">
    <w:name w:val="text bold"/>
    <w:basedOn w:val="Normal"/>
    <w:link w:val="Emphasis"/>
    <w:uiPriority w:val="20"/>
    <w:qFormat/>
    <w:rsid w:val="007C408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C9352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3B4441"/>
    <w:rPr>
      <w:color w:val="605E5C"/>
      <w:shd w:val="clear" w:color="auto" w:fill="E1DFDD"/>
    </w:rPr>
  </w:style>
  <w:style w:type="paragraph" w:styleId="ListParagraph">
    <w:name w:val="List Paragraph"/>
    <w:aliases w:val="6 font"/>
    <w:basedOn w:val="Normal"/>
    <w:uiPriority w:val="99"/>
    <w:qFormat/>
    <w:rsid w:val="00CD3325"/>
    <w:pPr>
      <w:ind w:left="720"/>
      <w:contextualSpacing/>
    </w:pPr>
  </w:style>
  <w:style w:type="character" w:customStyle="1" w:styleId="TitleChar">
    <w:name w:val="Title Char"/>
    <w:aliases w:val="title Char,UNDERLINE Char,Cites and Cards Char,Bold Underlined Char,Block Heading Char"/>
    <w:basedOn w:val="DefaultParagraphFont"/>
    <w:link w:val="Title"/>
    <w:uiPriority w:val="6"/>
    <w:qFormat/>
    <w:rsid w:val="00924202"/>
    <w:rPr>
      <w:sz w:val="20"/>
      <w:u w:val="single"/>
    </w:rPr>
  </w:style>
  <w:style w:type="paragraph" w:styleId="Title">
    <w:name w:val="Title"/>
    <w:aliases w:val="title,UNDERLINE,Cites and Cards,Bold Underlined,Block Heading"/>
    <w:basedOn w:val="Normal"/>
    <w:next w:val="Normal"/>
    <w:link w:val="TitleChar"/>
    <w:uiPriority w:val="6"/>
    <w:qFormat/>
    <w:rsid w:val="00924202"/>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924202"/>
    <w:rPr>
      <w:rFonts w:asciiTheme="majorHAnsi" w:eastAsiaTheme="majorEastAsia" w:hAnsiTheme="majorHAnsi" w:cstheme="majorBidi"/>
      <w:spacing w:val="-10"/>
      <w:kern w:val="28"/>
      <w:sz w:val="56"/>
      <w:szCs w:val="56"/>
    </w:rPr>
  </w:style>
  <w:style w:type="character" w:customStyle="1" w:styleId="BoldUnderlineChar">
    <w:name w:val="Bold Underline Char"/>
    <w:rsid w:val="00924202"/>
    <w:rPr>
      <w:rFonts w:ascii="Arial Narrow" w:eastAsia="Calibri" w:hAnsi="Arial Narrow" w:cs="Times New Roman"/>
      <w:b/>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6227">
      <w:bodyDiv w:val="1"/>
      <w:marLeft w:val="0"/>
      <w:marRight w:val="0"/>
      <w:marTop w:val="0"/>
      <w:marBottom w:val="0"/>
      <w:divBdr>
        <w:top w:val="none" w:sz="0" w:space="0" w:color="auto"/>
        <w:left w:val="none" w:sz="0" w:space="0" w:color="auto"/>
        <w:bottom w:val="none" w:sz="0" w:space="0" w:color="auto"/>
        <w:right w:val="none" w:sz="0" w:space="0" w:color="auto"/>
      </w:divBdr>
    </w:div>
    <w:div w:id="108362077">
      <w:bodyDiv w:val="1"/>
      <w:marLeft w:val="0"/>
      <w:marRight w:val="0"/>
      <w:marTop w:val="0"/>
      <w:marBottom w:val="0"/>
      <w:divBdr>
        <w:top w:val="none" w:sz="0" w:space="0" w:color="auto"/>
        <w:left w:val="none" w:sz="0" w:space="0" w:color="auto"/>
        <w:bottom w:val="none" w:sz="0" w:space="0" w:color="auto"/>
        <w:right w:val="none" w:sz="0" w:space="0" w:color="auto"/>
      </w:divBdr>
    </w:div>
    <w:div w:id="173805689">
      <w:bodyDiv w:val="1"/>
      <w:marLeft w:val="0"/>
      <w:marRight w:val="0"/>
      <w:marTop w:val="0"/>
      <w:marBottom w:val="0"/>
      <w:divBdr>
        <w:top w:val="none" w:sz="0" w:space="0" w:color="auto"/>
        <w:left w:val="none" w:sz="0" w:space="0" w:color="auto"/>
        <w:bottom w:val="none" w:sz="0" w:space="0" w:color="auto"/>
        <w:right w:val="none" w:sz="0" w:space="0" w:color="auto"/>
      </w:divBdr>
    </w:div>
    <w:div w:id="236330414">
      <w:bodyDiv w:val="1"/>
      <w:marLeft w:val="0"/>
      <w:marRight w:val="0"/>
      <w:marTop w:val="0"/>
      <w:marBottom w:val="0"/>
      <w:divBdr>
        <w:top w:val="none" w:sz="0" w:space="0" w:color="auto"/>
        <w:left w:val="none" w:sz="0" w:space="0" w:color="auto"/>
        <w:bottom w:val="none" w:sz="0" w:space="0" w:color="auto"/>
        <w:right w:val="none" w:sz="0" w:space="0" w:color="auto"/>
      </w:divBdr>
    </w:div>
    <w:div w:id="348990439">
      <w:bodyDiv w:val="1"/>
      <w:marLeft w:val="0"/>
      <w:marRight w:val="0"/>
      <w:marTop w:val="0"/>
      <w:marBottom w:val="0"/>
      <w:divBdr>
        <w:top w:val="none" w:sz="0" w:space="0" w:color="auto"/>
        <w:left w:val="none" w:sz="0" w:space="0" w:color="auto"/>
        <w:bottom w:val="none" w:sz="0" w:space="0" w:color="auto"/>
        <w:right w:val="none" w:sz="0" w:space="0" w:color="auto"/>
      </w:divBdr>
    </w:div>
    <w:div w:id="678167299">
      <w:bodyDiv w:val="1"/>
      <w:marLeft w:val="0"/>
      <w:marRight w:val="0"/>
      <w:marTop w:val="0"/>
      <w:marBottom w:val="0"/>
      <w:divBdr>
        <w:top w:val="none" w:sz="0" w:space="0" w:color="auto"/>
        <w:left w:val="none" w:sz="0" w:space="0" w:color="auto"/>
        <w:bottom w:val="none" w:sz="0" w:space="0" w:color="auto"/>
        <w:right w:val="none" w:sz="0" w:space="0" w:color="auto"/>
      </w:divBdr>
    </w:div>
    <w:div w:id="1074667557">
      <w:bodyDiv w:val="1"/>
      <w:marLeft w:val="0"/>
      <w:marRight w:val="0"/>
      <w:marTop w:val="0"/>
      <w:marBottom w:val="0"/>
      <w:divBdr>
        <w:top w:val="none" w:sz="0" w:space="0" w:color="auto"/>
        <w:left w:val="none" w:sz="0" w:space="0" w:color="auto"/>
        <w:bottom w:val="none" w:sz="0" w:space="0" w:color="auto"/>
        <w:right w:val="none" w:sz="0" w:space="0" w:color="auto"/>
      </w:divBdr>
    </w:div>
    <w:div w:id="1314797394">
      <w:bodyDiv w:val="1"/>
      <w:marLeft w:val="0"/>
      <w:marRight w:val="0"/>
      <w:marTop w:val="0"/>
      <w:marBottom w:val="0"/>
      <w:divBdr>
        <w:top w:val="none" w:sz="0" w:space="0" w:color="auto"/>
        <w:left w:val="none" w:sz="0" w:space="0" w:color="auto"/>
        <w:bottom w:val="none" w:sz="0" w:space="0" w:color="auto"/>
        <w:right w:val="none" w:sz="0" w:space="0" w:color="auto"/>
      </w:divBdr>
    </w:div>
    <w:div w:id="15768197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blog/reboot/nowhere-earth-will-be-safe-us-china-war-172523" TargetMode="External"/><Relationship Id="rId18" Type="http://schemas.openxmlformats.org/officeDocument/2006/relationships/hyperlink" Target="http://pib.nic.in/newsite/PrintRelease.aspx?relid=181451" TargetMode="External"/><Relationship Id="rId26" Type="http://schemas.openxmlformats.org/officeDocument/2006/relationships/hyperlink" Target="https://timesofindia.indiatimes.com/india/like-washington-moscow-delhi-too-to-get-missile-shield/articleshow/65181833.cms" TargetMode="External"/><Relationship Id="rId3" Type="http://schemas.openxmlformats.org/officeDocument/2006/relationships/customXml" Target="../customXml/item3.xml"/><Relationship Id="rId21" Type="http://schemas.openxmlformats.org/officeDocument/2006/relationships/hyperlink" Target="https://nationalinterest.org/blog/the-buzz/americas-killer-m1-abrams-tank-now-has-its-own-shields-22719" TargetMode="External"/><Relationship Id="rId7" Type="http://schemas.openxmlformats.org/officeDocument/2006/relationships/settings" Target="settings.xml"/><Relationship Id="rId12" Type="http://schemas.openxmlformats.org/officeDocument/2006/relationships/hyperlink" Target="https://ndupress.ndu.edu/Portals/68/Documents/stratperspective/china/china-perspectives_13.pdf" TargetMode="External"/><Relationship Id="rId17" Type="http://schemas.openxmlformats.org/officeDocument/2006/relationships/hyperlink" Target="https://www.researchgate.net/publication/334422193_The_Cyber-ASAT_On_the_Impact_of_Cyber_Weapons_in_Outer_Space%20accessed%2012/10/21" TargetMode="External"/><Relationship Id="rId25" Type="http://schemas.openxmlformats.org/officeDocument/2006/relationships/hyperlink" Target="https://timesofindia.indiatimes.com/india/like-washington-moscow-delhi-too-to-get-missile-shield/articleshow/65181833.cms" TargetMode="External"/><Relationship Id="rId2" Type="http://schemas.openxmlformats.org/officeDocument/2006/relationships/customXml" Target="../customXml/item2.xml"/><Relationship Id="rId16" Type="http://schemas.openxmlformats.org/officeDocument/2006/relationships/hyperlink" Target="https://spacenews.com/u-s-official-china-turned-to-debris-free-asat-tests-following-2007-outcry/" TargetMode="External"/><Relationship Id="rId20" Type="http://schemas.openxmlformats.org/officeDocument/2006/relationships/hyperlink" Target="https://thediplomat.com/2017/01/why-pakistans-newly-flight-tested-multiple-nuclear-warhead-capable-missile-really-matt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pularmechanics.com/space/satellites/a9620/the-hidden-history-of-the-soviet-satellite-killer-16108970/" TargetMode="External"/><Relationship Id="rId24" Type="http://schemas.openxmlformats.org/officeDocument/2006/relationships/hyperlink" Target="https://timesofindia.indiatimes.com/india/us-congressional-conference-report-paves-way-for-caatsa-waiver-for-india/articleshow/65112640.cms" TargetMode="External"/><Relationship Id="rId5" Type="http://schemas.openxmlformats.org/officeDocument/2006/relationships/numbering" Target="numbering.xml"/><Relationship Id="rId15" Type="http://schemas.openxmlformats.org/officeDocument/2006/relationships/hyperlink" Target="https://fas.org/sgp/crs/row/RS22652.pdf" TargetMode="External"/><Relationship Id="rId23" Type="http://schemas.openxmlformats.org/officeDocument/2006/relationships/hyperlink" Target="http://tass.com/defense/983372" TargetMode="External"/><Relationship Id="rId28" Type="http://schemas.openxmlformats.org/officeDocument/2006/relationships/theme" Target="theme/theme1.xml"/><Relationship Id="rId10" Type="http://schemas.openxmlformats.org/officeDocument/2006/relationships/hyperlink" Target="https://www.cbsnews.com/news/russian-satellites-fly-near-us-government-satellite-activity-unusual-disturbing-space-command/" TargetMode="External"/><Relationship Id="rId19" Type="http://schemas.openxmlformats.org/officeDocument/2006/relationships/hyperlink" Target="https://thediplomat.com/2018/08/indias-advanced-air-defense-interceptor-shoots-down-ballistic-missile-target-in-test/" TargetMode="External"/><Relationship Id="rId4" Type="http://schemas.openxmlformats.org/officeDocument/2006/relationships/customXml" Target="../customXml/item4.xml"/><Relationship Id="rId9" Type="http://schemas.openxmlformats.org/officeDocument/2006/relationships/hyperlink" Target="https://time.com/5779315/russian-spacecraft-spy-satellite-space-force/" TargetMode="External"/><Relationship Id="rId14" Type="http://schemas.openxmlformats.org/officeDocument/2006/relationships/hyperlink" Target="https://nationalinterest.org/feature/secrets-and-lies-role-truth-great-power-information-warfare-170579" TargetMode="External"/><Relationship Id="rId22" Type="http://schemas.openxmlformats.org/officeDocument/2006/relationships/hyperlink" Target="http://www.news18.com/news/india/brics-summit-2016-india-to-buy-5-billion-air-defence-system-from-russia-1301952.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24</Pages>
  <Words>13807</Words>
  <Characters>78705</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28</cp:revision>
  <dcterms:created xsi:type="dcterms:W3CDTF">2022-04-10T14:17:00Z</dcterms:created>
  <dcterms:modified xsi:type="dcterms:W3CDTF">2022-04-10T15:21:00Z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