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C0C0" w14:textId="77777777" w:rsidR="00991BBC" w:rsidRPr="007F770E" w:rsidRDefault="00991BBC" w:rsidP="00991BBC">
      <w:pPr>
        <w:rPr>
          <w:rStyle w:val="StyleUnderline"/>
        </w:rPr>
      </w:pPr>
    </w:p>
    <w:p w14:paraId="07E340B9" w14:textId="77777777" w:rsidR="00991BBC" w:rsidRPr="007F770E" w:rsidRDefault="00991BBC" w:rsidP="00991BBC">
      <w:pPr>
        <w:pStyle w:val="Heading2"/>
        <w:rPr>
          <w:rFonts w:cs="Calibri"/>
        </w:rPr>
      </w:pPr>
      <w:r w:rsidRPr="007F770E">
        <w:rPr>
          <w:rFonts w:cs="Calibri"/>
        </w:rPr>
        <w:lastRenderedPageBreak/>
        <w:t>1NC – T</w:t>
      </w:r>
    </w:p>
    <w:p w14:paraId="3436AAD0" w14:textId="4348707A" w:rsidR="00991BBC" w:rsidRPr="007F770E" w:rsidRDefault="00991BBC" w:rsidP="00991BBC">
      <w:pPr>
        <w:pStyle w:val="Heading4"/>
        <w:rPr>
          <w:rFonts w:cs="Calibri"/>
        </w:rPr>
      </w:pPr>
      <w:r w:rsidRPr="007F770E">
        <w:rPr>
          <w:rFonts w:cs="Calibri"/>
        </w:rPr>
        <w:t xml:space="preserve">Our interpretation is that the </w:t>
      </w:r>
      <w:r w:rsidRPr="007F770E">
        <w:rPr>
          <w:rFonts w:cs="Calibri"/>
          <w:u w:val="single"/>
        </w:rPr>
        <w:t>resolution</w:t>
      </w:r>
      <w:r w:rsidRPr="007F770E">
        <w:rPr>
          <w:rFonts w:cs="Calibri"/>
        </w:rPr>
        <w:t xml:space="preserve"> should define the division of affirmative and negative ground and offense. It was </w:t>
      </w:r>
      <w:r w:rsidRPr="007F770E">
        <w:rPr>
          <w:rFonts w:cs="Calibri"/>
          <w:i/>
          <w:u w:val="single"/>
        </w:rPr>
        <w:t>negotiated</w:t>
      </w:r>
      <w:r w:rsidRPr="007F770E">
        <w:rPr>
          <w:rFonts w:cs="Calibri"/>
        </w:rPr>
        <w:t xml:space="preserve"> and </w:t>
      </w:r>
      <w:r w:rsidRPr="007F770E">
        <w:rPr>
          <w:rFonts w:cs="Calibri"/>
          <w:i/>
          <w:u w:val="single"/>
        </w:rPr>
        <w:t>announced in advance</w:t>
      </w:r>
      <w:r w:rsidRPr="007F770E">
        <w:rPr>
          <w:rFonts w:cs="Calibri"/>
        </w:rPr>
        <w:t xml:space="preserve">, providing both sides with a reasonable opportunity to prepare to engage one another’s arguments. </w:t>
      </w:r>
    </w:p>
    <w:p w14:paraId="4D0FDADA" w14:textId="77777777" w:rsidR="00107506" w:rsidRPr="007F770E" w:rsidRDefault="00107506" w:rsidP="00107506"/>
    <w:p w14:paraId="7234E89E" w14:textId="77777777" w:rsidR="00E92A56" w:rsidRPr="007F770E" w:rsidRDefault="00E92A56" w:rsidP="00E92A56">
      <w:pPr>
        <w:pStyle w:val="Heading4"/>
        <w:rPr>
          <w:rFonts w:cs="Calibri"/>
        </w:rPr>
      </w:pPr>
      <w:r w:rsidRPr="007F770E">
        <w:rPr>
          <w:rFonts w:cs="Calibri"/>
        </w:rPr>
        <w:t>‘</w:t>
      </w:r>
      <w:r w:rsidRPr="007F770E">
        <w:rPr>
          <w:rFonts w:cs="Calibri"/>
          <w:u w:val="single"/>
        </w:rPr>
        <w:t>Resolved</w:t>
      </w:r>
      <w:r w:rsidRPr="007F770E">
        <w:rPr>
          <w:rFonts w:cs="Calibri"/>
        </w:rPr>
        <w:t xml:space="preserve">’ preceding a colon indicates a </w:t>
      </w:r>
      <w:r w:rsidRPr="007F770E">
        <w:rPr>
          <w:rFonts w:cs="Calibri"/>
          <w:u w:val="single"/>
        </w:rPr>
        <w:t>legislative forum</w:t>
      </w:r>
      <w:r w:rsidRPr="007F770E">
        <w:rPr>
          <w:rFonts w:cs="Calibri"/>
        </w:rPr>
        <w:t xml:space="preserve">. </w:t>
      </w:r>
    </w:p>
    <w:p w14:paraId="72CCDF45" w14:textId="77777777" w:rsidR="00E92A56" w:rsidRPr="007F770E" w:rsidRDefault="00E92A56" w:rsidP="00E92A56">
      <w:pPr>
        <w:rPr>
          <w:rStyle w:val="Style13ptBold"/>
        </w:rPr>
      </w:pPr>
      <w:r w:rsidRPr="007F770E">
        <w:t xml:space="preserve">Blanche </w:t>
      </w:r>
      <w:r w:rsidRPr="007F770E">
        <w:rPr>
          <w:rStyle w:val="Style13ptBold"/>
        </w:rPr>
        <w:t>Ellsworth 81</w:t>
      </w:r>
      <w:r w:rsidRPr="007F770E">
        <w:t xml:space="preserve">, English professor at SFSU and M.A. in English from UC Berkeley, 1/1/1981, </w:t>
      </w:r>
      <w:r w:rsidRPr="007F770E">
        <w:rPr>
          <w:i/>
          <w:iCs/>
        </w:rPr>
        <w:t>English Simplified</w:t>
      </w:r>
      <w:r w:rsidRPr="007F770E">
        <w:t>, 4</w:t>
      </w:r>
      <w:r w:rsidRPr="007F770E">
        <w:rPr>
          <w:vertAlign w:val="superscript"/>
        </w:rPr>
        <w:t>th</w:t>
      </w:r>
      <w:r w:rsidRPr="007F770E">
        <w:t xml:space="preserve"> Edition, cc</w:t>
      </w:r>
    </w:p>
    <w:p w14:paraId="389E4D3B" w14:textId="77777777" w:rsidR="00E92A56" w:rsidRPr="007F770E" w:rsidRDefault="00E92A56" w:rsidP="00E92A56">
      <w:pPr>
        <w:rPr>
          <w:sz w:val="14"/>
        </w:rPr>
      </w:pPr>
      <w:r w:rsidRPr="007F770E">
        <w:rPr>
          <w:rStyle w:val="Emphasis"/>
          <w:highlight w:val="green"/>
        </w:rPr>
        <w:t>A colon</w:t>
      </w:r>
      <w:r w:rsidRPr="007F770E">
        <w:rPr>
          <w:u w:val="single"/>
        </w:rPr>
        <w:t xml:space="preserve"> is also used to </w:t>
      </w:r>
      <w:r w:rsidRPr="007F770E">
        <w:rPr>
          <w:highlight w:val="green"/>
          <w:u w:val="single"/>
        </w:rPr>
        <w:t>separate</w:t>
      </w:r>
      <w:r w:rsidRPr="007F770E">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7F770E">
        <w:rPr>
          <w:sz w:val="14"/>
        </w:rPr>
        <w:t>Bobbs</w:t>
      </w:r>
      <w:proofErr w:type="spellEnd"/>
      <w:r w:rsidRPr="007F770E">
        <w:rPr>
          <w:sz w:val="14"/>
        </w:rPr>
        <w:t xml:space="preserve">-Merrill 6. </w:t>
      </w:r>
      <w:r w:rsidRPr="007F770E">
        <w:rPr>
          <w:rStyle w:val="Emphasis"/>
          <w:highlight w:val="green"/>
        </w:rPr>
        <w:t>THE WORD RESOLVED FROM THE</w:t>
      </w:r>
      <w:r w:rsidRPr="007F770E">
        <w:rPr>
          <w:rStyle w:val="Emphasis"/>
        </w:rPr>
        <w:t xml:space="preserve"> STATEMENT OF THE </w:t>
      </w:r>
      <w:r w:rsidRPr="007F770E">
        <w:rPr>
          <w:rStyle w:val="Emphasis"/>
          <w:highlight w:val="green"/>
        </w:rPr>
        <w:t>RESOLUTION</w:t>
      </w:r>
      <w:r w:rsidRPr="007F770E">
        <w:rPr>
          <w:sz w:val="14"/>
          <w:highlight w:val="green"/>
        </w:rPr>
        <w:t xml:space="preserve">. </w:t>
      </w:r>
      <w:r w:rsidRPr="007F770E">
        <w:rPr>
          <w:highlight w:val="green"/>
          <w:u w:val="single"/>
        </w:rPr>
        <w:t>Resolved: That this committee</w:t>
      </w:r>
      <w:r w:rsidRPr="007F770E">
        <w:rPr>
          <w:u w:val="single"/>
        </w:rPr>
        <w:t xml:space="preserve"> go on record as </w:t>
      </w:r>
      <w:r w:rsidRPr="007F770E">
        <w:rPr>
          <w:rStyle w:val="Emphasis"/>
          <w:highlight w:val="green"/>
        </w:rPr>
        <w:t>favor</w:t>
      </w:r>
      <w:r w:rsidRPr="007F770E">
        <w:rPr>
          <w:rStyle w:val="Emphasis"/>
        </w:rPr>
        <w:t xml:space="preserve">ing </w:t>
      </w:r>
      <w:r w:rsidRPr="007F770E">
        <w:rPr>
          <w:rStyle w:val="Emphasis"/>
          <w:highlight w:val="green"/>
        </w:rPr>
        <w:t>new legislation</w:t>
      </w:r>
      <w:r w:rsidRPr="007F770E">
        <w:rPr>
          <w:sz w:val="14"/>
        </w:rPr>
        <w:t>.</w:t>
      </w:r>
    </w:p>
    <w:p w14:paraId="5DE9ECF9" w14:textId="77777777" w:rsidR="00E92A56" w:rsidRPr="007F770E" w:rsidRDefault="00E92A56" w:rsidP="00E92A56"/>
    <w:p w14:paraId="2EEFFE03" w14:textId="77777777" w:rsidR="00991BBC" w:rsidRPr="007F770E" w:rsidRDefault="00991BBC" w:rsidP="00991BBC">
      <w:pPr>
        <w:pStyle w:val="Heading4"/>
        <w:rPr>
          <w:rFonts w:cs="Calibri"/>
        </w:rPr>
      </w:pPr>
      <w:r w:rsidRPr="007F770E">
        <w:rPr>
          <w:rFonts w:cs="Calibri"/>
        </w:rPr>
        <w:t xml:space="preserve">Ought </w:t>
      </w:r>
      <w:proofErr w:type="gramStart"/>
      <w:r w:rsidRPr="007F770E">
        <w:rPr>
          <w:rFonts w:cs="Calibri"/>
        </w:rPr>
        <w:t>means</w:t>
      </w:r>
      <w:proofErr w:type="gramEnd"/>
      <w:r w:rsidRPr="007F770E">
        <w:rPr>
          <w:rFonts w:cs="Calibri"/>
        </w:rPr>
        <w:t xml:space="preserve"> should </w:t>
      </w:r>
    </w:p>
    <w:p w14:paraId="47F07DF3" w14:textId="77777777" w:rsidR="00991BBC" w:rsidRPr="007F770E" w:rsidRDefault="00991BBC" w:rsidP="00991BBC">
      <w:r w:rsidRPr="007F770E">
        <w:rPr>
          <w:rStyle w:val="Style13ptBold"/>
        </w:rPr>
        <w:t>Merriam Webster, No Date</w:t>
      </w:r>
      <w:r w:rsidRPr="007F770E">
        <w:t xml:space="preserve"> – Merriam Webster’s Learner’s Dictionary, “ought”, </w:t>
      </w:r>
      <w:hyperlink r:id="rId9" w:history="1">
        <w:r w:rsidRPr="007F770E">
          <w:rPr>
            <w:rStyle w:val="Hyperlink"/>
          </w:rPr>
          <w:t>http://www.learnersdictionary.com/definition/ought</w:t>
        </w:r>
      </w:hyperlink>
      <w:r w:rsidRPr="007F770E">
        <w:br/>
        <w:t>ought /ˈ</w:t>
      </w:r>
      <w:proofErr w:type="spellStart"/>
      <w:r w:rsidRPr="007F770E">
        <w:t>ɑːt</w:t>
      </w:r>
      <w:proofErr w:type="spellEnd"/>
      <w:r w:rsidRPr="007F770E">
        <w:t>/ verb</w:t>
      </w:r>
      <w:r w:rsidRPr="007F770E">
        <w:br/>
        <w:t xml:space="preserve">Learner's definition of OUGHT [modal verb] 1 ◊ Ought is almost always followed by to and the infinitive form of a verb. </w:t>
      </w:r>
      <w:r w:rsidRPr="007F770E">
        <w:rPr>
          <w:rStyle w:val="StyleUnderline"/>
        </w:rPr>
        <w:t xml:space="preserve">The phrase </w:t>
      </w:r>
      <w:r w:rsidRPr="007F770E">
        <w:rPr>
          <w:rStyle w:val="StyleUnderline"/>
          <w:highlight w:val="green"/>
        </w:rPr>
        <w:t>ought</w:t>
      </w:r>
      <w:r w:rsidRPr="007F770E">
        <w:rPr>
          <w:rStyle w:val="StyleUnderline"/>
        </w:rPr>
        <w:t xml:space="preserve"> to </w:t>
      </w:r>
      <w:r w:rsidRPr="007F770E">
        <w:rPr>
          <w:rStyle w:val="StyleUnderline"/>
          <w:highlight w:val="green"/>
        </w:rPr>
        <w:t>has the same meaning as should</w:t>
      </w:r>
      <w:r w:rsidRPr="007F770E">
        <w:rPr>
          <w:rStyle w:val="StyleUnderline"/>
        </w:rPr>
        <w:t xml:space="preserve"> and is used in the same ways</w:t>
      </w:r>
      <w:r w:rsidRPr="007F770E">
        <w:t xml:space="preserve">, </w:t>
      </w:r>
      <w:r w:rsidRPr="007F770E">
        <w:rPr>
          <w:rStyle w:val="StyleUnderline"/>
        </w:rPr>
        <w:t>but it is less common and somewhat more formal.</w:t>
      </w:r>
      <w:r w:rsidRPr="007F770E">
        <w:t xml:space="preserve"> The negative forms ought not and oughtn't are often used without a following to. — used to indicate what is expected They ought to be here by now. You ought to be able to read this book. There ought to be a gas station on the way. 2 — </w:t>
      </w:r>
      <w:r w:rsidRPr="007F770E">
        <w:rPr>
          <w:rStyle w:val="StyleUnderline"/>
          <w:highlight w:val="green"/>
        </w:rPr>
        <w:t>used to say or suggest what should be done</w:t>
      </w:r>
      <w:r w:rsidRPr="007F770E">
        <w:t xml:space="preserve"> You ought to get some rest. That leak ought to be fixed. You ought to do your homework.</w:t>
      </w:r>
    </w:p>
    <w:p w14:paraId="701CAA57" w14:textId="77777777" w:rsidR="00991BBC" w:rsidRPr="007F770E" w:rsidRDefault="00991BBC" w:rsidP="00991BBC">
      <w:pPr>
        <w:pStyle w:val="Heading4"/>
        <w:spacing w:before="100" w:beforeAutospacing="1"/>
        <w:rPr>
          <w:rFonts w:cs="Calibri"/>
        </w:rPr>
      </w:pPr>
      <w:r w:rsidRPr="007F770E">
        <w:rPr>
          <w:rFonts w:cs="Calibri"/>
        </w:rPr>
        <w:t>Should requires legal effect</w:t>
      </w:r>
    </w:p>
    <w:p w14:paraId="16BFCE5C" w14:textId="77777777" w:rsidR="00991BBC" w:rsidRPr="007F770E" w:rsidRDefault="00991BBC" w:rsidP="00991BBC">
      <w:r w:rsidRPr="007F770E">
        <w:rPr>
          <w:rStyle w:val="Style13ptBold"/>
          <w:rFonts w:eastAsiaTheme="majorEastAsia"/>
        </w:rPr>
        <w:t>Summers 94</w:t>
      </w:r>
      <w:r w:rsidRPr="007F770E">
        <w:t xml:space="preserve"> (Justice – Oklahoma Supreme Court, “Kelsey v. </w:t>
      </w:r>
      <w:proofErr w:type="spellStart"/>
      <w:r w:rsidRPr="007F770E">
        <w:t>Dollarsaver</w:t>
      </w:r>
      <w:proofErr w:type="spellEnd"/>
      <w:r w:rsidRPr="007F770E">
        <w:t xml:space="preserve"> Food Warehouse of Durant”, 1994 OK 123, 11-8, http://www.oscn.net/applications/oscn/DeliverDocument.asp?CiteID=20287#marker3fn13)</w:t>
      </w:r>
    </w:p>
    <w:p w14:paraId="575C518C" w14:textId="77777777" w:rsidR="00991BBC" w:rsidRPr="007F770E" w:rsidRDefault="00991BBC" w:rsidP="00991BBC">
      <w:pPr>
        <w:ind w:right="288"/>
        <w:rPr>
          <w:rFonts w:eastAsia="Times New Roman"/>
          <w:sz w:val="20"/>
          <w:szCs w:val="20"/>
        </w:rPr>
      </w:pPr>
      <w:r w:rsidRPr="007F770E">
        <w:t xml:space="preserve">¶4 </w:t>
      </w:r>
      <w:r w:rsidRPr="007F770E">
        <w:rPr>
          <w:rStyle w:val="StyleUnderline"/>
        </w:rPr>
        <w:t>The legal question to be resolved by the court is whether the word "should"</w:t>
      </w:r>
      <w:hyperlink r:id="rId10" w:anchor="marker3fn13" w:history="1">
        <w:r w:rsidRPr="007F770E">
          <w:t>13</w:t>
        </w:r>
      </w:hyperlink>
      <w:r w:rsidRPr="007F770E">
        <w:t xml:space="preserve"> in the May 18 order connotes futurity or </w:t>
      </w:r>
      <w:r w:rsidRPr="007F770E">
        <w:rPr>
          <w:rStyle w:val="StyleUnderline"/>
        </w:rPr>
        <w:t xml:space="preserve">may be deemed a ruling </w:t>
      </w:r>
      <w:r w:rsidRPr="007F770E">
        <w:rPr>
          <w:rStyle w:val="StyleUnderline"/>
          <w:i/>
        </w:rPr>
        <w:t>in praesenti</w:t>
      </w:r>
      <w:r w:rsidRPr="007F770E">
        <w:t>.</w:t>
      </w:r>
      <w:hyperlink r:id="rId11" w:anchor="marker3fn14" w:history="1">
        <w:r w:rsidRPr="007F770E">
          <w:t>14</w:t>
        </w:r>
      </w:hyperlink>
      <w:r w:rsidRPr="007F770E">
        <w:t xml:space="preserve"> The answer to this query is not to be divined from rules of grammar;</w:t>
      </w:r>
      <w:hyperlink r:id="rId12" w:anchor="marker3fn15" w:history="1">
        <w:r w:rsidRPr="007F770E">
          <w:t>15</w:t>
        </w:r>
      </w:hyperlink>
      <w:r w:rsidRPr="007F770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7F770E">
        <w:t>futuro</w:t>
      </w:r>
      <w:proofErr w:type="spellEnd"/>
      <w:r w:rsidRPr="007F770E">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7F770E">
          <w:t>13</w:t>
        </w:r>
      </w:hyperlink>
      <w:r w:rsidRPr="007F770E">
        <w:t xml:space="preserve"> "</w:t>
      </w:r>
      <w:r w:rsidRPr="007F770E">
        <w:rPr>
          <w:i/>
          <w:iCs/>
        </w:rPr>
        <w:t>Should</w:t>
      </w:r>
      <w:r w:rsidRPr="007F770E">
        <w:t xml:space="preserve">" not only is used as a "present indicative" synonymous with </w:t>
      </w:r>
      <w:r w:rsidRPr="007F770E">
        <w:rPr>
          <w:i/>
          <w:iCs/>
        </w:rPr>
        <w:t>ought</w:t>
      </w:r>
      <w:r w:rsidRPr="007F770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7F770E">
        <w:t>Okl</w:t>
      </w:r>
      <w:proofErr w:type="spellEnd"/>
      <w:r w:rsidRPr="007F770E">
        <w:t xml:space="preserve">. 143, 144 P. 1075, 1080-81 (1914). For a more detailed explanation, see the Partridge quotation infra note 15. </w:t>
      </w:r>
      <w:r w:rsidRPr="007F770E">
        <w:rPr>
          <w:rStyle w:val="StyleUnderline"/>
        </w:rPr>
        <w:t xml:space="preserve">Certain </w:t>
      </w:r>
      <w:r w:rsidRPr="007F770E">
        <w:rPr>
          <w:rStyle w:val="StyleUnderline"/>
          <w:highlight w:val="green"/>
        </w:rPr>
        <w:t>contexts mandate</w:t>
      </w:r>
      <w:r w:rsidRPr="007F770E">
        <w:rPr>
          <w:rStyle w:val="StyleUnderline"/>
        </w:rPr>
        <w:t xml:space="preserve"> a </w:t>
      </w:r>
      <w:r w:rsidRPr="007F770E">
        <w:rPr>
          <w:rStyle w:val="StyleUnderline"/>
          <w:highlight w:val="green"/>
        </w:rPr>
        <w:t>construction of</w:t>
      </w:r>
      <w:r w:rsidRPr="007F770E">
        <w:rPr>
          <w:rStyle w:val="StyleUnderline"/>
        </w:rPr>
        <w:t xml:space="preserve"> the term </w:t>
      </w:r>
      <w:r w:rsidRPr="007F770E">
        <w:rPr>
          <w:rStyle w:val="StyleUnderline"/>
          <w:highlight w:val="green"/>
        </w:rPr>
        <w:t xml:space="preserve">"should" as </w:t>
      </w:r>
      <w:r w:rsidRPr="007F770E">
        <w:rPr>
          <w:rStyle w:val="Emphasis"/>
          <w:highlight w:val="green"/>
        </w:rPr>
        <w:t>more</w:t>
      </w:r>
      <w:r w:rsidRPr="007F770E">
        <w:rPr>
          <w:rStyle w:val="StyleUnderline"/>
          <w:highlight w:val="green"/>
        </w:rPr>
        <w:t xml:space="preserve"> than</w:t>
      </w:r>
      <w:r w:rsidRPr="007F770E">
        <w:rPr>
          <w:rStyle w:val="StyleUnderline"/>
        </w:rPr>
        <w:t xml:space="preserve"> merely indicating</w:t>
      </w:r>
      <w:r w:rsidRPr="007F770E">
        <w:t xml:space="preserve"> preference or </w:t>
      </w:r>
      <w:r w:rsidRPr="007F770E">
        <w:rPr>
          <w:rStyle w:val="StyleUnderline"/>
          <w:highlight w:val="green"/>
        </w:rPr>
        <w:t>desirability</w:t>
      </w:r>
      <w:r w:rsidRPr="007F770E">
        <w:t xml:space="preserve">. Brown, supra at 1080-81 (jury instructions stating that jurors "should" reduce the amount of damages in proportion to the amount of contributory negligence of the plaintiff was held to imply an </w:t>
      </w:r>
      <w:r w:rsidRPr="007F770E">
        <w:rPr>
          <w:i/>
          <w:iCs/>
        </w:rPr>
        <w:t>obligation</w:t>
      </w:r>
      <w:r w:rsidRPr="007F770E">
        <w:t xml:space="preserve"> </w:t>
      </w:r>
      <w:r w:rsidRPr="007F770E">
        <w:rPr>
          <w:i/>
          <w:iCs/>
        </w:rPr>
        <w:t>and to be more than advisory</w:t>
      </w:r>
      <w:r w:rsidRPr="007F770E">
        <w:t xml:space="preserve">); Carrigan v. California Horse Racing Board, 60 Wash. App. 79, </w:t>
      </w:r>
      <w:hyperlink r:id="rId14" w:history="1">
        <w:r w:rsidRPr="007F770E">
          <w:t>802 P.2d 813</w:t>
        </w:r>
      </w:hyperlink>
      <w:r w:rsidRPr="007F770E">
        <w:t xml:space="preserve"> (1990) (one of the Rules of Appellate Procedure requiring that a party "should devote a section of the brief to the request for the fee or expenses" was interpreted to </w:t>
      </w:r>
      <w:r w:rsidRPr="007F770E">
        <w:lastRenderedPageBreak/>
        <w:t xml:space="preserve">mean that a party is under an </w:t>
      </w:r>
      <w:r w:rsidRPr="007F770E">
        <w:rPr>
          <w:i/>
          <w:iCs/>
        </w:rPr>
        <w:t>obligation</w:t>
      </w:r>
      <w:r w:rsidRPr="007F770E">
        <w:t xml:space="preserve"> to include the requested segment); State v. Rack, 318 S.W.2d 211, 215 (Mo. 1958) </w:t>
      </w:r>
      <w:r w:rsidRPr="007F770E">
        <w:rPr>
          <w:rStyle w:val="StyleUnderline"/>
        </w:rPr>
        <w:t>(</w:t>
      </w:r>
      <w:r w:rsidRPr="007F770E">
        <w:rPr>
          <w:rStyle w:val="StyleUnderline"/>
          <w:highlight w:val="green"/>
        </w:rPr>
        <w:t>"should" would mean</w:t>
      </w:r>
      <w:r w:rsidRPr="007F770E">
        <w:rPr>
          <w:rStyle w:val="StyleUnderline"/>
        </w:rPr>
        <w:t xml:space="preserve"> the same as</w:t>
      </w:r>
      <w:r w:rsidRPr="007F770E">
        <w:t xml:space="preserve"> "shall" or </w:t>
      </w:r>
      <w:r w:rsidRPr="007F770E">
        <w:rPr>
          <w:rStyle w:val="StyleUnderline"/>
          <w:highlight w:val="green"/>
        </w:rPr>
        <w:t>"must"</w:t>
      </w:r>
      <w:r w:rsidRPr="007F770E">
        <w:rPr>
          <w:rStyle w:val="StyleUnderline"/>
        </w:rPr>
        <w:t xml:space="preserve"> </w:t>
      </w:r>
      <w:r w:rsidRPr="007F770E">
        <w:t xml:space="preserve">when used in an instruction to the jury which tells the triers they "should disregard false testimony"). </w:t>
      </w:r>
      <w:hyperlink r:id="rId15" w:anchor="marker2fn14" w:history="1">
        <w:r w:rsidRPr="007F770E">
          <w:t>14</w:t>
        </w:r>
      </w:hyperlink>
      <w:r w:rsidRPr="007F770E">
        <w:t xml:space="preserve"> </w:t>
      </w:r>
      <w:r w:rsidRPr="007F770E">
        <w:rPr>
          <w:rStyle w:val="StyleUnderline"/>
          <w:i/>
        </w:rPr>
        <w:t>In praesenti</w:t>
      </w:r>
      <w:r w:rsidRPr="007F770E">
        <w:rPr>
          <w:rStyle w:val="Heading3Char"/>
          <w:rFonts w:cs="Calibri"/>
          <w:sz w:val="16"/>
        </w:rPr>
        <w:t xml:space="preserve"> </w:t>
      </w:r>
      <w:r w:rsidRPr="007F770E">
        <w:rPr>
          <w:rStyle w:val="StyleUnderline"/>
        </w:rPr>
        <w:t>means literally "at the present time."</w:t>
      </w:r>
      <w:r w:rsidRPr="007F770E">
        <w:t xml:space="preserve"> BLACK'S LAW DICTIONARY 792 (6th Ed. 1990). In legal parlance </w:t>
      </w:r>
      <w:r w:rsidRPr="007F770E">
        <w:rPr>
          <w:rStyle w:val="StyleUnderline"/>
          <w:highlight w:val="green"/>
        </w:rPr>
        <w:t>the phrase denotes</w:t>
      </w:r>
      <w:r w:rsidRPr="007F770E">
        <w:t xml:space="preserve"> that which in </w:t>
      </w:r>
      <w:r w:rsidRPr="007F770E">
        <w:rPr>
          <w:rStyle w:val="StyleUnderline"/>
          <w:highlight w:val="green"/>
        </w:rPr>
        <w:t>law is</w:t>
      </w:r>
      <w:r w:rsidRPr="007F770E">
        <w:t xml:space="preserve"> </w:t>
      </w:r>
      <w:r w:rsidRPr="007F770E">
        <w:rPr>
          <w:i/>
          <w:iCs/>
        </w:rPr>
        <w:t>presently</w:t>
      </w:r>
      <w:r w:rsidRPr="007F770E">
        <w:t xml:space="preserve"> or </w:t>
      </w:r>
      <w:r w:rsidRPr="007F770E">
        <w:rPr>
          <w:rStyle w:val="Emphasis"/>
          <w:i/>
          <w:highlight w:val="green"/>
        </w:rPr>
        <w:t>immediately effective</w:t>
      </w:r>
      <w:r w:rsidRPr="007F770E">
        <w:rPr>
          <w:rStyle w:val="StyleUnderline"/>
        </w:rPr>
        <w:t xml:space="preserve">, as </w:t>
      </w:r>
      <w:r w:rsidRPr="007F770E">
        <w:rPr>
          <w:rStyle w:val="StyleUnderline"/>
          <w:highlight w:val="green"/>
        </w:rPr>
        <w:t>opposed to</w:t>
      </w:r>
      <w:r w:rsidRPr="007F770E">
        <w:rPr>
          <w:rStyle w:val="StyleUnderline"/>
        </w:rPr>
        <w:t xml:space="preserve"> something that </w:t>
      </w:r>
      <w:r w:rsidRPr="007F770E">
        <w:rPr>
          <w:rStyle w:val="StyleUnderline"/>
          <w:i/>
        </w:rPr>
        <w:t>will</w:t>
      </w:r>
      <w:r w:rsidRPr="007F770E">
        <w:t xml:space="preserve"> or </w:t>
      </w:r>
      <w:r w:rsidRPr="007F770E">
        <w:rPr>
          <w:i/>
          <w:iCs/>
        </w:rPr>
        <w:t>would</w:t>
      </w:r>
      <w:r w:rsidRPr="007F770E">
        <w:t xml:space="preserve"> </w:t>
      </w:r>
      <w:r w:rsidRPr="007F770E">
        <w:rPr>
          <w:rStyle w:val="StyleUnderline"/>
        </w:rPr>
        <w:t xml:space="preserve">become effective </w:t>
      </w:r>
      <w:r w:rsidRPr="007F770E">
        <w:rPr>
          <w:rStyle w:val="Emphasis"/>
          <w:i/>
          <w:highlight w:val="green"/>
        </w:rPr>
        <w:t>in the future</w:t>
      </w:r>
      <w:r w:rsidRPr="007F770E">
        <w:rPr>
          <w:i/>
          <w:iCs/>
        </w:rPr>
        <w:t xml:space="preserve"> [in </w:t>
      </w:r>
      <w:proofErr w:type="spellStart"/>
      <w:r w:rsidRPr="007F770E">
        <w:rPr>
          <w:i/>
          <w:iCs/>
        </w:rPr>
        <w:t>futurol</w:t>
      </w:r>
      <w:proofErr w:type="spellEnd"/>
      <w:r w:rsidRPr="007F770E">
        <w:t xml:space="preserve">]. See Van </w:t>
      </w:r>
      <w:proofErr w:type="spellStart"/>
      <w:r w:rsidRPr="007F770E">
        <w:t>Wyck</w:t>
      </w:r>
      <w:proofErr w:type="spellEnd"/>
      <w:r w:rsidRPr="007F770E">
        <w:t xml:space="preserve"> v. </w:t>
      </w:r>
      <w:proofErr w:type="spellStart"/>
      <w:r w:rsidRPr="007F770E">
        <w:t>Knevals</w:t>
      </w:r>
      <w:proofErr w:type="spellEnd"/>
      <w:r w:rsidRPr="007F770E">
        <w:t xml:space="preserve">, </w:t>
      </w:r>
      <w:hyperlink r:id="rId16" w:history="1">
        <w:r w:rsidRPr="007F770E">
          <w:t>106 U.S. 360</w:t>
        </w:r>
      </w:hyperlink>
      <w:r w:rsidRPr="007F770E">
        <w:t xml:space="preserve">, 365, 1 </w:t>
      </w:r>
      <w:proofErr w:type="spellStart"/>
      <w:r w:rsidRPr="007F770E">
        <w:t>S.Ct</w:t>
      </w:r>
      <w:proofErr w:type="spellEnd"/>
      <w:r w:rsidRPr="007F770E">
        <w:t xml:space="preserve">. 336, 337, 27 </w:t>
      </w:r>
      <w:proofErr w:type="spellStart"/>
      <w:r w:rsidRPr="007F770E">
        <w:t>L.Ed</w:t>
      </w:r>
      <w:proofErr w:type="spellEnd"/>
      <w:r w:rsidRPr="007F770E">
        <w:t xml:space="preserve">. 201 (1882). </w:t>
      </w:r>
    </w:p>
    <w:p w14:paraId="0BB1558F" w14:textId="77777777" w:rsidR="00991BBC" w:rsidRPr="007F770E" w:rsidRDefault="00991BBC" w:rsidP="00991BBC">
      <w:pPr>
        <w:pStyle w:val="Heading4"/>
        <w:rPr>
          <w:rFonts w:cs="Calibri"/>
        </w:rPr>
      </w:pPr>
      <w:r w:rsidRPr="007F770E">
        <w:rPr>
          <w:rFonts w:cs="Calibri"/>
        </w:rPr>
        <w:t>Member nations of the WTO are</w:t>
      </w:r>
    </w:p>
    <w:p w14:paraId="2D2BFF6E" w14:textId="77777777" w:rsidR="00991BBC" w:rsidRPr="007F770E" w:rsidRDefault="00991BBC" w:rsidP="00991BBC">
      <w:pPr>
        <w:rPr>
          <w:rStyle w:val="Style13ptBold"/>
          <w:b w:val="0"/>
        </w:rPr>
      </w:pPr>
      <w:r w:rsidRPr="007F770E">
        <w:rPr>
          <w:rStyle w:val="Style13ptBold"/>
        </w:rPr>
        <w:t xml:space="preserve">Cal Chamber </w:t>
      </w:r>
      <w:r w:rsidRPr="007F770E">
        <w:rPr>
          <w:rStyle w:val="Style13ptBold"/>
          <w:b w:val="0"/>
          <w:bCs/>
          <w:sz w:val="16"/>
          <w:szCs w:val="16"/>
        </w:rPr>
        <w:t>[“</w:t>
      </w:r>
      <w:r w:rsidRPr="007F770E">
        <w:rPr>
          <w:szCs w:val="16"/>
        </w:rPr>
        <w:t>World Trade Organization,” California Chamber of Commerce] JL</w:t>
      </w:r>
    </w:p>
    <w:p w14:paraId="0BF2E672" w14:textId="77777777" w:rsidR="00991BBC" w:rsidRPr="007F770E" w:rsidRDefault="00991BBC" w:rsidP="00991BBC">
      <w:pPr>
        <w:rPr>
          <w:sz w:val="12"/>
        </w:rPr>
      </w:pPr>
      <w:r w:rsidRPr="007F770E">
        <w:rPr>
          <w:rStyle w:val="StyleUnderline"/>
          <w:highlight w:val="green"/>
        </w:rPr>
        <w:t xml:space="preserve">The </w:t>
      </w:r>
      <w:r w:rsidRPr="007F770E">
        <w:rPr>
          <w:rStyle w:val="Emphasis"/>
          <w:highlight w:val="green"/>
        </w:rPr>
        <w:t>WTO</w:t>
      </w:r>
      <w:r w:rsidRPr="007F770E">
        <w:rPr>
          <w:rStyle w:val="StyleUnderline"/>
        </w:rPr>
        <w:t xml:space="preserve"> and its </w:t>
      </w:r>
      <w:r w:rsidRPr="007F770E">
        <w:rPr>
          <w:rStyle w:val="Emphasis"/>
          <w:highlight w:val="green"/>
        </w:rPr>
        <w:t>164 member nations</w:t>
      </w:r>
      <w:r w:rsidRPr="007F770E">
        <w:rPr>
          <w:rStyle w:val="StyleUnderline"/>
          <w:highlight w:val="green"/>
        </w:rPr>
        <w:t xml:space="preserve"> is the only global</w:t>
      </w:r>
      <w:r w:rsidRPr="007F770E">
        <w:rPr>
          <w:rStyle w:val="StyleUnderline"/>
        </w:rPr>
        <w:t xml:space="preserve"> international </w:t>
      </w:r>
      <w:r w:rsidRPr="007F770E">
        <w:rPr>
          <w:rStyle w:val="StyleUnderline"/>
          <w:highlight w:val="green"/>
        </w:rPr>
        <w:t>organization dealing with</w:t>
      </w:r>
      <w:r w:rsidRPr="007F770E">
        <w:rPr>
          <w:rStyle w:val="StyleUnderline"/>
        </w:rPr>
        <w:t xml:space="preserve"> the rules of </w:t>
      </w:r>
      <w:r w:rsidRPr="007F770E">
        <w:rPr>
          <w:rStyle w:val="StyleUnderline"/>
          <w:highlight w:val="green"/>
        </w:rPr>
        <w:t>trade</w:t>
      </w:r>
      <w:r w:rsidRPr="007F770E">
        <w:rPr>
          <w:rStyle w:val="StyleUnderline"/>
        </w:rPr>
        <w:t xml:space="preserve"> between </w:t>
      </w:r>
      <w:r w:rsidRPr="006A7611">
        <w:rPr>
          <w:rStyle w:val="StyleUnderline"/>
        </w:rPr>
        <w:t xml:space="preserve">nations. At its heart are the WTO agreements, negotiated and signed by the bulk of the world’s trading nations and ratified or approved in their </w:t>
      </w:r>
      <w:r w:rsidRPr="006A7611">
        <w:rPr>
          <w:rStyle w:val="Emphasis"/>
        </w:rPr>
        <w:t>parliaments</w:t>
      </w:r>
      <w:r w:rsidRPr="006A7611">
        <w:rPr>
          <w:rStyle w:val="StyleUnderline"/>
        </w:rPr>
        <w:t xml:space="preserve"> or </w:t>
      </w:r>
      <w:r w:rsidRPr="006A7611">
        <w:rPr>
          <w:rStyle w:val="Emphasis"/>
        </w:rPr>
        <w:t>legislatures</w:t>
      </w:r>
      <w:r w:rsidRPr="007F770E">
        <w:rPr>
          <w:sz w:val="12"/>
        </w:rPr>
        <w:t>. The goal is to help producers of goods and services, exporters and importers conduct their business.</w:t>
      </w:r>
    </w:p>
    <w:p w14:paraId="007F61D5" w14:textId="77777777" w:rsidR="00991BBC" w:rsidRPr="007F770E" w:rsidRDefault="00991BBC" w:rsidP="00991BBC">
      <w:pPr>
        <w:ind w:right="288"/>
        <w:rPr>
          <w:rFonts w:eastAsia="Times New Roman"/>
          <w:sz w:val="20"/>
          <w:szCs w:val="20"/>
        </w:rPr>
      </w:pPr>
    </w:p>
    <w:p w14:paraId="31D8E79F" w14:textId="77777777" w:rsidR="00991BBC" w:rsidRPr="007F770E" w:rsidRDefault="00991BBC" w:rsidP="00991BBC">
      <w:pPr>
        <w:pStyle w:val="Heading4"/>
        <w:rPr>
          <w:rFonts w:cs="Calibri"/>
        </w:rPr>
      </w:pPr>
      <w:r w:rsidRPr="007F770E">
        <w:rPr>
          <w:rFonts w:cs="Calibri"/>
        </w:rPr>
        <w:t>Reduce means</w:t>
      </w:r>
    </w:p>
    <w:p w14:paraId="693A7DED" w14:textId="77777777" w:rsidR="00991BBC" w:rsidRPr="007F770E" w:rsidRDefault="00991BBC" w:rsidP="00991BBC">
      <w:pPr>
        <w:rPr>
          <w:rStyle w:val="Style13ptBold"/>
          <w:b w:val="0"/>
          <w:bCs/>
        </w:rPr>
      </w:pPr>
      <w:r w:rsidRPr="007F770E">
        <w:rPr>
          <w:rStyle w:val="Style13ptBold"/>
        </w:rPr>
        <w:t xml:space="preserve">Cambridge n.d. </w:t>
      </w:r>
      <w:r w:rsidRPr="007F770E">
        <w:rPr>
          <w:rStyle w:val="Style13ptBold"/>
          <w:b w:val="0"/>
          <w:bCs/>
          <w:sz w:val="16"/>
          <w:szCs w:val="16"/>
        </w:rPr>
        <w:t>[“Reduce,” Cambridge English Dictionary] JL</w:t>
      </w:r>
    </w:p>
    <w:p w14:paraId="03FDD72A" w14:textId="77777777" w:rsidR="00991BBC" w:rsidRPr="007F770E" w:rsidRDefault="00991BBC" w:rsidP="00991BBC">
      <w:pPr>
        <w:rPr>
          <w:sz w:val="12"/>
        </w:rPr>
      </w:pPr>
      <w:r w:rsidRPr="007F770E">
        <w:rPr>
          <w:sz w:val="12"/>
        </w:rPr>
        <w:t xml:space="preserve">to become or </w:t>
      </w:r>
      <w:r w:rsidRPr="007F770E">
        <w:rPr>
          <w:rStyle w:val="StyleUnderline"/>
          <w:highlight w:val="green"/>
        </w:rPr>
        <w:t>to make something</w:t>
      </w:r>
      <w:r w:rsidRPr="007F770E">
        <w:rPr>
          <w:sz w:val="12"/>
        </w:rPr>
        <w:t> become </w:t>
      </w:r>
      <w:r w:rsidRPr="007F770E">
        <w:rPr>
          <w:rStyle w:val="StyleUnderline"/>
          <w:highlight w:val="green"/>
        </w:rPr>
        <w:t>smaller</w:t>
      </w:r>
      <w:r w:rsidRPr="007F770E">
        <w:rPr>
          <w:rStyle w:val="StyleUnderline"/>
        </w:rPr>
        <w:t> in size, amount, degree</w:t>
      </w:r>
      <w:r w:rsidRPr="007F770E">
        <w:rPr>
          <w:sz w:val="12"/>
        </w:rPr>
        <w:t>, importance, etc.:</w:t>
      </w:r>
    </w:p>
    <w:p w14:paraId="3C340AD3" w14:textId="77777777" w:rsidR="00991BBC" w:rsidRPr="007F770E" w:rsidRDefault="00991BBC" w:rsidP="00991BBC">
      <w:pPr>
        <w:rPr>
          <w:sz w:val="12"/>
        </w:rPr>
      </w:pPr>
    </w:p>
    <w:p w14:paraId="33900CB5" w14:textId="77777777" w:rsidR="00991BBC" w:rsidRPr="007F770E" w:rsidRDefault="00991BBC" w:rsidP="00991BBC">
      <w:pPr>
        <w:pStyle w:val="Heading4"/>
        <w:rPr>
          <w:rFonts w:cs="Calibri"/>
        </w:rPr>
      </w:pPr>
      <w:r w:rsidRPr="007F770E">
        <w:rPr>
          <w:rFonts w:cs="Calibri"/>
        </w:rPr>
        <w:t>Intellectual property protections are</w:t>
      </w:r>
    </w:p>
    <w:p w14:paraId="38443D3E" w14:textId="77777777" w:rsidR="00991BBC" w:rsidRPr="007F770E" w:rsidRDefault="00991BBC" w:rsidP="00991BBC">
      <w:pPr>
        <w:rPr>
          <w:rStyle w:val="Style13ptBold"/>
          <w:b w:val="0"/>
          <w:bCs/>
        </w:rPr>
      </w:pPr>
      <w:r w:rsidRPr="007F770E">
        <w:rPr>
          <w:rStyle w:val="Style13ptBold"/>
        </w:rPr>
        <w:t xml:space="preserve">USFG 14 </w:t>
      </w:r>
      <w:r w:rsidRPr="007F770E">
        <w:rPr>
          <w:rStyle w:val="Style13ptBold"/>
          <w:b w:val="0"/>
          <w:bCs/>
          <w:sz w:val="16"/>
          <w:szCs w:val="16"/>
        </w:rPr>
        <w:t>[(</w:t>
      </w:r>
      <w:r w:rsidRPr="007F770E">
        <w:rPr>
          <w:bCs/>
          <w:szCs w:val="16"/>
        </w:rPr>
        <w:t>US Mission to International Organizations in Geneva</w:t>
      </w:r>
      <w:r w:rsidRPr="007F770E">
        <w:rPr>
          <w:rStyle w:val="Style13ptBold"/>
          <w:b w:val="0"/>
          <w:bCs/>
          <w:sz w:val="16"/>
          <w:szCs w:val="16"/>
        </w:rPr>
        <w:t>) “</w:t>
      </w:r>
      <w:r w:rsidRPr="007F770E">
        <w:rPr>
          <w:bCs/>
          <w:szCs w:val="16"/>
        </w:rPr>
        <w:t>Key Forms of Intellectual Property Protection,” 4/24/2014] JL</w:t>
      </w:r>
    </w:p>
    <w:p w14:paraId="2CEE43EC" w14:textId="77777777" w:rsidR="00991BBC" w:rsidRPr="007F770E" w:rsidRDefault="00991BBC" w:rsidP="00991BBC">
      <w:pPr>
        <w:rPr>
          <w:sz w:val="12"/>
        </w:rPr>
      </w:pPr>
      <w:r w:rsidRPr="007F770E">
        <w:rPr>
          <w:rStyle w:val="StyleUnderline"/>
        </w:rPr>
        <w:t xml:space="preserve">The key forms of intellectual property protection are </w:t>
      </w:r>
      <w:r w:rsidRPr="007F770E">
        <w:rPr>
          <w:rStyle w:val="StyleUnderline"/>
          <w:highlight w:val="green"/>
        </w:rPr>
        <w:t xml:space="preserve">patents, copyrights, </w:t>
      </w:r>
      <w:proofErr w:type="gramStart"/>
      <w:r w:rsidRPr="007F770E">
        <w:rPr>
          <w:rStyle w:val="StyleUnderline"/>
          <w:highlight w:val="green"/>
        </w:rPr>
        <w:t>trademarks</w:t>
      </w:r>
      <w:proofErr w:type="gramEnd"/>
      <w:r w:rsidRPr="007F770E">
        <w:rPr>
          <w:rStyle w:val="StyleUnderline"/>
          <w:highlight w:val="green"/>
        </w:rPr>
        <w:t xml:space="preserve"> and trade secrets</w:t>
      </w:r>
      <w:r w:rsidRPr="007F770E">
        <w:rPr>
          <w:sz w:val="12"/>
        </w:rPr>
        <w:t xml:space="preserve">. Because intellectual property shares many of the characteristics of real and personal property, associated rights permit intellectual property to be treated as an asset that can be bought, sold, </w:t>
      </w:r>
      <w:proofErr w:type="gramStart"/>
      <w:r w:rsidRPr="007F770E">
        <w:rPr>
          <w:sz w:val="12"/>
        </w:rPr>
        <w:t>licensed</w:t>
      </w:r>
      <w:proofErr w:type="gramEnd"/>
      <w:r w:rsidRPr="007F770E">
        <w:rPr>
          <w:sz w:val="12"/>
        </w:rPr>
        <w:t xml:space="preserve"> or given away. Intellectual property laws enable owners, </w:t>
      </w:r>
      <w:proofErr w:type="gramStart"/>
      <w:r w:rsidRPr="007F770E">
        <w:rPr>
          <w:sz w:val="12"/>
        </w:rPr>
        <w:t>inventors</w:t>
      </w:r>
      <w:proofErr w:type="gramEnd"/>
      <w:r w:rsidRPr="007F770E">
        <w:rPr>
          <w:sz w:val="12"/>
        </w:rPr>
        <w:t xml:space="preserve"> and creators to protect their property from unauthorized use.</w:t>
      </w:r>
    </w:p>
    <w:p w14:paraId="4BB08AC0" w14:textId="77777777" w:rsidR="00991BBC" w:rsidRPr="007F770E" w:rsidRDefault="00991BBC" w:rsidP="00991BBC">
      <w:pPr>
        <w:pStyle w:val="Heading4"/>
        <w:rPr>
          <w:rFonts w:cs="Calibri"/>
        </w:rPr>
      </w:pPr>
      <w:r w:rsidRPr="007F770E">
        <w:rPr>
          <w:rFonts w:cs="Calibri"/>
        </w:rPr>
        <w:t>Medicine is</w:t>
      </w:r>
    </w:p>
    <w:p w14:paraId="4EC7D5AB" w14:textId="77777777" w:rsidR="00991BBC" w:rsidRPr="007F770E" w:rsidRDefault="00991BBC" w:rsidP="00991BBC">
      <w:pPr>
        <w:rPr>
          <w:rStyle w:val="Style13ptBold"/>
        </w:rPr>
      </w:pPr>
      <w:proofErr w:type="spellStart"/>
      <w:r w:rsidRPr="007F770E">
        <w:rPr>
          <w:rStyle w:val="Style13ptBold"/>
        </w:rPr>
        <w:t>Lexico</w:t>
      </w:r>
      <w:proofErr w:type="spellEnd"/>
      <w:r w:rsidRPr="007F770E">
        <w:rPr>
          <w:rStyle w:val="Style13ptBold"/>
        </w:rPr>
        <w:t xml:space="preserve"> ND </w:t>
      </w:r>
      <w:r w:rsidRPr="007F770E">
        <w:t>[(</w:t>
      </w:r>
      <w:proofErr w:type="spellStart"/>
      <w:r w:rsidRPr="007F770E">
        <w:t>Lexico</w:t>
      </w:r>
      <w:proofErr w:type="spellEnd"/>
      <w:r w:rsidRPr="007F770E">
        <w:t xml:space="preserve"> dictionary) https://www.lexico.com/definition/medicine] BC</w:t>
      </w:r>
    </w:p>
    <w:p w14:paraId="635CECDE" w14:textId="77777777" w:rsidR="00991BBC" w:rsidRPr="007F770E" w:rsidRDefault="00991BBC" w:rsidP="00991BBC">
      <w:pPr>
        <w:rPr>
          <w:sz w:val="12"/>
        </w:rPr>
      </w:pPr>
      <w:r w:rsidRPr="007F770E">
        <w:rPr>
          <w:rStyle w:val="Emphasis"/>
          <w:highlight w:val="green"/>
        </w:rPr>
        <w:t>The</w:t>
      </w:r>
      <w:r w:rsidRPr="007F770E">
        <w:rPr>
          <w:rStyle w:val="Emphasis"/>
        </w:rPr>
        <w:t xml:space="preserve"> science or </w:t>
      </w:r>
      <w:r w:rsidRPr="007F770E">
        <w:rPr>
          <w:rStyle w:val="Emphasis"/>
          <w:highlight w:val="green"/>
        </w:rPr>
        <w:t>practice of the diagnosis, treatment, and prevention of disease</w:t>
      </w:r>
      <w:r w:rsidRPr="007F770E">
        <w:rPr>
          <w:sz w:val="12"/>
        </w:rPr>
        <w:t xml:space="preserve"> (in technical use often taken to exclude surgery)</w:t>
      </w:r>
    </w:p>
    <w:p w14:paraId="7EF7E220" w14:textId="77777777" w:rsidR="00991BBC" w:rsidRPr="007F770E" w:rsidRDefault="00991BBC" w:rsidP="00991BBC"/>
    <w:p w14:paraId="06AAF1E5" w14:textId="77777777" w:rsidR="00991BBC" w:rsidRPr="007F770E" w:rsidRDefault="00991BBC" w:rsidP="00991BBC">
      <w:pPr>
        <w:pStyle w:val="Heading4"/>
        <w:rPr>
          <w:rFonts w:cs="Calibri"/>
        </w:rPr>
      </w:pPr>
      <w:r w:rsidRPr="007F770E">
        <w:rPr>
          <w:rFonts w:cs="Calibri"/>
        </w:rPr>
        <w:lastRenderedPageBreak/>
        <w:t xml:space="preserve">Vote negative to preserve </w:t>
      </w:r>
      <w:r w:rsidRPr="007F770E">
        <w:rPr>
          <w:rFonts w:cs="Calibri"/>
          <w:u w:val="single"/>
        </w:rPr>
        <w:t xml:space="preserve">limits </w:t>
      </w:r>
      <w:r w:rsidRPr="007F770E">
        <w:rPr>
          <w:rFonts w:cs="Calibri"/>
        </w:rPr>
        <w:t xml:space="preserve">and </w:t>
      </w:r>
      <w:r w:rsidRPr="007F770E">
        <w:rPr>
          <w:rFonts w:cs="Calibri"/>
          <w:u w:val="single"/>
        </w:rPr>
        <w:t>equitable division</w:t>
      </w:r>
      <w:r w:rsidRPr="007F770E">
        <w:rPr>
          <w:rFonts w:cs="Calibri"/>
        </w:rPr>
        <w:t xml:space="preserve"> of ground – the resolution is the </w:t>
      </w:r>
      <w:r w:rsidRPr="007F770E">
        <w:rPr>
          <w:rFonts w:cs="Calibri"/>
          <w:u w:val="single"/>
        </w:rPr>
        <w:t>most predictable</w:t>
      </w:r>
      <w:r w:rsidRPr="007F770E">
        <w:rPr>
          <w:rFonts w:cs="Calibri"/>
        </w:rPr>
        <w:t xml:space="preserve"> stasis point for debates, anything outside of that ruins prep and clash by allowing the affirmative to pick any grounds for debate. That greenlights a race away from the </w:t>
      </w:r>
      <w:r w:rsidRPr="007F770E">
        <w:rPr>
          <w:rFonts w:cs="Calibri"/>
          <w:u w:val="single"/>
        </w:rPr>
        <w:t>core topic controversies</w:t>
      </w:r>
      <w:r w:rsidRPr="007F770E">
        <w:rPr>
          <w:rFonts w:cs="Calibri"/>
        </w:rPr>
        <w:t xml:space="preserve"> that allow for robust contestation, which </w:t>
      </w:r>
      <w:r w:rsidRPr="007F770E">
        <w:rPr>
          <w:rFonts w:cs="Calibri"/>
          <w:u w:val="single"/>
        </w:rPr>
        <w:t xml:space="preserve">favors the </w:t>
      </w:r>
      <w:proofErr w:type="spellStart"/>
      <w:r w:rsidRPr="007F770E">
        <w:rPr>
          <w:rFonts w:cs="Calibri"/>
          <w:u w:val="single"/>
        </w:rPr>
        <w:t>aff</w:t>
      </w:r>
      <w:proofErr w:type="spellEnd"/>
      <w:r w:rsidRPr="007F770E">
        <w:rPr>
          <w:rFonts w:cs="Calibri"/>
        </w:rPr>
        <w:t xml:space="preserve"> by making neg ground inapplicable, susceptible to the perm, and concessionary. Two additional impacts: </w:t>
      </w:r>
    </w:p>
    <w:p w14:paraId="670E92DD" w14:textId="77777777" w:rsidR="00991BBC" w:rsidRPr="007F770E" w:rsidRDefault="00991BBC" w:rsidP="00991BBC">
      <w:pPr>
        <w:pStyle w:val="Heading4"/>
        <w:numPr>
          <w:ilvl w:val="0"/>
          <w:numId w:val="12"/>
        </w:numPr>
        <w:tabs>
          <w:tab w:val="num" w:pos="360"/>
        </w:tabs>
        <w:ind w:left="0" w:firstLine="0"/>
        <w:rPr>
          <w:rFonts w:cs="Calibri"/>
        </w:rPr>
      </w:pPr>
      <w:r w:rsidRPr="007F770E">
        <w:rPr>
          <w:rFonts w:cs="Calibri"/>
        </w:rPr>
        <w:t xml:space="preserve">Accessibility – Cutting negs to </w:t>
      </w:r>
      <w:r w:rsidRPr="007F770E">
        <w:rPr>
          <w:rFonts w:cs="Calibri"/>
          <w:u w:val="single"/>
        </w:rPr>
        <w:t>every possible</w:t>
      </w:r>
      <w:r w:rsidRPr="007F770E">
        <w:rPr>
          <w:rFonts w:cs="Calibri"/>
        </w:rPr>
        <w:t xml:space="preserve"> </w:t>
      </w:r>
      <w:proofErr w:type="spellStart"/>
      <w:r w:rsidRPr="007F770E">
        <w:rPr>
          <w:rFonts w:cs="Calibri"/>
        </w:rPr>
        <w:t>aff</w:t>
      </w:r>
      <w:proofErr w:type="spellEnd"/>
      <w:r w:rsidRPr="007F770E">
        <w:rPr>
          <w:rFonts w:cs="Calibri"/>
        </w:rPr>
        <w:t xml:space="preserve"> wrecks </w:t>
      </w:r>
      <w:r w:rsidRPr="007F770E">
        <w:rPr>
          <w:rFonts w:cs="Calibri"/>
          <w:u w:val="single"/>
        </w:rPr>
        <w:t>small schools</w:t>
      </w:r>
      <w:r w:rsidRPr="007F770E">
        <w:rPr>
          <w:rFonts w:cs="Calibri"/>
        </w:rPr>
        <w:t xml:space="preserve">, which has a disparate impact on </w:t>
      </w:r>
      <w:r w:rsidRPr="007F770E">
        <w:rPr>
          <w:rFonts w:cs="Calibri"/>
          <w:u w:val="single"/>
        </w:rPr>
        <w:t>under-resourced</w:t>
      </w:r>
      <w:r w:rsidRPr="007F770E">
        <w:rPr>
          <w:rFonts w:cs="Calibri"/>
        </w:rPr>
        <w:t xml:space="preserve"> and </w:t>
      </w:r>
      <w:r w:rsidRPr="007F770E">
        <w:rPr>
          <w:rFonts w:cs="Calibri"/>
          <w:u w:val="single"/>
        </w:rPr>
        <w:t>minority</w:t>
      </w:r>
      <w:r w:rsidRPr="007F770E">
        <w:rPr>
          <w:rFonts w:cs="Calibri"/>
        </w:rPr>
        <w:t xml:space="preserve"> debaters. Counter-interpretations are arbitrary, unpredictable, and don’t solve the world of neg prep because there’s no grounding in the resolution</w:t>
      </w:r>
    </w:p>
    <w:p w14:paraId="35251CBA" w14:textId="77777777" w:rsidR="00991BBC" w:rsidRPr="007F770E" w:rsidRDefault="00991BBC" w:rsidP="00991BBC">
      <w:pPr>
        <w:pStyle w:val="Heading4"/>
        <w:numPr>
          <w:ilvl w:val="0"/>
          <w:numId w:val="12"/>
        </w:numPr>
        <w:tabs>
          <w:tab w:val="num" w:pos="360"/>
        </w:tabs>
        <w:ind w:left="0" w:firstLine="0"/>
        <w:rPr>
          <w:rFonts w:cs="Calibri"/>
        </w:rPr>
      </w:pPr>
      <w:r w:rsidRPr="007F770E">
        <w:rPr>
          <w:rFonts w:cs="Calibri"/>
        </w:rPr>
        <w:t xml:space="preserve">Link turns their education offense – getting to the </w:t>
      </w:r>
      <w:r w:rsidRPr="007F770E">
        <w:rPr>
          <w:rFonts w:cs="Calibri"/>
          <w:u w:val="single"/>
        </w:rPr>
        <w:t>third and fourth level</w:t>
      </w:r>
      <w:r w:rsidRPr="007F770E">
        <w:rPr>
          <w:rFonts w:cs="Calibri"/>
        </w:rPr>
        <w:t xml:space="preserve"> of tactical engagement is only possible with refined and well-researched positions connected to the </w:t>
      </w:r>
      <w:proofErr w:type="spellStart"/>
      <w:r w:rsidRPr="007F770E">
        <w:rPr>
          <w:rFonts w:cs="Calibri"/>
        </w:rPr>
        <w:t>resolutional</w:t>
      </w:r>
      <w:proofErr w:type="spellEnd"/>
      <w:r w:rsidRPr="007F770E">
        <w:rPr>
          <w:rFonts w:cs="Calibri"/>
        </w:rPr>
        <w:t xml:space="preserve"> mechanism. Repeated debates over core issues incentivize </w:t>
      </w:r>
      <w:r w:rsidRPr="007F770E">
        <w:rPr>
          <w:rFonts w:cs="Calibri"/>
          <w:u w:val="single"/>
        </w:rPr>
        <w:t>innovative argument production</w:t>
      </w:r>
      <w:r w:rsidRPr="007F770E">
        <w:rPr>
          <w:rFonts w:cs="Calibri"/>
        </w:rPr>
        <w:t xml:space="preserve"> and </w:t>
      </w:r>
      <w:r w:rsidRPr="007F770E">
        <w:rPr>
          <w:rFonts w:cs="Calibri"/>
          <w:u w:val="single"/>
        </w:rPr>
        <w:t>improved advocacy</w:t>
      </w:r>
      <w:r w:rsidRPr="007F770E">
        <w:rPr>
          <w:rFonts w:cs="Calibri"/>
        </w:rPr>
        <w:t xml:space="preserve"> based on feedback and nuanced responses from opponents. </w:t>
      </w:r>
    </w:p>
    <w:p w14:paraId="6BCBC962" w14:textId="372A87BE" w:rsidR="00991BBC" w:rsidRDefault="00991BBC" w:rsidP="00991BBC">
      <w:pPr>
        <w:pStyle w:val="Heading4"/>
        <w:spacing w:before="200" w:line="240" w:lineRule="auto"/>
        <w:rPr>
          <w:rFonts w:cs="Calibri"/>
        </w:rPr>
      </w:pPr>
      <w:r w:rsidRPr="007F770E">
        <w:rPr>
          <w:rFonts w:cs="Calibri"/>
          <w:u w:val="single"/>
        </w:rPr>
        <w:t>Prefer our impact</w:t>
      </w:r>
      <w:r w:rsidRPr="007F770E">
        <w:rPr>
          <w:rFonts w:cs="Calibri"/>
        </w:rPr>
        <w:t xml:space="preserve">: they’ve skewed the game which necessarily comes first because it makes evaluating the </w:t>
      </w:r>
      <w:proofErr w:type="spellStart"/>
      <w:r w:rsidRPr="007F770E">
        <w:rPr>
          <w:rFonts w:cs="Calibri"/>
        </w:rPr>
        <w:t>aff</w:t>
      </w:r>
      <w:proofErr w:type="spellEnd"/>
      <w:r w:rsidRPr="007F770E">
        <w:rPr>
          <w:rFonts w:cs="Calibri"/>
        </w:rPr>
        <w:t xml:space="preserve"> impossible. The role of </w:t>
      </w:r>
      <w:r w:rsidRPr="007F770E">
        <w:rPr>
          <w:rFonts w:cs="Calibri"/>
          <w:u w:val="single"/>
        </w:rPr>
        <w:t>individual</w:t>
      </w:r>
      <w:r w:rsidRPr="007F770E">
        <w:rPr>
          <w:rFonts w:cs="Calibri"/>
        </w:rPr>
        <w:t xml:space="preserve"> debate rounds on broader subject formation is </w:t>
      </w:r>
      <w:r w:rsidRPr="007F770E">
        <w:rPr>
          <w:rFonts w:cs="Calibri"/>
          <w:u w:val="single"/>
        </w:rPr>
        <w:t>white noise</w:t>
      </w:r>
      <w:r w:rsidRPr="007F770E">
        <w:rPr>
          <w:rFonts w:cs="Calibri"/>
        </w:rPr>
        <w:t xml:space="preserve"> – </w:t>
      </w:r>
      <w:r w:rsidRPr="007F770E">
        <w:rPr>
          <w:rFonts w:cs="Calibri"/>
          <w:i/>
        </w:rPr>
        <w:t>can you remember what happened in doubles of the Loyola tournament your junior year?</w:t>
      </w:r>
      <w:r w:rsidRPr="007F770E">
        <w:rPr>
          <w:rFonts w:cs="Calibri"/>
        </w:rPr>
        <w:t xml:space="preserve"> – individual rounds don’t affect our subjectivity, so fairness is the </w:t>
      </w:r>
      <w:r w:rsidRPr="007F770E">
        <w:rPr>
          <w:rFonts w:cs="Calibri"/>
          <w:u w:val="single"/>
        </w:rPr>
        <w:t>only impact</w:t>
      </w:r>
      <w:r w:rsidRPr="007F770E">
        <w:rPr>
          <w:rFonts w:cs="Calibri"/>
        </w:rPr>
        <w:t xml:space="preserve"> your ballot can resolve. You should presume all their truth claims false because they have not been properly tested</w:t>
      </w:r>
      <w:r w:rsidRPr="007F770E">
        <w:rPr>
          <w:rFonts w:cs="Calibri"/>
        </w:rPr>
        <w:br/>
      </w:r>
    </w:p>
    <w:p w14:paraId="6D6D72AF" w14:textId="77777777" w:rsidR="00E922C8" w:rsidRPr="00221625" w:rsidRDefault="00E922C8" w:rsidP="00E922C8">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w:t>
      </w:r>
      <w:proofErr w:type="gramStart"/>
      <w:r w:rsidRPr="00221625">
        <w:rPr>
          <w:rFonts w:asciiTheme="majorHAnsi" w:hAnsiTheme="majorHAnsi" w:cstheme="majorHAnsi"/>
        </w:rPr>
        <w:t>particular styles</w:t>
      </w:r>
      <w:proofErr w:type="gramEnd"/>
      <w:r w:rsidRPr="00221625">
        <w:rPr>
          <w:rFonts w:asciiTheme="majorHAnsi" w:hAnsiTheme="majorHAnsi" w:cstheme="majorHAnsi"/>
        </w:rPr>
        <w:t xml:space="preserve">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14:paraId="1AD591CC"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Ralf </w:t>
      </w:r>
      <w:proofErr w:type="spellStart"/>
      <w:r w:rsidRPr="00221625">
        <w:rPr>
          <w:rStyle w:val="Style13ptBold"/>
          <w:rFonts w:asciiTheme="majorHAnsi" w:hAnsiTheme="majorHAnsi" w:cstheme="majorHAnsi"/>
        </w:rPr>
        <w:t>Poscher</w:t>
      </w:r>
      <w:proofErr w:type="spellEnd"/>
      <w:r w:rsidRPr="00221625">
        <w:rPr>
          <w:rStyle w:val="Style13ptBold"/>
          <w:rFonts w:asciiTheme="majorHAnsi" w:hAnsiTheme="majorHAnsi" w:cstheme="majorHAnsi"/>
        </w:rPr>
        <w:t xml:space="preserve"> 16</w:t>
      </w:r>
      <w:r w:rsidRPr="00221625">
        <w:rPr>
          <w:rFonts w:asciiTheme="majorHAnsi" w:hAnsiTheme="majorHAnsi" w:cstheme="majorHAnsi"/>
        </w:rPr>
        <w:t xml:space="preserve">, director of the Institute for </w:t>
      </w:r>
      <w:proofErr w:type="spellStart"/>
      <w:r w:rsidRPr="00221625">
        <w:rPr>
          <w:rFonts w:asciiTheme="majorHAnsi" w:hAnsiTheme="majorHAnsi" w:cstheme="majorHAnsi"/>
        </w:rPr>
        <w:t>Staatswissenschaft</w:t>
      </w:r>
      <w:proofErr w:type="spellEnd"/>
      <w:r w:rsidRPr="00221625">
        <w:rPr>
          <w:rFonts w:asciiTheme="majorHAnsi" w:hAnsiTheme="majorHAnsi" w:cstheme="majorHAnsi"/>
        </w:rPr>
        <w:t xml:space="preserve"> &amp; Philosophy of Law, Professor of Public Law and Legal Philosophy, “Why We Argue About the Law: An Agonistic Account of Legal Disagreement,” in </w:t>
      </w:r>
      <w:proofErr w:type="spellStart"/>
      <w:r w:rsidRPr="00221625">
        <w:rPr>
          <w:rFonts w:asciiTheme="majorHAnsi" w:hAnsiTheme="majorHAnsi" w:cstheme="majorHAnsi"/>
          <w:i/>
        </w:rPr>
        <w:t>Metaphilosophy</w:t>
      </w:r>
      <w:proofErr w:type="spellEnd"/>
      <w:r w:rsidRPr="00221625">
        <w:rPr>
          <w:rFonts w:asciiTheme="majorHAnsi" w:hAnsiTheme="majorHAnsi" w:cstheme="majorHAnsi"/>
          <w:i/>
        </w:rPr>
        <w:t xml:space="preserve"> of Law</w:t>
      </w:r>
      <w:r w:rsidRPr="00221625">
        <w:rPr>
          <w:rFonts w:asciiTheme="majorHAnsi" w:hAnsiTheme="majorHAnsi" w:cstheme="majorHAnsi"/>
        </w:rPr>
        <w:t xml:space="preserve">, ed. </w:t>
      </w:r>
      <w:proofErr w:type="spellStart"/>
      <w:r w:rsidRPr="00221625">
        <w:rPr>
          <w:rFonts w:asciiTheme="majorHAnsi" w:hAnsiTheme="majorHAnsi" w:cstheme="majorHAnsi"/>
        </w:rPr>
        <w:t>Gizbert-Studnicki</w:t>
      </w:r>
      <w:proofErr w:type="spellEnd"/>
      <w:r w:rsidRPr="00221625">
        <w:rPr>
          <w:rFonts w:asciiTheme="majorHAnsi" w:hAnsiTheme="majorHAnsi" w:cstheme="majorHAnsi"/>
        </w:rPr>
        <w:t xml:space="preserve">, </w:t>
      </w:r>
      <w:proofErr w:type="spellStart"/>
      <w:r w:rsidRPr="00221625">
        <w:rPr>
          <w:rFonts w:asciiTheme="majorHAnsi" w:hAnsiTheme="majorHAnsi" w:cstheme="majorHAnsi"/>
        </w:rPr>
        <w:t>Dyrda</w:t>
      </w:r>
      <w:proofErr w:type="spellEnd"/>
      <w:r w:rsidRPr="00221625">
        <w:rPr>
          <w:rFonts w:asciiTheme="majorHAnsi" w:hAnsiTheme="majorHAnsi" w:cstheme="majorHAnsi"/>
        </w:rPr>
        <w:t>, Banas, 2/19/16, SSRN</w:t>
      </w:r>
    </w:p>
    <w:p w14:paraId="0E46FA15"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Hegel’s</w:t>
      </w:r>
      <w:r w:rsidRPr="00221625">
        <w:rPr>
          <w:rFonts w:asciiTheme="majorHAnsi" w:hAnsiTheme="majorHAnsi" w:cstheme="majorHAnsi"/>
        </w:rPr>
        <w:tab/>
        <w:t xml:space="preserve"> dialectical thinking </w:t>
      </w:r>
      <w:r w:rsidRPr="00AA478F">
        <w:rPr>
          <w:rFonts w:asciiTheme="majorHAnsi" w:hAnsiTheme="majorHAnsi" w:cstheme="majorHAnsi"/>
        </w:rPr>
        <w:t xml:space="preserve">powerfully exploits the idea of </w:t>
      </w:r>
      <w:r w:rsidRPr="00AA478F">
        <w:rPr>
          <w:rStyle w:val="Emphasis"/>
          <w:rFonts w:asciiTheme="majorHAnsi" w:hAnsiTheme="majorHAnsi" w:cstheme="majorHAnsi"/>
        </w:rPr>
        <w:t>negation</w:t>
      </w:r>
      <w:r w:rsidRPr="00AA478F">
        <w:rPr>
          <w:rFonts w:asciiTheme="majorHAnsi" w:hAnsiTheme="majorHAnsi" w:cstheme="majorHAnsi"/>
        </w:rPr>
        <w:t xml:space="preserve">. It </w:t>
      </w:r>
      <w:r w:rsidRPr="00AA478F">
        <w:rPr>
          <w:rStyle w:val="StyleUnderline"/>
          <w:rFonts w:asciiTheme="majorHAnsi" w:hAnsiTheme="majorHAnsi" w:cstheme="majorHAnsi"/>
        </w:rPr>
        <w:t>is a central feature of spirit</w:t>
      </w:r>
      <w:r w:rsidRPr="00221625">
        <w:rPr>
          <w:rStyle w:val="StyleUnderline"/>
          <w:rFonts w:asciiTheme="majorHAnsi" w:hAnsiTheme="majorHAnsi" w:cstheme="majorHAnsi"/>
        </w:rPr>
        <w:t xml:space="preserve"> and consciousness</w:t>
      </w:r>
      <w:r w:rsidRPr="00221625">
        <w:rPr>
          <w:rFonts w:asciiTheme="majorHAnsi" w:hAnsiTheme="majorHAnsi" w:cstheme="majorHAnsi"/>
        </w:rPr>
        <w:t xml:space="preserve"> that they have the </w:t>
      </w:r>
      <w:r w:rsidRPr="00E922C8">
        <w:rPr>
          <w:rFonts w:asciiTheme="majorHAnsi" w:hAnsiTheme="majorHAnsi" w:cstheme="majorHAnsi"/>
        </w:rPr>
        <w:t xml:space="preserve">power to negate. The spirit “is this power only by looking the negative in the face and tarrying with it. This […] is the magical power that converts it into being.”102 </w:t>
      </w:r>
      <w:r w:rsidRPr="00E922C8">
        <w:rPr>
          <w:rStyle w:val="StyleUnderline"/>
          <w:rFonts w:asciiTheme="majorHAnsi" w:hAnsiTheme="majorHAnsi" w:cstheme="majorHAnsi"/>
        </w:rPr>
        <w:t>The tarrying with the negative is</w:t>
      </w:r>
      <w:r w:rsidRPr="00E922C8">
        <w:rPr>
          <w:rFonts w:asciiTheme="majorHAnsi" w:hAnsiTheme="majorHAnsi" w:cstheme="majorHAnsi"/>
        </w:rPr>
        <w:t xml:space="preserve"> part of what Hegel calls </w:t>
      </w:r>
      <w:r w:rsidRPr="00E922C8">
        <w:rPr>
          <w:rStyle w:val="StyleUnderline"/>
          <w:rFonts w:asciiTheme="majorHAnsi" w:hAnsiTheme="majorHAnsi" w:cstheme="majorHAnsi"/>
        </w:rPr>
        <w:t>the “</w:t>
      </w:r>
      <w:proofErr w:type="spellStart"/>
      <w:r w:rsidRPr="00E922C8">
        <w:rPr>
          <w:rStyle w:val="Emphasis"/>
          <w:rFonts w:asciiTheme="majorHAnsi" w:hAnsiTheme="majorHAnsi" w:cstheme="majorHAnsi"/>
        </w:rPr>
        <w:t>labour</w:t>
      </w:r>
      <w:proofErr w:type="spellEnd"/>
      <w:r w:rsidRPr="00E922C8">
        <w:rPr>
          <w:rStyle w:val="Emphasis"/>
          <w:rFonts w:asciiTheme="majorHAnsi" w:hAnsiTheme="majorHAnsi" w:cstheme="majorHAnsi"/>
        </w:rPr>
        <w:t xml:space="preserve"> of the negative”</w:t>
      </w:r>
      <w:r w:rsidRPr="00E922C8">
        <w:rPr>
          <w:rFonts w:asciiTheme="majorHAnsi" w:hAnsiTheme="majorHAnsi" w:cstheme="majorHAnsi"/>
        </w:rPr>
        <w:t>103. In</w:t>
      </w:r>
      <w:r w:rsidRPr="00221625">
        <w:rPr>
          <w:rFonts w:asciiTheme="majorHAnsi" w:hAnsiTheme="majorHAnsi" w:cstheme="majorHAnsi"/>
        </w:rPr>
        <w:t xml:space="preserve"> a loose reference to this Hegelian notion Gerald </w:t>
      </w:r>
      <w:proofErr w:type="spellStart"/>
      <w:r w:rsidRPr="00221625">
        <w:rPr>
          <w:rStyle w:val="StyleUnderline"/>
          <w:rFonts w:asciiTheme="majorHAnsi" w:hAnsiTheme="majorHAnsi" w:cstheme="majorHAnsi"/>
        </w:rPr>
        <w:t>Postema</w:t>
      </w:r>
      <w:proofErr w:type="spellEnd"/>
      <w:r w:rsidRPr="00221625">
        <w:rPr>
          <w:rStyle w:val="StyleUnderline"/>
          <w:rFonts w:asciiTheme="majorHAnsi" w:hAnsiTheme="majorHAnsi" w:cstheme="majorHAnsi"/>
        </w:rPr>
        <w:t xml:space="preserve"> points to yet another feature of disagreements as a necessary ingredient of the process of </w:t>
      </w:r>
      <w:r w:rsidRPr="00221625">
        <w:rPr>
          <w:rStyle w:val="StyleUnderline"/>
          <w:rFonts w:asciiTheme="majorHAnsi" w:hAnsiTheme="majorHAnsi" w:cstheme="majorHAnsi"/>
        </w:rPr>
        <w:lastRenderedPageBreak/>
        <w:t>practical reasoning.</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Only if our reasoning is exposed to</w:t>
      </w:r>
      <w:r w:rsidRPr="00221625">
        <w:rPr>
          <w:rStyle w:val="StyleUnderline"/>
          <w:rFonts w:asciiTheme="majorHAnsi" w:hAnsiTheme="majorHAnsi" w:cstheme="majorHAnsi"/>
        </w:rPr>
        <w:t xml:space="preserve"> contrary </w:t>
      </w:r>
      <w:r w:rsidRPr="001F3E76">
        <w:rPr>
          <w:rStyle w:val="StyleUnderline"/>
          <w:rFonts w:asciiTheme="majorHAnsi" w:hAnsiTheme="majorHAnsi" w:cstheme="majorHAnsi"/>
          <w:highlight w:val="green"/>
        </w:rPr>
        <w:t>arguments can we test its merits</w:t>
      </w:r>
      <w:r w:rsidRPr="00221625">
        <w:rPr>
          <w:rFonts w:asciiTheme="majorHAnsi" w:hAnsiTheme="majorHAnsi" w:cstheme="majorHAnsi"/>
        </w:rPr>
        <w:t xml:space="preserve">. </w:t>
      </w:r>
      <w:r w:rsidRPr="00221625">
        <w:rPr>
          <w:rStyle w:val="StyleUnderline"/>
          <w:rFonts w:asciiTheme="majorHAnsi" w:hAnsiTheme="majorHAnsi" w:cstheme="majorHAnsi"/>
        </w:rPr>
        <w:t>We must go through the “labor of the negative” to have trust in</w:t>
      </w:r>
      <w:r w:rsidRPr="00221625">
        <w:rPr>
          <w:rFonts w:asciiTheme="majorHAnsi" w:hAnsiTheme="majorHAnsi" w:cstheme="majorHAnsi"/>
        </w:rPr>
        <w:t xml:space="preserve"> our deliberative </w:t>
      </w:r>
      <w:r w:rsidRPr="00221625">
        <w:rPr>
          <w:rStyle w:val="StyleUnderline"/>
          <w:rFonts w:asciiTheme="majorHAnsi" w:hAnsiTheme="majorHAnsi" w:cstheme="majorHAnsi"/>
        </w:rPr>
        <w:t>processes</w:t>
      </w:r>
      <w:r w:rsidRPr="00221625">
        <w:rPr>
          <w:rFonts w:asciiTheme="majorHAnsi" w:hAnsiTheme="majorHAnsi" w:cstheme="majorHAnsi"/>
        </w:rPr>
        <w:t>.104</w:t>
      </w:r>
    </w:p>
    <w:p w14:paraId="53F4A93B"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This also holds where we seem to </w:t>
      </w:r>
      <w:proofErr w:type="gramStart"/>
      <w:r w:rsidRPr="00221625">
        <w:rPr>
          <w:rFonts w:asciiTheme="majorHAnsi" w:hAnsiTheme="majorHAnsi" w:cstheme="majorHAnsi"/>
        </w:rPr>
        <w:t>be in agreement</w:t>
      </w:r>
      <w:proofErr w:type="gramEnd"/>
      <w:r w:rsidRPr="00221625">
        <w:rPr>
          <w:rFonts w:asciiTheme="majorHAnsi" w:hAnsiTheme="majorHAnsi" w:cstheme="majorHAnsi"/>
        </w:rPr>
        <w:t xml:space="preserve">. </w:t>
      </w:r>
      <w:r w:rsidRPr="001F3E76">
        <w:rPr>
          <w:rStyle w:val="StyleUnderline"/>
          <w:rFonts w:asciiTheme="majorHAnsi" w:hAnsiTheme="majorHAnsi" w:cstheme="majorHAnsi"/>
          <w:highlight w:val="green"/>
        </w:rPr>
        <w:t>Agreement without</w:t>
      </w:r>
      <w:r w:rsidRPr="00221625">
        <w:rPr>
          <w:rStyle w:val="StyleUnderline"/>
          <w:rFonts w:asciiTheme="majorHAnsi" w:hAnsiTheme="majorHAnsi" w:cstheme="majorHAnsi"/>
        </w:rPr>
        <w:t xml:space="preserve"> exposure to </w:t>
      </w:r>
      <w:r w:rsidRPr="001F3E76">
        <w:rPr>
          <w:rStyle w:val="StyleUnderline"/>
          <w:rFonts w:asciiTheme="majorHAnsi" w:hAnsiTheme="majorHAnsi" w:cstheme="majorHAnsi"/>
          <w:highlight w:val="green"/>
        </w:rPr>
        <w:t>disagreement can be deceptive</w:t>
      </w:r>
      <w:r w:rsidRPr="00221625">
        <w:rPr>
          <w:rStyle w:val="StyleUnderline"/>
          <w:rFonts w:asciiTheme="majorHAnsi" w:hAnsiTheme="majorHAnsi" w:cstheme="majorHAnsi"/>
        </w:rPr>
        <w:t xml:space="preserve"> in various ways</w:t>
      </w:r>
      <w:r w:rsidRPr="00221625">
        <w:rPr>
          <w:rFonts w:asciiTheme="majorHAnsi" w:hAnsiTheme="majorHAnsi" w:cstheme="majorHAnsi"/>
        </w:rPr>
        <w:t xml:space="preserve">. The first phenomenon </w:t>
      </w:r>
      <w:proofErr w:type="spellStart"/>
      <w:r w:rsidRPr="00221625">
        <w:rPr>
          <w:rFonts w:asciiTheme="majorHAnsi" w:hAnsiTheme="majorHAnsi" w:cstheme="majorHAnsi"/>
        </w:rPr>
        <w:t>Postema</w:t>
      </w:r>
      <w:proofErr w:type="spellEnd"/>
      <w:r w:rsidRPr="00221625">
        <w:rPr>
          <w:rFonts w:asciiTheme="majorHAnsi" w:hAnsiTheme="majorHAnsi" w:cstheme="majorHAnsi"/>
        </w:rPr>
        <w:t xml:space="preserve"> draws attention to is the group polarization effect. </w:t>
      </w:r>
      <w:r w:rsidRPr="00221625">
        <w:rPr>
          <w:rStyle w:val="StyleUnderline"/>
          <w:rFonts w:asciiTheme="majorHAnsi" w:hAnsiTheme="majorHAnsi" w:cstheme="majorHAnsi"/>
        </w:rPr>
        <w:t>When a group of like‐minded people deliberates an issue, informational and reputational cascades produce more extreme views</w:t>
      </w:r>
      <w:r w:rsidRPr="00221625">
        <w:rPr>
          <w:rFonts w:asciiTheme="majorHAnsi" w:hAnsiTheme="majorHAnsi" w:cstheme="majorHAnsi"/>
        </w:rPr>
        <w:t xml:space="preserve"> </w:t>
      </w:r>
      <w:r w:rsidRPr="00221625">
        <w:rPr>
          <w:rStyle w:val="StyleUnderline"/>
          <w:rFonts w:asciiTheme="majorHAnsi" w:hAnsiTheme="majorHAnsi" w:cstheme="majorHAnsi"/>
        </w:rPr>
        <w:t>in</w:t>
      </w:r>
      <w:r w:rsidRPr="00221625">
        <w:rPr>
          <w:rFonts w:asciiTheme="majorHAnsi" w:hAnsiTheme="majorHAnsi" w:cstheme="majorHAnsi"/>
        </w:rPr>
        <w:t xml:space="preserve"> the process of </w:t>
      </w:r>
      <w:r w:rsidRPr="00221625">
        <w:rPr>
          <w:rStyle w:val="StyleUnderline"/>
          <w:rFonts w:asciiTheme="majorHAnsi" w:hAnsiTheme="majorHAnsi" w:cstheme="majorHAnsi"/>
        </w:rPr>
        <w:t>their deliberations</w:t>
      </w:r>
      <w:r w:rsidRPr="00221625">
        <w:rPr>
          <w:rFonts w:asciiTheme="majorHAnsi" w:hAnsiTheme="majorHAnsi" w:cstheme="majorHAnsi"/>
        </w:rPr>
        <w:t xml:space="preserve">.105 The </w:t>
      </w:r>
      <w:r w:rsidRPr="001F3E76">
        <w:rPr>
          <w:rStyle w:val="StyleUnderline"/>
          <w:rFonts w:asciiTheme="majorHAnsi" w:hAnsiTheme="majorHAnsi" w:cstheme="majorHAnsi"/>
          <w:highlight w:val="green"/>
        </w:rPr>
        <w:t>polarization and biases</w:t>
      </w:r>
      <w:r w:rsidRPr="00221625">
        <w:rPr>
          <w:rFonts w:asciiTheme="majorHAnsi" w:hAnsiTheme="majorHAnsi" w:cstheme="majorHAnsi"/>
        </w:rPr>
        <w:t xml:space="preserve"> that are well documented for such groups 106 </w:t>
      </w:r>
      <w:r w:rsidRPr="001F3E76">
        <w:rPr>
          <w:rStyle w:val="StyleUnderline"/>
          <w:rFonts w:asciiTheme="majorHAnsi" w:hAnsiTheme="majorHAnsi" w:cstheme="majorHAnsi"/>
          <w:highlight w:val="green"/>
        </w:rPr>
        <w:t>can be countered</w:t>
      </w:r>
      <w:r w:rsidRPr="00221625">
        <w:rPr>
          <w:rFonts w:asciiTheme="majorHAnsi" w:hAnsiTheme="majorHAnsi" w:cstheme="majorHAnsi"/>
        </w:rPr>
        <w:t xml:space="preserve"> at least in some settings </w:t>
      </w:r>
      <w:r w:rsidRPr="00221625">
        <w:rPr>
          <w:rStyle w:val="StyleUnderline"/>
          <w:rFonts w:asciiTheme="majorHAnsi" w:hAnsiTheme="majorHAnsi" w:cstheme="majorHAnsi"/>
        </w:rPr>
        <w:t xml:space="preserve">by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inclusion of </w:t>
      </w:r>
      <w:r w:rsidRPr="001F3E76">
        <w:rPr>
          <w:rStyle w:val="Emphasis"/>
          <w:rFonts w:asciiTheme="majorHAnsi" w:hAnsiTheme="majorHAnsi" w:cstheme="majorHAnsi"/>
          <w:highlight w:val="green"/>
        </w:rPr>
        <w:t>dissenting voices</w:t>
      </w:r>
      <w:r w:rsidRPr="00221625">
        <w:rPr>
          <w:rFonts w:asciiTheme="majorHAnsi" w:hAnsiTheme="majorHAnsi" w:cstheme="majorHAnsi"/>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1F3E76">
        <w:rPr>
          <w:rStyle w:val="Emphasis"/>
          <w:rFonts w:asciiTheme="majorHAnsi" w:hAnsiTheme="majorHAnsi" w:cstheme="majorHAnsi"/>
          <w:highlight w:val="green"/>
        </w:rPr>
        <w:t>opposing positions will profit</w:t>
      </w:r>
      <w:r w:rsidRPr="001F3E76">
        <w:rPr>
          <w:rStyle w:val="StyleUnderline"/>
          <w:rFonts w:asciiTheme="majorHAnsi" w:hAnsiTheme="majorHAnsi" w:cstheme="majorHAnsi"/>
          <w:highlight w:val="green"/>
        </w:rPr>
        <w:t xml:space="preserve"> from</w:t>
      </w:r>
      <w:r w:rsidRPr="00221625">
        <w:rPr>
          <w:rStyle w:val="StyleUnderline"/>
          <w:rFonts w:asciiTheme="majorHAnsi" w:hAnsiTheme="majorHAnsi" w:cstheme="majorHAnsi"/>
        </w:rPr>
        <w:t xml:space="preserve"> the catharsis it received “by </w:t>
      </w:r>
      <w:r w:rsidRPr="001F3E76">
        <w:rPr>
          <w:rStyle w:val="StyleUnderline"/>
          <w:rFonts w:asciiTheme="majorHAnsi" w:hAnsiTheme="majorHAnsi" w:cstheme="majorHAnsi"/>
          <w:highlight w:val="green"/>
        </w:rPr>
        <w:t>looking the negative in the face</w:t>
      </w:r>
      <w:r w:rsidRPr="00221625">
        <w:rPr>
          <w:rStyle w:val="StyleUnderline"/>
          <w:rFonts w:asciiTheme="majorHAnsi" w:hAnsiTheme="majorHAnsi" w:cstheme="majorHAnsi"/>
        </w:rPr>
        <w:t xml:space="preserve"> and tarrying with it</w:t>
      </w:r>
      <w:r w:rsidRPr="00221625">
        <w:rPr>
          <w:rFonts w:asciiTheme="majorHAnsi" w:hAnsiTheme="majorHAnsi" w:cstheme="majorHAnsi"/>
        </w:rPr>
        <w:t>”.</w:t>
      </w:r>
    </w:p>
    <w:p w14:paraId="6C0D1FB6"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These advantages of disagreement in collective deliberations are mirrored on the individual level. </w:t>
      </w:r>
      <w:r w:rsidRPr="001F3E76">
        <w:rPr>
          <w:rStyle w:val="StyleUnderline"/>
          <w:rFonts w:asciiTheme="majorHAnsi" w:hAnsiTheme="majorHAnsi" w:cstheme="majorHAnsi"/>
          <w:highlight w:val="green"/>
        </w:rPr>
        <w:t>Even if the probability of</w:t>
      </w:r>
      <w:r w:rsidRPr="00221625">
        <w:rPr>
          <w:rStyle w:val="StyleUnderline"/>
          <w:rFonts w:asciiTheme="majorHAnsi" w:hAnsiTheme="majorHAnsi" w:cstheme="majorHAnsi"/>
        </w:rPr>
        <w:t xml:space="preserve"> reaching a </w:t>
      </w:r>
      <w:r w:rsidRPr="001F3E76">
        <w:rPr>
          <w:rStyle w:val="StyleUnderline"/>
          <w:rFonts w:asciiTheme="majorHAnsi" w:hAnsiTheme="majorHAnsi" w:cstheme="majorHAnsi"/>
          <w:highlight w:val="green"/>
        </w:rPr>
        <w:t>consensus</w:t>
      </w:r>
      <w:r w:rsidRPr="00221625">
        <w:rPr>
          <w:rStyle w:val="StyleUnderline"/>
          <w:rFonts w:asciiTheme="majorHAnsi" w:hAnsiTheme="majorHAnsi" w:cstheme="majorHAnsi"/>
        </w:rPr>
        <w:t xml:space="preserve"> with our opponents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very </w:t>
      </w:r>
      <w:r w:rsidRPr="001F3E76">
        <w:rPr>
          <w:rStyle w:val="StyleUnderline"/>
          <w:rFonts w:asciiTheme="majorHAnsi" w:hAnsiTheme="majorHAnsi" w:cstheme="majorHAnsi"/>
          <w:highlight w:val="green"/>
        </w:rPr>
        <w:t>low</w:t>
      </w:r>
      <w:r w:rsidRPr="00221625">
        <w:rPr>
          <w:rFonts w:asciiTheme="majorHAnsi" w:hAnsiTheme="majorHAnsi" w:cstheme="majorHAnsi"/>
        </w:rPr>
        <w:t xml:space="preserve"> from the beginning, as might be the case in deeply entrenched conflicts, </w:t>
      </w:r>
      <w:proofErr w:type="gramStart"/>
      <w:r w:rsidRPr="00221625">
        <w:rPr>
          <w:rStyle w:val="StyleUnderline"/>
          <w:rFonts w:asciiTheme="majorHAnsi" w:hAnsiTheme="majorHAnsi" w:cstheme="majorHAnsi"/>
        </w:rPr>
        <w:t>entering into</w:t>
      </w:r>
      <w:proofErr w:type="gramEnd"/>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an exchange of arguments can</w:t>
      </w:r>
      <w:r w:rsidRPr="00221625">
        <w:rPr>
          <w:rStyle w:val="StyleUnderline"/>
          <w:rFonts w:asciiTheme="majorHAnsi" w:hAnsiTheme="majorHAnsi" w:cstheme="majorHAnsi"/>
        </w:rPr>
        <w:t xml:space="preserve"> still serve to </w:t>
      </w:r>
      <w:r w:rsidRPr="001F3E76">
        <w:rPr>
          <w:rStyle w:val="Emphasis"/>
          <w:rFonts w:asciiTheme="majorHAnsi" w:hAnsiTheme="majorHAnsi" w:cstheme="majorHAnsi"/>
          <w:highlight w:val="green"/>
        </w:rPr>
        <w:t>test and improve our position</w:t>
      </w:r>
      <w:r w:rsidRPr="00221625">
        <w:rPr>
          <w:rFonts w:asciiTheme="majorHAnsi" w:hAnsiTheme="majorHAnsi" w:cstheme="majorHAnsi"/>
        </w:rPr>
        <w:t xml:space="preserve">. We </w:t>
      </w:r>
      <w:proofErr w:type="gramStart"/>
      <w:r w:rsidRPr="00221625">
        <w:rPr>
          <w:rFonts w:asciiTheme="majorHAnsi" w:hAnsiTheme="majorHAnsi" w:cstheme="majorHAnsi"/>
        </w:rPr>
        <w:t>have to</w:t>
      </w:r>
      <w:proofErr w:type="gramEnd"/>
      <w:r w:rsidRPr="00221625">
        <w:rPr>
          <w:rFonts w:asciiTheme="majorHAnsi" w:hAnsiTheme="majorHAnsi" w:cstheme="majorHAnsi"/>
        </w:rPr>
        <w:t xml:space="preserve"> do the “labor of the negative” for ourselves. Even if we cannot come up with a line of argument that coheres well with everybody else’s beliefs, </w:t>
      </w:r>
      <w:proofErr w:type="gramStart"/>
      <w:r w:rsidRPr="00221625">
        <w:rPr>
          <w:rFonts w:asciiTheme="majorHAnsi" w:hAnsiTheme="majorHAnsi" w:cstheme="majorHAnsi"/>
        </w:rPr>
        <w:t>attitudes</w:t>
      </w:r>
      <w:proofErr w:type="gramEnd"/>
      <w:r w:rsidRPr="00221625">
        <w:rPr>
          <w:rFonts w:asciiTheme="majorHAnsi" w:hAnsiTheme="majorHAnsi" w:cstheme="majorHAnsi"/>
        </w:rPr>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4E867CCE" w14:textId="77777777" w:rsidR="00E922C8" w:rsidRPr="00221625" w:rsidRDefault="00E922C8" w:rsidP="00E922C8">
      <w:pPr>
        <w:rPr>
          <w:rFonts w:asciiTheme="majorHAnsi" w:hAnsiTheme="majorHAnsi" w:cstheme="majorHAnsi"/>
        </w:rPr>
      </w:pPr>
      <w:r w:rsidRPr="00221625">
        <w:rPr>
          <w:rStyle w:val="StyleUnderline"/>
          <w:rFonts w:asciiTheme="majorHAnsi" w:hAnsiTheme="majorHAnsi" w:cstheme="majorHAnsi"/>
        </w:rPr>
        <w:t>In hard cases we must</w:t>
      </w:r>
      <w:r w:rsidRPr="00221625">
        <w:rPr>
          <w:rFonts w:asciiTheme="majorHAnsi" w:hAnsiTheme="majorHAnsi" w:cstheme="majorHAnsi"/>
        </w:rPr>
        <w:t xml:space="preserve"> – in some way – </w:t>
      </w:r>
      <w:r w:rsidRPr="00221625">
        <w:rPr>
          <w:rStyle w:val="StyleUnderline"/>
          <w:rFonts w:asciiTheme="majorHAnsi" w:hAnsiTheme="majorHAnsi" w:cstheme="majorHAnsi"/>
        </w:rPr>
        <w:t>lay out the argument</w:t>
      </w:r>
      <w:r w:rsidRPr="00221625">
        <w:rPr>
          <w:rFonts w:asciiTheme="majorHAnsi" w:hAnsiTheme="majorHAnsi" w:cstheme="majorHAnsi"/>
        </w:rPr>
        <w:t xml:space="preserve"> for ourselves </w:t>
      </w:r>
      <w:r w:rsidRPr="00221625">
        <w:rPr>
          <w:rStyle w:val="StyleUnderline"/>
          <w:rFonts w:asciiTheme="majorHAnsi" w:hAnsiTheme="majorHAnsi" w:cstheme="majorHAnsi"/>
        </w:rPr>
        <w:t>to figure out what we believe to be the right answer</w:t>
      </w:r>
      <w:r w:rsidRPr="00221625">
        <w:rPr>
          <w:rFonts w:asciiTheme="majorHAnsi" w:hAnsiTheme="majorHAnsi" w:cstheme="majorHAnsi"/>
        </w:rPr>
        <w:t xml:space="preserve">. </w:t>
      </w:r>
      <w:r w:rsidRPr="00221625">
        <w:rPr>
          <w:rStyle w:val="StyleUnderline"/>
          <w:rFonts w:asciiTheme="majorHAnsi" w:hAnsiTheme="majorHAnsi" w:cstheme="majorHAnsi"/>
        </w:rPr>
        <w:t>We might not know what we believe ourselves</w:t>
      </w:r>
      <w:r w:rsidRPr="00221625">
        <w:rPr>
          <w:rFonts w:asciiTheme="majorHAnsi" w:hAnsiTheme="majorHAnsi" w:cstheme="majorHAnsi"/>
        </w:rPr>
        <w:t xml:space="preserve"> in questions of abortion, the death penalty, torture, and stem cell research, </w:t>
      </w:r>
      <w:r w:rsidRPr="00221625">
        <w:rPr>
          <w:rStyle w:val="StyleUnderline"/>
          <w:rFonts w:asciiTheme="majorHAnsi" w:hAnsiTheme="majorHAnsi" w:cstheme="majorHAnsi"/>
        </w:rPr>
        <w:t xml:space="preserve">until we have developed a line of argument against the background of our subjective beliefs, </w:t>
      </w:r>
      <w:proofErr w:type="gramStart"/>
      <w:r w:rsidRPr="00221625">
        <w:rPr>
          <w:rStyle w:val="StyleUnderline"/>
          <w:rFonts w:asciiTheme="majorHAnsi" w:hAnsiTheme="majorHAnsi" w:cstheme="majorHAnsi"/>
        </w:rPr>
        <w:t>attitudes</w:t>
      </w:r>
      <w:proofErr w:type="gramEnd"/>
      <w:r w:rsidRPr="00221625">
        <w:rPr>
          <w:rStyle w:val="StyleUnderline"/>
          <w:rFonts w:asciiTheme="majorHAnsi" w:hAnsiTheme="majorHAnsi" w:cstheme="majorHAnsi"/>
        </w:rPr>
        <w:t xml:space="preserve"> and dispositions</w:t>
      </w:r>
      <w:r w:rsidRPr="00221625">
        <w:rPr>
          <w:rFonts w:asciiTheme="majorHAnsi" w:hAnsiTheme="majorHAnsi" w:cstheme="majorHAnsi"/>
        </w:rPr>
        <w:t xml:space="preserve">. In these </w:t>
      </w:r>
      <w:proofErr w:type="gramStart"/>
      <w:r w:rsidRPr="00221625">
        <w:rPr>
          <w:rFonts w:asciiTheme="majorHAnsi" w:hAnsiTheme="majorHAnsi" w:cstheme="majorHAnsi"/>
        </w:rPr>
        <w:t>cases</w:t>
      </w:r>
      <w:proofErr w:type="gramEnd"/>
      <w:r w:rsidRPr="00221625">
        <w:rPr>
          <w:rFonts w:asciiTheme="majorHAnsi" w:hAnsiTheme="majorHAnsi" w:cstheme="majorHAnsi"/>
        </w:rPr>
        <w:t xml:space="preserve"> it might be rational to discuss the issue with someone unlikely to share some of our more fundamental convictions or who opposes the view towards which we lean. This might even be the most helpful way of corroborating a </w:t>
      </w:r>
      <w:proofErr w:type="gramStart"/>
      <w:r w:rsidRPr="00221625">
        <w:rPr>
          <w:rFonts w:asciiTheme="majorHAnsi" w:hAnsiTheme="majorHAnsi" w:cstheme="majorHAnsi"/>
        </w:rPr>
        <w:t>view, because</w:t>
      </w:r>
      <w:proofErr w:type="gramEnd"/>
      <w:r w:rsidRPr="00221625">
        <w:rPr>
          <w:rFonts w:asciiTheme="majorHAnsi" w:hAnsiTheme="majorHAnsi" w:cstheme="majorHAnsi"/>
        </w:rPr>
        <w:t xml:space="preserve"> we know that </w:t>
      </w:r>
      <w:r w:rsidRPr="001F3E76">
        <w:rPr>
          <w:rStyle w:val="StyleUnderline"/>
          <w:rFonts w:asciiTheme="majorHAnsi" w:hAnsiTheme="majorHAnsi" w:cstheme="majorHAnsi"/>
          <w:highlight w:val="green"/>
        </w:rPr>
        <w:t>our adversary is much more</w:t>
      </w:r>
      <w:r w:rsidRPr="00221625">
        <w:rPr>
          <w:rStyle w:val="StyleUnderline"/>
          <w:rFonts w:asciiTheme="majorHAnsi" w:hAnsiTheme="majorHAnsi" w:cstheme="majorHAnsi"/>
        </w:rPr>
        <w:t xml:space="preserve"> </w:t>
      </w:r>
      <w:r w:rsidRPr="001F3E76">
        <w:rPr>
          <w:rStyle w:val="Emphasis"/>
          <w:rFonts w:asciiTheme="majorHAnsi" w:hAnsiTheme="majorHAnsi" w:cstheme="majorHAnsi"/>
          <w:highlight w:val="green"/>
        </w:rPr>
        <w:t>motivated to find a potential flaw</w:t>
      </w:r>
      <w:r w:rsidRPr="00221625">
        <w:rPr>
          <w:rStyle w:val="StyleUnderline"/>
          <w:rFonts w:asciiTheme="majorHAnsi" w:hAnsiTheme="majorHAnsi" w:cstheme="majorHAnsi"/>
        </w:rPr>
        <w:t xml:space="preserve"> </w:t>
      </w:r>
      <w:r w:rsidRPr="00E922C8">
        <w:rPr>
          <w:rStyle w:val="StyleUnderline"/>
          <w:rFonts w:asciiTheme="majorHAnsi" w:hAnsiTheme="majorHAnsi" w:cstheme="majorHAnsi"/>
        </w:rPr>
        <w:t>in our argument than</w:t>
      </w:r>
      <w:r w:rsidRPr="00221625">
        <w:rPr>
          <w:rStyle w:val="StyleUnderline"/>
          <w:rFonts w:asciiTheme="majorHAnsi" w:hAnsiTheme="majorHAnsi" w:cstheme="majorHAnsi"/>
        </w:rPr>
        <w:t xml:space="preserve"> someone with whom we know we are in agreement</w:t>
      </w:r>
      <w:r w:rsidRPr="00221625">
        <w:rPr>
          <w:rFonts w:asciiTheme="majorHAnsi" w:hAnsiTheme="majorHAnsi" w:cstheme="majorHAnsi"/>
        </w:rPr>
        <w:t xml:space="preserve">. It might be more helpful to discuss a liberal position with Scalia than with Breyer if we want to make sure that we have not overlooked some </w:t>
      </w:r>
      <w:proofErr w:type="gramStart"/>
      <w:r w:rsidRPr="00221625">
        <w:rPr>
          <w:rFonts w:asciiTheme="majorHAnsi" w:hAnsiTheme="majorHAnsi" w:cstheme="majorHAnsi"/>
        </w:rPr>
        <w:t>counter‐argument</w:t>
      </w:r>
      <w:proofErr w:type="gramEnd"/>
      <w:r w:rsidRPr="00221625">
        <w:rPr>
          <w:rFonts w:asciiTheme="majorHAnsi" w:hAnsiTheme="majorHAnsi" w:cstheme="majorHAnsi"/>
        </w:rPr>
        <w:t xml:space="preserve"> to our case.</w:t>
      </w:r>
    </w:p>
    <w:p w14:paraId="186ED610"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221625">
        <w:rPr>
          <w:rStyle w:val="StyleUnderline"/>
          <w:rFonts w:asciiTheme="majorHAnsi" w:hAnsiTheme="majorHAnsi" w:cstheme="majorHAnsi"/>
        </w:rPr>
        <w:t xml:space="preserve">Argumentation with an adversary can have purposes </w:t>
      </w:r>
      <w:r w:rsidRPr="00221625">
        <w:rPr>
          <w:rStyle w:val="Emphasis"/>
          <w:rFonts w:asciiTheme="majorHAnsi" w:hAnsiTheme="majorHAnsi" w:cstheme="majorHAnsi"/>
        </w:rPr>
        <w:t>beyond persuading</w:t>
      </w:r>
      <w:r w:rsidRPr="00221625">
        <w:rPr>
          <w:rFonts w:asciiTheme="majorHAnsi" w:hAnsiTheme="majorHAnsi" w:cstheme="majorHAnsi"/>
        </w:rPr>
        <w:t xml:space="preserve"> him: </w:t>
      </w:r>
      <w:r w:rsidRPr="00221625">
        <w:rPr>
          <w:rStyle w:val="StyleUnderline"/>
          <w:rFonts w:asciiTheme="majorHAnsi" w:hAnsiTheme="majorHAnsi" w:cstheme="majorHAnsi"/>
        </w:rPr>
        <w:t>to test one’s own convictions, to engage our opponent in inferential commitments</w:t>
      </w:r>
      <w:r w:rsidRPr="00221625">
        <w:rPr>
          <w:rFonts w:asciiTheme="majorHAnsi" w:hAnsiTheme="majorHAnsi" w:cstheme="majorHAnsi"/>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6F16D483"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f) The Advantage Over Non‐Argumentative Alternatives</w:t>
      </w:r>
    </w:p>
    <w:p w14:paraId="59E3A857"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w:t>
      </w:r>
      <w:r w:rsidRPr="00E922C8">
        <w:rPr>
          <w:rFonts w:asciiTheme="majorHAnsi" w:hAnsiTheme="majorHAnsi" w:cstheme="majorHAnsi"/>
        </w:rPr>
        <w:t xml:space="preserve">evolve. It is also apparent that, </w:t>
      </w:r>
      <w:proofErr w:type="gramStart"/>
      <w:r w:rsidRPr="00E922C8">
        <w:rPr>
          <w:rFonts w:asciiTheme="majorHAnsi" w:hAnsiTheme="majorHAnsi" w:cstheme="majorHAnsi"/>
        </w:rPr>
        <w:t>with the exception of</w:t>
      </w:r>
      <w:proofErr w:type="gramEnd"/>
      <w:r w:rsidRPr="00E922C8">
        <w:rPr>
          <w:rFonts w:asciiTheme="majorHAnsi" w:hAnsiTheme="majorHAnsi" w:cstheme="majorHAnsi"/>
        </w:rPr>
        <w:t xml:space="preserve"> the first reason, </w:t>
      </w:r>
      <w:r w:rsidRPr="00E922C8">
        <w:rPr>
          <w:rFonts w:asciiTheme="majorHAnsi" w:hAnsiTheme="majorHAnsi" w:cstheme="majorHAnsi"/>
        </w:rPr>
        <w:lastRenderedPageBreak/>
        <w:t xml:space="preserve">the rationality of our disagreements is of a secondary nature. </w:t>
      </w:r>
      <w:r w:rsidRPr="00E922C8">
        <w:rPr>
          <w:rStyle w:val="StyleUnderline"/>
          <w:rFonts w:asciiTheme="majorHAnsi" w:hAnsiTheme="majorHAnsi" w:cstheme="majorHAnsi"/>
        </w:rPr>
        <w:t xml:space="preserve">The rational </w:t>
      </w:r>
      <w:r w:rsidRPr="00E922C8">
        <w:rPr>
          <w:rStyle w:val="Emphasis"/>
          <w:rFonts w:asciiTheme="majorHAnsi" w:hAnsiTheme="majorHAnsi" w:cstheme="majorHAnsi"/>
        </w:rPr>
        <w:t>does not lie in the discovery of a single right answer</w:t>
      </w:r>
      <w:r w:rsidRPr="00E922C8">
        <w:rPr>
          <w:rStyle w:val="StyleUnderline"/>
          <w:rFonts w:asciiTheme="majorHAnsi" w:hAnsiTheme="majorHAnsi" w:cstheme="majorHAnsi"/>
        </w:rPr>
        <w:t xml:space="preserve"> to the topic of debate, since in hard</w:t>
      </w:r>
      <w:r w:rsidRPr="00221625">
        <w:rPr>
          <w:rStyle w:val="StyleUnderline"/>
          <w:rFonts w:asciiTheme="majorHAnsi" w:hAnsiTheme="majorHAnsi" w:cstheme="majorHAnsi"/>
        </w:rPr>
        <w:t xml:space="preserve"> cases there are no single right answers</w:t>
      </w:r>
      <w:r w:rsidRPr="00221625">
        <w:rPr>
          <w:rFonts w:asciiTheme="majorHAnsi" w:hAnsiTheme="majorHAnsi" w:cstheme="majorHAnsi"/>
        </w:rPr>
        <w:t xml:space="preserve">. Instead, </w:t>
      </w:r>
      <w:r w:rsidRPr="001F3E76">
        <w:rPr>
          <w:rStyle w:val="StyleUnderline"/>
          <w:rFonts w:asciiTheme="majorHAnsi" w:hAnsiTheme="majorHAnsi" w:cstheme="majorHAnsi"/>
          <w:highlight w:val="green"/>
        </w:rPr>
        <w:t>our disagreements are instrumental</w:t>
      </w:r>
      <w:r w:rsidRPr="00221625">
        <w:rPr>
          <w:rStyle w:val="StyleUnderline"/>
          <w:rFonts w:asciiTheme="majorHAnsi" w:hAnsiTheme="majorHAnsi" w:cstheme="majorHAnsi"/>
        </w:rPr>
        <w:t xml:space="preserve"> to rationales which lie </w:t>
      </w:r>
      <w:r w:rsidRPr="001F3E76">
        <w:rPr>
          <w:rStyle w:val="StyleUnderline"/>
          <w:rFonts w:asciiTheme="majorHAnsi" w:hAnsiTheme="majorHAnsi" w:cstheme="majorHAnsi"/>
          <w:highlight w:val="green"/>
        </w:rPr>
        <w:t>beyond the topic</w:t>
      </w:r>
      <w:r w:rsidRPr="00221625">
        <w:rPr>
          <w:rStyle w:val="StyleUnderline"/>
          <w:rFonts w:asciiTheme="majorHAnsi" w:hAnsiTheme="majorHAnsi" w:cstheme="majorHAnsi"/>
        </w:rPr>
        <w:t xml:space="preserve"> at hand</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 xml:space="preserve">like the </w:t>
      </w:r>
      <w:r w:rsidRPr="001F3E76">
        <w:rPr>
          <w:rStyle w:val="Emphasis"/>
          <w:rFonts w:asciiTheme="majorHAnsi" w:hAnsiTheme="majorHAnsi" w:cstheme="majorHAnsi"/>
          <w:highlight w:val="green"/>
        </w:rPr>
        <w:t>exploration of</w:t>
      </w:r>
      <w:r w:rsidRPr="00221625">
        <w:rPr>
          <w:rStyle w:val="Emphasis"/>
          <w:rFonts w:asciiTheme="majorHAnsi" w:hAnsiTheme="majorHAnsi" w:cstheme="majorHAnsi"/>
        </w:rPr>
        <w:t xml:space="preserve"> our </w:t>
      </w:r>
      <w:r w:rsidRPr="001F3E76">
        <w:rPr>
          <w:rStyle w:val="Emphasis"/>
          <w:rFonts w:asciiTheme="majorHAnsi" w:hAnsiTheme="majorHAnsi" w:cstheme="majorHAnsi"/>
          <w:highlight w:val="green"/>
        </w:rPr>
        <w:t>communalities</w:t>
      </w:r>
      <w:r w:rsidRPr="00221625">
        <w:rPr>
          <w:rFonts w:asciiTheme="majorHAnsi" w:hAnsiTheme="majorHAnsi" w:cstheme="majorHAnsi"/>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221625">
        <w:rPr>
          <w:rFonts w:asciiTheme="majorHAnsi" w:hAnsiTheme="majorHAnsi" w:cstheme="majorHAnsi"/>
        </w:rPr>
        <w:t>has to</w:t>
      </w:r>
      <w:proofErr w:type="gramEnd"/>
      <w:r w:rsidRPr="00221625">
        <w:rPr>
          <w:rFonts w:asciiTheme="majorHAnsi" w:hAnsiTheme="majorHAnsi" w:cstheme="majorHAnsi"/>
        </w:rPr>
        <w:t xml:space="preserve"> come by some non‐argumentative mean and courts have always relied on them. For the medieval courts of the Germanic </w:t>
      </w:r>
      <w:proofErr w:type="gramStart"/>
      <w:r w:rsidRPr="00221625">
        <w:rPr>
          <w:rFonts w:asciiTheme="majorHAnsi" w:hAnsiTheme="majorHAnsi" w:cstheme="majorHAnsi"/>
        </w:rPr>
        <w:t>tradition</w:t>
      </w:r>
      <w:proofErr w:type="gramEnd"/>
      <w:r w:rsidRPr="00221625">
        <w:rPr>
          <w:rFonts w:asciiTheme="majorHAnsi" w:hAnsiTheme="majorHAnsi" w:cstheme="majorHAnsi"/>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221625">
        <w:rPr>
          <w:rFonts w:asciiTheme="majorHAnsi" w:hAnsiTheme="majorHAnsi" w:cstheme="majorHAnsi"/>
        </w:rPr>
        <w:t>Currin</w:t>
      </w:r>
      <w:proofErr w:type="spellEnd"/>
      <w:r w:rsidRPr="00221625">
        <w:rPr>
          <w:rFonts w:asciiTheme="majorHAnsi" w:hAnsiTheme="majorHAnsi" w:cstheme="majorHAnsi"/>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0DBDEA19"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objectives</w:t>
      </w:r>
      <w:r w:rsidRPr="00221625">
        <w:rPr>
          <w:rStyle w:val="StyleUnderline"/>
          <w:rFonts w:asciiTheme="majorHAnsi" w:hAnsiTheme="majorHAnsi" w:cstheme="majorHAnsi"/>
        </w:rPr>
        <w:t xml:space="preserve"> listed </w:t>
      </w:r>
      <w:r w:rsidRPr="001F3E76">
        <w:rPr>
          <w:rStyle w:val="StyleUnderline"/>
          <w:rFonts w:asciiTheme="majorHAnsi" w:hAnsiTheme="majorHAnsi" w:cstheme="majorHAnsi"/>
          <w:highlight w:val="green"/>
        </w:rPr>
        <w:t xml:space="preserve">above </w:t>
      </w:r>
      <w:r w:rsidRPr="001F3E76">
        <w:rPr>
          <w:rStyle w:val="Emphasis"/>
          <w:rFonts w:asciiTheme="majorHAnsi" w:hAnsiTheme="majorHAnsi" w:cstheme="majorHAnsi"/>
          <w:highlight w:val="green"/>
        </w:rPr>
        <w:t>could not be achieved</w:t>
      </w:r>
      <w:r w:rsidRPr="001F3E76">
        <w:rPr>
          <w:rStyle w:val="StyleUnderline"/>
          <w:rFonts w:asciiTheme="majorHAnsi" w:hAnsiTheme="majorHAnsi" w:cstheme="majorHAnsi"/>
          <w:highlight w:val="green"/>
        </w:rPr>
        <w:t xml:space="preserve"> by a non‐argumentative procedure</w:t>
      </w:r>
      <w:r w:rsidRPr="00221625">
        <w:rPr>
          <w:rFonts w:asciiTheme="majorHAnsi" w:hAnsiTheme="majorHAnsi" w:cstheme="majorHAnsi"/>
        </w:rPr>
        <w:t xml:space="preserve">. Flipping a coin, throwing </w:t>
      </w:r>
      <w:proofErr w:type="gramStart"/>
      <w:r w:rsidRPr="00221625">
        <w:rPr>
          <w:rFonts w:asciiTheme="majorHAnsi" w:hAnsiTheme="majorHAnsi" w:cstheme="majorHAnsi"/>
        </w:rPr>
        <w:t>dice</w:t>
      </w:r>
      <w:proofErr w:type="gramEnd"/>
      <w:r w:rsidRPr="00221625">
        <w:rPr>
          <w:rFonts w:asciiTheme="majorHAnsi" w:hAnsiTheme="majorHAnsi" w:cstheme="majorHAnsi"/>
        </w:rPr>
        <w:t xml:space="preserve"> or </w:t>
      </w:r>
      <w:r w:rsidRPr="00221625">
        <w:rPr>
          <w:rStyle w:val="StyleUnderline"/>
          <w:rFonts w:asciiTheme="majorHAnsi" w:hAnsiTheme="majorHAnsi" w:cstheme="majorHAnsi"/>
        </w:rPr>
        <w:t>taking a gut vote would not help us to explore our communalities or our inferential commitments nor help to scrutinize the positions in</w:t>
      </w:r>
      <w:r w:rsidRPr="00221625">
        <w:rPr>
          <w:rFonts w:asciiTheme="majorHAnsi" w:hAnsiTheme="majorHAnsi" w:cstheme="majorHAnsi"/>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w:t>
      </w:r>
      <w:r w:rsidRPr="00221625">
        <w:rPr>
          <w:rStyle w:val="StyleUnderline"/>
          <w:rFonts w:asciiTheme="majorHAnsi" w:hAnsiTheme="majorHAnsi" w:cstheme="majorHAnsi"/>
        </w:rPr>
        <w:t>the labor of the negative reduces the chances that constructions</w:t>
      </w:r>
      <w:r w:rsidRPr="00221625">
        <w:rPr>
          <w:rFonts w:asciiTheme="majorHAnsi" w:hAnsiTheme="majorHAnsi" w:cstheme="majorHAnsi"/>
        </w:rPr>
        <w:t xml:space="preserve"> of the law </w:t>
      </w:r>
      <w:r w:rsidRPr="00221625">
        <w:rPr>
          <w:rStyle w:val="StyleUnderline"/>
          <w:rFonts w:asciiTheme="majorHAnsi" w:hAnsiTheme="majorHAnsi" w:cstheme="majorHAnsi"/>
        </w:rPr>
        <w:t>that have major flaws or inconsistencies built into the arguments supporting them will prevail</w:t>
      </w:r>
      <w:r w:rsidRPr="00221625">
        <w:rPr>
          <w:rFonts w:asciiTheme="majorHAnsi" w:hAnsiTheme="majorHAnsi" w:cstheme="majorHAnsi"/>
        </w:rPr>
        <w:t xml:space="preserve">.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w:t>
      </w:r>
      <w:r w:rsidRPr="001F3E76">
        <w:rPr>
          <w:rStyle w:val="StyleUnderline"/>
          <w:rFonts w:asciiTheme="majorHAnsi" w:hAnsiTheme="majorHAnsi" w:cstheme="majorHAnsi"/>
          <w:highlight w:val="green"/>
        </w:rPr>
        <w:t>Pure argumentative procedures</w:t>
      </w:r>
      <w:r w:rsidRPr="00221625">
        <w:rPr>
          <w:rFonts w:asciiTheme="majorHAnsi" w:hAnsiTheme="majorHAnsi" w:cstheme="majorHAnsi"/>
        </w:rPr>
        <w:t xml:space="preserve"> – which are </w:t>
      </w:r>
      <w:r w:rsidRPr="001F3E76">
        <w:rPr>
          <w:rStyle w:val="Emphasis"/>
          <w:rFonts w:asciiTheme="majorHAnsi" w:hAnsiTheme="majorHAnsi" w:cstheme="majorHAnsi"/>
          <w:highlight w:val="green"/>
        </w:rPr>
        <w:t>not geared</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towards a decision</w:t>
      </w:r>
      <w:r w:rsidRPr="00221625">
        <w:rPr>
          <w:rStyle w:val="Emphasis"/>
          <w:rFonts w:asciiTheme="majorHAnsi" w:hAnsiTheme="majorHAnsi" w:cstheme="majorHAnsi"/>
        </w:rPr>
        <w:t xml:space="preserve"> procedure</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would undercut the incentive structure of</w:t>
      </w:r>
      <w:r w:rsidRPr="00221625">
        <w:rPr>
          <w:rStyle w:val="StyleUnderline"/>
          <w:rFonts w:asciiTheme="majorHAnsi" w:hAnsiTheme="majorHAnsi" w:cstheme="majorHAnsi"/>
        </w:rPr>
        <w:t xml:space="preserve"> our agonistic </w:t>
      </w:r>
      <w:r w:rsidRPr="001F3E76">
        <w:rPr>
          <w:rStyle w:val="StyleUnderline"/>
          <w:rFonts w:asciiTheme="majorHAnsi" w:hAnsiTheme="majorHAnsi" w:cstheme="majorHAnsi"/>
          <w:highlight w:val="green"/>
        </w:rPr>
        <w:t>disagreements</w:t>
      </w:r>
      <w:r w:rsidRPr="00221625">
        <w:rPr>
          <w:rFonts w:asciiTheme="majorHAnsi" w:hAnsiTheme="majorHAnsi" w:cstheme="majorHAnsi"/>
        </w:rPr>
        <w:t xml:space="preserve">.115 In the face of unresolvable disagreements endless debates would seem an idle enterprise. </w:t>
      </w:r>
      <w:r w:rsidRPr="001F3E76">
        <w:rPr>
          <w:rStyle w:val="StyleUnderline"/>
          <w:rFonts w:asciiTheme="majorHAnsi" w:hAnsiTheme="majorHAnsi" w:cstheme="majorHAnsi"/>
          <w:highlight w:val="green"/>
        </w:rPr>
        <w:t>That the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debates are about </w:t>
      </w:r>
      <w:r w:rsidRPr="001F3E76">
        <w:rPr>
          <w:rStyle w:val="Emphasis"/>
          <w:rFonts w:asciiTheme="majorHAnsi" w:hAnsiTheme="majorHAnsi" w:cstheme="majorHAnsi"/>
          <w:highlight w:val="green"/>
        </w:rPr>
        <w:t>winning</w:t>
      </w:r>
      <w:r w:rsidRPr="00221625">
        <w:rPr>
          <w:rStyle w:val="Emphasis"/>
          <w:rFonts w:asciiTheme="majorHAnsi" w:hAnsiTheme="majorHAnsi" w:cstheme="majorHAnsi"/>
        </w:rPr>
        <w:t xml:space="preserve"> or losing</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helps</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keep</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participants engaged</w:t>
      </w:r>
      <w:r w:rsidRPr="00221625">
        <w:rPr>
          <w:rFonts w:asciiTheme="majorHAnsi" w:hAnsiTheme="majorHAnsi" w:cstheme="majorHAnsi"/>
        </w:rPr>
        <w:t>. That the decision depends on counting reasoned opinions guarantees that the engagement focuses on rational argumentation.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49CA886A"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2. The Semantics of Agonistic Disagreements</w:t>
      </w:r>
    </w:p>
    <w:p w14:paraId="79E02159" w14:textId="77777777" w:rsidR="00E922C8" w:rsidRPr="00221625" w:rsidRDefault="00E922C8" w:rsidP="00E922C8">
      <w:pPr>
        <w:rPr>
          <w:rFonts w:asciiTheme="majorHAnsi" w:hAnsiTheme="majorHAnsi" w:cstheme="majorHAnsi"/>
        </w:rPr>
      </w:pPr>
      <w:r w:rsidRPr="001F3E76">
        <w:rPr>
          <w:rStyle w:val="StyleUnderline"/>
          <w:rFonts w:asciiTheme="majorHAnsi" w:hAnsiTheme="majorHAnsi" w:cstheme="majorHAnsi"/>
          <w:highlight w:val="green"/>
        </w:rPr>
        <w:t>The agonistic account</w:t>
      </w:r>
      <w:r w:rsidRPr="00221625">
        <w:rPr>
          <w:rStyle w:val="StyleUnderline"/>
          <w:rFonts w:asciiTheme="majorHAnsi" w:hAnsiTheme="majorHAnsi" w:cstheme="majorHAnsi"/>
        </w:rPr>
        <w:t xml:space="preserve"> </w:t>
      </w:r>
      <w:r w:rsidRPr="00221625">
        <w:rPr>
          <w:rStyle w:val="Emphasis"/>
          <w:rFonts w:asciiTheme="majorHAnsi" w:hAnsiTheme="majorHAnsi" w:cstheme="majorHAnsi"/>
        </w:rPr>
        <w:t>does not presuppose a fact</w:t>
      </w:r>
      <w:r w:rsidRPr="00221625">
        <w:rPr>
          <w:rStyle w:val="StyleUnderline"/>
          <w:rFonts w:asciiTheme="majorHAnsi" w:hAnsiTheme="majorHAnsi" w:cstheme="majorHAnsi"/>
        </w:rPr>
        <w:t xml:space="preserve"> of the matter, it </w:t>
      </w:r>
      <w:r w:rsidRPr="001F3E76">
        <w:rPr>
          <w:rStyle w:val="StyleUnderline"/>
          <w:rFonts w:asciiTheme="majorHAnsi" w:hAnsiTheme="majorHAnsi" w:cstheme="majorHAnsi"/>
          <w:highlight w:val="green"/>
        </w:rPr>
        <w:t xml:space="preserve">is </w:t>
      </w:r>
      <w:r w:rsidRPr="001F3E76">
        <w:rPr>
          <w:rStyle w:val="Emphasis"/>
          <w:rFonts w:asciiTheme="majorHAnsi" w:hAnsiTheme="majorHAnsi" w:cstheme="majorHAnsi"/>
          <w:highlight w:val="green"/>
        </w:rPr>
        <w:t>not accompanied by</w:t>
      </w:r>
      <w:r w:rsidRPr="00221625">
        <w:rPr>
          <w:rStyle w:val="Emphasis"/>
          <w:rFonts w:asciiTheme="majorHAnsi" w:hAnsiTheme="majorHAnsi" w:cstheme="majorHAnsi"/>
        </w:rPr>
        <w:t xml:space="preserve"> an </w:t>
      </w:r>
      <w:r w:rsidRPr="001F3E76">
        <w:rPr>
          <w:rStyle w:val="Emphasis"/>
          <w:rFonts w:asciiTheme="majorHAnsi" w:hAnsiTheme="majorHAnsi" w:cstheme="majorHAnsi"/>
          <w:highlight w:val="green"/>
        </w:rPr>
        <w:t>ontological commitment</w:t>
      </w:r>
      <w:r w:rsidRPr="00221625">
        <w:rPr>
          <w:rStyle w:val="StyleUnderline"/>
          <w:rFonts w:asciiTheme="majorHAnsi" w:hAnsiTheme="majorHAnsi" w:cstheme="majorHAnsi"/>
        </w:rPr>
        <w:t xml:space="preserve">, and the question of how the fact of the matter could be known to us is </w:t>
      </w:r>
      <w:r w:rsidRPr="00221625">
        <w:rPr>
          <w:rStyle w:val="Emphasis"/>
          <w:rFonts w:asciiTheme="majorHAnsi" w:hAnsiTheme="majorHAnsi" w:cstheme="majorHAnsi"/>
        </w:rPr>
        <w:t>not even raised</w:t>
      </w:r>
      <w:r w:rsidRPr="00221625">
        <w:rPr>
          <w:rFonts w:asciiTheme="majorHAnsi" w:hAnsiTheme="majorHAnsi" w:cstheme="majorHAnsi"/>
        </w:rPr>
        <w:t xml:space="preserve">. </w:t>
      </w:r>
      <w:proofErr w:type="gramStart"/>
      <w:r w:rsidRPr="00221625">
        <w:rPr>
          <w:rFonts w:asciiTheme="majorHAnsi" w:hAnsiTheme="majorHAnsi" w:cstheme="majorHAnsi"/>
        </w:rPr>
        <w:t>Thus</w:t>
      </w:r>
      <w:proofErr w:type="gramEnd"/>
      <w:r w:rsidRPr="00221625">
        <w:rPr>
          <w:rFonts w:asciiTheme="majorHAnsi" w:hAnsiTheme="majorHAnsi" w:cstheme="majorHAnsi"/>
        </w:rPr>
        <w:t xml:space="preserve"> </w:t>
      </w:r>
      <w:r w:rsidRPr="00221625">
        <w:rPr>
          <w:rStyle w:val="StyleUnderline"/>
          <w:rFonts w:asciiTheme="majorHAnsi" w:hAnsiTheme="majorHAnsi" w:cstheme="majorHAnsi"/>
        </w:rPr>
        <w:t>the agonistic account of</w:t>
      </w:r>
      <w:r w:rsidRPr="00221625">
        <w:rPr>
          <w:rFonts w:asciiTheme="majorHAnsi" w:hAnsiTheme="majorHAnsi" w:cstheme="majorHAnsi"/>
        </w:rPr>
        <w:t xml:space="preserve"> legal </w:t>
      </w:r>
      <w:r w:rsidRPr="00221625">
        <w:rPr>
          <w:rStyle w:val="StyleUnderline"/>
          <w:rFonts w:asciiTheme="majorHAnsi" w:hAnsiTheme="majorHAnsi" w:cstheme="majorHAnsi"/>
        </w:rPr>
        <w:t>disagreement is not confronted with the metaphysical or epistemological questions</w:t>
      </w:r>
      <w:r w:rsidRPr="00221625">
        <w:rPr>
          <w:rFonts w:asciiTheme="majorHAnsi" w:hAnsiTheme="majorHAnsi" w:cstheme="majorHAnsi"/>
        </w:rPr>
        <w:t xml:space="preserve"> that plague one‐right‐answer theories in particular. However, it must still come up with a semantics that explains in what sense we disagree about the same issue and are not just talking at cross purposes.</w:t>
      </w:r>
    </w:p>
    <w:p w14:paraId="266C412E"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 xml:space="preserve">In a series of articles David Plunkett and Tim </w:t>
      </w:r>
      <w:proofErr w:type="spellStart"/>
      <w:r w:rsidRPr="00221625">
        <w:rPr>
          <w:rFonts w:asciiTheme="majorHAnsi" w:hAnsiTheme="majorHAnsi" w:cstheme="majorHAnsi"/>
        </w:rPr>
        <w:t>Sundell</w:t>
      </w:r>
      <w:proofErr w:type="spellEnd"/>
      <w:r w:rsidRPr="00221625">
        <w:rPr>
          <w:rFonts w:asciiTheme="majorHAnsi" w:hAnsiTheme="majorHAnsi" w:cstheme="majorHAnsi"/>
        </w:rPr>
        <w:t xml:space="preserve">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w:t>
      </w:r>
      <w:r w:rsidRPr="00221625">
        <w:rPr>
          <w:rFonts w:asciiTheme="majorHAnsi" w:hAnsiTheme="majorHAnsi" w:cstheme="majorHAnsi"/>
        </w:rPr>
        <w:lastRenderedPageBreak/>
        <w:t xml:space="preserve">the law. The “cruel and unusual </w:t>
      </w:r>
      <w:proofErr w:type="gramStart"/>
      <w:r w:rsidRPr="00221625">
        <w:rPr>
          <w:rFonts w:asciiTheme="majorHAnsi" w:hAnsiTheme="majorHAnsi" w:cstheme="majorHAnsi"/>
        </w:rPr>
        <w:t>punishment”‐</w:t>
      </w:r>
      <w:proofErr w:type="gramEnd"/>
      <w:r w:rsidRPr="00221625">
        <w:rPr>
          <w:rFonts w:asciiTheme="majorHAnsi" w:hAnsiTheme="majorHAnsi" w:cstheme="majorHAnsi"/>
        </w:rPr>
        <w:t xml:space="preserve">clause thus serves to argue about the permissibility of the death penalty. This account, </w:t>
      </w:r>
      <w:proofErr w:type="gramStart"/>
      <w:r w:rsidRPr="00221625">
        <w:rPr>
          <w:rFonts w:asciiTheme="majorHAnsi" w:hAnsiTheme="majorHAnsi" w:cstheme="majorHAnsi"/>
        </w:rPr>
        <w:t>however</w:t>
      </w:r>
      <w:proofErr w:type="gramEnd"/>
      <w:r w:rsidRPr="00221625">
        <w:rPr>
          <w:rFonts w:asciiTheme="majorHAnsi" w:hAnsiTheme="majorHAnsi" w:cstheme="majorHAnsi"/>
        </w:rPr>
        <w:t xml:space="preserve"> only provides a very superficial semantic </w:t>
      </w:r>
      <w:r w:rsidRPr="00221625">
        <w:rPr>
          <w:rFonts w:asciiTheme="majorHAnsi" w:hAnsiTheme="majorHAnsi" w:cstheme="majorHAnsi"/>
          <w:szCs w:val="16"/>
        </w:rPr>
        <w:t xml:space="preserve">commonality. But the commonality between the participants of a legal disagreement </w:t>
      </w:r>
      <w:proofErr w:type="gramStart"/>
      <w:r w:rsidRPr="00221625">
        <w:rPr>
          <w:rFonts w:asciiTheme="majorHAnsi" w:hAnsiTheme="majorHAnsi" w:cstheme="majorHAnsi"/>
          <w:szCs w:val="16"/>
        </w:rPr>
        <w:t>go</w:t>
      </w:r>
      <w:proofErr w:type="gramEnd"/>
      <w:r w:rsidRPr="00221625">
        <w:rPr>
          <w:rFonts w:asciiTheme="majorHAnsi" w:hAnsiTheme="majorHAnsi" w:cstheme="majorHAnsi"/>
          <w:szCs w:val="16"/>
        </w:rPr>
        <w:t xml:space="preserve"> deeper than a discussion whether the term “bank” should in future only to be used for financial institutions, which fulfills every criteria for semantic negotiations that Plunkett and </w:t>
      </w:r>
      <w:proofErr w:type="spellStart"/>
      <w:r w:rsidRPr="00221625">
        <w:rPr>
          <w:rFonts w:asciiTheme="majorHAnsi" w:hAnsiTheme="majorHAnsi" w:cstheme="majorHAnsi"/>
          <w:szCs w:val="16"/>
        </w:rPr>
        <w:t>Sundell</w:t>
      </w:r>
      <w:proofErr w:type="spellEnd"/>
      <w:r w:rsidRPr="00221625">
        <w:rPr>
          <w:rFonts w:asciiTheme="majorHAnsi" w:hAnsiTheme="majorHAnsi" w:cstheme="majorHAnsi"/>
          <w:szCs w:val="16"/>
        </w:rPr>
        <w:t xml:space="preserve"> propose. Unlike in mere semantic negotiations, like the on the disambiguation</w:t>
      </w:r>
      <w:r w:rsidRPr="00221625">
        <w:rPr>
          <w:rFonts w:asciiTheme="majorHAnsi" w:hAnsiTheme="majorHAnsi" w:cstheme="majorHAnsi"/>
        </w:rPr>
        <w:t xml:space="preserve"> of the term “bank”, </w:t>
      </w:r>
      <w:r w:rsidRPr="00221625">
        <w:rPr>
          <w:rStyle w:val="StyleUnderline"/>
          <w:rFonts w:asciiTheme="majorHAnsi" w:hAnsiTheme="majorHAnsi" w:cstheme="majorHAnsi"/>
        </w:rPr>
        <w:t xml:space="preserve">there is also some kind of identity of the </w:t>
      </w:r>
      <w:r w:rsidRPr="00221625">
        <w:rPr>
          <w:rStyle w:val="Emphasis"/>
          <w:rFonts w:asciiTheme="majorHAnsi" w:hAnsiTheme="majorHAnsi" w:cstheme="majorHAnsi"/>
        </w:rPr>
        <w:t>substantive issues at stake</w:t>
      </w:r>
      <w:r w:rsidRPr="00221625">
        <w:rPr>
          <w:rStyle w:val="StyleUnderline"/>
          <w:rFonts w:asciiTheme="majorHAnsi" w:hAnsiTheme="majorHAnsi" w:cstheme="majorHAnsi"/>
        </w:rPr>
        <w:t xml:space="preserve"> in legal disagreements</w:t>
      </w:r>
      <w:r w:rsidRPr="00221625">
        <w:rPr>
          <w:rFonts w:asciiTheme="majorHAnsi" w:hAnsiTheme="majorHAnsi" w:cstheme="majorHAnsi"/>
        </w:rPr>
        <w:t xml:space="preserve">. </w:t>
      </w:r>
    </w:p>
    <w:p w14:paraId="220D4047"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w:t>
      </w:r>
    </w:p>
    <w:p w14:paraId="7167B0F7" w14:textId="77777777" w:rsidR="00E922C8" w:rsidRPr="00221625" w:rsidRDefault="00E922C8" w:rsidP="00E922C8">
      <w:pPr>
        <w:rPr>
          <w:rFonts w:asciiTheme="majorHAnsi" w:hAnsiTheme="majorHAnsi" w:cstheme="majorHAnsi"/>
        </w:rPr>
      </w:pPr>
      <w:r w:rsidRPr="00221625">
        <w:rPr>
          <w:rFonts w:asciiTheme="majorHAnsi" w:hAnsiTheme="majorHAnsi" w:cstheme="majorHAnsi"/>
        </w:rPr>
        <w:t>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75A655B1" w14:textId="31FCF761" w:rsidR="00E922C8" w:rsidRDefault="00E922C8" w:rsidP="00E922C8">
      <w:r w:rsidRPr="00221625">
        <w:rPr>
          <w:rFonts w:asciiTheme="majorHAnsi" w:hAnsiTheme="majorHAnsi" w:cstheme="majorHAnsi"/>
        </w:rPr>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w:t>
      </w:r>
      <w:r w:rsidRPr="00221625">
        <w:rPr>
          <w:rStyle w:val="StyleUnderline"/>
          <w:rFonts w:asciiTheme="majorHAnsi" w:hAnsiTheme="majorHAnsi" w:cstheme="majorHAnsi"/>
        </w:rPr>
        <w:t xml:space="preserve">the conceptual unity of a linguistic practice is not ratified by the existence of a single best answer, but by the unity of </w:t>
      </w:r>
      <w:r w:rsidRPr="00E922C8">
        <w:rPr>
          <w:rStyle w:val="StyleUnderline"/>
          <w:rFonts w:asciiTheme="majorHAnsi" w:hAnsiTheme="majorHAnsi" w:cstheme="majorHAnsi"/>
        </w:rPr>
        <w:t>the interpretive effort that extends to</w:t>
      </w:r>
      <w:r w:rsidRPr="00E922C8">
        <w:rPr>
          <w:rFonts w:asciiTheme="majorHAnsi" w:hAnsiTheme="majorHAnsi" w:cstheme="majorHAnsi"/>
        </w:rPr>
        <w:t xml:space="preserve"> legal </w:t>
      </w:r>
      <w:r w:rsidRPr="00E922C8">
        <w:rPr>
          <w:rStyle w:val="StyleUnderline"/>
          <w:rFonts w:asciiTheme="majorHAnsi" w:hAnsiTheme="majorHAnsi" w:cstheme="majorHAnsi"/>
        </w:rPr>
        <w:t>materials and</w:t>
      </w:r>
      <w:r w:rsidRPr="00E922C8">
        <w:rPr>
          <w:rFonts w:asciiTheme="majorHAnsi" w:hAnsiTheme="majorHAnsi" w:cstheme="majorHAnsi"/>
        </w:rPr>
        <w:t xml:space="preserve"> legal </w:t>
      </w:r>
      <w:r w:rsidRPr="00E922C8">
        <w:rPr>
          <w:rStyle w:val="StyleUnderline"/>
          <w:rFonts w:asciiTheme="majorHAnsi" w:hAnsiTheme="majorHAnsi" w:cstheme="majorHAnsi"/>
        </w:rPr>
        <w:t>practices that have sufficient overlap</w:t>
      </w:r>
      <w:r w:rsidRPr="00E922C8">
        <w:rPr>
          <w:rFonts w:asciiTheme="majorHAnsi" w:hAnsiTheme="majorHAnsi" w:cstheme="majorHAnsi"/>
        </w:rPr>
        <w:t xml:space="preserve">119 – be it only in a historical perspective120. </w:t>
      </w:r>
      <w:r w:rsidRPr="00E922C8">
        <w:rPr>
          <w:rStyle w:val="StyleUnderline"/>
          <w:rFonts w:asciiTheme="majorHAnsi" w:hAnsiTheme="majorHAnsi" w:cstheme="majorHAnsi"/>
        </w:rPr>
        <w:t>The fulcrum of disagreement</w:t>
      </w:r>
      <w:r w:rsidRPr="00E922C8">
        <w:rPr>
          <w:rFonts w:asciiTheme="majorHAnsi" w:hAnsiTheme="majorHAnsi" w:cstheme="majorHAnsi"/>
        </w:rPr>
        <w:t xml:space="preserve"> that Dworkin sees </w:t>
      </w:r>
      <w:r w:rsidRPr="00E922C8">
        <w:rPr>
          <w:rStyle w:val="StyleUnderline"/>
          <w:rFonts w:asciiTheme="majorHAnsi" w:hAnsiTheme="majorHAnsi" w:cstheme="majorHAnsi"/>
        </w:rPr>
        <w:t>in the existence of a single right answer</w:t>
      </w:r>
      <w:r w:rsidRPr="00E922C8">
        <w:rPr>
          <w:rFonts w:asciiTheme="majorHAnsi" w:hAnsiTheme="majorHAnsi" w:cstheme="majorHAnsi"/>
        </w:rPr>
        <w:t xml:space="preserve">121 </w:t>
      </w:r>
      <w:r w:rsidRPr="00E922C8">
        <w:rPr>
          <w:rStyle w:val="StyleUnderline"/>
          <w:rFonts w:asciiTheme="majorHAnsi" w:hAnsiTheme="majorHAnsi" w:cstheme="majorHAnsi"/>
        </w:rPr>
        <w:t xml:space="preserve">does not lie in its existence, but in the </w:t>
      </w:r>
      <w:r w:rsidRPr="00E922C8">
        <w:rPr>
          <w:rStyle w:val="Emphasis"/>
          <w:rFonts w:asciiTheme="majorHAnsi" w:hAnsiTheme="majorHAnsi" w:cstheme="majorHAnsi"/>
        </w:rPr>
        <w:t>communality of the effort</w:t>
      </w:r>
      <w:r w:rsidRPr="00E922C8">
        <w:rPr>
          <w:rFonts w:asciiTheme="majorHAnsi" w:hAnsiTheme="majorHAnsi" w:cstheme="majorHAnsi"/>
        </w:rPr>
        <w:t xml:space="preserve"> – </w:t>
      </w:r>
      <w:r w:rsidRPr="00E922C8">
        <w:rPr>
          <w:rStyle w:val="StyleUnderline"/>
          <w:rFonts w:asciiTheme="majorHAnsi" w:hAnsiTheme="majorHAnsi" w:cstheme="majorHAnsi"/>
        </w:rPr>
        <w:t xml:space="preserve">if only </w:t>
      </w:r>
      <w:proofErr w:type="gramStart"/>
      <w:r w:rsidRPr="00E922C8">
        <w:rPr>
          <w:rStyle w:val="StyleUnderline"/>
          <w:rFonts w:asciiTheme="majorHAnsi" w:hAnsiTheme="majorHAnsi" w:cstheme="majorHAnsi"/>
        </w:rPr>
        <w:t>on the basis of</w:t>
      </w:r>
      <w:proofErr w:type="gramEnd"/>
      <w:r w:rsidRPr="00E922C8">
        <w:rPr>
          <w:rStyle w:val="StyleUnderline"/>
          <w:rFonts w:asciiTheme="majorHAnsi" w:hAnsiTheme="majorHAnsi" w:cstheme="majorHAnsi"/>
        </w:rPr>
        <w:t xml:space="preserve"> an </w:t>
      </w:r>
      <w:r w:rsidRPr="00E922C8">
        <w:rPr>
          <w:rStyle w:val="Emphasis"/>
          <w:rFonts w:asciiTheme="majorHAnsi" w:hAnsiTheme="majorHAnsi" w:cstheme="majorHAnsi"/>
        </w:rPr>
        <w:t>overlapping common ground</w:t>
      </w:r>
      <w:r w:rsidRPr="00E922C8">
        <w:rPr>
          <w:rFonts w:asciiTheme="majorHAnsi" w:hAnsiTheme="majorHAnsi" w:cstheme="majorHAnsi"/>
        </w:rPr>
        <w:t xml:space="preserve"> </w:t>
      </w:r>
      <w:r w:rsidRPr="00E922C8">
        <w:rPr>
          <w:rStyle w:val="StyleUnderline"/>
          <w:rFonts w:asciiTheme="majorHAnsi" w:hAnsiTheme="majorHAnsi" w:cstheme="majorHAnsi"/>
        </w:rPr>
        <w:t>of</w:t>
      </w:r>
      <w:r w:rsidRPr="00E922C8">
        <w:rPr>
          <w:rFonts w:asciiTheme="majorHAnsi" w:hAnsiTheme="majorHAnsi" w:cstheme="majorHAnsi"/>
        </w:rPr>
        <w:t xml:space="preserve"> legal </w:t>
      </w:r>
      <w:r w:rsidRPr="00E922C8">
        <w:rPr>
          <w:rStyle w:val="StyleUnderline"/>
          <w:rFonts w:asciiTheme="majorHAnsi" w:hAnsiTheme="majorHAnsi" w:cstheme="majorHAnsi"/>
        </w:rPr>
        <w:t>materials, accepted practices, experiences and dispositions</w:t>
      </w:r>
      <w:r w:rsidRPr="00E922C8">
        <w:rPr>
          <w:rFonts w:asciiTheme="majorHAnsi" w:hAnsiTheme="majorHAnsi" w:cstheme="majorHAnsi"/>
        </w:rPr>
        <w:t xml:space="preserve">. As </w:t>
      </w:r>
      <w:r w:rsidRPr="00E922C8">
        <w:rPr>
          <w:rStyle w:val="StyleUnderline"/>
          <w:rFonts w:asciiTheme="majorHAnsi" w:hAnsiTheme="majorHAnsi" w:cstheme="majorHAnsi"/>
        </w:rPr>
        <w:t>two athletes are engaged in the same contest when</w:t>
      </w:r>
      <w:r w:rsidRPr="00221625">
        <w:rPr>
          <w:rStyle w:val="StyleUnderline"/>
          <w:rFonts w:asciiTheme="majorHAnsi" w:hAnsiTheme="majorHAnsi" w:cstheme="majorHAnsi"/>
        </w:rPr>
        <w:t xml:space="preserve"> they follow the same rules</w:t>
      </w:r>
      <w:r w:rsidRPr="00221625">
        <w:rPr>
          <w:rFonts w:asciiTheme="majorHAnsi" w:hAnsiTheme="majorHAnsi" w:cstheme="majorHAnsi"/>
        </w:rPr>
        <w:t xml:space="preserve">, share the same concept of winning and losing and act in the same context, but follow very different styles of </w:t>
      </w:r>
      <w:proofErr w:type="gramStart"/>
      <w:r w:rsidRPr="00221625">
        <w:rPr>
          <w:rFonts w:asciiTheme="majorHAnsi" w:hAnsiTheme="majorHAnsi" w:cstheme="majorHAnsi"/>
        </w:rPr>
        <w:t>e.g.</w:t>
      </w:r>
      <w:proofErr w:type="gramEnd"/>
      <w:r w:rsidRPr="00221625">
        <w:rPr>
          <w:rFonts w:asciiTheme="majorHAnsi" w:hAnsiTheme="majorHAnsi" w:cstheme="majorHAnsi"/>
        </w:rPr>
        <w:t xml:space="preserve"> wrestling, boxing, swimming etc. They are in the same contest, </w:t>
      </w:r>
      <w:r w:rsidRPr="001F3E76">
        <w:rPr>
          <w:rStyle w:val="Emphasis"/>
          <w:rFonts w:asciiTheme="majorHAnsi" w:hAnsiTheme="majorHAnsi" w:cstheme="majorHAnsi"/>
          <w:highlight w:val="green"/>
        </w:rPr>
        <w:t>even if</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there is no single best style</w:t>
      </w:r>
      <w:r w:rsidRPr="00221625">
        <w:rPr>
          <w:rFonts w:asciiTheme="majorHAnsi" w:hAnsiTheme="majorHAnsi" w:cstheme="majorHAnsi"/>
        </w:rPr>
        <w:t xml:space="preserve"> in which to wrestle, </w:t>
      </w:r>
      <w:proofErr w:type="gramStart"/>
      <w:r w:rsidRPr="00221625">
        <w:rPr>
          <w:rFonts w:asciiTheme="majorHAnsi" w:hAnsiTheme="majorHAnsi" w:cstheme="majorHAnsi"/>
        </w:rPr>
        <w:t>box</w:t>
      </w:r>
      <w:proofErr w:type="gramEnd"/>
      <w:r w:rsidRPr="00221625">
        <w:rPr>
          <w:rFonts w:asciiTheme="majorHAnsi" w:hAnsiTheme="majorHAnsi" w:cstheme="majorHAnsi"/>
        </w:rPr>
        <w:t xml:space="preserve"> or swim. </w:t>
      </w:r>
      <w:r w:rsidRPr="001F3E76">
        <w:rPr>
          <w:rStyle w:val="StyleUnderline"/>
          <w:rFonts w:asciiTheme="majorHAnsi" w:hAnsiTheme="majorHAnsi" w:cstheme="majorHAnsi"/>
          <w:highlight w:val="green"/>
        </w:rPr>
        <w:t>Each</w:t>
      </w:r>
      <w:r w:rsidRPr="00221625">
        <w:rPr>
          <w:rFonts w:asciiTheme="majorHAnsi" w:hAnsiTheme="majorHAnsi" w:cstheme="majorHAnsi"/>
        </w:rPr>
        <w:t xml:space="preserve">, however,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engaged in </w:t>
      </w:r>
      <w:r w:rsidRPr="001F3E76">
        <w:rPr>
          <w:rStyle w:val="StyleUnderline"/>
          <w:rFonts w:asciiTheme="majorHAnsi" w:hAnsiTheme="majorHAnsi" w:cstheme="majorHAnsi"/>
          <w:highlight w:val="green"/>
        </w:rPr>
        <w:t>developing the best style to win</w:t>
      </w:r>
      <w:r w:rsidRPr="00221625">
        <w:rPr>
          <w:rStyle w:val="StyleUnderline"/>
          <w:rFonts w:asciiTheme="majorHAnsi" w:hAnsiTheme="majorHAnsi" w:cstheme="majorHAnsi"/>
        </w:rPr>
        <w:t xml:space="preserve"> against their opponent</w:t>
      </w:r>
      <w:r w:rsidRPr="00221625">
        <w:rPr>
          <w:rFonts w:asciiTheme="majorHAnsi" w:hAnsiTheme="majorHAnsi" w:cstheme="majorHAnsi"/>
        </w:rPr>
        <w:t xml:space="preserve">, just as two lawyers try to develop the best argument to convince a bench of judges.122 Within such a semantic framework </w:t>
      </w:r>
      <w:r w:rsidRPr="001F3E76">
        <w:rPr>
          <w:rStyle w:val="StyleUnderline"/>
          <w:rFonts w:asciiTheme="majorHAnsi" w:hAnsiTheme="majorHAnsi" w:cstheme="majorHAnsi"/>
          <w:highlight w:val="green"/>
        </w:rPr>
        <w:t>even people with radically opposing views about</w:t>
      </w:r>
      <w:r w:rsidRPr="00221625">
        <w:rPr>
          <w:rStyle w:val="StyleUnderline"/>
          <w:rFonts w:asciiTheme="majorHAnsi" w:hAnsiTheme="majorHAnsi" w:cstheme="majorHAnsi"/>
        </w:rPr>
        <w:t xml:space="preserve"> the application of </w:t>
      </w:r>
      <w:r w:rsidRPr="001F3E76">
        <w:rPr>
          <w:rStyle w:val="StyleUnderline"/>
          <w:rFonts w:asciiTheme="majorHAnsi" w:hAnsiTheme="majorHAnsi" w:cstheme="majorHAnsi"/>
          <w:highlight w:val="green"/>
        </w:rPr>
        <w:t xml:space="preserve">an expression can still </w:t>
      </w:r>
      <w:r w:rsidRPr="001F3E76">
        <w:rPr>
          <w:rStyle w:val="Emphasis"/>
          <w:rFonts w:asciiTheme="majorHAnsi" w:hAnsiTheme="majorHAnsi" w:cstheme="majorHAnsi"/>
          <w:highlight w:val="green"/>
        </w:rPr>
        <w:t>share a concept</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in </w:t>
      </w:r>
      <w:r w:rsidRPr="001F3E76">
        <w:rPr>
          <w:rStyle w:val="StyleUnderline"/>
          <w:rFonts w:asciiTheme="majorHAnsi" w:hAnsiTheme="majorHAnsi" w:cstheme="majorHAnsi"/>
          <w:highlight w:val="green"/>
        </w:rPr>
        <w:t>that they are engaged in the same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process</w:t>
      </w:r>
      <w:r w:rsidRPr="00221625">
        <w:rPr>
          <w:rStyle w:val="StyleUnderline"/>
          <w:rFonts w:asciiTheme="majorHAnsi" w:hAnsiTheme="majorHAnsi" w:cstheme="majorHAnsi"/>
        </w:rPr>
        <w:t xml:space="preserve"> of theorizing </w:t>
      </w:r>
      <w:r w:rsidRPr="001F3E76">
        <w:rPr>
          <w:rStyle w:val="StyleUnderline"/>
          <w:rFonts w:asciiTheme="majorHAnsi" w:hAnsiTheme="majorHAnsi" w:cstheme="majorHAnsi"/>
          <w:highlight w:val="green"/>
        </w:rPr>
        <w:t>over roughly the same</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and practices</w:t>
      </w:r>
      <w:r w:rsidRPr="00221625">
        <w:rPr>
          <w:rStyle w:val="StyleUnderline"/>
          <w:rFonts w:asciiTheme="majorHAnsi" w:hAnsiTheme="majorHAnsi" w:cstheme="majorHAnsi"/>
        </w:rPr>
        <w:t>.</w:t>
      </w:r>
      <w:r w:rsidRPr="00221625">
        <w:rPr>
          <w:rFonts w:asciiTheme="majorHAnsi" w:hAnsiTheme="majorHAnsi" w:cstheme="majorHAnsi"/>
        </w:rPr>
        <w:t xml:space="preserve"> Semantic frameworks along </w:t>
      </w:r>
      <w:r w:rsidRPr="00221625">
        <w:rPr>
          <w:rStyle w:val="StyleUnderline"/>
          <w:rFonts w:asciiTheme="majorHAnsi" w:hAnsiTheme="majorHAnsi" w:cstheme="majorHAnsi"/>
        </w:rPr>
        <w:t>these lines allow for adamant disagreements without abandoning the idea that people are talking about the same concept</w:t>
      </w:r>
      <w:r w:rsidRPr="00221625">
        <w:rPr>
          <w:rFonts w:asciiTheme="majorHAnsi" w:hAnsiTheme="majorHAnsi" w:cstheme="majorHAnsi"/>
        </w:rPr>
        <w:t xml:space="preserve">. An agonistic account of legal disagreement can build on such a semantic framework, which can explain in what sense lawyers, judges and scholars engaged in agonistic disagreements are not talking past </w:t>
      </w:r>
      <w:r w:rsidRPr="00E922C8">
        <w:rPr>
          <w:rFonts w:asciiTheme="majorHAnsi" w:hAnsiTheme="majorHAnsi" w:cstheme="majorHAnsi"/>
        </w:rPr>
        <w:t xml:space="preserve">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E922C8">
        <w:rPr>
          <w:rStyle w:val="StyleUnderline"/>
          <w:rFonts w:asciiTheme="majorHAnsi" w:hAnsiTheme="majorHAnsi" w:cstheme="majorHAnsi"/>
        </w:rPr>
        <w:t xml:space="preserve">semantic unity is provided by the </w:t>
      </w:r>
      <w:r w:rsidRPr="00E922C8">
        <w:rPr>
          <w:rStyle w:val="Emphasis"/>
          <w:rFonts w:asciiTheme="majorHAnsi" w:hAnsiTheme="majorHAnsi" w:cstheme="majorHAnsi"/>
        </w:rPr>
        <w:t>largely overlapping</w:t>
      </w:r>
      <w:r w:rsidRPr="00E922C8">
        <w:rPr>
          <w:rFonts w:asciiTheme="majorHAnsi" w:hAnsiTheme="majorHAnsi" w:cstheme="majorHAnsi"/>
        </w:rPr>
        <w:t xml:space="preserve"> legal </w:t>
      </w:r>
      <w:r w:rsidRPr="00E922C8">
        <w:rPr>
          <w:rStyle w:val="StyleUnderline"/>
          <w:rFonts w:asciiTheme="majorHAnsi" w:hAnsiTheme="majorHAnsi" w:cstheme="majorHAnsi"/>
        </w:rPr>
        <w:t>materials that form the basis for their disagreement</w:t>
      </w:r>
      <w:r w:rsidRPr="00E922C8">
        <w:rPr>
          <w:rFonts w:asciiTheme="majorHAnsi" w:hAnsiTheme="majorHAnsi" w:cstheme="majorHAnsi"/>
        </w:rPr>
        <w:t xml:space="preserve">. </w:t>
      </w:r>
      <w:r w:rsidRPr="00E922C8">
        <w:rPr>
          <w:rStyle w:val="StyleUnderline"/>
          <w:rFonts w:asciiTheme="majorHAnsi" w:hAnsiTheme="majorHAnsi" w:cstheme="majorHAnsi"/>
        </w:rPr>
        <w:t xml:space="preserve">Such a semantic collapses only when we </w:t>
      </w:r>
      <w:r w:rsidRPr="00E922C8">
        <w:rPr>
          <w:rStyle w:val="Emphasis"/>
          <w:rFonts w:asciiTheme="majorHAnsi" w:hAnsiTheme="majorHAnsi" w:cstheme="majorHAnsi"/>
        </w:rPr>
        <w:t>lack a sufficient overlap</w:t>
      </w:r>
      <w:r w:rsidRPr="00E922C8">
        <w:rPr>
          <w:rStyle w:val="StyleUnderline"/>
          <w:rFonts w:asciiTheme="majorHAnsi" w:hAnsiTheme="majorHAnsi" w:cstheme="majorHAnsi"/>
        </w:rPr>
        <w:t xml:space="preserve"> in the materials</w:t>
      </w:r>
      <w:r w:rsidRPr="00221625">
        <w:rPr>
          <w:rFonts w:asciiTheme="majorHAnsi" w:hAnsiTheme="majorHAnsi" w:cstheme="majorHAnsi"/>
        </w:rPr>
        <w:t>. To use an example of Michael Moore’s: If we wanted to debate whether a certain work of art was “just”, we share neither paradigms nor a tradition of applying the concept of justice to art such as to engage in an intelligible controversy.</w:t>
      </w:r>
    </w:p>
    <w:p w14:paraId="6DA85262" w14:textId="77777777" w:rsidR="00E922C8" w:rsidRPr="00E922C8" w:rsidRDefault="00E922C8" w:rsidP="00E922C8"/>
    <w:p w14:paraId="03F9AF30" w14:textId="77777777" w:rsidR="00991BBC" w:rsidRPr="007F770E" w:rsidRDefault="00991BBC" w:rsidP="00991BBC">
      <w:pPr>
        <w:pStyle w:val="Heading4"/>
        <w:rPr>
          <w:rFonts w:cs="Calibri"/>
        </w:rPr>
      </w:pPr>
      <w:r w:rsidRPr="007F770E">
        <w:rPr>
          <w:rFonts w:cs="Calibri"/>
        </w:rPr>
        <w:lastRenderedPageBreak/>
        <w:t>At best, they’re egregiously extra T because they defend reducing IP for goods other than medicines – links to limits and ground because it justifies infinite Frankenstein planks</w:t>
      </w:r>
    </w:p>
    <w:p w14:paraId="1CC27E36" w14:textId="77777777" w:rsidR="00991BBC" w:rsidRPr="007F770E" w:rsidRDefault="00991BBC" w:rsidP="00991BBC">
      <w:pPr>
        <w:pStyle w:val="Heading4"/>
        <w:rPr>
          <w:rFonts w:cs="Calibri"/>
        </w:rPr>
      </w:pPr>
      <w:r w:rsidRPr="007F770E">
        <w:rPr>
          <w:rFonts w:cs="Calibri"/>
        </w:rPr>
        <w:t xml:space="preserve">TVA – read a plan that waives COVID IP like Peninsula’s vaccine imperialism </w:t>
      </w:r>
      <w:proofErr w:type="spellStart"/>
      <w:r w:rsidRPr="007F770E">
        <w:rPr>
          <w:rFonts w:cs="Calibri"/>
        </w:rPr>
        <w:t>aff</w:t>
      </w:r>
      <w:proofErr w:type="spellEnd"/>
      <w:r w:rsidRPr="007F770E">
        <w:rPr>
          <w:rFonts w:cs="Calibri"/>
        </w:rPr>
        <w:t xml:space="preserve"> or a plan that reduces IP to solve biopiracy, like Westwood’s – solvency deficits are neg ground – proves there’s room for contestation</w:t>
      </w:r>
    </w:p>
    <w:p w14:paraId="6C7092D0" w14:textId="77777777" w:rsidR="00991BBC" w:rsidRPr="007F770E" w:rsidRDefault="00991BBC" w:rsidP="00991BBC">
      <w:proofErr w:type="spellStart"/>
      <w:r w:rsidRPr="007F770E">
        <w:rPr>
          <w:b/>
          <w:sz w:val="26"/>
          <w:szCs w:val="26"/>
        </w:rPr>
        <w:t>Breske</w:t>
      </w:r>
      <w:proofErr w:type="spellEnd"/>
      <w:r w:rsidRPr="007F770E">
        <w:rPr>
          <w:b/>
          <w:sz w:val="26"/>
          <w:szCs w:val="26"/>
        </w:rPr>
        <w:t xml:space="preserve"> ’18 </w:t>
      </w:r>
      <w:r w:rsidRPr="007F770E">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F770E">
        <w:t>Biocolonialism</w:t>
      </w:r>
      <w:proofErr w:type="spellEnd"/>
      <w:r w:rsidRPr="007F770E">
        <w:t>: Examining Biopiracy, Inequality, and Power”, Spectra, 6(2), pp.58–73. DOI: http://doi.org/10.21061/spectra.v6i2.a.6]//pranav</w:t>
      </w:r>
    </w:p>
    <w:p w14:paraId="35BD346B" w14:textId="77777777" w:rsidR="00991BBC" w:rsidRPr="007F770E" w:rsidRDefault="00991BBC" w:rsidP="00991BBC">
      <w:pPr>
        <w:rPr>
          <w:b/>
          <w:u w:val="single"/>
        </w:rPr>
      </w:pPr>
      <w:r w:rsidRPr="007F770E">
        <w:rPr>
          <w:szCs w:val="16"/>
        </w:rPr>
        <w:t xml:space="preserve">Through examples of epistemic exploitation and a review of current literature on </w:t>
      </w:r>
      <w:proofErr w:type="spellStart"/>
      <w:r w:rsidRPr="007F770E">
        <w:rPr>
          <w:szCs w:val="16"/>
        </w:rPr>
        <w:t>biocolonialism</w:t>
      </w:r>
      <w:proofErr w:type="spellEnd"/>
      <w:r w:rsidRPr="007F770E">
        <w:rPr>
          <w:szCs w:val="16"/>
        </w:rPr>
        <w:t xml:space="preserve">, this paper will highlight issues of indigenous knowledge and resource appropriation and how they relate to neoliberal economic practices. According to Lorenzo Veracini, </w:t>
      </w:r>
      <w:r w:rsidRPr="007F770E">
        <w:rPr>
          <w:u w:val="single"/>
        </w:rPr>
        <w:t xml:space="preserve">the least visible types of colonial subjugation, like informal colonialism and trade imperialism, are the most resistant to </w:t>
      </w:r>
      <w:proofErr w:type="spellStart"/>
      <w:proofErr w:type="gramStart"/>
      <w:r w:rsidRPr="007F770E">
        <w:rPr>
          <w:u w:val="single"/>
        </w:rPr>
        <w:t>change</w:t>
      </w:r>
      <w:r w:rsidRPr="007F770E">
        <w:rPr>
          <w:szCs w:val="16"/>
        </w:rPr>
        <w:t>.i</w:t>
      </w:r>
      <w:proofErr w:type="spellEnd"/>
      <w:proofErr w:type="gramEnd"/>
      <w:r w:rsidRPr="007F770E">
        <w:rPr>
          <w:szCs w:val="16"/>
        </w:rPr>
        <w:t xml:space="preserve"> </w:t>
      </w:r>
      <w:r w:rsidRPr="007F770E">
        <w:rPr>
          <w:b/>
          <w:u w:val="single"/>
        </w:rPr>
        <w:t xml:space="preserve">This is especially true for </w:t>
      </w:r>
      <w:proofErr w:type="spellStart"/>
      <w:r w:rsidRPr="007F770E">
        <w:rPr>
          <w:b/>
          <w:highlight w:val="green"/>
          <w:u w:val="single"/>
        </w:rPr>
        <w:t>biocolonialism</w:t>
      </w:r>
      <w:proofErr w:type="spellEnd"/>
      <w:r w:rsidRPr="007F770E">
        <w:rPr>
          <w:b/>
          <w:u w:val="single"/>
        </w:rPr>
        <w:t>, which arises through the dominant discourse of neoliberal economic practices around the world.</w:t>
      </w:r>
      <w:r w:rsidRPr="007F770E">
        <w:rPr>
          <w:szCs w:val="16"/>
        </w:rPr>
        <w:t xml:space="preserve"> </w:t>
      </w:r>
      <w:r w:rsidRPr="007F770E">
        <w:rPr>
          <w:u w:val="single"/>
        </w:rPr>
        <w:t>This form of colonialism is based on the exploitation and extraction of traditional resources and knowledge through western conceptions of property ownership.</w:t>
      </w:r>
      <w:r w:rsidRPr="007F770E">
        <w:rPr>
          <w:szCs w:val="16"/>
        </w:rPr>
        <w:t xml:space="preserve"> </w:t>
      </w:r>
      <w:r w:rsidRPr="007F770E">
        <w:rPr>
          <w:u w:val="single"/>
        </w:rPr>
        <w:t xml:space="preserve">Neoliberalism </w:t>
      </w:r>
      <w:r w:rsidRPr="007F770E">
        <w:rPr>
          <w:highlight w:val="green"/>
          <w:u w:val="single"/>
        </w:rPr>
        <w:t>has created</w:t>
      </w:r>
      <w:r w:rsidRPr="007F770E">
        <w:rPr>
          <w:u w:val="single"/>
        </w:rPr>
        <w:t xml:space="preserve"> a polarization in the world through </w:t>
      </w:r>
      <w:r w:rsidRPr="007F770E">
        <w:rPr>
          <w:highlight w:val="green"/>
          <w:u w:val="single"/>
        </w:rPr>
        <w:t>conflicts between ethnicities</w:t>
      </w:r>
      <w:r w:rsidRPr="007F770E">
        <w:rPr>
          <w:u w:val="single"/>
        </w:rPr>
        <w:t xml:space="preserve"> </w:t>
      </w:r>
      <w:r w:rsidRPr="007F770E">
        <w:rPr>
          <w:highlight w:val="green"/>
          <w:u w:val="single"/>
        </w:rPr>
        <w:t>and socio-economic levels</w:t>
      </w:r>
      <w:r w:rsidRPr="007F770E">
        <w:rPr>
          <w:u w:val="single"/>
        </w:rPr>
        <w:t xml:space="preserve">, </w:t>
      </w:r>
      <w:r w:rsidRPr="007F770E">
        <w:rPr>
          <w:highlight w:val="green"/>
          <w:u w:val="single"/>
        </w:rPr>
        <w:t xml:space="preserve">resulting in </w:t>
      </w:r>
      <w:r w:rsidRPr="007F770E">
        <w:rPr>
          <w:u w:val="single"/>
        </w:rPr>
        <w:t xml:space="preserve">a </w:t>
      </w:r>
      <w:r w:rsidRPr="007F770E">
        <w:rPr>
          <w:highlight w:val="green"/>
          <w:u w:val="single"/>
        </w:rPr>
        <w:t>dichotomy</w:t>
      </w:r>
      <w:r w:rsidRPr="007F770E">
        <w:rPr>
          <w:u w:val="single"/>
        </w:rPr>
        <w:t xml:space="preserve"> between the Global North and the Global South</w:t>
      </w:r>
      <w:r w:rsidRPr="007F770E">
        <w:rPr>
          <w:szCs w:val="16"/>
        </w:rPr>
        <w:t xml:space="preserve">. </w:t>
      </w:r>
      <w:r w:rsidRPr="007F770E">
        <w:rPr>
          <w:b/>
          <w:u w:val="single"/>
        </w:rPr>
        <w:t xml:space="preserve">Concepts of western legal practices, </w:t>
      </w:r>
      <w:r w:rsidRPr="007F770E">
        <w:rPr>
          <w:b/>
          <w:highlight w:val="green"/>
          <w:u w:val="single"/>
        </w:rPr>
        <w:t>intellectual property rights</w:t>
      </w:r>
      <w:r w:rsidRPr="007F770E">
        <w:rPr>
          <w:b/>
          <w:u w:val="single"/>
        </w:rPr>
        <w:t xml:space="preserve">, national property laws, and biotechnology innovations </w:t>
      </w:r>
      <w:r w:rsidRPr="007F770E">
        <w:rPr>
          <w:b/>
          <w:highlight w:val="green"/>
          <w:u w:val="single"/>
        </w:rPr>
        <w:t xml:space="preserve">create a system of </w:t>
      </w:r>
      <w:proofErr w:type="spellStart"/>
      <w:r w:rsidRPr="007F770E">
        <w:rPr>
          <w:b/>
          <w:highlight w:val="green"/>
          <w:u w:val="single"/>
        </w:rPr>
        <w:t>biocolonialism</w:t>
      </w:r>
      <w:proofErr w:type="spellEnd"/>
      <w:r w:rsidRPr="007F770E">
        <w:rPr>
          <w:b/>
          <w:u w:val="single"/>
        </w:rPr>
        <w:t xml:space="preserve"> </w:t>
      </w:r>
      <w:r w:rsidRPr="007F770E">
        <w:rPr>
          <w:b/>
          <w:highlight w:val="green"/>
          <w:u w:val="single"/>
        </w:rPr>
        <w:t>with the</w:t>
      </w:r>
      <w:r w:rsidRPr="007F770E">
        <w:rPr>
          <w:b/>
          <w:u w:val="single"/>
        </w:rPr>
        <w:t xml:space="preserve"> dominant </w:t>
      </w:r>
      <w:r w:rsidRPr="007F770E">
        <w:rPr>
          <w:b/>
          <w:highlight w:val="green"/>
          <w:u w:val="single"/>
        </w:rPr>
        <w:t>North capitalizing</w:t>
      </w:r>
      <w:r w:rsidRPr="007F770E">
        <w:rPr>
          <w:b/>
          <w:u w:val="single"/>
        </w:rPr>
        <w:t xml:space="preserve"> on these policies and </w:t>
      </w:r>
      <w:proofErr w:type="spellStart"/>
      <w:proofErr w:type="gramStart"/>
      <w:r w:rsidRPr="007F770E">
        <w:rPr>
          <w:b/>
          <w:u w:val="single"/>
        </w:rPr>
        <w:t>practices.</w:t>
      </w:r>
      <w:r w:rsidRPr="007F770E">
        <w:rPr>
          <w:szCs w:val="16"/>
        </w:rPr>
        <w:t>ii</w:t>
      </w:r>
      <w:proofErr w:type="spellEnd"/>
      <w:proofErr w:type="gramEnd"/>
      <w:r w:rsidRPr="007F770E">
        <w:rPr>
          <w:szCs w:val="16"/>
        </w:rPr>
        <w:t xml:space="preserve"> </w:t>
      </w:r>
      <w:r w:rsidRPr="007F770E">
        <w:rPr>
          <w:b/>
          <w:highlight w:val="green"/>
          <w:u w:val="single"/>
        </w:rPr>
        <w:t>This</w:t>
      </w:r>
      <w:r w:rsidRPr="007F770E">
        <w:rPr>
          <w:b/>
          <w:u w:val="single"/>
        </w:rPr>
        <w:t xml:space="preserve"> has adversely affected the Global South in many ways and </w:t>
      </w:r>
      <w:r w:rsidRPr="007F770E">
        <w:rPr>
          <w:b/>
          <w:highlight w:val="green"/>
          <w:u w:val="single"/>
        </w:rPr>
        <w:t>acts</w:t>
      </w:r>
      <w:r w:rsidRPr="007F770E">
        <w:rPr>
          <w:b/>
          <w:u w:val="single"/>
        </w:rPr>
        <w:t xml:space="preserve"> </w:t>
      </w:r>
      <w:r w:rsidRPr="007F770E">
        <w:rPr>
          <w:b/>
          <w:highlight w:val="green"/>
          <w:u w:val="single"/>
        </w:rPr>
        <w:t>as</w:t>
      </w:r>
      <w:r w:rsidRPr="007F770E">
        <w:rPr>
          <w:b/>
          <w:u w:val="single"/>
        </w:rPr>
        <w:t xml:space="preserve"> an ideology </w:t>
      </w:r>
      <w:r w:rsidRPr="007F770E">
        <w:rPr>
          <w:b/>
          <w:highlight w:val="green"/>
          <w:u w:val="single"/>
        </w:rPr>
        <w:t>promoting</w:t>
      </w:r>
      <w:r w:rsidRPr="007F770E">
        <w:rPr>
          <w:b/>
          <w:u w:val="single"/>
        </w:rPr>
        <w:t xml:space="preserve"> profit and economic </w:t>
      </w:r>
      <w:r w:rsidRPr="007F770E">
        <w:rPr>
          <w:b/>
          <w:highlight w:val="green"/>
          <w:u w:val="single"/>
        </w:rPr>
        <w:t>growth at the</w:t>
      </w:r>
      <w:r w:rsidRPr="007F770E">
        <w:rPr>
          <w:b/>
          <w:u w:val="single"/>
        </w:rPr>
        <w:t xml:space="preserve"> </w:t>
      </w:r>
      <w:r w:rsidRPr="007F770E">
        <w:rPr>
          <w:b/>
          <w:highlight w:val="green"/>
          <w:u w:val="single"/>
        </w:rPr>
        <w:t>expense of the marginalized</w:t>
      </w:r>
      <w:r w:rsidRPr="007F770E">
        <w:rPr>
          <w:b/>
          <w:u w:val="single"/>
        </w:rPr>
        <w:t>.</w:t>
      </w:r>
      <w:r w:rsidRPr="007F770E">
        <w:rPr>
          <w:szCs w:val="16"/>
        </w:rPr>
        <w:t xml:space="preserve"> </w:t>
      </w:r>
      <w:r w:rsidRPr="007F770E">
        <w:rPr>
          <w:u w:val="single"/>
        </w:rPr>
        <w:t xml:space="preserve">The shift to neoliberalism has increased the divide between the developed and developing world and the “ideology of the market, and the omnipresence of market forces, have left an indelible mark on the western conception of </w:t>
      </w:r>
      <w:proofErr w:type="spellStart"/>
      <w:r w:rsidRPr="007F770E">
        <w:rPr>
          <w:u w:val="single"/>
        </w:rPr>
        <w:t>knowledge.”</w:t>
      </w:r>
      <w:r w:rsidRPr="007F770E">
        <w:rPr>
          <w:szCs w:val="16"/>
        </w:rPr>
        <w:t>iii</w:t>
      </w:r>
      <w:proofErr w:type="spellEnd"/>
      <w:r w:rsidRPr="007F770E">
        <w:rPr>
          <w:szCs w:val="16"/>
        </w:rPr>
        <w:t xml:space="preserve"> </w:t>
      </w:r>
      <w:r w:rsidRPr="007F770E">
        <w:rPr>
          <w:b/>
          <w:u w:val="single"/>
        </w:rPr>
        <w:t xml:space="preserve">Power is often in the hands of transnational corporations and lobbyist groups with the global economy becoming larger than individual nation-state </w:t>
      </w:r>
      <w:proofErr w:type="spellStart"/>
      <w:r w:rsidRPr="007F770E">
        <w:rPr>
          <w:b/>
          <w:u w:val="single"/>
        </w:rPr>
        <w:t>economies.</w:t>
      </w:r>
      <w:r w:rsidRPr="007F770E">
        <w:rPr>
          <w:szCs w:val="16"/>
        </w:rPr>
        <w:t>iv</w:t>
      </w:r>
      <w:proofErr w:type="spellEnd"/>
      <w:r w:rsidRPr="007F770E">
        <w:rPr>
          <w:szCs w:val="16"/>
        </w:rPr>
        <w:t xml:space="preserve"> Cori Hayden theorizes that bioprospecting is “an important site for thinking about how neoliberalism </w:t>
      </w:r>
      <w:proofErr w:type="spellStart"/>
      <w:r w:rsidRPr="007F770E">
        <w:rPr>
          <w:szCs w:val="16"/>
        </w:rPr>
        <w:t>works.”v</w:t>
      </w:r>
      <w:proofErr w:type="spellEnd"/>
      <w:r w:rsidRPr="007F770E">
        <w:rPr>
          <w:szCs w:val="16"/>
        </w:rPr>
        <w:t xml:space="preserve"> For Hayden, </w:t>
      </w:r>
      <w:r w:rsidRPr="007F770E">
        <w:rPr>
          <w:b/>
          <w:u w:val="single"/>
        </w:rPr>
        <w:t>biopiracy is an institutionalized practice garnering transnational capital</w:t>
      </w:r>
      <w:r w:rsidRPr="007F770E">
        <w:rPr>
          <w:szCs w:val="16"/>
        </w:rPr>
        <w:t xml:space="preserve">. In other words, </w:t>
      </w:r>
      <w:r w:rsidRPr="007F770E">
        <w:rPr>
          <w:u w:val="single"/>
        </w:rPr>
        <w:t>the opening of the market on biodiversity is argued to be both a development strategy and an argument for conservation within an economic framework</w:t>
      </w:r>
      <w:r w:rsidRPr="007F770E">
        <w:rPr>
          <w:szCs w:val="16"/>
        </w:rPr>
        <w:t xml:space="preserve">. </w:t>
      </w:r>
      <w:r w:rsidRPr="007F770E">
        <w:rPr>
          <w:u w:val="single"/>
        </w:rPr>
        <w:t>For example, in Peru, foreign corporations have filed more than 11,690 patents on natural resources traditionally used by indigenous communities</w:t>
      </w:r>
      <w:r w:rsidRPr="007F770E">
        <w:rPr>
          <w:szCs w:val="16"/>
        </w:rPr>
        <w:t xml:space="preserve">.vi </w:t>
      </w:r>
      <w:proofErr w:type="gramStart"/>
      <w:r w:rsidRPr="007F770E">
        <w:rPr>
          <w:b/>
          <w:highlight w:val="green"/>
          <w:u w:val="single"/>
        </w:rPr>
        <w:t>Corporate</w:t>
      </w:r>
      <w:proofErr w:type="gramEnd"/>
      <w:r w:rsidRPr="007F770E">
        <w:rPr>
          <w:b/>
          <w:highlight w:val="green"/>
          <w:u w:val="single"/>
        </w:rPr>
        <w:t xml:space="preserve"> interest in medicinal plants</w:t>
      </w:r>
      <w:r w:rsidRPr="007F770E">
        <w:rPr>
          <w:b/>
          <w:u w:val="single"/>
        </w:rPr>
        <w:t xml:space="preserve"> and seeds </w:t>
      </w:r>
      <w:r w:rsidRPr="007F770E">
        <w:rPr>
          <w:b/>
          <w:highlight w:val="green"/>
          <w:u w:val="single"/>
        </w:rPr>
        <w:t>stems from</w:t>
      </w:r>
      <w:r w:rsidRPr="007F770E">
        <w:rPr>
          <w:b/>
          <w:u w:val="single"/>
        </w:rPr>
        <w:t xml:space="preserve"> long-term </w:t>
      </w:r>
      <w:r w:rsidRPr="007F770E">
        <w:rPr>
          <w:b/>
          <w:highlight w:val="green"/>
          <w:u w:val="single"/>
        </w:rPr>
        <w:t>economic goals</w:t>
      </w:r>
      <w:r w:rsidRPr="007F770E">
        <w:rPr>
          <w:b/>
          <w:u w:val="single"/>
        </w:rPr>
        <w:t>.</w:t>
      </w:r>
      <w:r w:rsidRPr="007F770E">
        <w:rPr>
          <w:szCs w:val="16"/>
        </w:rPr>
        <w:t xml:space="preserve"> </w:t>
      </w:r>
      <w:r w:rsidRPr="007F770E">
        <w:rPr>
          <w:u w:val="single"/>
        </w:rPr>
        <w:t xml:space="preserve">This example illustrates the current trend of outside transnational corporations showing an interest in </w:t>
      </w:r>
      <w:proofErr w:type="gramStart"/>
      <w:r w:rsidRPr="007F770E">
        <w:rPr>
          <w:u w:val="single"/>
        </w:rPr>
        <w:t>traditionally-used</w:t>
      </w:r>
      <w:proofErr w:type="gramEnd"/>
      <w:r w:rsidRPr="007F770E">
        <w:rPr>
          <w:u w:val="single"/>
        </w:rPr>
        <w:t xml:space="preserve"> medicinal plants and seeds. </w:t>
      </w:r>
      <w:r w:rsidRPr="007F770E">
        <w:rPr>
          <w:b/>
          <w:u w:val="single"/>
        </w:rPr>
        <w:t xml:space="preserve">Within the globalized economy, </w:t>
      </w:r>
      <w:r w:rsidRPr="007F770E">
        <w:rPr>
          <w:b/>
          <w:highlight w:val="green"/>
          <w:u w:val="single"/>
        </w:rPr>
        <w:t>free trade agreements</w:t>
      </w:r>
      <w:r w:rsidRPr="007F770E">
        <w:rPr>
          <w:b/>
          <w:u w:val="single"/>
        </w:rPr>
        <w:t xml:space="preserve"> </w:t>
      </w:r>
      <w:r w:rsidRPr="007F770E">
        <w:rPr>
          <w:b/>
          <w:highlight w:val="green"/>
          <w:u w:val="single"/>
        </w:rPr>
        <w:t>create a power imbalance</w:t>
      </w:r>
      <w:r w:rsidRPr="007F770E">
        <w:rPr>
          <w:b/>
          <w:u w:val="single"/>
        </w:rPr>
        <w:t xml:space="preserve"> </w:t>
      </w:r>
      <w:r w:rsidRPr="007F770E">
        <w:rPr>
          <w:b/>
          <w:highlight w:val="green"/>
          <w:u w:val="single"/>
        </w:rPr>
        <w:t>between</w:t>
      </w:r>
      <w:r w:rsidRPr="007F770E">
        <w:rPr>
          <w:b/>
          <w:u w:val="single"/>
        </w:rPr>
        <w:t xml:space="preserve"> multinational corporations (</w:t>
      </w:r>
      <w:r w:rsidRPr="007F770E">
        <w:rPr>
          <w:b/>
          <w:highlight w:val="green"/>
          <w:u w:val="single"/>
        </w:rPr>
        <w:t>MNCs</w:t>
      </w:r>
      <w:r w:rsidRPr="007F770E">
        <w:rPr>
          <w:b/>
          <w:u w:val="single"/>
        </w:rPr>
        <w:t xml:space="preserve">) </w:t>
      </w:r>
      <w:r w:rsidRPr="007F770E">
        <w:rPr>
          <w:b/>
          <w:highlight w:val="green"/>
          <w:u w:val="single"/>
        </w:rPr>
        <w:t>and</w:t>
      </w:r>
      <w:r w:rsidRPr="007F770E">
        <w:rPr>
          <w:b/>
          <w:u w:val="single"/>
        </w:rPr>
        <w:t xml:space="preserve"> the </w:t>
      </w:r>
      <w:r w:rsidRPr="007F770E">
        <w:rPr>
          <w:b/>
          <w:highlight w:val="green"/>
          <w:u w:val="single"/>
        </w:rPr>
        <w:t>indigenous communities</w:t>
      </w:r>
      <w:r w:rsidRPr="007F770E">
        <w:rPr>
          <w:b/>
          <w:u w:val="single"/>
        </w:rPr>
        <w:t xml:space="preserve"> holding traditional knowledges and resources.</w:t>
      </w:r>
      <w:r w:rsidRPr="007F770E">
        <w:rPr>
          <w:szCs w:val="16"/>
        </w:rPr>
        <w:t xml:space="preserve"> </w:t>
      </w:r>
      <w:r w:rsidRPr="007F770E">
        <w:rPr>
          <w:b/>
          <w:u w:val="single"/>
        </w:rPr>
        <w:t xml:space="preserve">Since </w:t>
      </w:r>
      <w:r w:rsidRPr="007F770E">
        <w:rPr>
          <w:b/>
          <w:highlight w:val="green"/>
          <w:u w:val="single"/>
        </w:rPr>
        <w:t>indigenous knowledge is disseminated</w:t>
      </w:r>
      <w:r w:rsidRPr="007F770E">
        <w:rPr>
          <w:b/>
          <w:u w:val="single"/>
        </w:rPr>
        <w:t xml:space="preserve"> among the community </w:t>
      </w:r>
      <w:r w:rsidRPr="007F770E">
        <w:rPr>
          <w:b/>
          <w:highlight w:val="green"/>
          <w:u w:val="single"/>
        </w:rPr>
        <w:t>and no one</w:t>
      </w:r>
      <w:r w:rsidRPr="007F770E">
        <w:rPr>
          <w:b/>
          <w:u w:val="single"/>
        </w:rPr>
        <w:t xml:space="preserve"> person </w:t>
      </w:r>
      <w:r w:rsidRPr="007F770E">
        <w:rPr>
          <w:b/>
          <w:highlight w:val="green"/>
          <w:u w:val="single"/>
        </w:rPr>
        <w:t>owns it</w:t>
      </w:r>
      <w:r w:rsidRPr="007F770E">
        <w:rPr>
          <w:b/>
          <w:u w:val="single"/>
        </w:rPr>
        <w:t xml:space="preserve"> in the western, legal </w:t>
      </w:r>
      <w:proofErr w:type="spellStart"/>
      <w:proofErr w:type="gramStart"/>
      <w:r w:rsidRPr="007F770E">
        <w:rPr>
          <w:b/>
          <w:u w:val="single"/>
        </w:rPr>
        <w:t>sense,vii</w:t>
      </w:r>
      <w:proofErr w:type="spellEnd"/>
      <w:proofErr w:type="gramEnd"/>
      <w:r w:rsidRPr="007F770E">
        <w:rPr>
          <w:b/>
          <w:u w:val="single"/>
        </w:rPr>
        <w:t xml:space="preserve"> </w:t>
      </w:r>
      <w:r w:rsidRPr="007F770E">
        <w:rPr>
          <w:b/>
          <w:highlight w:val="green"/>
          <w:u w:val="single"/>
        </w:rPr>
        <w:t>MNCs use bioprospecting</w:t>
      </w:r>
      <w:r w:rsidRPr="007F770E">
        <w:rPr>
          <w:b/>
          <w:u w:val="single"/>
        </w:rPr>
        <w:t xml:space="preserve"> projects in areas with rich biodiversity </w:t>
      </w:r>
      <w:r w:rsidRPr="007F770E">
        <w:rPr>
          <w:b/>
          <w:highlight w:val="green"/>
          <w:u w:val="single"/>
        </w:rPr>
        <w:t>for future development</w:t>
      </w:r>
      <w:r w:rsidRPr="007F770E">
        <w:rPr>
          <w:b/>
          <w:u w:val="single"/>
        </w:rPr>
        <w:t xml:space="preserve"> of </w:t>
      </w:r>
      <w:proofErr w:type="spellStart"/>
      <w:r w:rsidRPr="007F770E">
        <w:rPr>
          <w:b/>
          <w:u w:val="single"/>
        </w:rPr>
        <w:t>products.</w:t>
      </w:r>
      <w:r w:rsidRPr="007F770E">
        <w:rPr>
          <w:szCs w:val="16"/>
        </w:rPr>
        <w:t>viii</w:t>
      </w:r>
      <w:proofErr w:type="spellEnd"/>
      <w:r w:rsidRPr="007F770E">
        <w:rPr>
          <w:szCs w:val="16"/>
        </w:rPr>
        <w:t xml:space="preserve"> It has been found that bioprospecting success rates greatly increase with the inclusion of indigenous knowledge or local guidance. </w:t>
      </w:r>
      <w:r w:rsidRPr="007F770E">
        <w:rPr>
          <w:u w:val="single"/>
        </w:rPr>
        <w:t>These endeavors are financed as exploratory enterprises to find aspects of biodiversity and indigenous knowledge as resources that can be patented and used for future development.</w:t>
      </w:r>
      <w:r w:rsidRPr="007F770E">
        <w:rPr>
          <w:szCs w:val="16"/>
        </w:rPr>
        <w:t xml:space="preserve"> </w:t>
      </w:r>
      <w:r w:rsidRPr="007F770E">
        <w:rPr>
          <w:b/>
          <w:highlight w:val="green"/>
          <w:u w:val="single"/>
        </w:rPr>
        <w:t>Bioprospecting</w:t>
      </w:r>
      <w:r w:rsidRPr="007F770E">
        <w:rPr>
          <w:b/>
          <w:u w:val="single"/>
        </w:rPr>
        <w:t xml:space="preserve"> can be </w:t>
      </w:r>
      <w:r w:rsidRPr="007F770E">
        <w:rPr>
          <w:b/>
          <w:highlight w:val="green"/>
          <w:u w:val="single"/>
        </w:rPr>
        <w:t>considered</w:t>
      </w:r>
      <w:r w:rsidRPr="007F770E">
        <w:rPr>
          <w:b/>
          <w:u w:val="single"/>
        </w:rPr>
        <w:t xml:space="preserve"> a form of </w:t>
      </w:r>
      <w:r w:rsidRPr="007F770E">
        <w:rPr>
          <w:b/>
          <w:highlight w:val="green"/>
          <w:u w:val="single"/>
        </w:rPr>
        <w:t>colonization</w:t>
      </w:r>
      <w:r w:rsidRPr="007F770E">
        <w:rPr>
          <w:b/>
          <w:u w:val="single"/>
        </w:rPr>
        <w:t xml:space="preserve"> using a</w:t>
      </w:r>
    </w:p>
    <w:p w14:paraId="0856AF8B" w14:textId="77777777" w:rsidR="00B61E88" w:rsidRDefault="00991BBC" w:rsidP="00991BBC">
      <w:pPr>
        <w:rPr>
          <w:szCs w:val="16"/>
        </w:rPr>
      </w:pPr>
      <w:r w:rsidRPr="007F770E">
        <w:rPr>
          <w:b/>
          <w:u w:val="single"/>
        </w:rPr>
        <w:t xml:space="preserve"> “knowledge-based economy” with profit sought through marginalized peoples and their traditional </w:t>
      </w:r>
      <w:proofErr w:type="spellStart"/>
      <w:proofErr w:type="gramStart"/>
      <w:r w:rsidRPr="007F770E">
        <w:rPr>
          <w:b/>
          <w:u w:val="single"/>
        </w:rPr>
        <w:t>resources</w:t>
      </w:r>
      <w:r w:rsidRPr="007F770E">
        <w:rPr>
          <w:szCs w:val="16"/>
        </w:rPr>
        <w:t>.ix</w:t>
      </w:r>
      <w:proofErr w:type="spellEnd"/>
      <w:proofErr w:type="gramEnd"/>
      <w:r w:rsidRPr="007F770E">
        <w:rPr>
          <w:szCs w:val="16"/>
        </w:rPr>
        <w:t xml:space="preserve"> But, according to Hayden, </w:t>
      </w:r>
      <w:r w:rsidRPr="007F770E">
        <w:rPr>
          <w:b/>
          <w:u w:val="single"/>
        </w:rPr>
        <w:t>“[b]</w:t>
      </w:r>
      <w:proofErr w:type="spellStart"/>
      <w:r w:rsidRPr="007F770E">
        <w:rPr>
          <w:b/>
          <w:u w:val="single"/>
        </w:rPr>
        <w:t>ioprospecting</w:t>
      </w:r>
      <w:proofErr w:type="spellEnd"/>
      <w:r w:rsidRPr="007F770E">
        <w:rPr>
          <w:b/>
          <w:u w:val="single"/>
        </w:rPr>
        <w:t xml:space="preserve"> is the </w:t>
      </w:r>
      <w:r w:rsidRPr="007F770E">
        <w:rPr>
          <w:b/>
          <w:highlight w:val="green"/>
          <w:u w:val="single"/>
        </w:rPr>
        <w:t>new name for an old practice</w:t>
      </w:r>
      <w:r w:rsidRPr="007F770E">
        <w:rPr>
          <w:b/>
          <w:u w:val="single"/>
        </w:rPr>
        <w:t xml:space="preserve">: it refers to </w:t>
      </w:r>
      <w:r w:rsidRPr="007F770E">
        <w:rPr>
          <w:b/>
          <w:highlight w:val="green"/>
          <w:u w:val="single"/>
        </w:rPr>
        <w:t>corporate drug development</w:t>
      </w:r>
      <w:r w:rsidRPr="007F770E">
        <w:rPr>
          <w:b/>
          <w:u w:val="single"/>
        </w:rPr>
        <w:t xml:space="preserve"> based on medicinal plants, traditional knowledge, and microbes </w:t>
      </w:r>
      <w:r w:rsidRPr="007F770E">
        <w:rPr>
          <w:b/>
          <w:highlight w:val="green"/>
          <w:u w:val="single"/>
        </w:rPr>
        <w:t>culled from</w:t>
      </w:r>
      <w:r w:rsidRPr="007F770E">
        <w:rPr>
          <w:b/>
          <w:u w:val="single"/>
        </w:rPr>
        <w:t xml:space="preserve"> the “biodiversity-rich” regions of the globe—most of which reside in the so-called </w:t>
      </w:r>
      <w:r w:rsidRPr="007F770E">
        <w:rPr>
          <w:b/>
          <w:highlight w:val="green"/>
          <w:u w:val="single"/>
        </w:rPr>
        <w:t>developing nations.”</w:t>
      </w:r>
      <w:r w:rsidRPr="007F770E">
        <w:rPr>
          <w:szCs w:val="16"/>
        </w:rPr>
        <w:t xml:space="preserve"> (Hayden 2003, 1). </w:t>
      </w:r>
      <w:r w:rsidRPr="007F770E">
        <w:rPr>
          <w:b/>
          <w:u w:val="single"/>
        </w:rPr>
        <w:t xml:space="preserve">Bioprospecting can quickly lead to biopiracy, or the appropriation of traditional knowledge and natural resources without due </w:t>
      </w:r>
      <w:proofErr w:type="spellStart"/>
      <w:r w:rsidRPr="007F770E">
        <w:rPr>
          <w:b/>
          <w:u w:val="single"/>
        </w:rPr>
        <w:t>compensation</w:t>
      </w:r>
      <w:r w:rsidRPr="007F770E">
        <w:rPr>
          <w:szCs w:val="16"/>
        </w:rPr>
        <w:t>.x</w:t>
      </w:r>
      <w:proofErr w:type="spellEnd"/>
      <w:r w:rsidRPr="007F770E">
        <w:rPr>
          <w:szCs w:val="16"/>
        </w:rPr>
        <w:t xml:space="preserve"> </w:t>
      </w:r>
      <w:r w:rsidRPr="007F770E">
        <w:rPr>
          <w:u w:val="single"/>
        </w:rPr>
        <w:t>Biopiracy—and by extension, the intellectual property and patent system—is essentially a new apparatus of power used by MNCs.</w:t>
      </w:r>
      <w:r w:rsidRPr="007F770E">
        <w:rPr>
          <w:szCs w:val="16"/>
        </w:rPr>
        <w:t xml:space="preserve"> </w:t>
      </w:r>
      <w:proofErr w:type="spellStart"/>
      <w:r w:rsidRPr="007F770E">
        <w:rPr>
          <w:szCs w:val="16"/>
        </w:rPr>
        <w:t>Bioprospectors</w:t>
      </w:r>
      <w:proofErr w:type="spellEnd"/>
      <w:r w:rsidRPr="007F770E">
        <w:rPr>
          <w:szCs w:val="16"/>
        </w:rPr>
        <w:t xml:space="preserve"> make claims on biological resources b</w:t>
      </w:r>
    </w:p>
    <w:p w14:paraId="3690B447" w14:textId="5EA8AF37" w:rsidR="00991BBC" w:rsidRPr="007F770E" w:rsidRDefault="00991BBC" w:rsidP="00991BBC">
      <w:pPr>
        <w:rPr>
          <w:szCs w:val="16"/>
        </w:rPr>
      </w:pPr>
      <w:proofErr w:type="spellStart"/>
      <w:r w:rsidRPr="007F770E">
        <w:rPr>
          <w:szCs w:val="16"/>
        </w:rPr>
        <w:t>ased</w:t>
      </w:r>
      <w:proofErr w:type="spellEnd"/>
      <w:r w:rsidRPr="007F770E">
        <w:rPr>
          <w:szCs w:val="16"/>
        </w:rPr>
        <w:t xml:space="preserve"> on the assumption that the resources are available and open to </w:t>
      </w:r>
      <w:proofErr w:type="spellStart"/>
      <w:proofErr w:type="gramStart"/>
      <w:r w:rsidRPr="007F770E">
        <w:rPr>
          <w:szCs w:val="16"/>
        </w:rPr>
        <w:t>everyone.xi</w:t>
      </w:r>
      <w:proofErr w:type="spellEnd"/>
      <w:proofErr w:type="gramEnd"/>
      <w:r w:rsidRPr="007F770E">
        <w:rPr>
          <w:szCs w:val="16"/>
        </w:rPr>
        <w:t xml:space="preserve"> </w:t>
      </w:r>
      <w:r w:rsidRPr="007F770E">
        <w:rPr>
          <w:b/>
          <w:u w:val="single"/>
        </w:rPr>
        <w:t xml:space="preserve">Initially, corporations present themselves as the protectors and innovators of these “universally” valuable resources. </w:t>
      </w:r>
      <w:r w:rsidRPr="007F770E">
        <w:rPr>
          <w:szCs w:val="16"/>
        </w:rPr>
        <w:t xml:space="preserve">They claim that if it were not for their investments, the information and original sources might be lost. </w:t>
      </w:r>
      <w:r w:rsidRPr="007F770E">
        <w:rPr>
          <w:b/>
          <w:u w:val="single"/>
        </w:rPr>
        <w:t xml:space="preserve">However, it was only after the development of international patents and free trade agreements that indigenous groups understood their exclusion from the economic yields gained by utilizing their </w:t>
      </w:r>
      <w:proofErr w:type="spellStart"/>
      <w:r w:rsidRPr="007F770E">
        <w:rPr>
          <w:b/>
          <w:u w:val="single"/>
        </w:rPr>
        <w:t>knowledge.</w:t>
      </w:r>
      <w:r w:rsidRPr="007F770E">
        <w:rPr>
          <w:szCs w:val="16"/>
        </w:rPr>
        <w:t>xii</w:t>
      </w:r>
      <w:proofErr w:type="spellEnd"/>
      <w:r w:rsidRPr="007F770E">
        <w:rPr>
          <w:szCs w:val="16"/>
        </w:rPr>
        <w:t xml:space="preserve"> Essentially, </w:t>
      </w:r>
      <w:proofErr w:type="spellStart"/>
      <w:r w:rsidRPr="007F770E">
        <w:rPr>
          <w:b/>
          <w:highlight w:val="green"/>
          <w:u w:val="single"/>
        </w:rPr>
        <w:t>biocolonialism</w:t>
      </w:r>
      <w:proofErr w:type="spellEnd"/>
      <w:r w:rsidRPr="007F770E">
        <w:rPr>
          <w:b/>
          <w:u w:val="single"/>
        </w:rPr>
        <w:t xml:space="preserve">, in the form of pharmaceutical and agricultural industry development by transnational corporations, </w:t>
      </w:r>
      <w:r w:rsidRPr="007F770E">
        <w:rPr>
          <w:b/>
          <w:highlight w:val="green"/>
          <w:u w:val="single"/>
        </w:rPr>
        <w:t>is a</w:t>
      </w:r>
      <w:r w:rsidRPr="007F770E">
        <w:rPr>
          <w:b/>
          <w:u w:val="single"/>
        </w:rPr>
        <w:t xml:space="preserve"> “</w:t>
      </w:r>
      <w:r w:rsidRPr="007F770E">
        <w:rPr>
          <w:b/>
          <w:highlight w:val="green"/>
          <w:u w:val="single"/>
        </w:rPr>
        <w:t>continuation</w:t>
      </w:r>
      <w:r w:rsidRPr="007F770E">
        <w:rPr>
          <w:b/>
          <w:u w:val="single"/>
        </w:rPr>
        <w:t xml:space="preserve"> </w:t>
      </w:r>
      <w:r w:rsidRPr="007F770E">
        <w:rPr>
          <w:b/>
          <w:highlight w:val="green"/>
          <w:u w:val="single"/>
        </w:rPr>
        <w:t>of</w:t>
      </w:r>
      <w:r w:rsidRPr="007F770E">
        <w:rPr>
          <w:b/>
          <w:u w:val="single"/>
        </w:rPr>
        <w:t xml:space="preserve"> the oppressive </w:t>
      </w:r>
      <w:r w:rsidRPr="007F770E">
        <w:rPr>
          <w:b/>
          <w:highlight w:val="green"/>
          <w:u w:val="single"/>
        </w:rPr>
        <w:t>power relations</w:t>
      </w:r>
      <w:r w:rsidRPr="007F770E">
        <w:rPr>
          <w:b/>
          <w:u w:val="single"/>
        </w:rPr>
        <w:t xml:space="preserve"> that have historically informed the interactions of western and indigenous cultures, and part of a continuum of contemporary practices </w:t>
      </w:r>
      <w:r w:rsidRPr="007F770E">
        <w:rPr>
          <w:b/>
          <w:highlight w:val="green"/>
          <w:u w:val="single"/>
        </w:rPr>
        <w:t>that constitute</w:t>
      </w:r>
      <w:r w:rsidRPr="007F770E">
        <w:rPr>
          <w:b/>
          <w:u w:val="single"/>
        </w:rPr>
        <w:t xml:space="preserve"> forms of </w:t>
      </w:r>
      <w:r w:rsidRPr="007F770E">
        <w:rPr>
          <w:b/>
          <w:highlight w:val="green"/>
          <w:u w:val="single"/>
        </w:rPr>
        <w:t xml:space="preserve">cultural </w:t>
      </w:r>
      <w:proofErr w:type="spellStart"/>
      <w:r w:rsidRPr="007F770E">
        <w:rPr>
          <w:b/>
          <w:highlight w:val="green"/>
          <w:u w:val="single"/>
        </w:rPr>
        <w:t>imperialism</w:t>
      </w:r>
      <w:r w:rsidRPr="007F770E">
        <w:rPr>
          <w:b/>
          <w:u w:val="single"/>
        </w:rPr>
        <w:t>.”</w:t>
      </w:r>
      <w:r w:rsidRPr="007F770E">
        <w:rPr>
          <w:szCs w:val="16"/>
        </w:rPr>
        <w:t>xiii</w:t>
      </w:r>
      <w:proofErr w:type="spellEnd"/>
      <w:r w:rsidRPr="007F770E">
        <w:rPr>
          <w:szCs w:val="16"/>
        </w:rPr>
        <w:t xml:space="preserve"> More simply</w:t>
      </w:r>
      <w:r w:rsidRPr="007F770E">
        <w:rPr>
          <w:b/>
          <w:u w:val="single"/>
        </w:rPr>
        <w:t>, it is a form of dispossession and conquest through the lens of neoliberalism</w:t>
      </w:r>
      <w:r w:rsidRPr="007F770E">
        <w:rPr>
          <w:szCs w:val="16"/>
        </w:rPr>
        <w:t>.</w:t>
      </w:r>
    </w:p>
    <w:p w14:paraId="6860E59A" w14:textId="77777777" w:rsidR="00991BBC" w:rsidRPr="007F770E" w:rsidRDefault="00991BBC" w:rsidP="00991BBC"/>
    <w:p w14:paraId="68552EAB" w14:textId="77777777" w:rsidR="00991BBC" w:rsidRPr="007F770E" w:rsidRDefault="00991BBC" w:rsidP="00991BBC">
      <w:pPr>
        <w:pStyle w:val="Heading4"/>
        <w:rPr>
          <w:rFonts w:cs="Calibri"/>
        </w:rPr>
      </w:pPr>
      <w:r w:rsidRPr="007F770E">
        <w:rPr>
          <w:rFonts w:cs="Calibri"/>
        </w:rPr>
        <w:lastRenderedPageBreak/>
        <w:t xml:space="preserve">They can’t get offense: </w:t>
      </w:r>
    </w:p>
    <w:p w14:paraId="26EC3B47" w14:textId="77777777" w:rsidR="00991BBC" w:rsidRPr="007F770E" w:rsidRDefault="00991BBC" w:rsidP="00991BBC">
      <w:pPr>
        <w:pStyle w:val="Heading4"/>
        <w:numPr>
          <w:ilvl w:val="0"/>
          <w:numId w:val="14"/>
        </w:numPr>
        <w:rPr>
          <w:rFonts w:cs="Calibri"/>
        </w:rPr>
      </w:pPr>
      <w:r w:rsidRPr="007F770E">
        <w:rPr>
          <w:rFonts w:cs="Calibri"/>
        </w:rPr>
        <w:t>The resolution is negative state action – </w:t>
      </w:r>
      <w:proofErr w:type="spellStart"/>
      <w:r w:rsidRPr="007F770E">
        <w:rPr>
          <w:rFonts w:cs="Calibri"/>
        </w:rPr>
        <w:t>fiating</w:t>
      </w:r>
      <w:proofErr w:type="spellEnd"/>
      <w:r w:rsidRPr="007F770E">
        <w:rPr>
          <w:rFonts w:cs="Calibri"/>
        </w:rPr>
        <w:t xml:space="preserve"> a plan doesn’t necessitate endorsing the government – you can say “the US government shouldn’t have invaded Iraq” and disagree with the USFG as an institution.</w:t>
      </w:r>
    </w:p>
    <w:p w14:paraId="4FAACE83" w14:textId="77777777" w:rsidR="00991BBC" w:rsidRPr="007F770E" w:rsidRDefault="00991BBC" w:rsidP="00991BBC">
      <w:pPr>
        <w:pStyle w:val="Heading4"/>
        <w:numPr>
          <w:ilvl w:val="0"/>
          <w:numId w:val="14"/>
        </w:numPr>
        <w:rPr>
          <w:rFonts w:cs="Calibri"/>
        </w:rPr>
      </w:pPr>
      <w:r w:rsidRPr="007F770E">
        <w:rPr>
          <w:rFonts w:cs="Calibri"/>
        </w:rPr>
        <w:t>We don’t exclude them, only persuade you that our methodology is best. Every debate requires a winner and loser, so voting negative doesn’t reject them from debate, it just says they should make a better argument next time.</w:t>
      </w:r>
    </w:p>
    <w:p w14:paraId="66C14883" w14:textId="77777777" w:rsidR="00991BBC" w:rsidRPr="007F770E" w:rsidRDefault="00991BBC" w:rsidP="00991BBC">
      <w:pPr>
        <w:pStyle w:val="Heading2"/>
        <w:rPr>
          <w:rFonts w:cs="Calibri"/>
        </w:rPr>
      </w:pPr>
      <w:r w:rsidRPr="007F770E">
        <w:rPr>
          <w:rFonts w:cs="Calibri"/>
        </w:rPr>
        <w:lastRenderedPageBreak/>
        <w:t xml:space="preserve">1NC </w:t>
      </w:r>
      <w:r w:rsidRPr="007F770E">
        <w:rPr>
          <w:rFonts w:cs="Calibri"/>
        </w:rPr>
        <w:softHyphen/>
        <w:t>– DA</w:t>
      </w:r>
    </w:p>
    <w:p w14:paraId="2007AA06" w14:textId="77777777" w:rsidR="00991BBC" w:rsidRPr="007F770E" w:rsidRDefault="00991BBC" w:rsidP="00991BBC">
      <w:pPr>
        <w:pStyle w:val="Heading4"/>
        <w:rPr>
          <w:rFonts w:cs="Calibri"/>
        </w:rPr>
      </w:pPr>
      <w:r w:rsidRPr="007F770E">
        <w:rPr>
          <w:rFonts w:cs="Calibri"/>
        </w:rPr>
        <w:t>Biotech industry strong now.</w:t>
      </w:r>
    </w:p>
    <w:p w14:paraId="61127940" w14:textId="77777777" w:rsidR="00991BBC" w:rsidRPr="007F770E" w:rsidRDefault="00991BBC" w:rsidP="00991BBC">
      <w:proofErr w:type="spellStart"/>
      <w:r w:rsidRPr="007F770E">
        <w:rPr>
          <w:rStyle w:val="Style13ptBold"/>
        </w:rPr>
        <w:t>Cancherini</w:t>
      </w:r>
      <w:proofErr w:type="spellEnd"/>
      <w:r w:rsidRPr="007F770E">
        <w:rPr>
          <w:rStyle w:val="Style13ptBold"/>
        </w:rPr>
        <w:t xml:space="preserve"> et al. 4/30</w:t>
      </w:r>
      <w:r w:rsidRPr="007F770E">
        <w:t xml:space="preserve"> [(Laura, Engagement Manager @ McKinsey &amp; Company, Joseph Lydon, Associate Partner @ McKinsey &amp; Company, Jorge Santos Da Silva, Senior Partner at McKinsey &amp; Company, and Alexandra </w:t>
      </w:r>
      <w:proofErr w:type="spellStart"/>
      <w:r w:rsidRPr="007F770E">
        <w:t>Zemp</w:t>
      </w:r>
      <w:proofErr w:type="spellEnd"/>
      <w:r w:rsidRPr="007F770E">
        <w:t xml:space="preserve">, Partner at McKinsey &amp; Company), “What’s ahead for biotech: Another wave or low </w:t>
      </w:r>
      <w:proofErr w:type="gramStart"/>
      <w:r w:rsidRPr="007F770E">
        <w:t>tide?“</w:t>
      </w:r>
      <w:proofErr w:type="gramEnd"/>
      <w:r w:rsidRPr="007F770E">
        <w:t xml:space="preserve">,  McKinsey &amp; Company, 4-30-2021, https://www.mckinsey.com/industries/pharmaceuticals-and-medical-products/our-insights/whats-ahead-for-biotech-another-wave-or-low-tide] TDI  </w:t>
      </w:r>
    </w:p>
    <w:p w14:paraId="1CC27A9F" w14:textId="77777777" w:rsidR="00991BBC" w:rsidRPr="007F770E" w:rsidRDefault="00991BBC" w:rsidP="00991BBC">
      <w:r w:rsidRPr="007F770E">
        <w:t xml:space="preserve">As the pandemic spread across the globe in early 2020, biotech leaders were initially pessimistic, reassessing their cash position and financing constraints. When McKinsey and </w:t>
      </w:r>
      <w:proofErr w:type="spellStart"/>
      <w:r w:rsidRPr="007F770E">
        <w:t>BioCentury</w:t>
      </w:r>
      <w:proofErr w:type="spellEnd"/>
      <w:r w:rsidRPr="007F770E">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BE6EE97" w14:textId="77777777" w:rsidR="00991BBC" w:rsidRPr="007F770E" w:rsidRDefault="00991BBC" w:rsidP="00991BBC">
      <w:r w:rsidRPr="007F770E">
        <w:t xml:space="preserve">Belying this downbeat mood, </w:t>
      </w:r>
      <w:r w:rsidRPr="007F770E">
        <w:rPr>
          <w:rStyle w:val="StyleUnderline"/>
          <w:highlight w:val="green"/>
        </w:rPr>
        <w:t>biotech has</w:t>
      </w:r>
      <w:r w:rsidRPr="007F770E">
        <w:rPr>
          <w:rStyle w:val="StyleUnderline"/>
        </w:rPr>
        <w:t xml:space="preserve"> in fact </w:t>
      </w:r>
      <w:r w:rsidRPr="007F770E">
        <w:rPr>
          <w:rStyle w:val="StyleUnderline"/>
          <w:highlight w:val="green"/>
        </w:rPr>
        <w:t>had</w:t>
      </w:r>
      <w:r w:rsidRPr="007F770E">
        <w:rPr>
          <w:rStyle w:val="StyleUnderline"/>
        </w:rPr>
        <w:t xml:space="preserve"> one of </w:t>
      </w:r>
      <w:r w:rsidRPr="007F770E">
        <w:rPr>
          <w:rStyle w:val="StyleUnderline"/>
          <w:highlight w:val="green"/>
        </w:rPr>
        <w:t>its best year</w:t>
      </w:r>
      <w:r w:rsidRPr="007F770E">
        <w:rPr>
          <w:rStyle w:val="StyleUnderline"/>
        </w:rPr>
        <w:t>s so far. By</w:t>
      </w:r>
      <w:r w:rsidRPr="007F770E">
        <w:t xml:space="preserve"> January </w:t>
      </w:r>
      <w:r w:rsidRPr="007F770E">
        <w:rPr>
          <w:rStyle w:val="StyleUnderline"/>
        </w:rPr>
        <w:t xml:space="preserve">2021, </w:t>
      </w:r>
      <w:r w:rsidRPr="007F770E">
        <w:rPr>
          <w:rStyle w:val="StyleUnderline"/>
          <w:highlight w:val="green"/>
        </w:rPr>
        <w:t>venture capitalists</w:t>
      </w:r>
      <w:r w:rsidRPr="007F770E">
        <w:rPr>
          <w:rStyle w:val="StyleUnderline"/>
        </w:rPr>
        <w:t xml:space="preserve"> had </w:t>
      </w:r>
      <w:r w:rsidRPr="007F770E">
        <w:rPr>
          <w:rStyle w:val="StyleUnderline"/>
          <w:highlight w:val="green"/>
        </w:rPr>
        <w:t>invested</w:t>
      </w:r>
      <w:r w:rsidRPr="007F770E">
        <w:rPr>
          <w:rStyle w:val="StyleUnderline"/>
        </w:rPr>
        <w:t xml:space="preserve"> some </w:t>
      </w:r>
      <w:r w:rsidRPr="007F770E">
        <w:rPr>
          <w:rStyle w:val="StyleUnderline"/>
          <w:highlight w:val="green"/>
        </w:rPr>
        <w:t>60 percent more than</w:t>
      </w:r>
      <w:r w:rsidRPr="007F770E">
        <w:t xml:space="preserve"> they had in January </w:t>
      </w:r>
      <w:r w:rsidRPr="007F770E">
        <w:rPr>
          <w:rStyle w:val="StyleUnderline"/>
          <w:highlight w:val="green"/>
        </w:rPr>
        <w:t>2020</w:t>
      </w:r>
      <w:r w:rsidRPr="007F770E">
        <w:t xml:space="preserve">, with more than $3 billion invested worldwide in January 2021 alone.5 </w:t>
      </w:r>
      <w:r w:rsidRPr="007F770E">
        <w:rPr>
          <w:rStyle w:val="StyleUnderline"/>
        </w:rPr>
        <w:t>IPO activity grew strongly: there were 19 more closures than in the same period in 2020,</w:t>
      </w:r>
      <w:r w:rsidRPr="007F770E">
        <w:t xml:space="preserve"> with an average of $150 million per raise, 17 percent more than in 2020. Other deals have also had a bumper start to 2021, with </w:t>
      </w:r>
      <w:r w:rsidRPr="007F770E">
        <w:rPr>
          <w:rStyle w:val="StyleUnderline"/>
          <w:highlight w:val="green"/>
        </w:rPr>
        <w:t>the average deal size reac</w:t>
      </w:r>
      <w:r w:rsidRPr="007F770E">
        <w:rPr>
          <w:rStyle w:val="StyleUnderline"/>
        </w:rPr>
        <w:t xml:space="preserve">hing more than </w:t>
      </w:r>
      <w:r w:rsidRPr="007F770E">
        <w:rPr>
          <w:rStyle w:val="StyleUnderline"/>
          <w:highlight w:val="green"/>
        </w:rPr>
        <w:t>$500 million, up by more than 66 percent</w:t>
      </w:r>
      <w:r w:rsidRPr="007F770E">
        <w:rPr>
          <w:rStyle w:val="StyleUnderline"/>
        </w:rPr>
        <w:t xml:space="preserve"> on the 2020 average</w:t>
      </w:r>
      <w:r w:rsidRPr="007F770E">
        <w:t xml:space="preserve"> (Exhibit 3).6</w:t>
      </w:r>
    </w:p>
    <w:p w14:paraId="155C05FA" w14:textId="77777777" w:rsidR="00991BBC" w:rsidRPr="007F770E" w:rsidRDefault="00991BBC" w:rsidP="00991BBC">
      <w:r w:rsidRPr="007F770E">
        <w:t xml:space="preserve">What about SPACs? </w:t>
      </w:r>
    </w:p>
    <w:p w14:paraId="065E09B0" w14:textId="77777777" w:rsidR="00991BBC" w:rsidRPr="007F770E" w:rsidRDefault="00991BBC" w:rsidP="00991BBC">
      <w:r w:rsidRPr="007F770E">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7F770E">
        <w:t>biotechs</w:t>
      </w:r>
      <w:proofErr w:type="spellEnd"/>
      <w:r w:rsidRPr="007F770E">
        <w:t xml:space="preserve"> may be part of their story.</w:t>
      </w:r>
    </w:p>
    <w:p w14:paraId="60A64B73" w14:textId="77777777" w:rsidR="00991BBC" w:rsidRPr="007F770E" w:rsidRDefault="00991BBC" w:rsidP="00991BBC">
      <w:r w:rsidRPr="007F770E">
        <w:t>Fundamentals continue strong</w:t>
      </w:r>
    </w:p>
    <w:p w14:paraId="66A9628D" w14:textId="77777777" w:rsidR="00991BBC" w:rsidRPr="007F770E" w:rsidRDefault="00991BBC" w:rsidP="00991BBC">
      <w:pPr>
        <w:rPr>
          <w:rStyle w:val="StyleUnderline"/>
        </w:rPr>
      </w:pPr>
      <w:r w:rsidRPr="007F770E">
        <w:t xml:space="preserve">When we asked executives and investors why </w:t>
      </w:r>
      <w:r w:rsidRPr="007F770E">
        <w:rPr>
          <w:rStyle w:val="StyleUnderline"/>
        </w:rPr>
        <w:t xml:space="preserve">the biotech sector had stayed so resilient </w:t>
      </w:r>
      <w:r w:rsidRPr="007F770E">
        <w:t xml:space="preserve">during the worst economic crisis in decades, they cited </w:t>
      </w:r>
      <w:r w:rsidRPr="007F770E">
        <w:rPr>
          <w:rStyle w:val="StyleUnderline"/>
        </w:rPr>
        <w:t>innovation</w:t>
      </w:r>
      <w:r w:rsidRPr="007F770E">
        <w:t xml:space="preserve"> as the main reason. The number of assets transitioning to clinical phases is still rising, and </w:t>
      </w:r>
      <w:r w:rsidRPr="007F770E">
        <w:rPr>
          <w:rStyle w:val="StyleUnderline"/>
        </w:rPr>
        <w:t xml:space="preserve">further </w:t>
      </w:r>
      <w:r w:rsidRPr="007F770E">
        <w:rPr>
          <w:rStyle w:val="StyleUnderline"/>
          <w:highlight w:val="green"/>
        </w:rPr>
        <w:t>waves of innovation are on the horizon</w:t>
      </w:r>
      <w:r w:rsidRPr="007F770E">
        <w:rPr>
          <w:rStyle w:val="StyleUnderline"/>
        </w:rPr>
        <w:t>, driven by the convergence of biological and technological advances.</w:t>
      </w:r>
    </w:p>
    <w:p w14:paraId="0B36AB05" w14:textId="77777777" w:rsidR="00991BBC" w:rsidRPr="007F770E" w:rsidRDefault="00991BBC" w:rsidP="00991BBC">
      <w:pPr>
        <w:rPr>
          <w:rStyle w:val="StyleUnderline"/>
        </w:rPr>
      </w:pPr>
      <w:r w:rsidRPr="007F770E">
        <w:t xml:space="preserve">In the present day, many </w:t>
      </w:r>
      <w:proofErr w:type="spellStart"/>
      <w:r w:rsidRPr="007F770E">
        <w:t>biotechs</w:t>
      </w:r>
      <w:proofErr w:type="spellEnd"/>
      <w:r w:rsidRPr="007F770E">
        <w:t xml:space="preserve">, along with the wider pharmaceutical industry, are taking steps to address the COVID-19 pandemic. Together, </w:t>
      </w:r>
      <w:proofErr w:type="spellStart"/>
      <w:r w:rsidRPr="007F770E">
        <w:t>biotechs</w:t>
      </w:r>
      <w:proofErr w:type="spellEnd"/>
      <w:r w:rsidRPr="007F770E">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7F770E">
        <w:rPr>
          <w:rStyle w:val="StyleUnderline"/>
        </w:rPr>
        <w:t>the world has been living through a time of mass education in science research and development.</w:t>
      </w:r>
    </w:p>
    <w:p w14:paraId="4B4B9297" w14:textId="77777777" w:rsidR="00991BBC" w:rsidRPr="007F770E" w:rsidRDefault="00991BBC" w:rsidP="00991BBC">
      <w:r w:rsidRPr="007F770E">
        <w:rPr>
          <w:rStyle w:val="StyleUnderline"/>
          <w:highlight w:val="green"/>
        </w:rPr>
        <w:t>Biotech has</w:t>
      </w:r>
      <w:r w:rsidRPr="007F770E">
        <w:rPr>
          <w:rStyle w:val="StyleUnderline"/>
        </w:rPr>
        <w:t xml:space="preserve"> also </w:t>
      </w:r>
      <w:r w:rsidRPr="007F770E">
        <w:rPr>
          <w:rStyle w:val="StyleUnderline"/>
          <w:highlight w:val="green"/>
        </w:rPr>
        <w:t>benefited from</w:t>
      </w:r>
      <w:r w:rsidRPr="007F770E">
        <w:rPr>
          <w:rStyle w:val="StyleUnderline"/>
        </w:rPr>
        <w:t xml:space="preserve"> its innate </w:t>
      </w:r>
      <w:r w:rsidRPr="007F770E">
        <w:rPr>
          <w:rStyle w:val="StyleUnderline"/>
          <w:highlight w:val="green"/>
        </w:rPr>
        <w:t>financial resilience</w:t>
      </w:r>
      <w:r w:rsidRPr="007F770E">
        <w:rPr>
          <w:rStyle w:val="StyleUnderline"/>
        </w:rPr>
        <w:t>. Healthcare</w:t>
      </w:r>
      <w:r w:rsidRPr="007F770E">
        <w:t xml:space="preserve"> </w:t>
      </w:r>
      <w:proofErr w:type="gramStart"/>
      <w:r w:rsidRPr="007F770E">
        <w:t xml:space="preserve">as a whole </w:t>
      </w:r>
      <w:r w:rsidRPr="007F770E">
        <w:rPr>
          <w:rStyle w:val="StyleUnderline"/>
        </w:rPr>
        <w:t>is</w:t>
      </w:r>
      <w:proofErr w:type="gramEnd"/>
      <w:r w:rsidRPr="007F770E">
        <w:rPr>
          <w:rStyle w:val="StyleUnderline"/>
        </w:rPr>
        <w:t xml:space="preserve"> less dependent on economic cycles</w:t>
      </w:r>
      <w:r w:rsidRPr="007F770E">
        <w:t xml:space="preserve"> than most other industries. Biotech is an innovator, actively identifying and addressing patients’ unmet needs. In addition</w:t>
      </w:r>
      <w:r w:rsidRPr="007F770E">
        <w:rPr>
          <w:rStyle w:val="StyleUnderline"/>
        </w:rPr>
        <w:t xml:space="preserve">, </w:t>
      </w:r>
      <w:proofErr w:type="spellStart"/>
      <w:r w:rsidRPr="007F770E">
        <w:rPr>
          <w:rStyle w:val="StyleUnderline"/>
        </w:rPr>
        <w:t>biotechs</w:t>
      </w:r>
      <w:proofErr w:type="spellEnd"/>
      <w:r w:rsidRPr="007F770E">
        <w:rPr>
          <w:rStyle w:val="StyleUnderline"/>
        </w:rPr>
        <w:t xml:space="preserve">’ </w:t>
      </w:r>
      <w:r w:rsidRPr="007F770E">
        <w:rPr>
          <w:rStyle w:val="StyleUnderline"/>
          <w:highlight w:val="green"/>
        </w:rPr>
        <w:t>top-line revenues have been less affected by lockdowns</w:t>
      </w:r>
      <w:r w:rsidRPr="007F770E">
        <w:t xml:space="preserve"> than is the case in most other industries.</w:t>
      </w:r>
    </w:p>
    <w:p w14:paraId="2D439867" w14:textId="77777777" w:rsidR="00991BBC" w:rsidRPr="007F770E" w:rsidRDefault="00991BBC" w:rsidP="00991BBC">
      <w:r w:rsidRPr="007F770E">
        <w:t xml:space="preserve">Another factor acting in the sector’s favor is that </w:t>
      </w:r>
      <w:r w:rsidRPr="007F770E">
        <w:rPr>
          <w:rStyle w:val="StyleUnderline"/>
        </w:rPr>
        <w:t xml:space="preserve">larger pharmaceutical companies still rely on </w:t>
      </w:r>
      <w:proofErr w:type="spellStart"/>
      <w:r w:rsidRPr="007F770E">
        <w:rPr>
          <w:rStyle w:val="StyleUnderline"/>
        </w:rPr>
        <w:t>biotechs</w:t>
      </w:r>
      <w:proofErr w:type="spellEnd"/>
      <w:r w:rsidRPr="007F770E">
        <w:rPr>
          <w:rStyle w:val="StyleUnderline"/>
        </w:rPr>
        <w:t xml:space="preserve"> as a source of innovation.</w:t>
      </w:r>
      <w:r w:rsidRPr="007F770E">
        <w:t xml:space="preserve"> With </w:t>
      </w:r>
      <w:r w:rsidRPr="007F770E">
        <w:rPr>
          <w:rStyle w:val="StyleUnderline"/>
        </w:rPr>
        <w:t>the top dozen pharma companies having more than $170 billion in excess reserves</w:t>
      </w:r>
      <w:r w:rsidRPr="007F770E">
        <w:t xml:space="preserve"> that could be available </w:t>
      </w:r>
      <w:r w:rsidRPr="007F770E">
        <w:rPr>
          <w:rStyle w:val="StyleUnderline"/>
        </w:rPr>
        <w:t>for spending on M&amp;A,</w:t>
      </w:r>
      <w:r w:rsidRPr="007F770E">
        <w:t xml:space="preserve"> the prospects for further financing and deal making look promising.</w:t>
      </w:r>
    </w:p>
    <w:p w14:paraId="153A7053" w14:textId="77777777" w:rsidR="00991BBC" w:rsidRPr="007F770E" w:rsidRDefault="00991BBC" w:rsidP="00991BBC">
      <w:r w:rsidRPr="007F770E">
        <w:t xml:space="preserve">For these and other reasons, </w:t>
      </w:r>
      <w:r w:rsidRPr="007F770E">
        <w:rPr>
          <w:rStyle w:val="StyleUnderline"/>
        </w:rPr>
        <w:t xml:space="preserve">many investors regard biotech as </w:t>
      </w:r>
      <w:proofErr w:type="gramStart"/>
      <w:r w:rsidRPr="007F770E">
        <w:rPr>
          <w:rStyle w:val="StyleUnderline"/>
        </w:rPr>
        <w:t>a safe haven</w:t>
      </w:r>
      <w:proofErr w:type="gramEnd"/>
      <w:r w:rsidRPr="007F770E">
        <w:rPr>
          <w:rStyle w:val="StyleUnderline"/>
        </w:rPr>
        <w:t xml:space="preserve">. </w:t>
      </w:r>
      <w:r w:rsidRPr="007F770E">
        <w:t>One interviewee felt it had benefited from a halo effect during the pandemic.</w:t>
      </w:r>
    </w:p>
    <w:p w14:paraId="7DF3EFDF" w14:textId="77777777" w:rsidR="00991BBC" w:rsidRPr="007F770E" w:rsidRDefault="00991BBC" w:rsidP="00991BBC">
      <w:r w:rsidRPr="007F770E">
        <w:lastRenderedPageBreak/>
        <w:t>More innovation on the horizon</w:t>
      </w:r>
    </w:p>
    <w:p w14:paraId="12464868" w14:textId="77777777" w:rsidR="00991BBC" w:rsidRPr="007F770E" w:rsidRDefault="00991BBC" w:rsidP="00991BBC">
      <w:r w:rsidRPr="007F770E">
        <w:t xml:space="preserve">The investors and executives we interviewed agreed that </w:t>
      </w:r>
      <w:r w:rsidRPr="007F770E">
        <w:rPr>
          <w:rStyle w:val="StyleUnderline"/>
        </w:rPr>
        <w:t>biotech innovation continues to increase in quality and quantity despite the macroeconomic environment</w:t>
      </w:r>
      <w:r w:rsidRPr="007F770E">
        <w:t xml:space="preserve">. Evidence can be seen in the accelerating pace of assets transitioning across the development lifecycle. When we tracked the number of assets transitioning to Phase I, Phase II, and Phase III clinical trials, we found that Phase I and Phase II </w:t>
      </w:r>
      <w:r w:rsidRPr="007F770E">
        <w:rPr>
          <w:rStyle w:val="StyleUnderline"/>
          <w:highlight w:val="green"/>
        </w:rPr>
        <w:t>assets have</w:t>
      </w:r>
      <w:r w:rsidRPr="007F770E">
        <w:rPr>
          <w:rStyle w:val="StyleUnderline"/>
        </w:rPr>
        <w:t xml:space="preserve"> </w:t>
      </w:r>
      <w:r w:rsidRPr="007F770E">
        <w:rPr>
          <w:rStyle w:val="StyleUnderline"/>
          <w:highlight w:val="green"/>
        </w:rPr>
        <w:t>transitioned 50 percent faster since 2018</w:t>
      </w:r>
      <w:r w:rsidRPr="007F770E">
        <w:rPr>
          <w:rStyle w:val="StyleUnderline"/>
        </w:rPr>
        <w:t xml:space="preserve"> </w:t>
      </w:r>
      <w:r w:rsidRPr="007F770E">
        <w:t xml:space="preserve">than between 2013 and 2018, whereas Phase III assets have maintained much the same pace. There could be many reasons for this, but it is worth noting that </w:t>
      </w:r>
      <w:proofErr w:type="spellStart"/>
      <w:r w:rsidRPr="007F770E">
        <w:t>biotechs</w:t>
      </w:r>
      <w:proofErr w:type="spellEnd"/>
      <w:r w:rsidRPr="007F770E">
        <w:t xml:space="preserve"> with Phase I and Phase II assets as their lead assets have accounted for more than half of biotech IPOs. Having an early IPO gives a biotech earlier access to capital and leaves it with more scope to concentrate on science.</w:t>
      </w:r>
    </w:p>
    <w:p w14:paraId="2D548424" w14:textId="77777777" w:rsidR="00991BBC" w:rsidRPr="007F770E" w:rsidRDefault="00991BBC" w:rsidP="00991BBC">
      <w:r w:rsidRPr="007F770E">
        <w:t xml:space="preserve">Looking forward, the combination of advances in biological science and accelerating developments in technology and artificial intelligence has the potential to take innovation to a new level. A recent report from the McKinsey Global Institute analyzed the profound economic and social impact of biological innovation and found that biomolecules, biosystems, </w:t>
      </w:r>
      <w:proofErr w:type="spellStart"/>
      <w:r w:rsidRPr="007F770E">
        <w:t>biomachines</w:t>
      </w:r>
      <w:proofErr w:type="spellEnd"/>
      <w:r w:rsidRPr="007F770E">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E5E2210" w14:textId="77777777" w:rsidR="00991BBC" w:rsidRPr="007F770E" w:rsidRDefault="00991BBC" w:rsidP="00991BBC"/>
    <w:p w14:paraId="1C4D7025" w14:textId="77777777" w:rsidR="00991BBC" w:rsidRPr="007F770E" w:rsidRDefault="00991BBC" w:rsidP="00991BBC">
      <w:pPr>
        <w:pStyle w:val="Heading4"/>
        <w:rPr>
          <w:rFonts w:cs="Calibri"/>
        </w:rPr>
      </w:pPr>
      <w:r w:rsidRPr="007F770E">
        <w:rPr>
          <w:rFonts w:cs="Calibri"/>
        </w:rPr>
        <w:t>IP protections are key to innovation – recouping startup costs and high risk of failure</w:t>
      </w:r>
    </w:p>
    <w:p w14:paraId="61D3F4FC" w14:textId="77777777" w:rsidR="00991BBC" w:rsidRPr="007F770E" w:rsidRDefault="00991BBC" w:rsidP="00991BBC">
      <w:pPr>
        <w:rPr>
          <w:rStyle w:val="Style13ptBold"/>
          <w:b w:val="0"/>
          <w:bCs/>
        </w:rPr>
      </w:pPr>
      <w:r w:rsidRPr="007F770E">
        <w:rPr>
          <w:rStyle w:val="Style13ptBold"/>
        </w:rPr>
        <w:t xml:space="preserve">Grabowski et al 15 </w:t>
      </w:r>
      <w:r w:rsidRPr="007F770E">
        <w:rPr>
          <w:rStyle w:val="Style13ptBold"/>
          <w:b w:val="0"/>
          <w:bCs/>
          <w:sz w:val="16"/>
          <w:szCs w:val="16"/>
        </w:rPr>
        <w:t>[(Henry,</w:t>
      </w:r>
      <w:r w:rsidRPr="007F770E">
        <w:rPr>
          <w:bCs/>
          <w:szCs w:val="16"/>
        </w:rPr>
        <w:t xml:space="preserve"> Professor of Economics, member of the faculty for the Health Sector Management Program, and Director of the Program in Pharmaceuticals and Health Economics at Duke University</w:t>
      </w:r>
      <w:r w:rsidRPr="007F770E">
        <w:rPr>
          <w:rStyle w:val="Style13ptBold"/>
          <w:b w:val="0"/>
          <w:bCs/>
          <w:sz w:val="16"/>
          <w:szCs w:val="16"/>
        </w:rPr>
        <w:t>) “</w:t>
      </w:r>
      <w:r w:rsidRPr="007F770E">
        <w:rPr>
          <w:szCs w:val="16"/>
        </w:rPr>
        <w:t xml:space="preserve">The Roles of Patents and Research </w:t>
      </w:r>
      <w:proofErr w:type="gramStart"/>
      <w:r w:rsidRPr="007F770E">
        <w:rPr>
          <w:szCs w:val="16"/>
        </w:rPr>
        <w:t>And</w:t>
      </w:r>
      <w:proofErr w:type="gramEnd"/>
      <w:r w:rsidRPr="007F770E">
        <w:rPr>
          <w:szCs w:val="16"/>
        </w:rPr>
        <w:t xml:space="preserve"> Development Incentives In Biopharmaceutical Innovation,” Health Affairs, 2/2015] JL</w:t>
      </w:r>
    </w:p>
    <w:p w14:paraId="1B6A5492" w14:textId="77777777" w:rsidR="00991BBC" w:rsidRPr="007F770E" w:rsidRDefault="00991BBC" w:rsidP="00991BBC">
      <w:pPr>
        <w:rPr>
          <w:sz w:val="12"/>
        </w:rPr>
      </w:pPr>
      <w:r w:rsidRPr="007F770E">
        <w:rPr>
          <w:sz w:val="12"/>
        </w:rPr>
        <w:t xml:space="preserve">The essential rationale for patent protection for biopharmaceuticals is that </w:t>
      </w:r>
      <w:r w:rsidRPr="007F770E">
        <w:rPr>
          <w:rStyle w:val="StyleUnderline"/>
        </w:rPr>
        <w:t xml:space="preserve">long-term </w:t>
      </w:r>
      <w:r w:rsidRPr="007F770E">
        <w:rPr>
          <w:rStyle w:val="StyleUnderline"/>
          <w:highlight w:val="green"/>
        </w:rPr>
        <w:t>benefits in</w:t>
      </w:r>
      <w:r w:rsidRPr="007F770E">
        <w:rPr>
          <w:rStyle w:val="StyleUnderline"/>
        </w:rPr>
        <w:t xml:space="preserve"> the form of </w:t>
      </w:r>
      <w:r w:rsidRPr="007F770E">
        <w:rPr>
          <w:rStyle w:val="StyleUnderline"/>
          <w:highlight w:val="green"/>
        </w:rPr>
        <w:t>continued</w:t>
      </w:r>
      <w:r w:rsidRPr="007F770E">
        <w:rPr>
          <w:rStyle w:val="StyleUnderline"/>
        </w:rPr>
        <w:t xml:space="preserve"> future </w:t>
      </w:r>
      <w:r w:rsidRPr="007F770E">
        <w:rPr>
          <w:rStyle w:val="StyleUnderline"/>
          <w:highlight w:val="green"/>
        </w:rPr>
        <w:t>innovation</w:t>
      </w:r>
      <w:r w:rsidRPr="007F770E">
        <w:rPr>
          <w:rStyle w:val="StyleUnderline"/>
        </w:rPr>
        <w:t xml:space="preserve"> by pioneer or brand-name drug manufacturers </w:t>
      </w:r>
      <w:r w:rsidRPr="007F770E">
        <w:rPr>
          <w:rStyle w:val="StyleUnderline"/>
          <w:highlight w:val="green"/>
        </w:rPr>
        <w:t>outweigh</w:t>
      </w:r>
      <w:r w:rsidRPr="007F770E">
        <w:rPr>
          <w:rStyle w:val="StyleUnderline"/>
        </w:rPr>
        <w:t xml:space="preserve"> the relatively </w:t>
      </w:r>
      <w:r w:rsidRPr="007F770E">
        <w:rPr>
          <w:rStyle w:val="StyleUnderline"/>
          <w:highlight w:val="green"/>
        </w:rPr>
        <w:t>short-term restrictions on</w:t>
      </w:r>
      <w:r w:rsidRPr="007F770E">
        <w:rPr>
          <w:rStyle w:val="StyleUnderline"/>
        </w:rPr>
        <w:t xml:space="preserve"> imitative cost </w:t>
      </w:r>
      <w:r w:rsidRPr="007F770E">
        <w:rPr>
          <w:rStyle w:val="StyleUnderline"/>
          <w:highlight w:val="green"/>
        </w:rPr>
        <w:t>competition</w:t>
      </w:r>
      <w:r w:rsidRPr="007F770E">
        <w:rPr>
          <w:rStyle w:val="StyleUnderline"/>
        </w:rPr>
        <w:t xml:space="preserve"> associated with market exclusivity</w:t>
      </w:r>
      <w:r w:rsidRPr="007F770E">
        <w:rPr>
          <w:sz w:val="12"/>
        </w:rPr>
        <w:t xml:space="preserve">. Regardless, </w:t>
      </w:r>
      <w:r w:rsidRPr="007F770E">
        <w:rPr>
          <w:rStyle w:val="StyleUnderline"/>
        </w:rPr>
        <w:t>the entry of other branded agents remains an important source of therapeutic competition during the patent term</w:t>
      </w:r>
      <w:r w:rsidRPr="007F770E">
        <w:rPr>
          <w:sz w:val="12"/>
        </w:rPr>
        <w:t>.</w:t>
      </w:r>
    </w:p>
    <w:p w14:paraId="593B2387" w14:textId="77777777" w:rsidR="00991BBC" w:rsidRPr="007F770E" w:rsidRDefault="00991BBC" w:rsidP="00991BBC">
      <w:pPr>
        <w:rPr>
          <w:sz w:val="12"/>
        </w:rPr>
      </w:pPr>
      <w:r w:rsidRPr="007F770E">
        <w:rPr>
          <w:sz w:val="12"/>
        </w:rPr>
        <w:t>Several economic characteristics make patents and intellectual property protection particularly important to innovation incentives for the biopharmaceutical industry. </w:t>
      </w:r>
      <w:r w:rsidRPr="007F770E">
        <w:rPr>
          <w:rFonts w:eastAsiaTheme="majorEastAsia"/>
          <w:b/>
          <w:bCs/>
          <w:sz w:val="12"/>
          <w:vertAlign w:val="superscript"/>
        </w:rPr>
        <w:t>5</w:t>
      </w:r>
      <w:r w:rsidRPr="007F770E">
        <w:rPr>
          <w:sz w:val="12"/>
        </w:rPr>
        <w:t> </w:t>
      </w:r>
      <w:r w:rsidRPr="007F770E">
        <w:rPr>
          <w:rStyle w:val="StyleUnderline"/>
        </w:rPr>
        <w:t xml:space="preserve">The </w:t>
      </w:r>
      <w:r w:rsidRPr="007F770E">
        <w:rPr>
          <w:rStyle w:val="StyleUnderline"/>
          <w:highlight w:val="green"/>
        </w:rPr>
        <w:t>R&amp;D</w:t>
      </w:r>
      <w:r w:rsidRPr="007F770E">
        <w:rPr>
          <w:rStyle w:val="StyleUnderline"/>
        </w:rPr>
        <w:t xml:space="preserve"> process often </w:t>
      </w:r>
      <w:r w:rsidRPr="007F770E">
        <w:rPr>
          <w:rStyle w:val="StyleUnderline"/>
          <w:highlight w:val="green"/>
        </w:rPr>
        <w:t>takes more than a decade</w:t>
      </w:r>
      <w:r w:rsidRPr="007F770E">
        <w:rPr>
          <w:rStyle w:val="StyleUnderline"/>
        </w:rPr>
        <w:t xml:space="preserve"> to complete</w:t>
      </w:r>
      <w:r w:rsidRPr="007F770E">
        <w:rPr>
          <w:sz w:val="12"/>
        </w:rPr>
        <w:t xml:space="preserve">, and according to a recent analysis by Joseph </w:t>
      </w:r>
      <w:proofErr w:type="spellStart"/>
      <w:r w:rsidRPr="007F770E">
        <w:rPr>
          <w:sz w:val="12"/>
        </w:rPr>
        <w:t>DiMasi</w:t>
      </w:r>
      <w:proofErr w:type="spellEnd"/>
      <w:r w:rsidRPr="007F770E">
        <w:rPr>
          <w:sz w:val="12"/>
        </w:rPr>
        <w:t xml:space="preserve"> and colleagues, </w:t>
      </w:r>
      <w:r w:rsidRPr="007F770E">
        <w:rPr>
          <w:rStyle w:val="StyleUnderline"/>
          <w:highlight w:val="green"/>
        </w:rPr>
        <w:t>per</w:t>
      </w:r>
      <w:r w:rsidRPr="007F770E">
        <w:rPr>
          <w:rStyle w:val="StyleUnderline"/>
        </w:rPr>
        <w:t xml:space="preserve"> new </w:t>
      </w:r>
      <w:r w:rsidRPr="007F770E">
        <w:rPr>
          <w:rStyle w:val="StyleUnderline"/>
          <w:highlight w:val="green"/>
        </w:rPr>
        <w:t>drug</w:t>
      </w:r>
      <w:r w:rsidRPr="007F770E">
        <w:rPr>
          <w:rStyle w:val="StyleUnderline"/>
        </w:rPr>
        <w:t xml:space="preserve"> approval (including failed attempts), </w:t>
      </w:r>
      <w:r w:rsidRPr="007F770E">
        <w:rPr>
          <w:rStyle w:val="StyleUnderline"/>
          <w:highlight w:val="green"/>
        </w:rPr>
        <w:t>it involves more than a billion dollars</w:t>
      </w:r>
      <w:r w:rsidRPr="007F770E">
        <w:rPr>
          <w:rStyle w:val="StyleUnderline"/>
        </w:rPr>
        <w:t xml:space="preserve"> in out-of-pocket costs</w:t>
      </w:r>
      <w:r w:rsidRPr="007F770E">
        <w:rPr>
          <w:sz w:val="12"/>
        </w:rPr>
        <w:t>. </w:t>
      </w:r>
      <w:r w:rsidRPr="007F770E">
        <w:rPr>
          <w:rFonts w:eastAsiaTheme="majorEastAsia"/>
          <w:b/>
          <w:bCs/>
          <w:sz w:val="12"/>
          <w:vertAlign w:val="superscript"/>
        </w:rPr>
        <w:t>6</w:t>
      </w:r>
      <w:r w:rsidRPr="007F770E">
        <w:rPr>
          <w:sz w:val="12"/>
        </w:rPr>
        <w:t> </w:t>
      </w:r>
      <w:r w:rsidRPr="007F770E">
        <w:rPr>
          <w:rStyle w:val="StyleUnderline"/>
          <w:highlight w:val="green"/>
        </w:rPr>
        <w:t>Only</w:t>
      </w:r>
      <w:r w:rsidRPr="007F770E">
        <w:rPr>
          <w:rStyle w:val="StyleUnderline"/>
        </w:rPr>
        <w:t xml:space="preserve"> approximately </w:t>
      </w:r>
      <w:r w:rsidRPr="007F770E">
        <w:rPr>
          <w:rStyle w:val="StyleUnderline"/>
          <w:highlight w:val="green"/>
        </w:rPr>
        <w:t>one in eight</w:t>
      </w:r>
      <w:r w:rsidRPr="007F770E">
        <w:rPr>
          <w:rStyle w:val="StyleUnderline"/>
        </w:rPr>
        <w:t xml:space="preserve"> drug candidates </w:t>
      </w:r>
      <w:r w:rsidRPr="007F770E">
        <w:rPr>
          <w:rStyle w:val="StyleUnderline"/>
          <w:highlight w:val="green"/>
        </w:rPr>
        <w:t>survive</w:t>
      </w:r>
      <w:r w:rsidRPr="007F770E">
        <w:rPr>
          <w:rStyle w:val="StyleUnderline"/>
        </w:rPr>
        <w:t xml:space="preserve"> clinical </w:t>
      </w:r>
      <w:r w:rsidRPr="007F770E">
        <w:rPr>
          <w:rStyle w:val="StyleUnderline"/>
          <w:highlight w:val="green"/>
        </w:rPr>
        <w:t>testing</w:t>
      </w:r>
      <w:r w:rsidRPr="007F770E">
        <w:rPr>
          <w:sz w:val="12"/>
        </w:rPr>
        <w:t>. </w:t>
      </w:r>
      <w:r w:rsidRPr="007F770E">
        <w:rPr>
          <w:rFonts w:eastAsiaTheme="majorEastAsia"/>
          <w:b/>
          <w:bCs/>
          <w:sz w:val="12"/>
          <w:vertAlign w:val="superscript"/>
        </w:rPr>
        <w:t>6</w:t>
      </w:r>
    </w:p>
    <w:p w14:paraId="4CCEDE9D" w14:textId="77777777" w:rsidR="00991BBC" w:rsidRPr="007F770E" w:rsidRDefault="00991BBC" w:rsidP="00991BBC">
      <w:pPr>
        <w:rPr>
          <w:sz w:val="12"/>
        </w:rPr>
      </w:pPr>
      <w:r w:rsidRPr="007F770E">
        <w:rPr>
          <w:sz w:val="12"/>
        </w:rPr>
        <w:t xml:space="preserve">As a result of the high risks of failure and the high costs, </w:t>
      </w:r>
      <w:r w:rsidRPr="007F770E">
        <w:rPr>
          <w:rStyle w:val="StyleUnderline"/>
        </w:rPr>
        <w:t>research and development must be funded by the few successful, on-market products</w:t>
      </w:r>
      <w:r w:rsidRPr="007F770E">
        <w:rPr>
          <w:sz w:val="12"/>
        </w:rPr>
        <w:t xml:space="preserve"> (the top quintile of marketed products </w:t>
      </w:r>
      <w:proofErr w:type="gramStart"/>
      <w:r w:rsidRPr="007F770E">
        <w:rPr>
          <w:sz w:val="12"/>
        </w:rPr>
        <w:t>provide</w:t>
      </w:r>
      <w:proofErr w:type="gramEnd"/>
      <w:r w:rsidRPr="007F770E">
        <w:rPr>
          <w:sz w:val="12"/>
        </w:rPr>
        <w:t xml:space="preserve"> the dominant share of R&amp;D returns). </w:t>
      </w:r>
      <w:r w:rsidRPr="007F770E">
        <w:rPr>
          <w:rFonts w:eastAsiaTheme="majorEastAsia"/>
          <w:b/>
          <w:bCs/>
          <w:sz w:val="12"/>
          <w:vertAlign w:val="superscript"/>
        </w:rPr>
        <w:t>7</w:t>
      </w:r>
      <w:r w:rsidRPr="007F770E">
        <w:rPr>
          <w:sz w:val="12"/>
          <w:vertAlign w:val="superscript"/>
        </w:rPr>
        <w:t>,</w:t>
      </w:r>
      <w:r w:rsidRPr="007F770E">
        <w:rPr>
          <w:rFonts w:eastAsiaTheme="majorEastAsia"/>
          <w:b/>
          <w:bCs/>
          <w:sz w:val="12"/>
          <w:vertAlign w:val="superscript"/>
        </w:rPr>
        <w:t>8</w:t>
      </w:r>
      <w:r w:rsidRPr="007F770E">
        <w:rPr>
          <w:sz w:val="12"/>
        </w:rPr>
        <w:t> </w:t>
      </w:r>
      <w:r w:rsidRPr="007F770E">
        <w:rPr>
          <w:rStyle w:val="StyleUnderline"/>
          <w:highlight w:val="green"/>
        </w:rPr>
        <w:t>Once</w:t>
      </w:r>
      <w:r w:rsidRPr="007F770E">
        <w:rPr>
          <w:rStyle w:val="StyleUnderline"/>
        </w:rPr>
        <w:t xml:space="preserve"> a new drug’s patent term and any </w:t>
      </w:r>
      <w:r w:rsidRPr="007F770E">
        <w:rPr>
          <w:rStyle w:val="StyleUnderline"/>
          <w:highlight w:val="green"/>
        </w:rPr>
        <w:t>regulatory exclusivity provisions</w:t>
      </w:r>
      <w:r w:rsidRPr="007F770E">
        <w:rPr>
          <w:rStyle w:val="StyleUnderline"/>
        </w:rPr>
        <w:t xml:space="preserve"> have </w:t>
      </w:r>
      <w:r w:rsidRPr="007F770E">
        <w:rPr>
          <w:rStyle w:val="StyleUnderline"/>
          <w:highlight w:val="green"/>
        </w:rPr>
        <w:t>expire</w:t>
      </w:r>
      <w:r w:rsidRPr="007F770E">
        <w:rPr>
          <w:rStyle w:val="StyleUnderline"/>
        </w:rPr>
        <w:t xml:space="preserve">d, competing </w:t>
      </w:r>
      <w:r w:rsidRPr="007F770E">
        <w:rPr>
          <w:rStyle w:val="StyleUnderline"/>
          <w:highlight w:val="green"/>
        </w:rPr>
        <w:t>manufacturers</w:t>
      </w:r>
      <w:r w:rsidRPr="007F770E">
        <w:rPr>
          <w:rStyle w:val="StyleUnderline"/>
        </w:rPr>
        <w:t xml:space="preserve"> are allowed to </w:t>
      </w:r>
      <w:r w:rsidRPr="007F770E">
        <w:rPr>
          <w:rStyle w:val="StyleUnderline"/>
          <w:highlight w:val="green"/>
        </w:rPr>
        <w:t>sell generic</w:t>
      </w:r>
      <w:r w:rsidRPr="007F770E">
        <w:rPr>
          <w:rStyle w:val="StyleUnderline"/>
        </w:rPr>
        <w:t xml:space="preserve"> </w:t>
      </w:r>
      <w:r w:rsidRPr="007F770E">
        <w:rPr>
          <w:rStyle w:val="StyleUnderline"/>
          <w:highlight w:val="green"/>
        </w:rPr>
        <w:t>equivalents that require</w:t>
      </w:r>
      <w:r w:rsidRPr="007F770E">
        <w:rPr>
          <w:rStyle w:val="StyleUnderline"/>
        </w:rPr>
        <w:t xml:space="preserve"> the investment of only several million dollars and that </w:t>
      </w:r>
      <w:r w:rsidRPr="007F770E">
        <w:rPr>
          <w:rStyle w:val="StyleUnderline"/>
          <w:highlight w:val="green"/>
        </w:rPr>
        <w:t>have a high likelihood of</w:t>
      </w:r>
      <w:r w:rsidRPr="007F770E">
        <w:rPr>
          <w:rStyle w:val="StyleUnderline"/>
        </w:rPr>
        <w:t xml:space="preserve"> commercial </w:t>
      </w:r>
      <w:r w:rsidRPr="007F770E">
        <w:rPr>
          <w:rStyle w:val="StyleUnderline"/>
          <w:highlight w:val="green"/>
        </w:rPr>
        <w:t xml:space="preserve">success. </w:t>
      </w:r>
      <w:r w:rsidRPr="007F770E">
        <w:rPr>
          <w:rStyle w:val="Emphasis"/>
          <w:highlight w:val="green"/>
        </w:rPr>
        <w:t>Absent i</w:t>
      </w:r>
      <w:r w:rsidRPr="007F770E">
        <w:rPr>
          <w:rStyle w:val="Emphasis"/>
        </w:rPr>
        <w:t xml:space="preserve">ntellectual </w:t>
      </w:r>
      <w:r w:rsidRPr="007F770E">
        <w:rPr>
          <w:rStyle w:val="Emphasis"/>
          <w:highlight w:val="green"/>
        </w:rPr>
        <w:t>p</w:t>
      </w:r>
      <w:r w:rsidRPr="007F770E">
        <w:rPr>
          <w:rStyle w:val="Emphasis"/>
        </w:rPr>
        <w:t xml:space="preserve">roperty </w:t>
      </w:r>
      <w:r w:rsidRPr="007F770E">
        <w:rPr>
          <w:rStyle w:val="Emphasis"/>
          <w:highlight w:val="green"/>
        </w:rPr>
        <w:t>p</w:t>
      </w:r>
      <w:r w:rsidRPr="007F770E">
        <w:rPr>
          <w:rStyle w:val="Emphasis"/>
        </w:rPr>
        <w:t xml:space="preserve">rotections that allow marketing exclusivity, innovative </w:t>
      </w:r>
      <w:r w:rsidRPr="007F770E">
        <w:rPr>
          <w:rStyle w:val="Emphasis"/>
          <w:highlight w:val="green"/>
        </w:rPr>
        <w:t>firms would be unlikely to make</w:t>
      </w:r>
      <w:r w:rsidRPr="007F770E">
        <w:rPr>
          <w:rStyle w:val="Emphasis"/>
        </w:rPr>
        <w:t xml:space="preserve"> the </w:t>
      </w:r>
      <w:r w:rsidRPr="007F770E">
        <w:rPr>
          <w:rStyle w:val="Emphasis"/>
          <w:highlight w:val="green"/>
        </w:rPr>
        <w:t>costly and risky investments</w:t>
      </w:r>
      <w:r w:rsidRPr="007F770E">
        <w:rPr>
          <w:rStyle w:val="Emphasis"/>
        </w:rPr>
        <w:t xml:space="preserve"> needed </w:t>
      </w:r>
      <w:r w:rsidRPr="007F770E">
        <w:rPr>
          <w:rStyle w:val="Emphasis"/>
          <w:highlight w:val="green"/>
        </w:rPr>
        <w:t>to bring a new drug to market</w:t>
      </w:r>
      <w:r w:rsidRPr="007F770E">
        <w:rPr>
          <w:sz w:val="12"/>
        </w:rPr>
        <w:t>.</w:t>
      </w:r>
    </w:p>
    <w:p w14:paraId="373F0E71" w14:textId="77777777" w:rsidR="00991BBC" w:rsidRPr="007F770E" w:rsidRDefault="00991BBC" w:rsidP="00991BBC">
      <w:pPr>
        <w:rPr>
          <w:sz w:val="12"/>
        </w:rPr>
      </w:pPr>
      <w:r w:rsidRPr="007F770E">
        <w:rPr>
          <w:sz w:val="12"/>
        </w:rPr>
        <w:t xml:space="preserve">Patents confer the right to exclude competitors for a limited time within a given scope, as defined by patent claims. However, they do not guarantee demand, nor do they prevent </w:t>
      </w:r>
      <w:r w:rsidRPr="007F770E">
        <w:rPr>
          <w:sz w:val="12"/>
          <w:szCs w:val="12"/>
        </w:rPr>
        <w:t>competition from</w:t>
      </w:r>
      <w:r w:rsidRPr="007F770E">
        <w:rPr>
          <w:sz w:val="12"/>
        </w:rPr>
        <w:t xml:space="preserve"> nonidentical drugs that treat the same diseases and fall outside the protection of the patents.</w:t>
      </w:r>
    </w:p>
    <w:p w14:paraId="0919E3FD" w14:textId="77777777" w:rsidR="00991BBC" w:rsidRPr="007F770E" w:rsidRDefault="00991BBC" w:rsidP="00991BBC">
      <w:pPr>
        <w:rPr>
          <w:sz w:val="12"/>
        </w:rPr>
      </w:pPr>
      <w:r w:rsidRPr="007F770E">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7F770E">
        <w:rPr>
          <w:rFonts w:eastAsiaTheme="majorEastAsia"/>
          <w:sz w:val="12"/>
        </w:rPr>
        <w:t>9</w:t>
      </w:r>
      <w:r w:rsidRPr="007F770E">
        <w:rPr>
          <w:sz w:val="12"/>
        </w:rPr>
        <w:t xml:space="preserve"> Joseph </w:t>
      </w:r>
      <w:proofErr w:type="spellStart"/>
      <w:r w:rsidRPr="007F770E">
        <w:rPr>
          <w:sz w:val="12"/>
        </w:rPr>
        <w:t>DiMasi</w:t>
      </w:r>
      <w:proofErr w:type="spellEnd"/>
      <w:r w:rsidRPr="007F770E">
        <w:rPr>
          <w:sz w:val="12"/>
        </w:rPr>
        <w:t xml:space="preserve"> and Laura </w:t>
      </w:r>
      <w:proofErr w:type="spellStart"/>
      <w:r w:rsidRPr="007F770E">
        <w:rPr>
          <w:sz w:val="12"/>
        </w:rPr>
        <w:t>Faden</w:t>
      </w:r>
      <w:proofErr w:type="spellEnd"/>
      <w:r w:rsidRPr="007F770E">
        <w:rPr>
          <w:sz w:val="12"/>
        </w:rPr>
        <w:t xml:space="preserve"> have found that the time between a first-in-class new drug and subsequent new drugs in the same therapeutic class has been dramatically reduced, from a median of 10.2 years in the 1970s to 2.5 years in the early 2000s. </w:t>
      </w:r>
      <w:r w:rsidRPr="007F770E">
        <w:rPr>
          <w:rFonts w:eastAsiaTheme="majorEastAsia"/>
          <w:sz w:val="12"/>
        </w:rPr>
        <w:t>10</w:t>
      </w:r>
      <w:r w:rsidRPr="007F770E">
        <w:rPr>
          <w:sz w:val="12"/>
        </w:rPr>
        <w:t xml:space="preserve"> Drugs in the same </w:t>
      </w:r>
      <w:r w:rsidRPr="007F770E">
        <w:rPr>
          <w:sz w:val="12"/>
          <w:szCs w:val="12"/>
        </w:rPr>
        <w:t xml:space="preserve">class compete </w:t>
      </w:r>
      <w:r w:rsidRPr="007F770E">
        <w:rPr>
          <w:sz w:val="12"/>
        </w:rPr>
        <w:t>through quality and price for preferred placement on drug formularies and physicians’ choices for patient treatment.</w:t>
      </w:r>
    </w:p>
    <w:p w14:paraId="414C19B5" w14:textId="77777777" w:rsidR="00991BBC" w:rsidRPr="007F770E" w:rsidRDefault="00991BBC" w:rsidP="00991BBC">
      <w:pPr>
        <w:rPr>
          <w:sz w:val="12"/>
        </w:rPr>
      </w:pPr>
      <w:r w:rsidRPr="007F770E">
        <w:rPr>
          <w:rStyle w:val="StyleUnderline"/>
        </w:rPr>
        <w:t xml:space="preserve">Patents play an essential role in the economic “ecosystem” of discovery and investment that has developed </w:t>
      </w:r>
      <w:r w:rsidRPr="007F770E">
        <w:rPr>
          <w:rStyle w:val="StyleUnderline"/>
          <w:highlight w:val="green"/>
        </w:rPr>
        <w:t>since the</w:t>
      </w:r>
      <w:r w:rsidRPr="007F770E">
        <w:rPr>
          <w:rStyle w:val="StyleUnderline"/>
        </w:rPr>
        <w:t xml:space="preserve"> 19</w:t>
      </w:r>
      <w:r w:rsidRPr="007F770E">
        <w:rPr>
          <w:rStyle w:val="StyleUnderline"/>
          <w:highlight w:val="green"/>
        </w:rPr>
        <w:t>80s</w:t>
      </w:r>
      <w:r w:rsidRPr="007F770E">
        <w:rPr>
          <w:rStyle w:val="StyleUnderline"/>
        </w:rPr>
        <w:t xml:space="preserve">. Hundreds of start-up firms, often backed by venture capital, </w:t>
      </w:r>
      <w:r w:rsidRPr="007F770E">
        <w:rPr>
          <w:rStyle w:val="StyleUnderline"/>
        </w:rPr>
        <w:lastRenderedPageBreak/>
        <w:t xml:space="preserve">have been launched, and </w:t>
      </w:r>
      <w:r w:rsidRPr="007F770E">
        <w:rPr>
          <w:rStyle w:val="StyleUnderline"/>
          <w:highlight w:val="green"/>
        </w:rPr>
        <w:t>a robust innovation market has emerged</w:t>
      </w:r>
      <w:r w:rsidRPr="007F770E">
        <w:rPr>
          <w:sz w:val="12"/>
        </w:rPr>
        <w:t>. </w:t>
      </w:r>
      <w:r w:rsidRPr="007F770E">
        <w:rPr>
          <w:rFonts w:eastAsiaTheme="majorEastAsia"/>
          <w:b/>
          <w:bCs/>
          <w:sz w:val="12"/>
          <w:vertAlign w:val="superscript"/>
        </w:rPr>
        <w:t>11</w:t>
      </w:r>
      <w:r w:rsidRPr="007F770E">
        <w:rPr>
          <w:sz w:val="12"/>
        </w:rPr>
        <w:t xml:space="preserve"> The value of these development-stage firms is largely determined by their proprietary technologies and the candidate drugs they have in development. As a result, </w:t>
      </w:r>
      <w:r w:rsidRPr="007F770E">
        <w:rPr>
          <w:rStyle w:val="StyleUnderline"/>
        </w:rPr>
        <w:t xml:space="preserve">the strength of </w:t>
      </w:r>
      <w:r w:rsidRPr="007F770E">
        <w:rPr>
          <w:rStyle w:val="StyleUnderline"/>
          <w:highlight w:val="green"/>
        </w:rPr>
        <w:t>i</w:t>
      </w:r>
      <w:r w:rsidRPr="007F770E">
        <w:rPr>
          <w:rStyle w:val="StyleUnderline"/>
        </w:rPr>
        <w:t xml:space="preserve">ntellectual </w:t>
      </w:r>
      <w:r w:rsidRPr="007F770E">
        <w:rPr>
          <w:rStyle w:val="StyleUnderline"/>
          <w:highlight w:val="green"/>
        </w:rPr>
        <w:t>p</w:t>
      </w:r>
      <w:r w:rsidRPr="007F770E">
        <w:rPr>
          <w:rStyle w:val="StyleUnderline"/>
        </w:rPr>
        <w:t xml:space="preserve">roperty </w:t>
      </w:r>
      <w:r w:rsidRPr="007F770E">
        <w:rPr>
          <w:rStyle w:val="StyleUnderline"/>
          <w:highlight w:val="green"/>
        </w:rPr>
        <w:t>p</w:t>
      </w:r>
      <w:r w:rsidRPr="007F770E">
        <w:rPr>
          <w:rStyle w:val="StyleUnderline"/>
        </w:rPr>
        <w:t xml:space="preserve">rotection </w:t>
      </w:r>
      <w:r w:rsidRPr="007F770E">
        <w:rPr>
          <w:rStyle w:val="StyleUnderline"/>
          <w:highlight w:val="green"/>
        </w:rPr>
        <w:t>plays a key role in funding and partnership</w:t>
      </w:r>
      <w:r w:rsidRPr="007F770E">
        <w:rPr>
          <w:rStyle w:val="StyleUnderline"/>
        </w:rPr>
        <w:t xml:space="preserve"> opportunities for such firms</w:t>
      </w:r>
      <w:r w:rsidRPr="007F770E">
        <w:rPr>
          <w:sz w:val="12"/>
        </w:rPr>
        <w:t>.</w:t>
      </w:r>
    </w:p>
    <w:p w14:paraId="1F830275" w14:textId="77777777" w:rsidR="00991BBC" w:rsidRPr="007F770E" w:rsidRDefault="00991BBC" w:rsidP="00991BBC">
      <w:pPr>
        <w:rPr>
          <w:sz w:val="12"/>
        </w:rPr>
      </w:pPr>
    </w:p>
    <w:p w14:paraId="000203D8" w14:textId="77777777" w:rsidR="00991BBC" w:rsidRPr="007F770E" w:rsidRDefault="00991BBC" w:rsidP="00991BBC">
      <w:pPr>
        <w:pStyle w:val="Heading4"/>
        <w:rPr>
          <w:rFonts w:cs="Calibri"/>
        </w:rPr>
      </w:pPr>
      <w:r w:rsidRPr="007F770E">
        <w:rPr>
          <w:rFonts w:cs="Calibri"/>
        </w:rPr>
        <w:t xml:space="preserve">Biopharmaceutical innovation is key to prevent </w:t>
      </w:r>
      <w:r w:rsidRPr="007F770E">
        <w:rPr>
          <w:rFonts w:cs="Calibri"/>
          <w:u w:val="single"/>
        </w:rPr>
        <w:t>future pandemics</w:t>
      </w:r>
      <w:r w:rsidRPr="007F770E">
        <w:rPr>
          <w:rFonts w:cs="Calibri"/>
        </w:rPr>
        <w:t xml:space="preserve"> and </w:t>
      </w:r>
      <w:r w:rsidRPr="007F770E">
        <w:rPr>
          <w:rFonts w:cs="Calibri"/>
          <w:u w:val="single"/>
        </w:rPr>
        <w:t>bioterror</w:t>
      </w:r>
      <w:r w:rsidRPr="007F770E">
        <w:rPr>
          <w:rFonts w:cs="Calibri"/>
        </w:rPr>
        <w:t>.</w:t>
      </w:r>
    </w:p>
    <w:p w14:paraId="685A37EE" w14:textId="77777777" w:rsidR="00991BBC" w:rsidRPr="007F770E" w:rsidRDefault="00991BBC" w:rsidP="00991BBC">
      <w:r w:rsidRPr="007F770E">
        <w:rPr>
          <w:rStyle w:val="Style13ptBold"/>
        </w:rPr>
        <w:t xml:space="preserve">Marjanovic and </w:t>
      </w:r>
      <w:proofErr w:type="spellStart"/>
      <w:r w:rsidRPr="007F770E">
        <w:rPr>
          <w:rStyle w:val="Style13ptBold"/>
        </w:rPr>
        <w:t>Feijao</w:t>
      </w:r>
      <w:proofErr w:type="spellEnd"/>
      <w:r w:rsidRPr="007F770E">
        <w:rPr>
          <w:rStyle w:val="Style13ptBold"/>
        </w:rPr>
        <w:t xml:space="preserve"> 20</w:t>
      </w:r>
      <w:r w:rsidRPr="007F770E">
        <w:t xml:space="preserve"> [(Sonja Marjanovic, Ph.D., Judge Business School, University of Cambridge. Carolina </w:t>
      </w:r>
      <w:proofErr w:type="spellStart"/>
      <w:r w:rsidRPr="007F770E">
        <w:t>Feijao</w:t>
      </w:r>
      <w:proofErr w:type="spellEnd"/>
      <w:r w:rsidRPr="007F770E">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82083B8" w14:textId="77777777" w:rsidR="00991BBC" w:rsidRPr="007F770E" w:rsidRDefault="00991BBC" w:rsidP="00991BBC">
      <w:pPr>
        <w:rPr>
          <w:sz w:val="12"/>
        </w:rPr>
      </w:pPr>
      <w:r w:rsidRPr="007F770E">
        <w:rPr>
          <w:sz w:val="12"/>
        </w:rPr>
        <w:t>As key actors in the healthcare innovation landscape</w:t>
      </w:r>
      <w:r w:rsidRPr="007F770E">
        <w:rPr>
          <w:sz w:val="12"/>
          <w:highlight w:val="green"/>
        </w:rPr>
        <w:t xml:space="preserve">, </w:t>
      </w:r>
      <w:r w:rsidRPr="007F770E">
        <w:rPr>
          <w:rStyle w:val="StyleUnderline"/>
          <w:highlight w:val="green"/>
        </w:rPr>
        <w:t>pharma</w:t>
      </w:r>
      <w:r w:rsidRPr="007F770E">
        <w:rPr>
          <w:rStyle w:val="StyleUnderline"/>
        </w:rPr>
        <w:t>ceutical</w:t>
      </w:r>
      <w:r w:rsidRPr="007F770E">
        <w:rPr>
          <w:sz w:val="12"/>
        </w:rPr>
        <w:t xml:space="preserve"> and life sciences </w:t>
      </w:r>
      <w:r w:rsidRPr="007F770E">
        <w:rPr>
          <w:rStyle w:val="StyleUnderline"/>
        </w:rPr>
        <w:t xml:space="preserve">companies </w:t>
      </w:r>
      <w:r w:rsidRPr="007F770E">
        <w:rPr>
          <w:rStyle w:val="StyleUnderline"/>
          <w:highlight w:val="green"/>
        </w:rPr>
        <w:t>have been called</w:t>
      </w:r>
      <w:r w:rsidRPr="007F770E">
        <w:rPr>
          <w:rStyle w:val="StyleUnderline"/>
        </w:rPr>
        <w:t xml:space="preserve"> on </w:t>
      </w:r>
      <w:r w:rsidRPr="007F770E">
        <w:rPr>
          <w:rStyle w:val="StyleUnderline"/>
          <w:highlight w:val="green"/>
        </w:rPr>
        <w:t>to develop medicines</w:t>
      </w:r>
      <w:r w:rsidRPr="007F770E">
        <w:rPr>
          <w:rStyle w:val="StyleUnderline"/>
        </w:rPr>
        <w:t xml:space="preserve">, </w:t>
      </w:r>
      <w:proofErr w:type="gramStart"/>
      <w:r w:rsidRPr="007F770E">
        <w:rPr>
          <w:rStyle w:val="StyleUnderline"/>
        </w:rPr>
        <w:t>vaccines</w:t>
      </w:r>
      <w:proofErr w:type="gramEnd"/>
      <w:r w:rsidRPr="007F770E">
        <w:rPr>
          <w:rStyle w:val="StyleUnderline"/>
        </w:rPr>
        <w:t xml:space="preserve"> and diagnostics </w:t>
      </w:r>
      <w:r w:rsidRPr="007F770E">
        <w:rPr>
          <w:rStyle w:val="StyleUnderline"/>
          <w:highlight w:val="green"/>
        </w:rPr>
        <w:t>for</w:t>
      </w:r>
      <w:r w:rsidRPr="007F770E">
        <w:rPr>
          <w:rStyle w:val="StyleUnderline"/>
        </w:rPr>
        <w:t xml:space="preserve"> pressing </w:t>
      </w:r>
      <w:r w:rsidRPr="007F770E">
        <w:rPr>
          <w:rStyle w:val="StyleUnderline"/>
          <w:highlight w:val="green"/>
        </w:rPr>
        <w:t>public health challenges</w:t>
      </w:r>
      <w:r w:rsidRPr="007F770E">
        <w:rPr>
          <w:sz w:val="12"/>
        </w:rPr>
        <w:t xml:space="preserve">. The COVID-19 crisis is one such challenge, but there are many others. For example, MERS, SARS, Ebola, Zika and avian and swine flu are also infectious diseases that represent public health threats. Infectious agents such as </w:t>
      </w:r>
      <w:r w:rsidRPr="007F770E">
        <w:rPr>
          <w:rStyle w:val="StyleUnderline"/>
          <w:highlight w:val="green"/>
        </w:rPr>
        <w:t>anthrax</w:t>
      </w:r>
      <w:r w:rsidRPr="007F770E">
        <w:rPr>
          <w:rStyle w:val="StyleUnderline"/>
        </w:rPr>
        <w:t xml:space="preserve">, </w:t>
      </w:r>
      <w:r w:rsidRPr="007F770E">
        <w:rPr>
          <w:rStyle w:val="StyleUnderline"/>
          <w:highlight w:val="green"/>
        </w:rPr>
        <w:t>smallpox and tularemia</w:t>
      </w:r>
      <w:r w:rsidRPr="007F770E">
        <w:rPr>
          <w:rStyle w:val="StyleUnderline"/>
        </w:rPr>
        <w:t xml:space="preserve"> could </w:t>
      </w:r>
      <w:r w:rsidRPr="007F770E">
        <w:rPr>
          <w:rStyle w:val="StyleUnderline"/>
          <w:highlight w:val="green"/>
        </w:rPr>
        <w:t>present threats in a bioterror</w:t>
      </w:r>
      <w:r w:rsidRPr="007F770E">
        <w:rPr>
          <w:rStyle w:val="StyleUnderline"/>
        </w:rPr>
        <w:t>ism context</w:t>
      </w:r>
      <w:r w:rsidRPr="007F770E">
        <w:rPr>
          <w:sz w:val="12"/>
        </w:rPr>
        <w:t>.1 The general threat to public health that is posed by antimicrobial resistance is also well-</w:t>
      </w:r>
      <w:proofErr w:type="spellStart"/>
      <w:r w:rsidRPr="007F770E">
        <w:rPr>
          <w:sz w:val="12"/>
        </w:rPr>
        <w:t>recognised</w:t>
      </w:r>
      <w:proofErr w:type="spellEnd"/>
      <w:r w:rsidRPr="007F770E">
        <w:rPr>
          <w:sz w:val="12"/>
        </w:rPr>
        <w:t xml:space="preserve"> as an area in need of pharmaceutical innovation. </w:t>
      </w:r>
      <w:r w:rsidRPr="007F770E">
        <w:rPr>
          <w:rStyle w:val="StyleUnderline"/>
        </w:rPr>
        <w:t>Innovating</w:t>
      </w:r>
      <w:r w:rsidRPr="007F770E">
        <w:rPr>
          <w:sz w:val="12"/>
        </w:rPr>
        <w:t xml:space="preserve"> in response to these challenges </w:t>
      </w:r>
      <w:r w:rsidRPr="007F770E">
        <w:rPr>
          <w:rStyle w:val="StyleUnderline"/>
        </w:rPr>
        <w:t>does not always align well with pharmaceutical industry commercial models, shareholder expectations and competition</w:t>
      </w:r>
      <w:r w:rsidRPr="007F770E">
        <w:rPr>
          <w:sz w:val="12"/>
        </w:rPr>
        <w:t xml:space="preserve"> within the industry. However, </w:t>
      </w:r>
      <w:r w:rsidRPr="007F770E">
        <w:rPr>
          <w:rStyle w:val="StyleUnderline"/>
          <w:highlight w:val="green"/>
        </w:rPr>
        <w:t>the expertise</w:t>
      </w:r>
      <w:r w:rsidRPr="007F770E">
        <w:rPr>
          <w:rStyle w:val="StyleUnderline"/>
        </w:rPr>
        <w:t xml:space="preserve">, </w:t>
      </w:r>
      <w:proofErr w:type="gramStart"/>
      <w:r w:rsidRPr="007F770E">
        <w:rPr>
          <w:rStyle w:val="StyleUnderline"/>
          <w:highlight w:val="green"/>
        </w:rPr>
        <w:t>networks</w:t>
      </w:r>
      <w:proofErr w:type="gramEnd"/>
      <w:r w:rsidRPr="007F770E">
        <w:rPr>
          <w:rStyle w:val="StyleUnderline"/>
          <w:highlight w:val="green"/>
        </w:rPr>
        <w:t xml:space="preserve"> and infrastructure</w:t>
      </w:r>
      <w:r w:rsidRPr="007F770E">
        <w:rPr>
          <w:rStyle w:val="StyleUnderline"/>
        </w:rPr>
        <w:t xml:space="preserve"> that industry has</w:t>
      </w:r>
      <w:r w:rsidRPr="007F770E">
        <w:rPr>
          <w:sz w:val="12"/>
        </w:rPr>
        <w:t xml:space="preserve"> within its reach, </w:t>
      </w:r>
      <w:r w:rsidRPr="007F770E">
        <w:rPr>
          <w:rStyle w:val="StyleUnderline"/>
        </w:rPr>
        <w:t xml:space="preserve">as well as </w:t>
      </w:r>
      <w:r w:rsidRPr="007F770E">
        <w:rPr>
          <w:rStyle w:val="StyleUnderline"/>
          <w:highlight w:val="green"/>
        </w:rPr>
        <w:t>public expectations</w:t>
      </w:r>
      <w:r w:rsidRPr="007F770E">
        <w:rPr>
          <w:rStyle w:val="StyleUnderline"/>
        </w:rPr>
        <w:t xml:space="preserve"> </w:t>
      </w:r>
      <w:r w:rsidRPr="007F770E">
        <w:rPr>
          <w:rStyle w:val="StyleUnderline"/>
          <w:highlight w:val="green"/>
        </w:rPr>
        <w:t>and</w:t>
      </w:r>
      <w:r w:rsidRPr="007F770E">
        <w:rPr>
          <w:sz w:val="12"/>
        </w:rPr>
        <w:t xml:space="preserve"> the </w:t>
      </w:r>
      <w:r w:rsidRPr="007F770E">
        <w:rPr>
          <w:rStyle w:val="StyleUnderline"/>
          <w:highlight w:val="green"/>
        </w:rPr>
        <w:t>moral imperative, make</w:t>
      </w:r>
      <w:r w:rsidRPr="007F770E">
        <w:rPr>
          <w:rStyle w:val="StyleUnderline"/>
        </w:rPr>
        <w:t xml:space="preserve"> </w:t>
      </w:r>
      <w:r w:rsidRPr="007F770E">
        <w:rPr>
          <w:rStyle w:val="StyleUnderline"/>
          <w:highlight w:val="green"/>
        </w:rPr>
        <w:t>pharma</w:t>
      </w:r>
      <w:r w:rsidRPr="007F770E">
        <w:rPr>
          <w:rStyle w:val="StyleUnderline"/>
        </w:rPr>
        <w:t>ceutical companies</w:t>
      </w:r>
      <w:r w:rsidRPr="007F770E">
        <w:rPr>
          <w:sz w:val="12"/>
        </w:rPr>
        <w:t xml:space="preserve"> and the wider life sciences sector </w:t>
      </w:r>
      <w:r w:rsidRPr="007F770E">
        <w:rPr>
          <w:rStyle w:val="Emphasis"/>
          <w:highlight w:val="green"/>
        </w:rPr>
        <w:t>an indispensable partner</w:t>
      </w:r>
      <w:r w:rsidRPr="007F770E">
        <w:rPr>
          <w:sz w:val="12"/>
        </w:rPr>
        <w:t xml:space="preserve"> in the search for solutions that save lives. This perspective argues for the need to establish more sustainable and scalable ways of </w:t>
      </w:r>
      <w:proofErr w:type="spellStart"/>
      <w:r w:rsidRPr="007F770E">
        <w:rPr>
          <w:sz w:val="12"/>
        </w:rPr>
        <w:t>incentivising</w:t>
      </w:r>
      <w:proofErr w:type="spellEnd"/>
      <w:r w:rsidRPr="007F770E">
        <w:rPr>
          <w:sz w:val="12"/>
        </w:rPr>
        <w:t xml:space="preserve"> pharmaceutical innovation in response to infectious disease threats to public health. It considers both past and current examples of efforts to </w:t>
      </w:r>
      <w:proofErr w:type="spellStart"/>
      <w:r w:rsidRPr="007F770E">
        <w:rPr>
          <w:sz w:val="12"/>
        </w:rPr>
        <w:t>mobilise</w:t>
      </w:r>
      <w:proofErr w:type="spellEnd"/>
      <w:r w:rsidRPr="007F770E">
        <w:rPr>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7F770E">
        <w:rPr>
          <w:rStyle w:val="StyleUnderline"/>
        </w:rPr>
        <w:t>we are seeing industry-wide efforts unfold at unprecedented scale and pace.</w:t>
      </w:r>
      <w:r w:rsidRPr="007F770E">
        <w:rPr>
          <w:sz w:val="12"/>
        </w:rPr>
        <w:t xml:space="preserve"> Whereas there is always scope for more activity, </w:t>
      </w:r>
      <w:r w:rsidRPr="007F770E">
        <w:rPr>
          <w:rStyle w:val="StyleUnderline"/>
        </w:rPr>
        <w:t xml:space="preserve">industry is currently contributing </w:t>
      </w:r>
      <w:proofErr w:type="gramStart"/>
      <w:r w:rsidRPr="007F770E">
        <w:rPr>
          <w:rStyle w:val="StyleUnderline"/>
        </w:rPr>
        <w:t>in</w:t>
      </w:r>
      <w:proofErr w:type="gramEnd"/>
      <w:r w:rsidRPr="007F770E">
        <w:rPr>
          <w:rStyle w:val="StyleUnderline"/>
        </w:rPr>
        <w:t xml:space="preserve"> a variety of ways. Examples include </w:t>
      </w:r>
      <w:r w:rsidRPr="007F770E">
        <w:rPr>
          <w:rStyle w:val="StyleUnderline"/>
          <w:highlight w:val="green"/>
        </w:rPr>
        <w:t>pharma</w:t>
      </w:r>
      <w:r w:rsidRPr="007F770E">
        <w:rPr>
          <w:rStyle w:val="StyleUnderline"/>
        </w:rPr>
        <w:t xml:space="preserve">ceutical </w:t>
      </w:r>
      <w:r w:rsidRPr="007F770E">
        <w:rPr>
          <w:rStyle w:val="StyleUnderline"/>
          <w:highlight w:val="green"/>
        </w:rPr>
        <w:t>companies donating existing compounds to assess</w:t>
      </w:r>
      <w:r w:rsidRPr="007F770E">
        <w:rPr>
          <w:rStyle w:val="StyleUnderline"/>
        </w:rPr>
        <w:t xml:space="preserve"> their </w:t>
      </w:r>
      <w:r w:rsidRPr="007F770E">
        <w:rPr>
          <w:rStyle w:val="StyleUnderline"/>
          <w:highlight w:val="green"/>
        </w:rPr>
        <w:t>utility</w:t>
      </w:r>
      <w:r w:rsidRPr="007F770E">
        <w:rPr>
          <w:sz w:val="12"/>
        </w:rPr>
        <w:t xml:space="preserve"> in the fight against COVID19; </w:t>
      </w:r>
      <w:r w:rsidRPr="007F770E">
        <w:rPr>
          <w:rStyle w:val="StyleUnderline"/>
        </w:rPr>
        <w:t>screening existing compound libraries in-house or with partners to see if they can be repurposed; accelerating trials</w:t>
      </w:r>
      <w:r w:rsidRPr="007F770E">
        <w:rPr>
          <w:sz w:val="12"/>
        </w:rPr>
        <w:t xml:space="preserve"> for potentially effective medicine or vaccine candidates; </w:t>
      </w:r>
      <w:r w:rsidRPr="007F770E">
        <w:rPr>
          <w:rStyle w:val="StyleUnderline"/>
        </w:rPr>
        <w:t xml:space="preserve">and in some cases rapidly accelerating in-house research and development </w:t>
      </w:r>
      <w:r w:rsidRPr="007F770E">
        <w:rPr>
          <w:sz w:val="12"/>
        </w:rPr>
        <w:t xml:space="preserve">to discover new treatments or vaccine agents and develop diagnostics tests.3,4 </w:t>
      </w:r>
      <w:r w:rsidRPr="007F770E">
        <w:rPr>
          <w:rStyle w:val="StyleUnderline"/>
        </w:rPr>
        <w:t>Pharmaceutical companies are collaborating</w:t>
      </w:r>
      <w:r w:rsidRPr="007F770E">
        <w:rPr>
          <w:sz w:val="12"/>
        </w:rPr>
        <w:t xml:space="preserve"> with each other in some of these efforts </w:t>
      </w:r>
      <w:r w:rsidRPr="007F770E">
        <w:rPr>
          <w:rStyle w:val="StyleUnderline"/>
        </w:rPr>
        <w:t>and participating in global R&amp;D partnerships</w:t>
      </w:r>
      <w:r w:rsidRPr="007F770E">
        <w:rPr>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7F770E">
        <w:rPr>
          <w:sz w:val="12"/>
        </w:rPr>
        <w:t>realised</w:t>
      </w:r>
      <w:proofErr w:type="spellEnd"/>
      <w:r w:rsidRPr="007F770E">
        <w:rPr>
          <w:sz w:val="12"/>
        </w:rPr>
        <w:t xml:space="preserve"> across the industry, </w:t>
      </w:r>
      <w:r w:rsidRPr="007F770E">
        <w:rPr>
          <w:rStyle w:val="StyleUnderline"/>
          <w:highlight w:val="green"/>
        </w:rPr>
        <w:t>there are</w:t>
      </w:r>
      <w:r w:rsidRPr="007F770E">
        <w:rPr>
          <w:rStyle w:val="StyleUnderline"/>
        </w:rPr>
        <w:t xml:space="preserve"> likely to be relatively </w:t>
      </w:r>
      <w:r w:rsidRPr="007F770E">
        <w:rPr>
          <w:rStyle w:val="StyleUnderline"/>
          <w:highlight w:val="green"/>
        </w:rPr>
        <w:t>few companies that are</w:t>
      </w:r>
      <w:r w:rsidRPr="007F770E">
        <w:rPr>
          <w:rStyle w:val="StyleUnderline"/>
        </w:rPr>
        <w:t xml:space="preserve"> ‘</w:t>
      </w:r>
      <w:r w:rsidRPr="007F770E">
        <w:rPr>
          <w:rStyle w:val="StyleUnderline"/>
          <w:highlight w:val="green"/>
        </w:rPr>
        <w:t>commercial’ winners</w:t>
      </w:r>
      <w:r w:rsidRPr="007F770E">
        <w:rPr>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7F770E">
        <w:rPr>
          <w:rStyle w:val="StyleUnderline"/>
        </w:rPr>
        <w:t>in the United States AbbVie has waived intellectual property rights for an existing combination product that is being tested for therapeutic potential against COVID-19</w:t>
      </w:r>
      <w:r w:rsidRPr="007F770E">
        <w:rPr>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7F770E">
        <w:rPr>
          <w:sz w:val="12"/>
        </w:rPr>
        <w:t>mobilising</w:t>
      </w:r>
      <w:proofErr w:type="spellEnd"/>
      <w:r w:rsidRPr="007F770E">
        <w:rPr>
          <w:sz w:val="12"/>
        </w:rPr>
        <w:t xml:space="preserve"> substantial efforts to rise to the COVID-19 challenge at hand. However, we need to consider how pharmaceutical innovation for responding to emerging infectious diseases can best be enabled beyond the current crisis. </w:t>
      </w:r>
      <w:r w:rsidRPr="007F770E">
        <w:rPr>
          <w:rStyle w:val="StyleUnderline"/>
        </w:rPr>
        <w:t xml:space="preserve">Many </w:t>
      </w:r>
      <w:r w:rsidRPr="007F770E">
        <w:rPr>
          <w:rStyle w:val="StyleUnderline"/>
          <w:highlight w:val="green"/>
        </w:rPr>
        <w:t>public health threats</w:t>
      </w:r>
      <w:r w:rsidRPr="007F770E">
        <w:rPr>
          <w:rStyle w:val="StyleUnderline"/>
        </w:rPr>
        <w:t xml:space="preserve"> (including those </w:t>
      </w:r>
      <w:r w:rsidRPr="007F770E">
        <w:rPr>
          <w:rStyle w:val="StyleUnderline"/>
          <w:highlight w:val="green"/>
        </w:rPr>
        <w:t>associated with</w:t>
      </w:r>
      <w:r w:rsidRPr="007F770E">
        <w:rPr>
          <w:rStyle w:val="StyleUnderline"/>
        </w:rPr>
        <w:t xml:space="preserve"> other infectious </w:t>
      </w:r>
      <w:r w:rsidRPr="007F770E">
        <w:rPr>
          <w:rStyle w:val="StyleUnderline"/>
          <w:highlight w:val="green"/>
        </w:rPr>
        <w:t>diseases, bioterrorism</w:t>
      </w:r>
      <w:r w:rsidRPr="007F770E">
        <w:rPr>
          <w:rStyle w:val="StyleUnderline"/>
        </w:rPr>
        <w:t xml:space="preserve"> agents and antimicrobial resistance) </w:t>
      </w:r>
      <w:r w:rsidRPr="007F770E">
        <w:rPr>
          <w:rStyle w:val="StyleUnderline"/>
          <w:highlight w:val="green"/>
        </w:rPr>
        <w:t>are</w:t>
      </w:r>
      <w:r w:rsidRPr="007F770E">
        <w:rPr>
          <w:rStyle w:val="StyleUnderline"/>
        </w:rPr>
        <w:t xml:space="preserve"> urgently </w:t>
      </w:r>
      <w:r w:rsidRPr="007F770E">
        <w:rPr>
          <w:rStyle w:val="StyleUnderline"/>
          <w:highlight w:val="green"/>
        </w:rPr>
        <w:t>in need of</w:t>
      </w:r>
      <w:r w:rsidRPr="007F770E">
        <w:rPr>
          <w:rStyle w:val="StyleUnderline"/>
        </w:rPr>
        <w:t xml:space="preserve"> </w:t>
      </w:r>
      <w:r w:rsidRPr="007F770E">
        <w:rPr>
          <w:rStyle w:val="StyleUnderline"/>
          <w:highlight w:val="green"/>
        </w:rPr>
        <w:t>pharma</w:t>
      </w:r>
      <w:r w:rsidRPr="007F770E">
        <w:rPr>
          <w:rStyle w:val="StyleUnderline"/>
        </w:rPr>
        <w:t xml:space="preserve">ceutical </w:t>
      </w:r>
      <w:r w:rsidRPr="007F770E">
        <w:rPr>
          <w:rStyle w:val="StyleUnderline"/>
          <w:highlight w:val="green"/>
        </w:rPr>
        <w:t>innovation</w:t>
      </w:r>
      <w:r w:rsidRPr="007F770E">
        <w:rPr>
          <w:sz w:val="12"/>
        </w:rPr>
        <w:t xml:space="preserve">, even if their impacts are not as visible to society as COVID-19 is in the immediate term. </w:t>
      </w:r>
      <w:r w:rsidRPr="007F770E">
        <w:rPr>
          <w:rStyle w:val="StyleUnderline"/>
        </w:rPr>
        <w:t>The pharmaceutical industry has responded to previous public health emergencies associated with infectious disease in recent times – for example</w:t>
      </w:r>
      <w:r w:rsidRPr="007F770E">
        <w:rPr>
          <w:sz w:val="12"/>
        </w:rPr>
        <w:t xml:space="preserve"> those associated with </w:t>
      </w:r>
      <w:r w:rsidRPr="007F770E">
        <w:rPr>
          <w:rStyle w:val="StyleUnderline"/>
        </w:rPr>
        <w:t>Ebola and Zika</w:t>
      </w:r>
      <w:r w:rsidRPr="007F770E">
        <w:rPr>
          <w:sz w:val="12"/>
        </w:rPr>
        <w:t xml:space="preserve"> outbreaks.11 However, </w:t>
      </w:r>
      <w:r w:rsidRPr="007F770E">
        <w:rPr>
          <w:rStyle w:val="StyleUnderline"/>
        </w:rPr>
        <w:t>it has done so to a lesser scale than for COVID-19 and with contributions from fewer companies</w:t>
      </w:r>
      <w:r w:rsidRPr="007F770E">
        <w:rPr>
          <w:sz w:val="12"/>
        </w:rPr>
        <w:t xml:space="preserve">. Similarly, </w:t>
      </w:r>
      <w:r w:rsidRPr="007F770E">
        <w:rPr>
          <w:rStyle w:val="StyleUnderline"/>
          <w:highlight w:val="green"/>
        </w:rPr>
        <w:t>levels of</w:t>
      </w:r>
      <w:r w:rsidRPr="007F770E">
        <w:rPr>
          <w:rStyle w:val="StyleUnderline"/>
        </w:rPr>
        <w:t xml:space="preserve"> </w:t>
      </w:r>
      <w:r w:rsidRPr="007F770E">
        <w:rPr>
          <w:rStyle w:val="StyleUnderline"/>
          <w:highlight w:val="green"/>
        </w:rPr>
        <w:t>activity in response</w:t>
      </w:r>
      <w:r w:rsidRPr="007F770E">
        <w:rPr>
          <w:rStyle w:val="StyleUnderline"/>
        </w:rPr>
        <w:t xml:space="preserve"> to the threat of </w:t>
      </w:r>
      <w:r w:rsidRPr="007F770E">
        <w:rPr>
          <w:rStyle w:val="StyleUnderline"/>
        </w:rPr>
        <w:lastRenderedPageBreak/>
        <w:t xml:space="preserve">antimicrobial resistance </w:t>
      </w:r>
      <w:r w:rsidRPr="007F770E">
        <w:rPr>
          <w:rStyle w:val="StyleUnderline"/>
          <w:highlight w:val="green"/>
        </w:rPr>
        <w:t>are still low</w:t>
      </w:r>
      <w:r w:rsidRPr="007F770E">
        <w:rPr>
          <w:sz w:val="12"/>
        </w:rPr>
        <w:t xml:space="preserve">.12 There are important policy questions as to whether – and how – industry could engage with such public health threats to an even greater extent under improved innovation conditions. </w:t>
      </w:r>
    </w:p>
    <w:p w14:paraId="426A24E0" w14:textId="77777777" w:rsidR="00991BBC" w:rsidRPr="007F770E" w:rsidRDefault="00991BBC" w:rsidP="00991BBC">
      <w:pPr>
        <w:rPr>
          <w:sz w:val="12"/>
        </w:rPr>
      </w:pPr>
    </w:p>
    <w:p w14:paraId="7D1588F4" w14:textId="77777777" w:rsidR="00991BBC" w:rsidRPr="007F770E" w:rsidRDefault="00991BBC" w:rsidP="00991BBC">
      <w:pPr>
        <w:pStyle w:val="Heading4"/>
        <w:rPr>
          <w:rFonts w:cs="Calibri"/>
        </w:rPr>
      </w:pPr>
      <w:r w:rsidRPr="007F770E">
        <w:rPr>
          <w:rFonts w:cs="Calibri"/>
          <w:u w:val="single"/>
        </w:rPr>
        <w:t>Extinction</w:t>
      </w:r>
      <w:r w:rsidRPr="007F770E">
        <w:rPr>
          <w:rFonts w:cs="Calibri"/>
        </w:rPr>
        <w:t xml:space="preserve"> – defense is wrong </w:t>
      </w:r>
    </w:p>
    <w:p w14:paraId="3E33E1D7" w14:textId="77777777" w:rsidR="00991BBC" w:rsidRPr="007F770E" w:rsidRDefault="00991BBC" w:rsidP="00991BBC">
      <w:r w:rsidRPr="007F770E">
        <w:t xml:space="preserve">Piers </w:t>
      </w:r>
      <w:r w:rsidRPr="007F770E">
        <w:rPr>
          <w:rStyle w:val="Style13ptBold"/>
        </w:rPr>
        <w:t>Millett 17</w:t>
      </w:r>
      <w:r w:rsidRPr="007F770E">
        <w:t>, Consultant for the World Health Organization, PhD in International Relations and Affairs, University of Bradford, Andrew Snyder-Beattie, “Existential Risk and Cost-Effective Biosecurity”, Health Security, Vol 15(4), http://online.liebertpub.com/doi/pdfplus/10.1089/hs.2017.0028</w:t>
      </w:r>
    </w:p>
    <w:p w14:paraId="676BCFD7" w14:textId="77777777" w:rsidR="00991BBC" w:rsidRPr="007F770E" w:rsidRDefault="00991BBC" w:rsidP="00991BBC">
      <w:pPr>
        <w:rPr>
          <w:sz w:val="12"/>
        </w:rPr>
      </w:pPr>
      <w:r w:rsidRPr="007F770E">
        <w:rPr>
          <w:sz w:val="12"/>
        </w:rPr>
        <w:t xml:space="preserve">Historically, </w:t>
      </w:r>
      <w:r w:rsidRPr="007F770E">
        <w:rPr>
          <w:rStyle w:val="StyleUnderline"/>
        </w:rPr>
        <w:t xml:space="preserve">disease events have been responsible for the </w:t>
      </w:r>
      <w:r w:rsidRPr="007F770E">
        <w:rPr>
          <w:rStyle w:val="Emphasis"/>
        </w:rPr>
        <w:t>greatest death tolls</w:t>
      </w:r>
      <w:r w:rsidRPr="007F770E">
        <w:rPr>
          <w:rStyle w:val="StyleUnderline"/>
        </w:rPr>
        <w:t xml:space="preserve"> on humanity. The 1918 flu was responsible for more than 50 million deaths</w:t>
      </w:r>
      <w:r w:rsidRPr="007F770E">
        <w:rPr>
          <w:sz w:val="12"/>
        </w:rPr>
        <w:t xml:space="preserve">,1 while </w:t>
      </w:r>
      <w:r w:rsidRPr="007F770E">
        <w:rPr>
          <w:rStyle w:val="StyleUnderline"/>
        </w:rPr>
        <w:t>smallpox killed perhaps 10 times that many in the 20th century alone.</w:t>
      </w:r>
      <w:r w:rsidRPr="007F770E">
        <w:rPr>
          <w:sz w:val="12"/>
        </w:rPr>
        <w:t xml:space="preserve">2 </w:t>
      </w:r>
      <w:r w:rsidRPr="007F770E">
        <w:rPr>
          <w:rStyle w:val="StyleUnderline"/>
        </w:rPr>
        <w:t>The Black Death was responsible for killing over 25% of the European population</w:t>
      </w:r>
      <w:r w:rsidRPr="007F770E">
        <w:rPr>
          <w:sz w:val="12"/>
        </w:rPr>
        <w:t xml:space="preserve">,3 while </w:t>
      </w:r>
      <w:r w:rsidRPr="007F770E">
        <w:rPr>
          <w:rStyle w:val="StyleUnderline"/>
        </w:rPr>
        <w:t>other pandemics</w:t>
      </w:r>
      <w:r w:rsidRPr="007F770E">
        <w:rPr>
          <w:sz w:val="12"/>
        </w:rPr>
        <w:t xml:space="preserve">, such as the plague of Justinian, </w:t>
      </w:r>
      <w:r w:rsidRPr="007F770E">
        <w:rPr>
          <w:rStyle w:val="StyleUnderline"/>
        </w:rPr>
        <w:t>are thought to have killed 25 million</w:t>
      </w:r>
      <w:r w:rsidRPr="007F770E">
        <w:rPr>
          <w:sz w:val="12"/>
        </w:rPr>
        <w:t xml:space="preserve"> in the 6th century—constituting over 10% of the world’s population at the time.4 It is an open question whether </w:t>
      </w:r>
      <w:r w:rsidRPr="007F770E">
        <w:rPr>
          <w:rStyle w:val="StyleUnderline"/>
        </w:rPr>
        <w:t xml:space="preserve">a future </w:t>
      </w:r>
      <w:r w:rsidRPr="007F770E">
        <w:rPr>
          <w:rStyle w:val="StyleUnderline"/>
          <w:highlight w:val="green"/>
        </w:rPr>
        <w:t xml:space="preserve">pandemic could result in </w:t>
      </w:r>
      <w:r w:rsidRPr="007F770E">
        <w:rPr>
          <w:rStyle w:val="StyleUnderline"/>
        </w:rPr>
        <w:t xml:space="preserve">outright </w:t>
      </w:r>
      <w:r w:rsidRPr="007F770E">
        <w:rPr>
          <w:rStyle w:val="StyleUnderline"/>
          <w:highlight w:val="green"/>
        </w:rPr>
        <w:t>human extinction</w:t>
      </w:r>
      <w:r w:rsidRPr="007F770E">
        <w:rPr>
          <w:rStyle w:val="StyleUnderline"/>
        </w:rPr>
        <w:t xml:space="preserve"> or the irreversible collapse of civilization</w:t>
      </w:r>
      <w:r w:rsidRPr="007F770E">
        <w:rPr>
          <w:sz w:val="12"/>
        </w:rPr>
        <w:t xml:space="preserve">. </w:t>
      </w:r>
    </w:p>
    <w:p w14:paraId="2E116A09" w14:textId="77777777" w:rsidR="00991BBC" w:rsidRPr="007F770E" w:rsidRDefault="00991BBC" w:rsidP="00991BBC">
      <w:pPr>
        <w:rPr>
          <w:sz w:val="12"/>
        </w:rPr>
      </w:pPr>
      <w:r w:rsidRPr="007F770E">
        <w:rPr>
          <w:rStyle w:val="StyleUnderline"/>
        </w:rPr>
        <w:t>A skeptic would have</w:t>
      </w:r>
      <w:r w:rsidRPr="007F770E">
        <w:rPr>
          <w:sz w:val="12"/>
        </w:rPr>
        <w:t xml:space="preserve"> many good </w:t>
      </w:r>
      <w:r w:rsidRPr="007F770E">
        <w:rPr>
          <w:rStyle w:val="StyleUnderline"/>
        </w:rPr>
        <w:t xml:space="preserve">reasons to think that existential risk from disease is unlikely. Such </w:t>
      </w:r>
      <w:r w:rsidRPr="007F770E">
        <w:rPr>
          <w:rStyle w:val="StyleUnderline"/>
          <w:highlight w:val="green"/>
        </w:rPr>
        <w:t xml:space="preserve">a disease would need to spread </w:t>
      </w:r>
      <w:r w:rsidRPr="007F770E">
        <w:rPr>
          <w:rStyle w:val="Emphasis"/>
          <w:highlight w:val="green"/>
        </w:rPr>
        <w:t>worldwide</w:t>
      </w:r>
      <w:r w:rsidRPr="007F770E">
        <w:rPr>
          <w:rStyle w:val="StyleUnderline"/>
        </w:rPr>
        <w:t xml:space="preserve"> to remote populations, overcome</w:t>
      </w:r>
      <w:r w:rsidRPr="007F770E">
        <w:rPr>
          <w:sz w:val="12"/>
        </w:rPr>
        <w:t xml:space="preserve"> rare </w:t>
      </w:r>
      <w:r w:rsidRPr="007F770E">
        <w:rPr>
          <w:rStyle w:val="StyleUnderline"/>
        </w:rPr>
        <w:t>genetic resistances, and evade detection</w:t>
      </w:r>
      <w:r w:rsidRPr="007F770E">
        <w:rPr>
          <w:sz w:val="12"/>
        </w:rPr>
        <w:t xml:space="preserve">, cures, and countermeasures. Even evolution itself may work in humanity’s favor: </w:t>
      </w:r>
      <w:r w:rsidRPr="007F770E">
        <w:rPr>
          <w:rStyle w:val="StyleUnderline"/>
          <w:highlight w:val="green"/>
        </w:rPr>
        <w:t>Virulence and transmission is</w:t>
      </w:r>
      <w:r w:rsidRPr="007F770E">
        <w:rPr>
          <w:rStyle w:val="StyleUnderline"/>
        </w:rPr>
        <w:t xml:space="preserve"> often </w:t>
      </w:r>
      <w:r w:rsidRPr="007F770E">
        <w:rPr>
          <w:rStyle w:val="StyleUnderline"/>
          <w:highlight w:val="green"/>
        </w:rPr>
        <w:t>a trade-off</w:t>
      </w:r>
      <w:r w:rsidRPr="007F770E">
        <w:rPr>
          <w:sz w:val="12"/>
        </w:rPr>
        <w:t xml:space="preserve">, and so evolutionary pressures could push against maximally lethal wild-type pathogens.5,6 </w:t>
      </w:r>
    </w:p>
    <w:p w14:paraId="6D1DA991" w14:textId="77777777" w:rsidR="00991BBC" w:rsidRPr="007F770E" w:rsidRDefault="00991BBC" w:rsidP="00991BBC">
      <w:pPr>
        <w:rPr>
          <w:sz w:val="12"/>
        </w:rPr>
      </w:pPr>
      <w:r w:rsidRPr="007F770E">
        <w:rPr>
          <w:sz w:val="12"/>
        </w:rPr>
        <w:t xml:space="preserve">While </w:t>
      </w:r>
      <w:r w:rsidRPr="007F770E">
        <w:rPr>
          <w:rStyle w:val="StyleUnderline"/>
          <w:highlight w:val="green"/>
        </w:rPr>
        <w:t>these arguments</w:t>
      </w:r>
      <w:r w:rsidRPr="007F770E">
        <w:rPr>
          <w:sz w:val="12"/>
        </w:rPr>
        <w:t xml:space="preserve"> point to a very small risk of human extinction, </w:t>
      </w:r>
      <w:r w:rsidRPr="007F770E">
        <w:rPr>
          <w:rStyle w:val="Emphasis"/>
        </w:rPr>
        <w:t xml:space="preserve">they </w:t>
      </w:r>
      <w:r w:rsidRPr="007F770E">
        <w:rPr>
          <w:rStyle w:val="Emphasis"/>
          <w:highlight w:val="green"/>
        </w:rPr>
        <w:t>do not rule the possibility out</w:t>
      </w:r>
      <w:r w:rsidRPr="007F770E">
        <w:rPr>
          <w:sz w:val="12"/>
        </w:rPr>
        <w:t xml:space="preserve"> entirely. Although rare, </w:t>
      </w:r>
      <w:r w:rsidRPr="007F770E">
        <w:rPr>
          <w:rStyle w:val="StyleUnderline"/>
          <w:highlight w:val="green"/>
        </w:rPr>
        <w:t>there are</w:t>
      </w:r>
      <w:r w:rsidRPr="007F770E">
        <w:rPr>
          <w:rStyle w:val="StyleUnderline"/>
        </w:rPr>
        <w:t xml:space="preserve"> recorded </w:t>
      </w:r>
      <w:r w:rsidRPr="007F770E">
        <w:rPr>
          <w:rStyle w:val="StyleUnderline"/>
          <w:highlight w:val="green"/>
        </w:rPr>
        <w:t>instances of species going extinct due to disease</w:t>
      </w:r>
      <w:r w:rsidRPr="007F770E">
        <w:rPr>
          <w:sz w:val="12"/>
        </w:rPr>
        <w:t xml:space="preserve">—primarily in amphibians, but also in 1 mammalian species of rat on Christmas Island.7,8 There </w:t>
      </w:r>
      <w:r w:rsidRPr="007F770E">
        <w:rPr>
          <w:rStyle w:val="StyleUnderline"/>
        </w:rPr>
        <w:t xml:space="preserve">are </w:t>
      </w:r>
      <w:r w:rsidRPr="007F770E">
        <w:rPr>
          <w:rStyle w:val="StyleUnderline"/>
          <w:highlight w:val="green"/>
        </w:rPr>
        <w:t>also</w:t>
      </w:r>
      <w:r w:rsidRPr="007F770E">
        <w:rPr>
          <w:rStyle w:val="StyleUnderline"/>
        </w:rPr>
        <w:t xml:space="preserve"> historical </w:t>
      </w:r>
      <w:r w:rsidRPr="007F770E">
        <w:rPr>
          <w:rStyle w:val="StyleUnderline"/>
          <w:highlight w:val="green"/>
        </w:rPr>
        <w:t>examples of</w:t>
      </w:r>
      <w:r w:rsidRPr="007F770E">
        <w:rPr>
          <w:rStyle w:val="StyleUnderline"/>
        </w:rPr>
        <w:t xml:space="preserve"> large </w:t>
      </w:r>
      <w:r w:rsidRPr="007F770E">
        <w:rPr>
          <w:rStyle w:val="StyleUnderline"/>
          <w:highlight w:val="green"/>
        </w:rPr>
        <w:t>human populations being</w:t>
      </w:r>
      <w:r w:rsidRPr="007F770E">
        <w:rPr>
          <w:rStyle w:val="StyleUnderline"/>
        </w:rPr>
        <w:t xml:space="preserve"> almost entirely </w:t>
      </w:r>
      <w:r w:rsidRPr="007F770E">
        <w:rPr>
          <w:rStyle w:val="StyleUnderline"/>
          <w:highlight w:val="green"/>
        </w:rPr>
        <w:t>wiped out</w:t>
      </w:r>
      <w:r w:rsidRPr="007F770E">
        <w:rPr>
          <w:rStyle w:val="StyleUnderline"/>
        </w:rPr>
        <w:t xml:space="preserve"> by disease, </w:t>
      </w:r>
      <w:r w:rsidRPr="007F770E">
        <w:rPr>
          <w:rStyle w:val="StyleUnderline"/>
          <w:highlight w:val="green"/>
        </w:rPr>
        <w:t>especially when multiple diseases were</w:t>
      </w:r>
      <w:r w:rsidRPr="007F770E">
        <w:rPr>
          <w:rStyle w:val="StyleUnderline"/>
        </w:rPr>
        <w:t xml:space="preserve"> simultaneously </w:t>
      </w:r>
      <w:r w:rsidRPr="007F770E">
        <w:rPr>
          <w:rStyle w:val="StyleUnderline"/>
          <w:highlight w:val="green"/>
        </w:rPr>
        <w:t>introduced</w:t>
      </w:r>
      <w:r w:rsidRPr="007F770E">
        <w:rPr>
          <w:rStyle w:val="StyleUnderline"/>
        </w:rPr>
        <w:t xml:space="preserve"> into a population </w:t>
      </w:r>
      <w:r w:rsidRPr="007F770E">
        <w:rPr>
          <w:sz w:val="12"/>
        </w:rPr>
        <w:t xml:space="preserve">without immunity. The most striking examples of total population collapse include native American tribes exposed to European diseases, such as the </w:t>
      </w:r>
      <w:proofErr w:type="spellStart"/>
      <w:r w:rsidRPr="007F770E">
        <w:rPr>
          <w:sz w:val="12"/>
        </w:rPr>
        <w:t>Massachusett</w:t>
      </w:r>
      <w:proofErr w:type="spellEnd"/>
      <w:r w:rsidRPr="007F770E">
        <w:rPr>
          <w:sz w:val="12"/>
        </w:rPr>
        <w:t xml:space="preserve"> (86% loss of population), </w:t>
      </w:r>
      <w:proofErr w:type="spellStart"/>
      <w:r w:rsidRPr="007F770E">
        <w:rPr>
          <w:sz w:val="12"/>
        </w:rPr>
        <w:t>Quiripi-Unquachog</w:t>
      </w:r>
      <w:proofErr w:type="spellEnd"/>
      <w:r w:rsidRPr="007F770E">
        <w:rPr>
          <w:sz w:val="12"/>
        </w:rPr>
        <w:t xml:space="preserve"> (95% loss of population), and </w:t>
      </w:r>
      <w:proofErr w:type="spellStart"/>
      <w:r w:rsidRPr="007F770E">
        <w:rPr>
          <w:sz w:val="12"/>
        </w:rPr>
        <w:t>theWestern</w:t>
      </w:r>
      <w:proofErr w:type="spellEnd"/>
      <w:r w:rsidRPr="007F770E">
        <w:rPr>
          <w:sz w:val="12"/>
        </w:rPr>
        <w:t xml:space="preserve"> Abenaki (which suffered a staggering 98% loss of population). </w:t>
      </w:r>
    </w:p>
    <w:p w14:paraId="25FF18C3" w14:textId="77777777" w:rsidR="00991BBC" w:rsidRPr="007F770E" w:rsidRDefault="00991BBC" w:rsidP="00991BBC">
      <w:pPr>
        <w:rPr>
          <w:sz w:val="10"/>
        </w:rPr>
      </w:pPr>
      <w:r w:rsidRPr="007F770E">
        <w:rPr>
          <w:sz w:val="10"/>
        </w:rPr>
        <w:t xml:space="preserve">In the modern context, no single disease currently exists that combines the worst-case levels of transmissibility, lethality, resistance to countermeasures, and global reach. But </w:t>
      </w:r>
      <w:r w:rsidRPr="007F770E">
        <w:rPr>
          <w:rStyle w:val="StyleUnderline"/>
        </w:rPr>
        <w:t>many diseases are proof of principle that each worst-case attribute can be realized independently.</w:t>
      </w:r>
      <w:r w:rsidRPr="007F770E">
        <w:rPr>
          <w:sz w:val="10"/>
        </w:rPr>
        <w:t xml:space="preserve"> For example, </w:t>
      </w:r>
      <w:r w:rsidRPr="007F770E">
        <w:rPr>
          <w:rStyle w:val="StyleUnderline"/>
          <w:highlight w:val="green"/>
        </w:rPr>
        <w:t>some diseases exhibit</w:t>
      </w:r>
      <w:r w:rsidRPr="007F770E">
        <w:rPr>
          <w:rStyle w:val="StyleUnderline"/>
        </w:rPr>
        <w:t xml:space="preserve"> nearly a </w:t>
      </w:r>
      <w:r w:rsidRPr="007F770E">
        <w:rPr>
          <w:rStyle w:val="StyleUnderline"/>
          <w:highlight w:val="green"/>
        </w:rPr>
        <w:t>100%</w:t>
      </w:r>
      <w:r w:rsidRPr="007F770E">
        <w:rPr>
          <w:rStyle w:val="StyleUnderline"/>
        </w:rPr>
        <w:t xml:space="preserve"> case </w:t>
      </w:r>
      <w:r w:rsidRPr="007F770E">
        <w:rPr>
          <w:rStyle w:val="StyleUnderline"/>
          <w:highlight w:val="green"/>
        </w:rPr>
        <w:t>fatality</w:t>
      </w:r>
      <w:r w:rsidRPr="007F770E">
        <w:rPr>
          <w:rStyle w:val="StyleUnderline"/>
        </w:rPr>
        <w:t xml:space="preserve"> ratio in the absence of treatment</w:t>
      </w:r>
      <w:r w:rsidRPr="007F770E">
        <w:rPr>
          <w:sz w:val="10"/>
        </w:rPr>
        <w:t>, such as rabies or septicemic plague</w:t>
      </w:r>
      <w:r w:rsidRPr="007F770E">
        <w:rPr>
          <w:rStyle w:val="StyleUnderline"/>
        </w:rPr>
        <w:t xml:space="preserve">. </w:t>
      </w:r>
      <w:r w:rsidRPr="007F770E">
        <w:rPr>
          <w:rStyle w:val="StyleUnderline"/>
          <w:highlight w:val="green"/>
        </w:rPr>
        <w:t>Other diseases</w:t>
      </w:r>
      <w:r w:rsidRPr="007F770E">
        <w:rPr>
          <w:rStyle w:val="StyleUnderline"/>
        </w:rPr>
        <w:t xml:space="preserve"> have a track record of </w:t>
      </w:r>
      <w:r w:rsidRPr="007F770E">
        <w:rPr>
          <w:rStyle w:val="StyleUnderline"/>
          <w:highlight w:val="green"/>
        </w:rPr>
        <w:t>spread</w:t>
      </w:r>
      <w:r w:rsidRPr="007F770E">
        <w:rPr>
          <w:rStyle w:val="StyleUnderline"/>
        </w:rPr>
        <w:t xml:space="preserve">ing </w:t>
      </w:r>
      <w:r w:rsidRPr="007F770E">
        <w:rPr>
          <w:rStyle w:val="StyleUnderline"/>
          <w:highlight w:val="green"/>
        </w:rPr>
        <w:t>to</w:t>
      </w:r>
      <w:r w:rsidRPr="007F770E">
        <w:rPr>
          <w:rStyle w:val="StyleUnderline"/>
        </w:rPr>
        <w:t xml:space="preserve"> </w:t>
      </w:r>
      <w:r w:rsidRPr="007F770E">
        <w:rPr>
          <w:rStyle w:val="Emphasis"/>
        </w:rPr>
        <w:t xml:space="preserve">virtually </w:t>
      </w:r>
      <w:r w:rsidRPr="007F770E">
        <w:rPr>
          <w:rStyle w:val="Emphasis"/>
          <w:highlight w:val="green"/>
        </w:rPr>
        <w:t>every</w:t>
      </w:r>
      <w:r w:rsidRPr="007F770E">
        <w:rPr>
          <w:rStyle w:val="Emphasis"/>
        </w:rPr>
        <w:t xml:space="preserve"> human </w:t>
      </w:r>
      <w:r w:rsidRPr="007F770E">
        <w:rPr>
          <w:rStyle w:val="Emphasis"/>
          <w:highlight w:val="green"/>
        </w:rPr>
        <w:t>community worldwide</w:t>
      </w:r>
      <w:r w:rsidRPr="007F770E">
        <w:rPr>
          <w:rStyle w:val="StyleUnderline"/>
        </w:rPr>
        <w:t>,</w:t>
      </w:r>
      <w:r w:rsidRPr="007F770E">
        <w:rPr>
          <w:sz w:val="10"/>
        </w:rPr>
        <w:t xml:space="preserve"> such as the 1918 flu,10 and </w:t>
      </w:r>
      <w:r w:rsidRPr="007F770E">
        <w:rPr>
          <w:rStyle w:val="StyleUnderline"/>
        </w:rPr>
        <w:t>seroprevalence studies indicate that other pathogens,</w:t>
      </w:r>
      <w:r w:rsidRPr="007F770E">
        <w:rPr>
          <w:sz w:val="10"/>
        </w:rPr>
        <w:t xml:space="preserve"> such as chickenpox and HSV-1</w:t>
      </w:r>
      <w:r w:rsidRPr="007F770E">
        <w:rPr>
          <w:rStyle w:val="StyleUnderline"/>
        </w:rPr>
        <w:t xml:space="preserve">, can successfully reach over </w:t>
      </w:r>
      <w:r w:rsidRPr="007F770E">
        <w:rPr>
          <w:rStyle w:val="Emphasis"/>
        </w:rPr>
        <w:t>95% of a population</w:t>
      </w:r>
      <w:r w:rsidRPr="007F770E">
        <w:rPr>
          <w:sz w:val="10"/>
        </w:rPr>
        <w:t xml:space="preserve">.11,12 </w:t>
      </w:r>
      <w:r w:rsidRPr="007F770E">
        <w:rPr>
          <w:rStyle w:val="StyleUnderline"/>
        </w:rPr>
        <w:t>Under optimal virulence theory, natural evolution would be an unlikely source for pathogens with the highest possible levels of transmissibility</w:t>
      </w:r>
      <w:r w:rsidRPr="007F770E">
        <w:rPr>
          <w:sz w:val="10"/>
        </w:rPr>
        <w:t xml:space="preserve">, virulence, and global reach. </w:t>
      </w:r>
      <w:r w:rsidRPr="007F770E">
        <w:rPr>
          <w:rStyle w:val="StyleUnderline"/>
        </w:rPr>
        <w:t xml:space="preserve">But </w:t>
      </w:r>
      <w:r w:rsidRPr="007F770E">
        <w:rPr>
          <w:rStyle w:val="StyleUnderline"/>
          <w:highlight w:val="green"/>
        </w:rPr>
        <w:t>advances in biotech</w:t>
      </w:r>
      <w:r w:rsidRPr="007F770E">
        <w:rPr>
          <w:rStyle w:val="StyleUnderline"/>
        </w:rPr>
        <w:t xml:space="preserve">nology </w:t>
      </w:r>
      <w:r w:rsidRPr="007F770E">
        <w:rPr>
          <w:rStyle w:val="StyleUnderline"/>
          <w:highlight w:val="green"/>
        </w:rPr>
        <w:t>might allow the creation of diseases that combine</w:t>
      </w:r>
      <w:r w:rsidRPr="007F770E">
        <w:rPr>
          <w:rStyle w:val="StyleUnderline"/>
        </w:rPr>
        <w:t xml:space="preserve"> such </w:t>
      </w:r>
      <w:r w:rsidRPr="007F770E">
        <w:rPr>
          <w:rStyle w:val="StyleUnderline"/>
          <w:highlight w:val="green"/>
        </w:rPr>
        <w:t>traits</w:t>
      </w:r>
      <w:r w:rsidRPr="007F770E">
        <w:rPr>
          <w:rStyle w:val="StyleUnderline"/>
        </w:rPr>
        <w:t>.</w:t>
      </w:r>
      <w:r w:rsidRPr="007F770E">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7F770E">
        <w:rPr>
          <w:rStyle w:val="StyleUnderline"/>
        </w:rPr>
        <w:t>studies have shown that other disease traits, such as incubation time, environmental survival, and available vectors, could be modifie</w:t>
      </w:r>
      <w:r w:rsidRPr="007F770E">
        <w:rPr>
          <w:sz w:val="10"/>
        </w:rPr>
        <w:t>d as well.19-2</w:t>
      </w:r>
    </w:p>
    <w:p w14:paraId="4665B8B2" w14:textId="77777777" w:rsidR="00991BBC" w:rsidRPr="007F770E" w:rsidRDefault="00991BBC" w:rsidP="00991BBC">
      <w:pPr>
        <w:keepNext/>
        <w:keepLines/>
        <w:spacing w:before="40"/>
        <w:outlineLvl w:val="3"/>
        <w:rPr>
          <w:rFonts w:eastAsia="Yu Mincho"/>
          <w:color w:val="000000" w:themeColor="text1"/>
          <w:sz w:val="24"/>
        </w:rPr>
      </w:pPr>
      <w:r w:rsidRPr="007F770E">
        <w:rPr>
          <w:rFonts w:eastAsia="Yu Gothic Light"/>
          <w:b/>
          <w:bCs/>
          <w:color w:val="000000" w:themeColor="text1"/>
          <w:sz w:val="26"/>
          <w:szCs w:val="26"/>
        </w:rPr>
        <w:lastRenderedPageBreak/>
        <w:t>Moral uncertainty means preventing extinction should be our highest priority.</w:t>
      </w:r>
      <w:r w:rsidRPr="007F770E">
        <w:rPr>
          <w:rFonts w:eastAsia="Yu Gothic Light"/>
          <w:b/>
          <w:bCs/>
          <w:color w:val="000000" w:themeColor="text1"/>
          <w:szCs w:val="26"/>
        </w:rPr>
        <w:br/>
      </w:r>
      <w:r w:rsidRPr="007F770E">
        <w:rPr>
          <w:rFonts w:eastAsia="Yu Mincho"/>
          <w:b/>
          <w:color w:val="000000" w:themeColor="text1"/>
          <w:sz w:val="26"/>
        </w:rPr>
        <w:t>Bostrom 12</w:t>
      </w:r>
      <w:r w:rsidRPr="007F770E">
        <w:rPr>
          <w:rFonts w:eastAsia="Yu Mincho"/>
          <w:color w:val="000000" w:themeColor="text1"/>
          <w:szCs w:val="22"/>
        </w:rPr>
        <w:t xml:space="preserve"> [Nick Bostrom. Faculty of Philosophy &amp; Oxford Martin School University of Oxford. “Existential Risk Prevention as Global Priority.” Global Policy (2012)]</w:t>
      </w:r>
      <w:r w:rsidRPr="007F770E">
        <w:rPr>
          <w:rFonts w:eastAsia="Yu Mincho"/>
          <w:color w:val="000000" w:themeColor="text1"/>
          <w:szCs w:val="22"/>
        </w:rPr>
        <w:br/>
      </w:r>
      <w:r w:rsidRPr="007F770E">
        <w:rPr>
          <w:rFonts w:eastAsia="Yu Mincho"/>
          <w:color w:val="000000" w:themeColor="text1"/>
        </w:rPr>
        <w:t>These reflections on</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moral uncertainty suggest </w:t>
      </w:r>
      <w:r w:rsidRPr="007F770E">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7F770E">
        <w:rPr>
          <w:rFonts w:eastAsia="Yu Mincho"/>
          <w:color w:val="000000" w:themeColor="text1"/>
        </w:rPr>
        <w:t>elaborate.¶</w:t>
      </w:r>
      <w:proofErr w:type="gramEnd"/>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Our present</w:t>
      </w:r>
      <w:r w:rsidRPr="007F770E">
        <w:rPr>
          <w:rFonts w:eastAsia="Yu Mincho"/>
          <w:b/>
          <w:color w:val="000000" w:themeColor="text1"/>
          <w:sz w:val="24"/>
          <w:u w:val="single"/>
        </w:rPr>
        <w:t xml:space="preserve"> understanding of </w:t>
      </w:r>
      <w:r w:rsidRPr="007F770E">
        <w:rPr>
          <w:rFonts w:eastAsia="Yu Mincho"/>
          <w:b/>
          <w:color w:val="000000" w:themeColor="text1"/>
          <w:sz w:val="24"/>
          <w:highlight w:val="green"/>
          <w:u w:val="single"/>
        </w:rPr>
        <w:t xml:space="preserve">axiology might </w:t>
      </w:r>
      <w:r w:rsidRPr="007F770E">
        <w:rPr>
          <w:rFonts w:eastAsia="Yu Mincho"/>
          <w:color w:val="000000" w:themeColor="text1"/>
        </w:rPr>
        <w:t>well</w:t>
      </w:r>
      <w:r w:rsidRPr="007F770E">
        <w:rPr>
          <w:rFonts w:eastAsia="Yu Mincho"/>
          <w:b/>
          <w:color w:val="000000" w:themeColor="text1"/>
          <w:sz w:val="24"/>
          <w:highlight w:val="green"/>
          <w:u w:val="single"/>
        </w:rPr>
        <w:t xml:space="preserve"> be confused. </w:t>
      </w:r>
      <w:r w:rsidRPr="007F770E">
        <w:rPr>
          <w:rFonts w:eastAsia="Yu Mincho"/>
          <w:b/>
          <w:color w:val="000000" w:themeColor="text1"/>
          <w:sz w:val="24"/>
          <w:u w:val="single"/>
        </w:rPr>
        <w:t xml:space="preserve">We may not </w:t>
      </w:r>
      <w:r w:rsidRPr="007F770E">
        <w:rPr>
          <w:rFonts w:eastAsia="Yu Mincho"/>
          <w:color w:val="000000" w:themeColor="text1"/>
        </w:rPr>
        <w:t>now</w:t>
      </w:r>
      <w:r w:rsidRPr="007F770E">
        <w:rPr>
          <w:rFonts w:eastAsia="Yu Mincho"/>
          <w:b/>
          <w:color w:val="000000" w:themeColor="text1"/>
          <w:sz w:val="24"/>
          <w:u w:val="single"/>
        </w:rPr>
        <w:t xml:space="preserve"> </w:t>
      </w:r>
      <w:r w:rsidRPr="007F770E">
        <w:rPr>
          <w:rFonts w:eastAsia="Yu Mincho"/>
          <w:color w:val="000000" w:themeColor="text1"/>
        </w:rPr>
        <w:t>know — at least not in concrete detail — what outcomes would count as a big win for humanity; we might not even yet</w:t>
      </w:r>
      <w:r w:rsidRPr="007F770E">
        <w:rPr>
          <w:rFonts w:eastAsia="Yu Mincho"/>
          <w:b/>
          <w:color w:val="000000" w:themeColor="text1"/>
          <w:sz w:val="24"/>
          <w:u w:val="single"/>
        </w:rPr>
        <w:t xml:space="preserve"> be able to imagine the best ends </w:t>
      </w:r>
      <w:r w:rsidRPr="007F770E">
        <w:rPr>
          <w:rFonts w:eastAsia="Yu Mincho"/>
          <w:color w:val="000000" w:themeColor="text1"/>
        </w:rPr>
        <w:t>of our journey.</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If we are </w:t>
      </w:r>
      <w:r w:rsidRPr="007F770E">
        <w:rPr>
          <w:rFonts w:eastAsia="Yu Mincho"/>
          <w:color w:val="000000" w:themeColor="text1"/>
        </w:rPr>
        <w:t>indeed</w:t>
      </w:r>
      <w:r w:rsidRPr="007F770E">
        <w:rPr>
          <w:rFonts w:eastAsia="Yu Mincho"/>
          <w:b/>
          <w:color w:val="000000" w:themeColor="text1"/>
          <w:sz w:val="24"/>
          <w:u w:val="single"/>
        </w:rPr>
        <w:t xml:space="preserve"> </w:t>
      </w:r>
      <w:r w:rsidRPr="007F770E">
        <w:rPr>
          <w:rFonts w:eastAsia="Yu Mincho"/>
          <w:color w:val="000000" w:themeColor="text1"/>
        </w:rPr>
        <w:t>profoundly</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uncertain </w:t>
      </w:r>
      <w:r w:rsidRPr="007F770E">
        <w:rPr>
          <w:rFonts w:eastAsia="Yu Mincho"/>
          <w:color w:val="000000" w:themeColor="text1"/>
        </w:rPr>
        <w:t>about our ultimate aims,</w:t>
      </w:r>
      <w:r w:rsidRPr="007F770E">
        <w:rPr>
          <w:rFonts w:eastAsia="Yu Mincho"/>
          <w:b/>
          <w:color w:val="000000" w:themeColor="text1"/>
          <w:sz w:val="24"/>
          <w:u w:val="single"/>
        </w:rPr>
        <w:t xml:space="preserve"> </w:t>
      </w:r>
      <w:r w:rsidRPr="007F770E">
        <w:rPr>
          <w:rFonts w:eastAsia="Yu Mincho"/>
          <w:color w:val="000000" w:themeColor="text1"/>
        </w:rPr>
        <w:t>then we should recognize that</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there is a great</w:t>
      </w:r>
      <w:r w:rsidRPr="007F770E">
        <w:rPr>
          <w:rFonts w:eastAsia="Yu Mincho"/>
          <w:b/>
          <w:color w:val="000000" w:themeColor="text1"/>
          <w:sz w:val="24"/>
          <w:u w:val="single"/>
        </w:rPr>
        <w:t xml:space="preserve"> </w:t>
      </w:r>
      <w:r w:rsidRPr="007F770E">
        <w:rPr>
          <w:rFonts w:eastAsia="Yu Mincho"/>
          <w:color w:val="000000" w:themeColor="text1"/>
        </w:rPr>
        <w:t>option</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value in preserving </w:t>
      </w:r>
      <w:r w:rsidRPr="007F770E">
        <w:rPr>
          <w:rFonts w:eastAsia="Yu Mincho"/>
          <w:color w:val="000000" w:themeColor="text1"/>
        </w:rPr>
        <w:t>— and ideally improving —</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our ability to recognize value and</w:t>
      </w:r>
      <w:r w:rsidRPr="007F770E">
        <w:rPr>
          <w:rFonts w:eastAsia="Yu Mincho"/>
          <w:color w:val="000000" w:themeColor="text1"/>
          <w:highlight w:val="green"/>
        </w:rPr>
        <w:t xml:space="preserve"> </w:t>
      </w:r>
      <w:r w:rsidRPr="007F770E">
        <w:rPr>
          <w:rFonts w:eastAsia="Yu Mincho"/>
          <w:color w:val="000000" w:themeColor="text1"/>
        </w:rPr>
        <w:t xml:space="preserve">to </w:t>
      </w:r>
      <w:r w:rsidRPr="007F770E">
        <w:rPr>
          <w:rFonts w:eastAsia="Yu Mincho"/>
          <w:b/>
          <w:color w:val="000000" w:themeColor="text1"/>
          <w:sz w:val="24"/>
          <w:highlight w:val="green"/>
          <w:u w:val="single"/>
        </w:rPr>
        <w:t xml:space="preserve">steer the future accordingly. Ensuring </w:t>
      </w:r>
      <w:r w:rsidRPr="007F770E">
        <w:rPr>
          <w:rFonts w:eastAsia="Yu Mincho"/>
          <w:color w:val="000000" w:themeColor="text1"/>
        </w:rPr>
        <w:t>that</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there will be a future </w:t>
      </w:r>
      <w:r w:rsidRPr="007F770E">
        <w:rPr>
          <w:rFonts w:eastAsia="Yu Mincho"/>
          <w:color w:val="000000" w:themeColor="text1"/>
        </w:rPr>
        <w:t>version of</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humanity </w:t>
      </w:r>
      <w:r w:rsidRPr="007F770E">
        <w:rPr>
          <w:rFonts w:eastAsia="Yu Mincho"/>
          <w:color w:val="000000" w:themeColor="text1"/>
        </w:rPr>
        <w:t>with great powers and a propensity to use them wisely</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is </w:t>
      </w:r>
      <w:r w:rsidRPr="007F770E">
        <w:rPr>
          <w:rFonts w:eastAsia="Yu Mincho"/>
          <w:color w:val="000000" w:themeColor="text1"/>
        </w:rPr>
        <w:t>plausibly</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the best way </w:t>
      </w:r>
      <w:r w:rsidRPr="007F770E">
        <w:rPr>
          <w:rFonts w:eastAsia="Yu Mincho"/>
          <w:color w:val="000000" w:themeColor="text1"/>
        </w:rPr>
        <w:t>available to us</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to increase </w:t>
      </w:r>
      <w:r w:rsidRPr="007F770E">
        <w:rPr>
          <w:rFonts w:eastAsia="Yu Mincho"/>
          <w:b/>
          <w:color w:val="000000" w:themeColor="text1"/>
          <w:sz w:val="24"/>
          <w:u w:val="single"/>
        </w:rPr>
        <w:t xml:space="preserve">the probability that the </w:t>
      </w:r>
      <w:r w:rsidRPr="007F770E">
        <w:rPr>
          <w:rFonts w:eastAsia="Yu Mincho"/>
          <w:b/>
          <w:color w:val="000000" w:themeColor="text1"/>
          <w:sz w:val="24"/>
          <w:highlight w:val="green"/>
          <w:u w:val="single"/>
        </w:rPr>
        <w:t xml:space="preserve">future </w:t>
      </w:r>
      <w:r w:rsidRPr="007F770E">
        <w:rPr>
          <w:rFonts w:eastAsia="Yu Mincho"/>
          <w:b/>
          <w:color w:val="000000" w:themeColor="text1"/>
          <w:sz w:val="24"/>
          <w:u w:val="single"/>
        </w:rPr>
        <w:t xml:space="preserve">will contain </w:t>
      </w:r>
      <w:r w:rsidRPr="007F770E">
        <w:rPr>
          <w:rFonts w:eastAsia="Yu Mincho"/>
          <w:color w:val="000000" w:themeColor="text1"/>
        </w:rPr>
        <w:t>a lot of</w:t>
      </w:r>
      <w:r w:rsidRPr="007F770E">
        <w:rPr>
          <w:rFonts w:eastAsia="Yu Mincho"/>
          <w:b/>
          <w:color w:val="000000" w:themeColor="text1"/>
          <w:sz w:val="24"/>
          <w:u w:val="single"/>
        </w:rPr>
        <w:t xml:space="preserve"> </w:t>
      </w:r>
      <w:r w:rsidRPr="007F770E">
        <w:rPr>
          <w:rFonts w:eastAsia="Yu Mincho"/>
          <w:b/>
          <w:color w:val="000000" w:themeColor="text1"/>
          <w:sz w:val="24"/>
          <w:highlight w:val="green"/>
          <w:u w:val="single"/>
        </w:rPr>
        <w:t xml:space="preserve">value. </w:t>
      </w:r>
      <w:r w:rsidRPr="007F770E">
        <w:rPr>
          <w:rFonts w:eastAsia="Yu Mincho"/>
          <w:color w:val="000000" w:themeColor="text1"/>
        </w:rPr>
        <w:t>To do this, we must prevent any existential catastrophe</w:t>
      </w:r>
      <w:r w:rsidRPr="007F770E">
        <w:rPr>
          <w:rFonts w:eastAsia="Yu Mincho"/>
          <w:color w:val="000000" w:themeColor="text1"/>
          <w:sz w:val="24"/>
        </w:rPr>
        <w:t>.</w:t>
      </w:r>
    </w:p>
    <w:p w14:paraId="476B65EC" w14:textId="77777777" w:rsidR="00991BBC" w:rsidRPr="007F770E" w:rsidRDefault="00991BBC" w:rsidP="00991BBC">
      <w:pPr>
        <w:keepNext/>
        <w:keepLines/>
        <w:spacing w:before="40"/>
        <w:outlineLvl w:val="3"/>
        <w:rPr>
          <w:rFonts w:eastAsiaTheme="majorEastAsia"/>
          <w:b/>
          <w:bCs/>
          <w:color w:val="1E1E1E"/>
          <w:sz w:val="26"/>
          <w:szCs w:val="26"/>
        </w:rPr>
      </w:pPr>
      <w:r w:rsidRPr="007F770E">
        <w:rPr>
          <w:rFonts w:eastAsiaTheme="majorEastAsia"/>
          <w:b/>
          <w:bCs/>
          <w:color w:val="1E1E1E"/>
          <w:sz w:val="26"/>
          <w:szCs w:val="26"/>
        </w:rPr>
        <w:t>Reducing the risk of extinction is always priority number one. </w:t>
      </w:r>
      <w:r w:rsidRPr="007F770E">
        <w:rPr>
          <w:rFonts w:eastAsiaTheme="majorEastAsia"/>
          <w:b/>
          <w:bCs/>
          <w:color w:val="1E1E1E"/>
          <w:sz w:val="26"/>
          <w:szCs w:val="26"/>
        </w:rPr>
        <w:br/>
      </w:r>
      <w:r w:rsidRPr="007F770E">
        <w:rPr>
          <w:b/>
          <w:color w:val="1E1E1E"/>
          <w:sz w:val="26"/>
          <w:szCs w:val="26"/>
        </w:rPr>
        <w:t>Bostrom 12</w:t>
      </w:r>
      <w:r w:rsidRPr="007F770E">
        <w:t xml:space="preserve"> [Faculty of Philosophy and Oxford Martin School, University of Oxford.], Existential Risk Prevention as Global Priority.  Forthcoming book (Global Policy). MP. </w:t>
      </w:r>
      <w:hyperlink r:id="rId17" w:history="1">
        <w:r w:rsidRPr="007F770E">
          <w:t>http://www.existenti...org/concept.pdf</w:t>
        </w:r>
      </w:hyperlink>
      <w:r w:rsidRPr="007F770E">
        <w:rPr>
          <w:rFonts w:eastAsiaTheme="majorEastAsia"/>
          <w:b/>
          <w:bCs/>
          <w:color w:val="1E1E1E"/>
          <w:sz w:val="26"/>
          <w:szCs w:val="26"/>
        </w:rPr>
        <w:br/>
      </w:r>
      <w:r w:rsidRPr="007F770E">
        <w:t>Even if we use the most conservative of these estimates, which entirely ignores the   possibility of space colonization and software minds,</w:t>
      </w:r>
      <w:r w:rsidRPr="007F770E">
        <w:rPr>
          <w:color w:val="1E1E1E"/>
          <w:sz w:val="26"/>
          <w:szCs w:val="26"/>
        </w:rPr>
        <w:t xml:space="preserve"> </w:t>
      </w:r>
      <w:r w:rsidRPr="007F770E">
        <w:rPr>
          <w:b/>
          <w:bCs/>
          <w:color w:val="1E1E1E"/>
          <w:sz w:val="24"/>
          <w:u w:val="single"/>
        </w:rPr>
        <w:t xml:space="preserve">we find that the expected loss of an </w:t>
      </w:r>
      <w:r w:rsidRPr="007F770E">
        <w:rPr>
          <w:b/>
          <w:bCs/>
          <w:color w:val="1E1E1E"/>
          <w:sz w:val="24"/>
          <w:highlight w:val="green"/>
          <w:u w:val="single"/>
        </w:rPr>
        <w:t>existential   catastrophe is greater than</w:t>
      </w:r>
      <w:r w:rsidRPr="007F770E">
        <w:rPr>
          <w:b/>
          <w:bCs/>
          <w:color w:val="1E1E1E"/>
          <w:sz w:val="24"/>
          <w:u w:val="single"/>
        </w:rPr>
        <w:t xml:space="preserve"> the value of </w:t>
      </w:r>
      <w:r w:rsidRPr="007F770E">
        <w:rPr>
          <w:b/>
          <w:bCs/>
          <w:color w:val="1E1E1E"/>
          <w:sz w:val="24"/>
          <w:highlight w:val="green"/>
          <w:u w:val="single"/>
        </w:rPr>
        <w:t>10^16 human lives</w:t>
      </w:r>
      <w:r w:rsidRPr="007F770E">
        <w:rPr>
          <w:color w:val="1E1E1E"/>
          <w:sz w:val="24"/>
          <w:highlight w:val="green"/>
        </w:rPr>
        <w:t>.</w:t>
      </w:r>
      <w:r w:rsidRPr="007F770E">
        <w:rPr>
          <w:color w:val="1E1E1E"/>
          <w:sz w:val="24"/>
        </w:rPr>
        <w:t xml:space="preserve">  </w:t>
      </w:r>
      <w:r w:rsidRPr="007F770E">
        <w:rPr>
          <w:b/>
          <w:bCs/>
          <w:color w:val="1E1E1E"/>
          <w:sz w:val="24"/>
          <w:u w:val="single"/>
        </w:rPr>
        <w:t xml:space="preserve">This implies that </w:t>
      </w:r>
      <w:r w:rsidRPr="007F770E">
        <w:rPr>
          <w:b/>
          <w:bCs/>
          <w:color w:val="1E1E1E"/>
          <w:sz w:val="24"/>
          <w:highlight w:val="green"/>
          <w:u w:val="single"/>
        </w:rPr>
        <w:t xml:space="preserve">the </w:t>
      </w:r>
      <w:r w:rsidRPr="007F770E">
        <w:rPr>
          <w:b/>
          <w:bCs/>
          <w:color w:val="1E1E1E"/>
          <w:sz w:val="24"/>
          <w:u w:val="single"/>
        </w:rPr>
        <w:t xml:space="preserve">expected </w:t>
      </w:r>
      <w:r w:rsidRPr="007F770E">
        <w:rPr>
          <w:b/>
          <w:bCs/>
          <w:color w:val="1E1E1E"/>
          <w:sz w:val="24"/>
          <w:highlight w:val="green"/>
          <w:u w:val="single"/>
        </w:rPr>
        <w:t xml:space="preserve">value of   reducing existential risk by </w:t>
      </w:r>
      <w:r w:rsidRPr="007F770E">
        <w:rPr>
          <w:b/>
          <w:bCs/>
          <w:color w:val="1E1E1E"/>
          <w:sz w:val="24"/>
          <w:u w:val="single"/>
        </w:rPr>
        <w:t xml:space="preserve">a mere </w:t>
      </w:r>
      <w:r w:rsidRPr="007F770E">
        <w:rPr>
          <w:b/>
          <w:bCs/>
          <w:color w:val="1E1E1E"/>
          <w:sz w:val="24"/>
          <w:highlight w:val="green"/>
          <w:u w:val="single"/>
        </w:rPr>
        <w:t>one millionth of one percentage point is</w:t>
      </w:r>
      <w:r w:rsidRPr="007F770E">
        <w:rPr>
          <w:b/>
          <w:bCs/>
          <w:color w:val="1E1E1E"/>
          <w:sz w:val="24"/>
          <w:u w:val="single"/>
        </w:rPr>
        <w:t xml:space="preserve"> at least </w:t>
      </w:r>
      <w:r w:rsidRPr="007F770E">
        <w:rPr>
          <w:b/>
          <w:bCs/>
          <w:color w:val="1E1E1E"/>
          <w:sz w:val="24"/>
          <w:highlight w:val="green"/>
          <w:u w:val="single"/>
        </w:rPr>
        <w:t>a hundred times the   value of a million human lives</w:t>
      </w:r>
      <w:r w:rsidRPr="007F770E">
        <w:rPr>
          <w:b/>
          <w:bCs/>
          <w:color w:val="1E1E1E"/>
          <w:sz w:val="24"/>
          <w:u w:val="single"/>
        </w:rPr>
        <w:t>.</w:t>
      </w:r>
      <w:r w:rsidRPr="007F770E">
        <w:rPr>
          <w:color w:val="1E1E1E"/>
          <w:sz w:val="24"/>
        </w:rPr>
        <w:t> </w:t>
      </w:r>
      <w:r w:rsidRPr="007F770E">
        <w:rPr>
          <w:color w:val="1E1E1E"/>
          <w:sz w:val="26"/>
          <w:szCs w:val="26"/>
        </w:rPr>
        <w:t xml:space="preserve"> </w:t>
      </w:r>
      <w:r w:rsidRPr="007F770E">
        <w:t xml:space="preserve">The more technologically comprehensive estimate of </w:t>
      </w:r>
      <w:proofErr w:type="gramStart"/>
      <w:r w:rsidRPr="007F770E">
        <w:t>10  54</w:t>
      </w:r>
      <w:proofErr w:type="gramEnd"/>
      <w:r w:rsidRPr="007F770E">
        <w:t xml:space="preserve"> </w:t>
      </w:r>
      <w:proofErr w:type="spellStart"/>
      <w:r w:rsidRPr="007F770E">
        <w:t>humanbrain</w:t>
      </w:r>
      <w:proofErr w:type="spellEnd"/>
      <w:r w:rsidRPr="007F770E">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7F770E">
        <w:rPr>
          <w:b/>
          <w:bCs/>
          <w:color w:val="1E1E1E"/>
          <w:sz w:val="24"/>
          <w:u w:val="single" w:color="1E1E1E"/>
        </w:rPr>
        <w:t xml:space="preserve">One might consequently argue that </w:t>
      </w:r>
      <w:r w:rsidRPr="007F770E">
        <w:rPr>
          <w:b/>
          <w:bCs/>
          <w:color w:val="1E1E1E"/>
          <w:sz w:val="24"/>
          <w:highlight w:val="green"/>
          <w:u w:val="single" w:color="1E1E1E"/>
        </w:rPr>
        <w:t>even the tiniest reduction of existential risk has a</w:t>
      </w:r>
      <w:r w:rsidRPr="007F770E">
        <w:rPr>
          <w:b/>
          <w:bCs/>
          <w:color w:val="1E1E1E"/>
          <w:sz w:val="24"/>
          <w:u w:val="single" w:color="1E1E1E"/>
        </w:rPr>
        <w:t xml:space="preserve">n   expected </w:t>
      </w:r>
      <w:r w:rsidRPr="007F770E">
        <w:rPr>
          <w:b/>
          <w:bCs/>
          <w:color w:val="1E1E1E"/>
          <w:sz w:val="24"/>
          <w:highlight w:val="green"/>
          <w:u w:val="single" w:color="1E1E1E"/>
        </w:rPr>
        <w:t>value greater than</w:t>
      </w:r>
      <w:r w:rsidRPr="007F770E">
        <w:rPr>
          <w:b/>
          <w:bCs/>
          <w:color w:val="1E1E1E"/>
          <w:sz w:val="24"/>
          <w:u w:val="single" w:color="1E1E1E"/>
        </w:rPr>
        <w:t xml:space="preserve"> that of</w:t>
      </w:r>
      <w:r w:rsidRPr="007F770E">
        <w:rPr>
          <w:b/>
          <w:bCs/>
          <w:color w:val="1E1E1E"/>
          <w:sz w:val="24"/>
          <w:highlight w:val="green"/>
          <w:u w:val="single" w:color="1E1E1E"/>
        </w:rPr>
        <w:t xml:space="preserve"> the definite provision of </w:t>
      </w:r>
      <w:r w:rsidRPr="007F770E">
        <w:rPr>
          <w:b/>
          <w:bCs/>
          <w:color w:val="1E1E1E"/>
          <w:sz w:val="24"/>
          <w:u w:val="single" w:color="1E1E1E"/>
        </w:rPr>
        <w:t xml:space="preserve">any ordinary good, such as the direct   benefit of </w:t>
      </w:r>
      <w:r w:rsidRPr="007F770E">
        <w:rPr>
          <w:b/>
          <w:bCs/>
          <w:color w:val="1E1E1E"/>
          <w:sz w:val="24"/>
          <w:highlight w:val="green"/>
          <w:u w:val="single" w:color="1E1E1E"/>
        </w:rPr>
        <w:t>saving 1 billion lives</w:t>
      </w:r>
      <w:r w:rsidRPr="007F770E">
        <w:rPr>
          <w:b/>
          <w:bCs/>
          <w:color w:val="1E1E1E"/>
          <w:sz w:val="26"/>
          <w:szCs w:val="26"/>
          <w:highlight w:val="green"/>
          <w:u w:val="single" w:color="1E1E1E"/>
        </w:rPr>
        <w:t>.</w:t>
      </w:r>
      <w:r w:rsidRPr="007F770E">
        <w:rPr>
          <w:color w:val="1E1E1E"/>
          <w:sz w:val="26"/>
          <w:szCs w:val="26"/>
          <w:u w:color="1E1E1E"/>
        </w:rPr>
        <w:t xml:space="preserve">  </w:t>
      </w:r>
      <w:r w:rsidRPr="007F770E">
        <w:t xml:space="preserve">And, further, that the absolute value of the indirect effect of saving </w:t>
      </w:r>
      <w:proofErr w:type="gramStart"/>
      <w:r w:rsidRPr="007F770E">
        <w:t>1  billion</w:t>
      </w:r>
      <w:proofErr w:type="gramEnd"/>
      <w:r w:rsidRPr="007F770E">
        <w:t xml:space="preserve"> lives on the total cumulative amount of existential </w:t>
      </w:r>
      <w:proofErr w:type="spellStart"/>
      <w:r w:rsidRPr="007F770E">
        <w:t>riskâ</w:t>
      </w:r>
      <w:proofErr w:type="spellEnd"/>
      <w:r w:rsidRPr="007F770E">
        <w:t xml:space="preserve">€”positive or </w:t>
      </w:r>
      <w:proofErr w:type="spellStart"/>
      <w:r w:rsidRPr="007F770E">
        <w:t>negativeâ</w:t>
      </w:r>
      <w:proofErr w:type="spellEnd"/>
      <w:r w:rsidRPr="007F770E">
        <w:t>€”is almost   certainly larger than the positive value of the direct benefit of such an action.</w:t>
      </w:r>
      <w:r w:rsidRPr="007F770E">
        <w:rPr>
          <w:color w:val="1E1E1E"/>
          <w:sz w:val="26"/>
          <w:szCs w:val="26"/>
          <w:u w:color="1E1E1E"/>
        </w:rPr>
        <w:t xml:space="preserve">  </w:t>
      </w:r>
    </w:p>
    <w:p w14:paraId="7E31DFBA" w14:textId="77777777" w:rsidR="00991BBC" w:rsidRPr="007F770E" w:rsidRDefault="00991BBC" w:rsidP="00991BBC">
      <w:pPr>
        <w:pStyle w:val="Heading4"/>
        <w:rPr>
          <w:rFonts w:cs="Calibri"/>
          <w:color w:val="000000" w:themeColor="text1"/>
        </w:rPr>
      </w:pPr>
      <w:r w:rsidRPr="007F770E">
        <w:rPr>
          <w:rFonts w:cs="Calibri"/>
          <w:color w:val="000000" w:themeColor="text1"/>
        </w:rPr>
        <w:t>Independent of considerations of future happiness or life, death is the worst evil since it destroys the subject itself</w:t>
      </w:r>
    </w:p>
    <w:p w14:paraId="5A60F055" w14:textId="77777777" w:rsidR="00991BBC" w:rsidRPr="007F770E" w:rsidRDefault="00991BBC" w:rsidP="00991BBC">
      <w:pPr>
        <w:rPr>
          <w:rStyle w:val="Style13ptBold"/>
          <w:b w:val="0"/>
          <w:color w:val="000000" w:themeColor="text1"/>
        </w:rPr>
      </w:pPr>
      <w:r w:rsidRPr="007F770E">
        <w:rPr>
          <w:rStyle w:val="Style13ptBold"/>
          <w:color w:val="000000" w:themeColor="text1"/>
        </w:rPr>
        <w:t xml:space="preserve">Paterson, 03 </w:t>
      </w:r>
      <w:r w:rsidRPr="007F770E">
        <w:rPr>
          <w:rStyle w:val="Style13ptBold"/>
          <w:b w:val="0"/>
          <w:color w:val="000000" w:themeColor="text1"/>
        </w:rPr>
        <w:t>– Department of Philosophy, Providence College, Rhode Island (Craig, “A Life Not Worth Living?”, Studies in Christian Ethics, http://sce.sagepub.com)</w:t>
      </w:r>
    </w:p>
    <w:p w14:paraId="53F0E031" w14:textId="77777777" w:rsidR="00991BBC" w:rsidRPr="007F770E" w:rsidRDefault="00991BBC" w:rsidP="00991BBC">
      <w:pPr>
        <w:rPr>
          <w:color w:val="000000" w:themeColor="text1"/>
        </w:rPr>
      </w:pPr>
      <w:r w:rsidRPr="007F770E">
        <w:rPr>
          <w:color w:val="000000" w:themeColor="text1"/>
        </w:rPr>
        <w:t xml:space="preserve">Contrary to those accounts, I would argue that it is </w:t>
      </w:r>
      <w:r w:rsidRPr="007F770E">
        <w:rPr>
          <w:rStyle w:val="StyleUnderline"/>
          <w:color w:val="000000" w:themeColor="text1"/>
          <w:highlight w:val="green"/>
        </w:rPr>
        <w:t xml:space="preserve">death </w:t>
      </w:r>
      <w:r w:rsidRPr="007F770E">
        <w:rPr>
          <w:color w:val="000000" w:themeColor="text1"/>
        </w:rPr>
        <w:t xml:space="preserve">per se that </w:t>
      </w:r>
      <w:r w:rsidRPr="007F770E">
        <w:rPr>
          <w:rStyle w:val="StyleUnderline"/>
          <w:color w:val="000000" w:themeColor="text1"/>
          <w:highlight w:val="green"/>
        </w:rPr>
        <w:t xml:space="preserve">is </w:t>
      </w:r>
      <w:r w:rsidRPr="007F770E">
        <w:rPr>
          <w:color w:val="000000" w:themeColor="text1"/>
        </w:rPr>
        <w:t xml:space="preserve">really </w:t>
      </w:r>
      <w:r w:rsidRPr="007F770E">
        <w:rPr>
          <w:rStyle w:val="StyleUnderline"/>
          <w:color w:val="000000" w:themeColor="text1"/>
        </w:rPr>
        <w:t xml:space="preserve">the objective </w:t>
      </w:r>
      <w:r w:rsidRPr="007F770E">
        <w:rPr>
          <w:rStyle w:val="StyleUnderline"/>
          <w:color w:val="000000" w:themeColor="text1"/>
          <w:highlight w:val="green"/>
        </w:rPr>
        <w:t xml:space="preserve">evil </w:t>
      </w:r>
      <w:r w:rsidRPr="007F770E">
        <w:rPr>
          <w:color w:val="000000" w:themeColor="text1"/>
        </w:rPr>
        <w:t>for us,</w:t>
      </w:r>
      <w:r w:rsidRPr="007F770E">
        <w:rPr>
          <w:rStyle w:val="StyleUnderline"/>
          <w:color w:val="000000" w:themeColor="text1"/>
        </w:rPr>
        <w:t xml:space="preserve"> </w:t>
      </w:r>
      <w:r w:rsidRPr="007F770E">
        <w:rPr>
          <w:rStyle w:val="StyleUnderline"/>
          <w:color w:val="000000" w:themeColor="text1"/>
          <w:highlight w:val="green"/>
        </w:rPr>
        <w:t xml:space="preserve">not because it deprives us of a </w:t>
      </w:r>
      <w:r w:rsidRPr="007F770E">
        <w:rPr>
          <w:color w:val="000000" w:themeColor="text1"/>
        </w:rPr>
        <w:t xml:space="preserve">prospective </w:t>
      </w:r>
      <w:r w:rsidRPr="007F770E">
        <w:rPr>
          <w:rStyle w:val="StyleUnderline"/>
          <w:color w:val="000000" w:themeColor="text1"/>
          <w:highlight w:val="green"/>
        </w:rPr>
        <w:t xml:space="preserve">future </w:t>
      </w:r>
      <w:r w:rsidRPr="007F770E">
        <w:rPr>
          <w:color w:val="000000" w:themeColor="text1"/>
        </w:rPr>
        <w:t xml:space="preserve">of overall good judged better than the alter- native of non-being. </w:t>
      </w:r>
      <w:r w:rsidRPr="007F770E">
        <w:rPr>
          <w:rStyle w:val="StyleUnderline"/>
          <w:color w:val="000000" w:themeColor="text1"/>
        </w:rPr>
        <w:t xml:space="preserve">It cannot be about harm to a former person who has ceased to exist, for no person </w:t>
      </w:r>
      <w:proofErr w:type="gramStart"/>
      <w:r w:rsidRPr="007F770E">
        <w:rPr>
          <w:rStyle w:val="StyleUnderline"/>
          <w:color w:val="000000" w:themeColor="text1"/>
        </w:rPr>
        <w:t>actually suffers</w:t>
      </w:r>
      <w:proofErr w:type="gramEnd"/>
      <w:r w:rsidRPr="007F770E">
        <w:rPr>
          <w:rStyle w:val="StyleUnderline"/>
          <w:color w:val="000000" w:themeColor="text1"/>
        </w:rPr>
        <w:t xml:space="preserve"> from the sub-sequent non-participation. </w:t>
      </w:r>
      <w:r w:rsidRPr="007F770E">
        <w:rPr>
          <w:rStyle w:val="StyleUnderline"/>
          <w:color w:val="000000" w:themeColor="text1"/>
          <w:highlight w:val="green"/>
        </w:rPr>
        <w:t xml:space="preserve">Rather, death </w:t>
      </w:r>
      <w:proofErr w:type="gramStart"/>
      <w:r w:rsidRPr="007F770E">
        <w:rPr>
          <w:rStyle w:val="StyleUnderline"/>
          <w:color w:val="000000" w:themeColor="text1"/>
          <w:highlight w:val="green"/>
        </w:rPr>
        <w:t>in itself is</w:t>
      </w:r>
      <w:proofErr w:type="gramEnd"/>
      <w:r w:rsidRPr="007F770E">
        <w:rPr>
          <w:rStyle w:val="StyleUnderline"/>
          <w:color w:val="000000" w:themeColor="text1"/>
          <w:highlight w:val="green"/>
        </w:rPr>
        <w:t xml:space="preserve"> </w:t>
      </w:r>
      <w:r w:rsidRPr="007F770E">
        <w:rPr>
          <w:color w:val="000000" w:themeColor="text1"/>
        </w:rPr>
        <w:t xml:space="preserve">an </w:t>
      </w:r>
      <w:r w:rsidRPr="007F770E">
        <w:rPr>
          <w:rStyle w:val="StyleUnderline"/>
          <w:color w:val="000000" w:themeColor="text1"/>
          <w:highlight w:val="green"/>
        </w:rPr>
        <w:t xml:space="preserve">evil </w:t>
      </w:r>
      <w:r w:rsidRPr="007F770E">
        <w:rPr>
          <w:color w:val="000000" w:themeColor="text1"/>
        </w:rPr>
        <w:t xml:space="preserve">to us </w:t>
      </w:r>
      <w:r w:rsidRPr="007F770E">
        <w:rPr>
          <w:rStyle w:val="StyleUnderline"/>
          <w:color w:val="000000" w:themeColor="text1"/>
          <w:highlight w:val="green"/>
        </w:rPr>
        <w:t xml:space="preserve">because it ontologically destroys the </w:t>
      </w:r>
      <w:r w:rsidRPr="007F770E">
        <w:rPr>
          <w:rStyle w:val="StyleUnderline"/>
          <w:color w:val="000000" w:themeColor="text1"/>
        </w:rPr>
        <w:t xml:space="preserve">current existent </w:t>
      </w:r>
      <w:r w:rsidRPr="007F770E">
        <w:rPr>
          <w:rStyle w:val="StyleUnderline"/>
          <w:color w:val="000000" w:themeColor="text1"/>
          <w:highlight w:val="green"/>
        </w:rPr>
        <w:t xml:space="preserve">subject </w:t>
      </w:r>
      <w:r w:rsidRPr="007F770E">
        <w:rPr>
          <w:rStyle w:val="StyleUnderline"/>
          <w:color w:val="000000" w:themeColor="text1"/>
        </w:rPr>
        <w:t xml:space="preserve">— it is the ultimate </w:t>
      </w:r>
      <w:r w:rsidRPr="007F770E">
        <w:rPr>
          <w:color w:val="000000" w:themeColor="text1"/>
        </w:rPr>
        <w:t xml:space="preserve">in </w:t>
      </w:r>
      <w:r w:rsidRPr="007F770E">
        <w:rPr>
          <w:rStyle w:val="StyleUnderline"/>
          <w:color w:val="000000" w:themeColor="text1"/>
        </w:rPr>
        <w:t xml:space="preserve">metaphysical </w:t>
      </w:r>
      <w:proofErr w:type="spellStart"/>
      <w:r w:rsidRPr="007F770E">
        <w:rPr>
          <w:rStyle w:val="StyleUnderline"/>
          <w:color w:val="000000" w:themeColor="text1"/>
        </w:rPr>
        <w:t>lightening</w:t>
      </w:r>
      <w:proofErr w:type="spellEnd"/>
      <w:r w:rsidRPr="007F770E">
        <w:rPr>
          <w:rStyle w:val="StyleUnderline"/>
          <w:color w:val="000000" w:themeColor="text1"/>
        </w:rPr>
        <w:t xml:space="preserve"> strike</w:t>
      </w:r>
      <w:r w:rsidRPr="007F770E">
        <w:rPr>
          <w:color w:val="000000" w:themeColor="text1"/>
        </w:rPr>
        <w:t xml:space="preserve">s.80 The evil of death is truly an ontological evil borne by the person who already exists, </w:t>
      </w:r>
      <w:r w:rsidRPr="007F770E">
        <w:rPr>
          <w:rStyle w:val="StyleUnderline"/>
          <w:color w:val="000000" w:themeColor="text1"/>
          <w:highlight w:val="green"/>
        </w:rPr>
        <w:t xml:space="preserve">independently of calculations about </w:t>
      </w:r>
      <w:r w:rsidRPr="007F770E">
        <w:rPr>
          <w:rStyle w:val="StyleUnderline"/>
          <w:color w:val="000000" w:themeColor="text1"/>
          <w:highlight w:val="green"/>
        </w:rPr>
        <w:lastRenderedPageBreak/>
        <w:t xml:space="preserve">better or worse possible lives. </w:t>
      </w:r>
      <w:r w:rsidRPr="007F770E">
        <w:rPr>
          <w:color w:val="000000" w:themeColor="text1"/>
        </w:rPr>
        <w:t xml:space="preserve">Such an evil need not be consciously experienced </w:t>
      </w:r>
      <w:proofErr w:type="gramStart"/>
      <w:r w:rsidRPr="007F770E">
        <w:rPr>
          <w:color w:val="000000" w:themeColor="text1"/>
        </w:rPr>
        <w:t>in order to</w:t>
      </w:r>
      <w:proofErr w:type="gramEnd"/>
      <w:r w:rsidRPr="007F770E">
        <w:rPr>
          <w:color w:val="000000" w:themeColor="text1"/>
        </w:rPr>
        <w:t xml:space="preserve"> be an evil for the kind of being a human person is. </w:t>
      </w:r>
      <w:r w:rsidRPr="007F770E">
        <w:rPr>
          <w:rStyle w:val="StyleUnderline"/>
          <w:color w:val="000000" w:themeColor="text1"/>
          <w:highlight w:val="green"/>
        </w:rPr>
        <w:t xml:space="preserve">Death is </w:t>
      </w:r>
      <w:r w:rsidRPr="007F770E">
        <w:rPr>
          <w:color w:val="000000" w:themeColor="text1"/>
        </w:rPr>
        <w:t xml:space="preserve">an evil because of the change in kind it brings about, a change that is </w:t>
      </w:r>
      <w:r w:rsidRPr="007F770E">
        <w:rPr>
          <w:rStyle w:val="StyleUnderline"/>
          <w:color w:val="000000" w:themeColor="text1"/>
          <w:highlight w:val="green"/>
        </w:rPr>
        <w:t>destructive of the type of entity that we</w:t>
      </w:r>
      <w:r w:rsidRPr="007F770E">
        <w:rPr>
          <w:rStyle w:val="StyleUnderline"/>
          <w:color w:val="000000" w:themeColor="text1"/>
        </w:rPr>
        <w:t xml:space="preserve"> </w:t>
      </w:r>
      <w:r w:rsidRPr="007F770E">
        <w:rPr>
          <w:color w:val="000000" w:themeColor="text1"/>
        </w:rPr>
        <w:t xml:space="preserve">essentially </w:t>
      </w:r>
      <w:r w:rsidRPr="007F770E">
        <w:rPr>
          <w:rStyle w:val="StyleUnderline"/>
          <w:color w:val="000000" w:themeColor="text1"/>
          <w:highlight w:val="green"/>
        </w:rPr>
        <w:t>are</w:t>
      </w:r>
      <w:r w:rsidRPr="007F770E">
        <w:rPr>
          <w:rStyle w:val="StyleUnderline"/>
          <w:color w:val="000000" w:themeColor="text1"/>
        </w:rPr>
        <w:t xml:space="preserve">. </w:t>
      </w:r>
      <w:r w:rsidRPr="007F770E">
        <w:rPr>
          <w:color w:val="000000" w:themeColor="text1"/>
        </w:rPr>
        <w:t xml:space="preserve">Anything, whether caused naturally or caused by human intervention (intentional or unintentional) that drastically interferes in the process of maintaining the person in existence is an objective evil for the person. </w:t>
      </w:r>
      <w:r w:rsidRPr="007F770E">
        <w:rPr>
          <w:rStyle w:val="StyleUnderline"/>
          <w:color w:val="000000" w:themeColor="text1"/>
        </w:rPr>
        <w:t xml:space="preserve">What is crucially at stake </w:t>
      </w:r>
      <w:proofErr w:type="gramStart"/>
      <w:r w:rsidRPr="007F770E">
        <w:rPr>
          <w:rStyle w:val="StyleUnderline"/>
          <w:color w:val="000000" w:themeColor="text1"/>
        </w:rPr>
        <w:t xml:space="preserve">here, </w:t>
      </w:r>
      <w:r w:rsidRPr="007F770E">
        <w:rPr>
          <w:color w:val="000000" w:themeColor="text1"/>
        </w:rPr>
        <w:t>and</w:t>
      </w:r>
      <w:proofErr w:type="gramEnd"/>
      <w:r w:rsidRPr="007F770E">
        <w:rPr>
          <w:color w:val="000000" w:themeColor="text1"/>
        </w:rPr>
        <w:t xml:space="preserve"> is dialectically supportive of the self-</w:t>
      </w:r>
      <w:proofErr w:type="spellStart"/>
      <w:r w:rsidRPr="007F770E">
        <w:rPr>
          <w:color w:val="000000" w:themeColor="text1"/>
        </w:rPr>
        <w:t>evidency</w:t>
      </w:r>
      <w:proofErr w:type="spellEnd"/>
      <w:r w:rsidRPr="007F770E">
        <w:rPr>
          <w:color w:val="000000" w:themeColor="text1"/>
        </w:rPr>
        <w:t xml:space="preserve"> of the basic good of human life, </w:t>
      </w:r>
      <w:r w:rsidRPr="007F770E">
        <w:rPr>
          <w:rStyle w:val="StyleUnderline"/>
          <w:color w:val="000000" w:themeColor="text1"/>
        </w:rPr>
        <w:t xml:space="preserve">is that death is a radical interference with the current life process </w:t>
      </w:r>
      <w:r w:rsidRPr="007F770E">
        <w:rPr>
          <w:color w:val="000000" w:themeColor="text1"/>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7F770E">
        <w:rPr>
          <w:rStyle w:val="StyleUnderline"/>
          <w:color w:val="000000" w:themeColor="text1"/>
        </w:rPr>
        <w:t xml:space="preserve"> </w:t>
      </w:r>
      <w:r w:rsidRPr="007F770E">
        <w:rPr>
          <w:rStyle w:val="StyleUnderline"/>
          <w:color w:val="000000" w:themeColor="text1"/>
          <w:highlight w:val="green"/>
        </w:rPr>
        <w:t xml:space="preserve">any </w:t>
      </w:r>
      <w:r w:rsidRPr="007F770E">
        <w:rPr>
          <w:color w:val="000000" w:themeColor="text1"/>
        </w:rPr>
        <w:t>intentional</w:t>
      </w:r>
      <w:r w:rsidRPr="007F770E">
        <w:rPr>
          <w:rStyle w:val="StyleUnderline"/>
          <w:color w:val="000000" w:themeColor="text1"/>
        </w:rPr>
        <w:t xml:space="preserve"> </w:t>
      </w:r>
      <w:r w:rsidRPr="007F770E">
        <w:rPr>
          <w:rStyle w:val="StyleUnderline"/>
          <w:color w:val="000000" w:themeColor="text1"/>
          <w:highlight w:val="green"/>
        </w:rPr>
        <w:t xml:space="preserve">rejection of </w:t>
      </w:r>
      <w:r w:rsidRPr="007F770E">
        <w:rPr>
          <w:color w:val="000000" w:themeColor="text1"/>
        </w:rPr>
        <w:t>human</w:t>
      </w:r>
      <w:r w:rsidRPr="007F770E">
        <w:rPr>
          <w:rStyle w:val="StyleUnderline"/>
          <w:color w:val="000000" w:themeColor="text1"/>
        </w:rPr>
        <w:t xml:space="preserve"> </w:t>
      </w:r>
      <w:r w:rsidRPr="007F770E">
        <w:rPr>
          <w:rStyle w:val="StyleUnderline"/>
          <w:color w:val="000000" w:themeColor="text1"/>
          <w:highlight w:val="green"/>
        </w:rPr>
        <w:t xml:space="preserve">life </w:t>
      </w:r>
      <w:r w:rsidRPr="007F770E">
        <w:rPr>
          <w:color w:val="000000" w:themeColor="text1"/>
        </w:rPr>
        <w:t>itself</w:t>
      </w:r>
      <w:r w:rsidRPr="007F770E">
        <w:rPr>
          <w:rStyle w:val="StyleUnderline"/>
          <w:color w:val="000000" w:themeColor="text1"/>
        </w:rPr>
        <w:t xml:space="preserve"> </w:t>
      </w:r>
      <w:r w:rsidRPr="007F770E">
        <w:rPr>
          <w:rStyle w:val="StyleUnderline"/>
          <w:color w:val="000000" w:themeColor="text1"/>
          <w:highlight w:val="green"/>
        </w:rPr>
        <w:t xml:space="preserve">cannot </w:t>
      </w:r>
      <w:r w:rsidRPr="007F770E">
        <w:rPr>
          <w:color w:val="000000" w:themeColor="text1"/>
        </w:rPr>
        <w:t>therefore</w:t>
      </w:r>
      <w:r w:rsidRPr="007F770E">
        <w:rPr>
          <w:rStyle w:val="StyleUnderline"/>
          <w:color w:val="000000" w:themeColor="text1"/>
        </w:rPr>
        <w:t xml:space="preserve"> </w:t>
      </w:r>
      <w:r w:rsidRPr="007F770E">
        <w:rPr>
          <w:rStyle w:val="StyleUnderline"/>
          <w:color w:val="000000" w:themeColor="text1"/>
          <w:highlight w:val="green"/>
        </w:rPr>
        <w:t>be warranted since it is an expression of an ultimate disvalue for the subject</w:t>
      </w:r>
      <w:r w:rsidRPr="007F770E">
        <w:rPr>
          <w:color w:val="000000" w:themeColor="text1"/>
        </w:rPr>
        <w:t>, namely,</w:t>
      </w:r>
      <w:r w:rsidRPr="007F770E">
        <w:rPr>
          <w:rStyle w:val="StyleUnderline"/>
          <w:color w:val="000000" w:themeColor="text1"/>
        </w:rPr>
        <w:t xml:space="preserve"> the destruction of the present person</w:t>
      </w:r>
      <w:r w:rsidRPr="007F770E">
        <w:rPr>
          <w:color w:val="000000" w:themeColor="text1"/>
        </w:rPr>
        <w:t>;</w:t>
      </w:r>
      <w:r w:rsidRPr="007F770E">
        <w:rPr>
          <w:rStyle w:val="StyleUnderline"/>
          <w:color w:val="000000" w:themeColor="text1"/>
        </w:rPr>
        <w:t xml:space="preserve"> a radical ontological good that we cannot begin to weigh </w:t>
      </w:r>
      <w:r w:rsidRPr="007F770E">
        <w:rPr>
          <w:color w:val="000000" w:themeColor="text1"/>
        </w:rPr>
        <w:t>objectively</w:t>
      </w:r>
      <w:r w:rsidRPr="007F770E">
        <w:rPr>
          <w:rStyle w:val="StyleUnderline"/>
          <w:color w:val="000000" w:themeColor="text1"/>
        </w:rPr>
        <w:t xml:space="preserve"> against the travails of life </w:t>
      </w:r>
      <w:r w:rsidRPr="007F770E">
        <w:rPr>
          <w:color w:val="000000" w:themeColor="text1"/>
        </w:rPr>
        <w:t xml:space="preserve">in a rational manner. To deal with the sources of disvalue (pain, suffering, etc.) we should not seek to irrationally destroy the person, the very source and condition of all human possibility.82 </w:t>
      </w:r>
    </w:p>
    <w:p w14:paraId="5AD5A68B" w14:textId="77777777" w:rsidR="00991BBC" w:rsidRPr="007F770E" w:rsidRDefault="00991BBC" w:rsidP="00991BBC">
      <w:pPr>
        <w:rPr>
          <w:sz w:val="12"/>
        </w:rPr>
      </w:pPr>
    </w:p>
    <w:p w14:paraId="51630E2B" w14:textId="77777777" w:rsidR="00991BBC" w:rsidRPr="007F770E" w:rsidRDefault="00991BBC" w:rsidP="00991BBC"/>
    <w:p w14:paraId="60236222" w14:textId="3C4D4EBF" w:rsidR="00991BBC" w:rsidRPr="007F770E" w:rsidRDefault="00991BBC" w:rsidP="00991BBC">
      <w:pPr>
        <w:pStyle w:val="Heading2"/>
        <w:rPr>
          <w:rFonts w:cs="Calibri"/>
        </w:rPr>
      </w:pPr>
      <w:r w:rsidRPr="007F770E">
        <w:rPr>
          <w:rFonts w:cs="Calibri"/>
        </w:rPr>
        <w:lastRenderedPageBreak/>
        <w:t>1NC – Case</w:t>
      </w:r>
    </w:p>
    <w:p w14:paraId="7CD2BB4B" w14:textId="46B37D89" w:rsidR="000B1A51" w:rsidRPr="007F770E" w:rsidRDefault="000B1A51" w:rsidP="000B1A51">
      <w:pPr>
        <w:pStyle w:val="Heading3"/>
        <w:rPr>
          <w:rFonts w:cs="Calibri"/>
        </w:rPr>
      </w:pPr>
      <w:r w:rsidRPr="007F770E">
        <w:rPr>
          <w:rFonts w:cs="Calibri"/>
        </w:rPr>
        <w:lastRenderedPageBreak/>
        <w:t>Advantage</w:t>
      </w:r>
    </w:p>
    <w:p w14:paraId="48789C60" w14:textId="77777777" w:rsidR="00991BBC" w:rsidRPr="007F770E" w:rsidRDefault="00991BBC" w:rsidP="00991BBC">
      <w:pPr>
        <w:pStyle w:val="Heading4"/>
        <w:rPr>
          <w:rFonts w:cs="Calibri"/>
        </w:rPr>
      </w:pPr>
      <w:r w:rsidRPr="007F770E">
        <w:rPr>
          <w:rFonts w:cs="Calibri"/>
        </w:rPr>
        <w:t xml:space="preserve">ROB better debater – anything else arbitrary, </w:t>
      </w:r>
      <w:proofErr w:type="spellStart"/>
      <w:r w:rsidRPr="007F770E">
        <w:rPr>
          <w:rFonts w:cs="Calibri"/>
        </w:rPr>
        <w:t>self serving</w:t>
      </w:r>
      <w:proofErr w:type="spellEnd"/>
      <w:r w:rsidRPr="007F770E">
        <w:rPr>
          <w:rFonts w:cs="Calibri"/>
        </w:rPr>
        <w:t>, impact justified</w:t>
      </w:r>
    </w:p>
    <w:p w14:paraId="5613E98A" w14:textId="77777777" w:rsidR="00991BBC" w:rsidRPr="007F770E" w:rsidRDefault="00991BBC" w:rsidP="00991BBC">
      <w:pPr>
        <w:pStyle w:val="Heading4"/>
        <w:rPr>
          <w:rFonts w:cs="Calibri"/>
        </w:rPr>
      </w:pPr>
      <w:r w:rsidRPr="007F770E">
        <w:rPr>
          <w:rFonts w:cs="Calibri"/>
        </w:rPr>
        <w:t>Vote neg on presumption:</w:t>
      </w:r>
    </w:p>
    <w:p w14:paraId="54F324BB" w14:textId="77777777" w:rsidR="00991BBC" w:rsidRPr="007F770E" w:rsidRDefault="00991BBC" w:rsidP="00991BBC">
      <w:pPr>
        <w:pStyle w:val="Heading4"/>
        <w:numPr>
          <w:ilvl w:val="0"/>
          <w:numId w:val="16"/>
        </w:numPr>
        <w:rPr>
          <w:rFonts w:cs="Calibri"/>
        </w:rPr>
      </w:pPr>
      <w:r w:rsidRPr="007F770E">
        <w:rPr>
          <w:rFonts w:cs="Calibri"/>
        </w:rPr>
        <w:t xml:space="preserve">Zero risk they solve the existence of international institutions like the WTO or global IP regimes absent </w:t>
      </w:r>
      <w:proofErr w:type="spellStart"/>
      <w:r w:rsidRPr="007F770E">
        <w:rPr>
          <w:rFonts w:cs="Calibri"/>
        </w:rPr>
        <w:t>fiating</w:t>
      </w:r>
      <w:proofErr w:type="spellEnd"/>
      <w:r w:rsidRPr="007F770E">
        <w:rPr>
          <w:rFonts w:cs="Calibri"/>
        </w:rPr>
        <w:t xml:space="preserve"> legal change – they can’t explain how new academic thoughts spill up</w:t>
      </w:r>
    </w:p>
    <w:p w14:paraId="0ED4EC5C" w14:textId="21BB40B1" w:rsidR="00991BBC" w:rsidRDefault="00991BBC" w:rsidP="00991BBC">
      <w:pPr>
        <w:pStyle w:val="Heading4"/>
        <w:numPr>
          <w:ilvl w:val="0"/>
          <w:numId w:val="16"/>
        </w:numPr>
        <w:rPr>
          <w:rFonts w:cs="Calibri"/>
        </w:rPr>
      </w:pPr>
      <w:r w:rsidRPr="007F770E">
        <w:rPr>
          <w:rFonts w:cs="Calibri"/>
        </w:rPr>
        <w:t>If settler colonialism is so entrenched that legal change is irredeemable, decolonizing academia does nothing – also means no reason the ballot is key if they’ve already done the research</w:t>
      </w:r>
    </w:p>
    <w:p w14:paraId="27AD8086" w14:textId="77777777" w:rsidR="005C36C9" w:rsidRPr="005C36C9" w:rsidRDefault="005C36C9" w:rsidP="005C36C9"/>
    <w:p w14:paraId="197C3168" w14:textId="77777777" w:rsidR="00991BBC" w:rsidRPr="007F770E" w:rsidRDefault="00991BBC" w:rsidP="00991BBC">
      <w:pPr>
        <w:pStyle w:val="Heading4"/>
        <w:rPr>
          <w:rFonts w:cs="Calibri"/>
        </w:rPr>
      </w:pPr>
      <w:r w:rsidRPr="007F770E">
        <w:rPr>
          <w:rFonts w:cs="Calibri"/>
        </w:rPr>
        <w:t xml:space="preserve">Legal reforms solve it – an interrogation of specific instances of state repression that radically challenge the </w:t>
      </w:r>
      <w:proofErr w:type="spellStart"/>
      <w:r w:rsidRPr="007F770E">
        <w:rPr>
          <w:rFonts w:cs="Calibri"/>
        </w:rPr>
        <w:t>squo</w:t>
      </w:r>
      <w:proofErr w:type="spellEnd"/>
    </w:p>
    <w:p w14:paraId="4C802E29" w14:textId="77777777" w:rsidR="00991BBC" w:rsidRPr="007F770E" w:rsidRDefault="00991BBC" w:rsidP="00991BBC">
      <w:r w:rsidRPr="007F770E">
        <w:t xml:space="preserve">Brenna </w:t>
      </w:r>
      <w:proofErr w:type="spellStart"/>
      <w:r w:rsidRPr="007F770E">
        <w:rPr>
          <w:rStyle w:val="Style13ptBold"/>
        </w:rPr>
        <w:t>Bhandar</w:t>
      </w:r>
      <w:proofErr w:type="spellEnd"/>
      <w:r w:rsidRPr="007F770E">
        <w:rPr>
          <w:rStyle w:val="Style13ptBold"/>
        </w:rPr>
        <w:t xml:space="preserve"> 13,</w:t>
      </w:r>
      <w:r w:rsidRPr="007F770E">
        <w:t xml:space="preserve"> Senior Lecturer in Law at SOAS, University of London Strategies of Legal Rupture: the politics of judgment, http://www.forensic-architecture.org/wp-content/uploads/2013/02/BHANDAR-Brenna.-Strategies-of-Legal-Rupture.pdf</w:t>
      </w:r>
    </w:p>
    <w:p w14:paraId="6C77AA64" w14:textId="77777777" w:rsidR="00991BBC" w:rsidRPr="007F770E" w:rsidRDefault="00991BBC" w:rsidP="00991BBC">
      <w:r w:rsidRPr="007F770E">
        <w:t xml:space="preserve">Strategies of Rupture In this article, my aim is to consider the use of law as a political strategy of rupture in colonial </w:t>
      </w:r>
      <w:r w:rsidRPr="007F770E">
        <w:rPr>
          <w:sz w:val="12"/>
        </w:rPr>
        <w:t>¶</w:t>
      </w:r>
      <w:r w:rsidRPr="007F770E">
        <w:t xml:space="preserve"> and post-colonial nation states. </w:t>
      </w:r>
      <w:r w:rsidRPr="007F770E">
        <w:rPr>
          <w:rStyle w:val="StyleUnderline"/>
        </w:rPr>
        <w:t xml:space="preserve">The question of whether and how to use law </w:t>
      </w:r>
      <w:proofErr w:type="gramStart"/>
      <w:r w:rsidRPr="007F770E">
        <w:rPr>
          <w:rStyle w:val="StyleUnderline"/>
        </w:rPr>
        <w:t>in order to</w:t>
      </w:r>
      <w:proofErr w:type="gramEnd"/>
      <w:r w:rsidRPr="007F770E">
        <w:rPr>
          <w:rStyle w:val="StyleUnderline"/>
        </w:rPr>
        <w:t xml:space="preserve"> </w:t>
      </w:r>
      <w:r w:rsidRPr="007F770E">
        <w:rPr>
          <w:rStyle w:val="StyleUnderline"/>
          <w:sz w:val="12"/>
          <w:u w:val="none"/>
        </w:rPr>
        <w:t>¶</w:t>
      </w:r>
      <w:r w:rsidRPr="007F770E">
        <w:rPr>
          <w:rStyle w:val="StyleUnderline"/>
          <w:sz w:val="12"/>
        </w:rPr>
        <w:t xml:space="preserve"> </w:t>
      </w:r>
      <w:r w:rsidRPr="007F770E">
        <w:rPr>
          <w:rStyle w:val="StyleUnderline"/>
        </w:rPr>
        <w:t xml:space="preserve">transform and potentially shatter an existing political-legal order is one that continues to plague </w:t>
      </w:r>
      <w:r w:rsidRPr="007F770E">
        <w:rPr>
          <w:rStyle w:val="StyleUnderline"/>
          <w:sz w:val="12"/>
          <w:u w:val="none"/>
        </w:rPr>
        <w:t>¶</w:t>
      </w:r>
      <w:r w:rsidRPr="007F770E">
        <w:rPr>
          <w:rStyle w:val="StyleUnderline"/>
          <w:sz w:val="12"/>
        </w:rPr>
        <w:t xml:space="preserve"> </w:t>
      </w:r>
      <w:r w:rsidRPr="007F770E">
        <w:rPr>
          <w:rStyle w:val="StyleUnderline"/>
        </w:rPr>
        <w:t xml:space="preserve">legal advocates </w:t>
      </w:r>
      <w:r w:rsidRPr="007F770E">
        <w:t xml:space="preserve">in a variety of places, from Australia, to India, to Canada to Israel/Palestine. For </w:t>
      </w:r>
      <w:r w:rsidRPr="007F770E">
        <w:rPr>
          <w:sz w:val="12"/>
        </w:rPr>
        <w:t>¶</w:t>
      </w:r>
      <w:r w:rsidRPr="007F770E">
        <w:t xml:space="preserve"> example, </w:t>
      </w:r>
      <w:r w:rsidRPr="007F770E">
        <w:rPr>
          <w:rStyle w:val="StyleUnderline"/>
        </w:rPr>
        <w:t>the struggle</w:t>
      </w:r>
      <w:r w:rsidRPr="007F770E">
        <w:t xml:space="preserve"> for the recognition of indigenous </w:t>
      </w:r>
      <w:r w:rsidRPr="007F770E">
        <w:rPr>
          <w:rStyle w:val="StyleUnderline"/>
        </w:rPr>
        <w:t xml:space="preserve">rights </w:t>
      </w:r>
      <w:r w:rsidRPr="007F770E">
        <w:rPr>
          <w:rStyle w:val="StyleUnderline"/>
          <w:highlight w:val="green"/>
        </w:rPr>
        <w:t xml:space="preserve">in the context of colonial settler </w:t>
      </w:r>
      <w:r w:rsidRPr="007F770E">
        <w:rPr>
          <w:rStyle w:val="StyleUnderline"/>
          <w:sz w:val="12"/>
          <w:highlight w:val="green"/>
          <w:u w:val="none"/>
        </w:rPr>
        <w:t>¶</w:t>
      </w:r>
      <w:r w:rsidRPr="007F770E">
        <w:rPr>
          <w:rStyle w:val="StyleUnderline"/>
          <w:sz w:val="12"/>
          <w:highlight w:val="green"/>
        </w:rPr>
        <w:t xml:space="preserve"> </w:t>
      </w:r>
      <w:r w:rsidRPr="007F770E">
        <w:rPr>
          <w:rStyle w:val="StyleUnderline"/>
          <w:highlight w:val="green"/>
        </w:rPr>
        <w:t>regimes</w:t>
      </w:r>
      <w:r w:rsidRPr="007F770E">
        <w:rPr>
          <w:rStyle w:val="StyleUnderline"/>
        </w:rPr>
        <w:t xml:space="preserve"> has often produced pyrrhic victories.</w:t>
      </w:r>
      <w:r w:rsidRPr="007F770E">
        <w:t xml:space="preserve">21 The question of indigenous sovereignty is </w:t>
      </w:r>
      <w:r w:rsidRPr="007F770E">
        <w:rPr>
          <w:sz w:val="12"/>
        </w:rPr>
        <w:t>¶</w:t>
      </w:r>
      <w:r w:rsidRPr="007F770E">
        <w:t xml:space="preserve"> ultimately quashed, and aboriginal rights are paradoxically </w:t>
      </w:r>
      <w:proofErr w:type="spellStart"/>
      <w:r w:rsidRPr="007F770E">
        <w:t>recognised</w:t>
      </w:r>
      <w:proofErr w:type="spellEnd"/>
      <w:r w:rsidRPr="007F770E">
        <w:t xml:space="preserve"> as an interest that derives </w:t>
      </w:r>
      <w:r w:rsidRPr="007F770E">
        <w:rPr>
          <w:sz w:val="12"/>
        </w:rPr>
        <w:t>¶</w:t>
      </w:r>
      <w:r w:rsidRPr="007F770E">
        <w:t xml:space="preserve"> from the prior occupation of the land by aboriginal communities but is at the same time parasitic </w:t>
      </w:r>
      <w:r w:rsidRPr="007F770E">
        <w:rPr>
          <w:sz w:val="12"/>
        </w:rPr>
        <w:t>¶</w:t>
      </w:r>
      <w:r w:rsidRPr="007F770E">
        <w:t xml:space="preserve"> on underlying Crown sovereignty; an interest that can be justifiably limited in the interests of </w:t>
      </w:r>
      <w:r w:rsidRPr="007F770E">
        <w:rPr>
          <w:sz w:val="12"/>
        </w:rPr>
        <w:t>¶</w:t>
      </w:r>
      <w:r w:rsidRPr="007F770E">
        <w:t xml:space="preserve"> settlement.22 Thus, </w:t>
      </w:r>
      <w:r w:rsidRPr="007F770E">
        <w:rPr>
          <w:rStyle w:val="StyleUnderline"/>
          <w:highlight w:val="green"/>
        </w:rPr>
        <w:t>the</w:t>
      </w:r>
      <w:r w:rsidRPr="007F770E">
        <w:rPr>
          <w:rStyle w:val="StyleUnderline"/>
        </w:rPr>
        <w:t xml:space="preserve"> primary</w:t>
      </w:r>
      <w:r w:rsidRPr="007F770E">
        <w:t xml:space="preserve"> and inescapable </w:t>
      </w:r>
      <w:r w:rsidRPr="007F770E">
        <w:rPr>
          <w:rStyle w:val="StyleUnderline"/>
          <w:highlight w:val="green"/>
        </w:rPr>
        <w:t xml:space="preserve">question remains: how does one </w:t>
      </w:r>
      <w:proofErr w:type="spellStart"/>
      <w:r w:rsidRPr="007F770E">
        <w:rPr>
          <w:rStyle w:val="StyleUnderline"/>
          <w:highlight w:val="green"/>
        </w:rPr>
        <w:t>utilise</w:t>
      </w:r>
      <w:proofErr w:type="spellEnd"/>
      <w:r w:rsidRPr="007F770E">
        <w:rPr>
          <w:rStyle w:val="StyleUnderline"/>
          <w:highlight w:val="green"/>
        </w:rPr>
        <w:t xml:space="preserve"> the law </w:t>
      </w:r>
      <w:r w:rsidRPr="007F770E">
        <w:rPr>
          <w:rStyle w:val="StyleUnderline"/>
          <w:sz w:val="12"/>
          <w:highlight w:val="green"/>
          <w:u w:val="none"/>
        </w:rPr>
        <w:t>¶</w:t>
      </w:r>
      <w:r w:rsidRPr="007F770E">
        <w:rPr>
          <w:rStyle w:val="StyleUnderline"/>
          <w:sz w:val="12"/>
          <w:highlight w:val="green"/>
        </w:rPr>
        <w:t xml:space="preserve"> </w:t>
      </w:r>
      <w:r w:rsidRPr="007F770E">
        <w:rPr>
          <w:rStyle w:val="StyleUnderline"/>
          <w:highlight w:val="green"/>
        </w:rPr>
        <w:t>without re-inscribing the</w:t>
      </w:r>
      <w:r w:rsidRPr="007F770E">
        <w:rPr>
          <w:rStyle w:val="StyleUnderline"/>
        </w:rPr>
        <w:t xml:space="preserve"> very </w:t>
      </w:r>
      <w:r w:rsidRPr="007F770E">
        <w:rPr>
          <w:rStyle w:val="StyleUnderline"/>
          <w:highlight w:val="green"/>
        </w:rPr>
        <w:t>colonial legal order</w:t>
      </w:r>
      <w:r w:rsidRPr="007F770E">
        <w:rPr>
          <w:rStyle w:val="StyleUnderline"/>
        </w:rPr>
        <w:t xml:space="preserve"> that one is attempting to break down?</w:t>
      </w:r>
      <w:r w:rsidRPr="007F770E">
        <w:t xml:space="preserve">23 I </w:t>
      </w:r>
      <w:r w:rsidRPr="007F770E">
        <w:rPr>
          <w:sz w:val="12"/>
        </w:rPr>
        <w:t>¶</w:t>
      </w:r>
      <w:r w:rsidRPr="007F770E">
        <w:t xml:space="preserve"> argue that this is an inescapable dilemma; as critical race theorists and indigenous scholars have </w:t>
      </w:r>
      <w:r w:rsidRPr="007F770E">
        <w:rPr>
          <w:sz w:val="12"/>
        </w:rPr>
        <w:t>¶</w:t>
      </w:r>
      <w:r w:rsidRPr="007F770E">
        <w:t xml:space="preserve"> shown, </w:t>
      </w:r>
      <w:r w:rsidRPr="007F770E">
        <w:rPr>
          <w:rStyle w:val="StyleUnderline"/>
          <w:highlight w:val="green"/>
        </w:rPr>
        <w:t xml:space="preserve">to </w:t>
      </w:r>
      <w:proofErr w:type="spellStart"/>
      <w:r w:rsidRPr="007F770E">
        <w:rPr>
          <w:rStyle w:val="StyleUnderline"/>
          <w:highlight w:val="green"/>
        </w:rPr>
        <w:t>not</w:t>
      </w:r>
      <w:proofErr w:type="spellEnd"/>
      <w:r w:rsidRPr="007F770E">
        <w:rPr>
          <w:rStyle w:val="StyleUnderline"/>
          <w:highlight w:val="green"/>
        </w:rPr>
        <w:t xml:space="preserve"> avail ourselves of the law</w:t>
      </w:r>
      <w:r w:rsidRPr="007F770E">
        <w:rPr>
          <w:rStyle w:val="StyleUnderline"/>
        </w:rPr>
        <w:t xml:space="preserve"> in an effort to </w:t>
      </w:r>
      <w:r w:rsidRPr="007F770E">
        <w:t xml:space="preserve">ameliorate social ills, and to promote and </w:t>
      </w:r>
      <w:r w:rsidRPr="007F770E">
        <w:rPr>
          <w:sz w:val="12"/>
        </w:rPr>
        <w:t>¶</w:t>
      </w:r>
      <w:r w:rsidRPr="007F770E">
        <w:t xml:space="preserve"> </w:t>
      </w:r>
      <w:r w:rsidRPr="007F770E">
        <w:rPr>
          <w:rStyle w:val="StyleUnderline"/>
        </w:rPr>
        <w:t xml:space="preserve">protect the rights of oppressed minorities </w:t>
      </w:r>
      <w:r w:rsidRPr="007F770E">
        <w:rPr>
          <w:rStyle w:val="StyleUnderline"/>
          <w:highlight w:val="green"/>
        </w:rPr>
        <w:t>is to</w:t>
      </w:r>
      <w:r w:rsidRPr="007F770E">
        <w:rPr>
          <w:rStyle w:val="StyleUnderline"/>
        </w:rPr>
        <w:t xml:space="preserve"> essentially </w:t>
      </w:r>
      <w:r w:rsidRPr="007F770E">
        <w:rPr>
          <w:rStyle w:val="Emphasis"/>
          <w:highlight w:val="green"/>
        </w:rPr>
        <w:t>abrogate</w:t>
      </w:r>
      <w:r w:rsidRPr="007F770E">
        <w:rPr>
          <w:rStyle w:val="Emphasis"/>
        </w:rPr>
        <w:t xml:space="preserve"> one’s </w:t>
      </w:r>
      <w:r w:rsidRPr="007F770E">
        <w:rPr>
          <w:rStyle w:val="Emphasis"/>
          <w:highlight w:val="green"/>
        </w:rPr>
        <w:t>political responsibilities</w:t>
      </w:r>
      <w:r w:rsidRPr="007F770E">
        <w:t xml:space="preserve">. </w:t>
      </w:r>
      <w:r w:rsidRPr="007F770E">
        <w:rPr>
          <w:sz w:val="12"/>
        </w:rPr>
        <w:t>¶</w:t>
      </w:r>
      <w:r w:rsidRPr="007F770E">
        <w:t xml:space="preserve"> Moreover, </w:t>
      </w:r>
      <w:r w:rsidRPr="007F770E">
        <w:rPr>
          <w:rStyle w:val="StyleUnderline"/>
        </w:rPr>
        <w:t xml:space="preserve">the reality of political struggle (particularly of the anti-colonial variety) is that it is of </w:t>
      </w:r>
      <w:r w:rsidRPr="007F770E">
        <w:rPr>
          <w:rStyle w:val="StyleUnderline"/>
          <w:sz w:val="12"/>
          <w:u w:val="none"/>
        </w:rPr>
        <w:t>¶</w:t>
      </w:r>
      <w:r w:rsidRPr="007F770E">
        <w:rPr>
          <w:rStyle w:val="StyleUnderline"/>
          <w:sz w:val="12"/>
        </w:rPr>
        <w:t xml:space="preserve"> </w:t>
      </w:r>
      <w:r w:rsidRPr="007F770E">
        <w:rPr>
          <w:rStyle w:val="StyleUnderline"/>
        </w:rPr>
        <w:t xml:space="preserve">a diffuse and varied nature, engaging multiple different tactics in order to achieve its </w:t>
      </w:r>
      <w:proofErr w:type="gramStart"/>
      <w:r w:rsidRPr="007F770E">
        <w:rPr>
          <w:rStyle w:val="StyleUnderline"/>
        </w:rPr>
        <w:t>ends.</w:t>
      </w:r>
      <w:r w:rsidRPr="007F770E">
        <w:rPr>
          <w:rStyle w:val="StyleUnderline"/>
          <w:sz w:val="12"/>
          <w:u w:val="none"/>
        </w:rPr>
        <w:t>¶</w:t>
      </w:r>
      <w:proofErr w:type="gramEnd"/>
      <w:r w:rsidRPr="007F770E">
        <w:rPr>
          <w:rStyle w:val="StyleUnderline"/>
          <w:sz w:val="12"/>
        </w:rPr>
        <w:t xml:space="preserve"> </w:t>
      </w:r>
      <w:r w:rsidRPr="007F770E">
        <w:t xml:space="preserve">The notion of the </w:t>
      </w:r>
      <w:proofErr w:type="spellStart"/>
      <w:r w:rsidRPr="007F770E">
        <w:t>ruptural</w:t>
      </w:r>
      <w:proofErr w:type="spellEnd"/>
      <w:r w:rsidRPr="007F770E">
        <w:t xml:space="preserve"> </w:t>
      </w:r>
      <w:proofErr w:type="spellStart"/>
      <w:r w:rsidRPr="007F770E">
        <w:t>defence</w:t>
      </w:r>
      <w:proofErr w:type="spellEnd"/>
      <w:r w:rsidRPr="007F770E">
        <w:t xml:space="preserve"> emerges from the work of Jacques </w:t>
      </w:r>
      <w:proofErr w:type="spellStart"/>
      <w:r w:rsidRPr="007F770E">
        <w:t>Vergès</w:t>
      </w:r>
      <w:proofErr w:type="spellEnd"/>
      <w:r w:rsidRPr="007F770E">
        <w:t xml:space="preserve">, a French advocate </w:t>
      </w:r>
      <w:r w:rsidRPr="007F770E">
        <w:rPr>
          <w:sz w:val="12"/>
        </w:rPr>
        <w:t>¶</w:t>
      </w:r>
      <w:r w:rsidRPr="007F770E">
        <w:t xml:space="preserve"> and subject of a film by Barbet Schroder entitled Terror’s Advocate. The film is as much a portrait </w:t>
      </w:r>
      <w:r w:rsidRPr="007F770E">
        <w:rPr>
          <w:sz w:val="12"/>
        </w:rPr>
        <w:t>¶</w:t>
      </w:r>
      <w:r w:rsidRPr="007F770E">
        <w:t xml:space="preserve"> of </w:t>
      </w:r>
      <w:proofErr w:type="spellStart"/>
      <w:r w:rsidRPr="007F770E">
        <w:t>Vergès</w:t>
      </w:r>
      <w:proofErr w:type="spellEnd"/>
      <w:r w:rsidRPr="007F770E">
        <w:t xml:space="preserve">’ life as it is a series of vignettes of armed anti-colonial and anti-imperial struggle during </w:t>
      </w:r>
      <w:r w:rsidRPr="007F770E">
        <w:rPr>
          <w:sz w:val="12"/>
        </w:rPr>
        <w:t>¶</w:t>
      </w:r>
      <w:r w:rsidRPr="007F770E">
        <w:t xml:space="preserve"> the decades between the late 1940s and the 1980s. I should say at the beginning that I do not </w:t>
      </w:r>
      <w:r w:rsidRPr="007F770E">
        <w:rPr>
          <w:sz w:val="12"/>
        </w:rPr>
        <w:t>¶</w:t>
      </w:r>
      <w:r w:rsidRPr="007F770E">
        <w:t xml:space="preserve"> perceive </w:t>
      </w:r>
      <w:proofErr w:type="spellStart"/>
      <w:r w:rsidRPr="007F770E">
        <w:t>Vergès</w:t>
      </w:r>
      <w:proofErr w:type="spellEnd"/>
      <w:r w:rsidRPr="007F770E">
        <w:t xml:space="preserve"> as a heroic figure or defender of the oppressed; we can see from his later </w:t>
      </w:r>
      <w:r w:rsidRPr="007F770E">
        <w:rPr>
          <w:sz w:val="12"/>
        </w:rPr>
        <w:t>¶</w:t>
      </w:r>
      <w:r w:rsidRPr="007F770E">
        <w:t xml:space="preserve"> decisions to defend Klaus Barbie, for instance, that his desire to reveal the violence wrought by</w:t>
      </w:r>
      <w:r w:rsidRPr="007F770E">
        <w:rPr>
          <w:sz w:val="12"/>
        </w:rPr>
        <w:t>¶</w:t>
      </w:r>
      <w:r w:rsidRPr="007F770E">
        <w:t xml:space="preserve"> European imperial powers was pursued at any cost. But in</w:t>
      </w:r>
      <w:r w:rsidRPr="007F770E">
        <w:rPr>
          <w:rStyle w:val="StyleUnderline"/>
        </w:rPr>
        <w:t xml:space="preserve"> </w:t>
      </w:r>
      <w:r w:rsidRPr="007F770E">
        <w:rPr>
          <w:rStyle w:val="StyleUnderline"/>
          <w:highlight w:val="green"/>
        </w:rPr>
        <w:t>tracing the development of</w:t>
      </w:r>
      <w:r w:rsidRPr="007F770E">
        <w:t xml:space="preserve"> what</w:t>
      </w:r>
      <w:r w:rsidRPr="007F770E">
        <w:rPr>
          <w:sz w:val="12"/>
        </w:rPr>
        <w:t>¶</w:t>
      </w:r>
      <w:r w:rsidRPr="007F770E">
        <w:t xml:space="preserve"> Verges called the </w:t>
      </w:r>
      <w:proofErr w:type="spellStart"/>
      <w:r w:rsidRPr="007F770E">
        <w:rPr>
          <w:rStyle w:val="StyleUnderline"/>
          <w:highlight w:val="green"/>
        </w:rPr>
        <w:t>ruptural</w:t>
      </w:r>
      <w:proofErr w:type="spellEnd"/>
      <w:r w:rsidRPr="007F770E">
        <w:rPr>
          <w:rStyle w:val="StyleUnderline"/>
        </w:rPr>
        <w:t xml:space="preserve"> </w:t>
      </w:r>
      <w:proofErr w:type="spellStart"/>
      <w:r w:rsidRPr="007F770E">
        <w:rPr>
          <w:rStyle w:val="StyleUnderline"/>
          <w:highlight w:val="green"/>
        </w:rPr>
        <w:t>defence</w:t>
      </w:r>
      <w:proofErr w:type="spellEnd"/>
      <w:r w:rsidRPr="007F770E">
        <w:rPr>
          <w:highlight w:val="green"/>
        </w:rPr>
        <w:t>,</w:t>
      </w:r>
      <w:r w:rsidRPr="007F770E">
        <w:t xml:space="preserve"> the film </w:t>
      </w:r>
      <w:r w:rsidRPr="007F770E">
        <w:rPr>
          <w:rStyle w:val="StyleUnderline"/>
          <w:highlight w:val="green"/>
        </w:rPr>
        <w:t>takes us to</w:t>
      </w:r>
      <w:r w:rsidRPr="007F770E">
        <w:rPr>
          <w:rStyle w:val="StyleUnderline"/>
        </w:rPr>
        <w:t xml:space="preserve"> the heart of</w:t>
      </w:r>
      <w:r w:rsidRPr="007F770E">
        <w:t xml:space="preserve"> </w:t>
      </w:r>
      <w:r w:rsidRPr="007F770E">
        <w:rPr>
          <w:rStyle w:val="StyleUnderline"/>
        </w:rPr>
        <w:t xml:space="preserve">the inescapable </w:t>
      </w:r>
      <w:r w:rsidRPr="007F770E">
        <w:rPr>
          <w:rStyle w:val="StyleUnderline"/>
          <w:highlight w:val="green"/>
        </w:rPr>
        <w:t>paradoxes</w:t>
      </w:r>
      <w:r w:rsidRPr="007F770E">
        <w:rPr>
          <w:rStyle w:val="StyleUnderline"/>
          <w:sz w:val="12"/>
          <w:highlight w:val="green"/>
          <w:u w:val="none"/>
        </w:rPr>
        <w:t>¶</w:t>
      </w:r>
      <w:r w:rsidRPr="007F770E">
        <w:rPr>
          <w:rStyle w:val="StyleUnderline"/>
          <w:sz w:val="12"/>
          <w:highlight w:val="green"/>
        </w:rPr>
        <w:t xml:space="preserve"> </w:t>
      </w:r>
      <w:r w:rsidRPr="007F770E">
        <w:rPr>
          <w:rStyle w:val="StyleUnderline"/>
          <w:highlight w:val="green"/>
        </w:rPr>
        <w:t>and contradictions involved in using law</w:t>
      </w:r>
      <w:r w:rsidRPr="007F770E">
        <w:rPr>
          <w:rStyle w:val="StyleUnderline"/>
        </w:rPr>
        <w:t xml:space="preserve"> as a means of political resistance in colonial and post-</w:t>
      </w:r>
      <w:r w:rsidRPr="007F770E">
        <w:rPr>
          <w:rStyle w:val="StyleUnderline"/>
          <w:sz w:val="12"/>
          <w:u w:val="none"/>
        </w:rPr>
        <w:t>¶</w:t>
      </w:r>
      <w:r w:rsidRPr="007F770E">
        <w:rPr>
          <w:rStyle w:val="StyleUnderline"/>
          <w:sz w:val="12"/>
        </w:rPr>
        <w:t xml:space="preserve"> </w:t>
      </w:r>
      <w:r w:rsidRPr="007F770E">
        <w:rPr>
          <w:rStyle w:val="StyleUnderline"/>
        </w:rPr>
        <w:t>colonial contexts</w:t>
      </w:r>
      <w:r w:rsidRPr="007F770E">
        <w:t xml:space="preserve">. I want to explore the strategy of rupture as developed by Verges but also in a </w:t>
      </w:r>
      <w:r w:rsidRPr="007F770E">
        <w:rPr>
          <w:sz w:val="12"/>
        </w:rPr>
        <w:t>¶</w:t>
      </w:r>
      <w:r w:rsidRPr="007F770E">
        <w:t xml:space="preserve"> broader sense, to consider whether there is in this </w:t>
      </w:r>
      <w:proofErr w:type="spellStart"/>
      <w:r w:rsidRPr="007F770E">
        <w:t>defence</w:t>
      </w:r>
      <w:proofErr w:type="spellEnd"/>
      <w:r w:rsidRPr="007F770E">
        <w:t xml:space="preserve"> strategy that arose in colonial,</w:t>
      </w:r>
      <w:r w:rsidRPr="007F770E">
        <w:rPr>
          <w:sz w:val="12"/>
        </w:rPr>
        <w:t>¶</w:t>
      </w:r>
      <w:r w:rsidRPr="007F770E">
        <w:t xml:space="preserve"> criminal law contexts, something that is </w:t>
      </w:r>
      <w:proofErr w:type="spellStart"/>
      <w:r w:rsidRPr="007F770E">
        <w:t>generalisable</w:t>
      </w:r>
      <w:proofErr w:type="spellEnd"/>
      <w:r w:rsidRPr="007F770E">
        <w:t>, something that can be drawn out to form a</w:t>
      </w:r>
      <w:r w:rsidRPr="007F770E">
        <w:rPr>
          <w:sz w:val="12"/>
        </w:rPr>
        <w:t>¶</w:t>
      </w:r>
      <w:r w:rsidRPr="007F770E">
        <w:t xml:space="preserve"> notion of legal rupture more generally.</w:t>
      </w:r>
      <w:r w:rsidRPr="007F770E">
        <w:rPr>
          <w:sz w:val="12"/>
        </w:rPr>
        <w:t>¶</w:t>
      </w:r>
      <w:r w:rsidRPr="007F770E">
        <w:t xml:space="preserve"> To begin then, an exploration of Verges* 'rupture </w:t>
      </w:r>
      <w:proofErr w:type="spellStart"/>
      <w:r w:rsidRPr="007F770E">
        <w:t>defence</w:t>
      </w:r>
      <w:proofErr w:type="spellEnd"/>
      <w:r w:rsidRPr="007F770E">
        <w:t>', or rendered more eloquently, a</w:t>
      </w:r>
      <w:r w:rsidRPr="007F770E">
        <w:rPr>
          <w:sz w:val="12"/>
        </w:rPr>
        <w:t>¶</w:t>
      </w:r>
      <w:r w:rsidRPr="007F770E">
        <w:t xml:space="preserve"> strategy of rupture. At the beginning of the film, Verges comments on his strategy for the trial of</w:t>
      </w:r>
      <w:r w:rsidRPr="007F770E">
        <w:rPr>
          <w:sz w:val="12"/>
        </w:rPr>
        <w:t>¶</w:t>
      </w:r>
      <w:r w:rsidRPr="007F770E">
        <w:t xml:space="preserve"> </w:t>
      </w:r>
      <w:proofErr w:type="spellStart"/>
      <w:r w:rsidRPr="007F770E">
        <w:t>Djamila</w:t>
      </w:r>
      <w:proofErr w:type="spellEnd"/>
      <w:r w:rsidRPr="007F770E">
        <w:t xml:space="preserve"> </w:t>
      </w:r>
      <w:proofErr w:type="spellStart"/>
      <w:r w:rsidRPr="007F770E">
        <w:t>Bouhired</w:t>
      </w:r>
      <w:proofErr w:type="spellEnd"/>
      <w:r w:rsidRPr="007F770E">
        <w:t>, a member of the KLN, who was tried in a military court for planting a bomb</w:t>
      </w:r>
      <w:r w:rsidRPr="007F770E">
        <w:rPr>
          <w:sz w:val="12"/>
        </w:rPr>
        <w:t>¶</w:t>
      </w:r>
      <w:r w:rsidRPr="007F770E">
        <w:t xml:space="preserve"> in a cafe in Algiers in 1956. Verges states the following in relation to the trial:</w:t>
      </w:r>
      <w:r w:rsidRPr="007F770E">
        <w:rPr>
          <w:sz w:val="12"/>
        </w:rPr>
        <w:t>¶</w:t>
      </w:r>
      <w:r w:rsidRPr="007F770E">
        <w:t xml:space="preserve"> The problem wasn't to play for sympathy as left-wing lawyers advised us to do, from the</w:t>
      </w:r>
      <w:r w:rsidRPr="007F770E">
        <w:rPr>
          <w:sz w:val="12"/>
        </w:rPr>
        <w:t>¶</w:t>
      </w:r>
      <w:r w:rsidRPr="007F770E">
        <w:t xml:space="preserve"> murderous fools who judged us, but to taunt them, to provoke incidents that would reach</w:t>
      </w:r>
      <w:r w:rsidRPr="007F770E">
        <w:rPr>
          <w:sz w:val="12"/>
        </w:rPr>
        <w:t>¶</w:t>
      </w:r>
      <w:r w:rsidRPr="007F770E">
        <w:t xml:space="preserve"> people in Paris, London, Brussels and Cairo...</w:t>
      </w:r>
      <w:r w:rsidRPr="007F770E">
        <w:rPr>
          <w:sz w:val="12"/>
        </w:rPr>
        <w:t>¶</w:t>
      </w:r>
      <w:r w:rsidRPr="007F770E">
        <w:t xml:space="preserve"> </w:t>
      </w:r>
      <w:r w:rsidRPr="007F770E">
        <w:rPr>
          <w:rStyle w:val="StyleUnderline"/>
        </w:rPr>
        <w:t>The refusal to play for sympathy from those empowered to uphold the law in a colonial legal</w:t>
      </w:r>
      <w:r w:rsidRPr="007F770E">
        <w:rPr>
          <w:rStyle w:val="StyleUnderline"/>
          <w:sz w:val="12"/>
          <w:u w:val="none"/>
        </w:rPr>
        <w:t>¶</w:t>
      </w:r>
      <w:r w:rsidRPr="007F770E">
        <w:rPr>
          <w:rStyle w:val="StyleUnderline"/>
          <w:sz w:val="12"/>
        </w:rPr>
        <w:t xml:space="preserve"> </w:t>
      </w:r>
      <w:r w:rsidRPr="007F770E">
        <w:rPr>
          <w:rStyle w:val="StyleUnderline"/>
        </w:rPr>
        <w:t xml:space="preserve">order hints </w:t>
      </w:r>
      <w:r w:rsidRPr="007F770E">
        <w:rPr>
          <w:rStyle w:val="StyleUnderline"/>
        </w:rPr>
        <w:lastRenderedPageBreak/>
        <w:t>at the much more profound refusal that lies at the basis of the strategy of rupture,</w:t>
      </w:r>
      <w:r w:rsidRPr="007F770E">
        <w:rPr>
          <w:rStyle w:val="StyleUnderline"/>
          <w:sz w:val="12"/>
          <w:u w:val="none"/>
        </w:rPr>
        <w:t>¶</w:t>
      </w:r>
      <w:r w:rsidRPr="007F770E">
        <w:rPr>
          <w:rStyle w:val="StyleUnderline"/>
          <w:sz w:val="12"/>
        </w:rPr>
        <w:t xml:space="preserve"> </w:t>
      </w:r>
      <w:r w:rsidRPr="007F770E">
        <w:t xml:space="preserve">which we see unfold throughout the film. In refusing to accept the </w:t>
      </w:r>
      <w:proofErr w:type="spellStart"/>
      <w:r w:rsidRPr="007F770E">
        <w:t>characterisation</w:t>
      </w:r>
      <w:proofErr w:type="spellEnd"/>
      <w:r w:rsidRPr="007F770E">
        <w:t xml:space="preserve"> of </w:t>
      </w:r>
      <w:proofErr w:type="spellStart"/>
      <w:r w:rsidRPr="007F770E">
        <w:t>Djamila</w:t>
      </w:r>
      <w:proofErr w:type="spellEnd"/>
      <w:r w:rsidRPr="007F770E">
        <w:t xml:space="preserve"> s</w:t>
      </w:r>
      <w:r w:rsidRPr="007F770E">
        <w:rPr>
          <w:sz w:val="12"/>
        </w:rPr>
        <w:t>¶</w:t>
      </w:r>
      <w:r w:rsidRPr="007F770E">
        <w:t xml:space="preserve"> acts as criminal acts, Verges challenges the very legal categories that were used to </w:t>
      </w:r>
      <w:proofErr w:type="spellStart"/>
      <w:proofErr w:type="gramStart"/>
      <w:r w:rsidRPr="007F770E">
        <w:t>criminalise</w:t>
      </w:r>
      <w:proofErr w:type="spellEnd"/>
      <w:r w:rsidRPr="007F770E">
        <w:t>,</w:t>
      </w:r>
      <w:r w:rsidRPr="007F770E">
        <w:rPr>
          <w:sz w:val="12"/>
        </w:rPr>
        <w:t>¶</w:t>
      </w:r>
      <w:proofErr w:type="gramEnd"/>
      <w:r w:rsidRPr="007F770E">
        <w:t xml:space="preserve"> condemn and punish anti-colonial resistance. The refusal to make the defendants' actions</w:t>
      </w:r>
      <w:r w:rsidRPr="007F770E">
        <w:rPr>
          <w:sz w:val="12"/>
        </w:rPr>
        <w:t>¶</w:t>
      </w:r>
      <w:r w:rsidRPr="007F770E">
        <w:t xml:space="preserve"> </w:t>
      </w:r>
      <w:proofErr w:type="spellStart"/>
      <w:r w:rsidRPr="007F770E">
        <w:t>cognisable</w:t>
      </w:r>
      <w:proofErr w:type="spellEnd"/>
      <w:r w:rsidRPr="007F770E">
        <w:t xml:space="preserve"> to and intelligible within the colonial legal framework breaks the capacity of the</w:t>
      </w:r>
      <w:r w:rsidRPr="007F770E">
        <w:rPr>
          <w:sz w:val="12"/>
        </w:rPr>
        <w:t>¶</w:t>
      </w:r>
      <w:r w:rsidRPr="007F770E">
        <w:t xml:space="preserve"> judges to adjudicate in at least two senses. First, their </w:t>
      </w:r>
      <w:r w:rsidRPr="007F770E">
        <w:rPr>
          <w:rStyle w:val="StyleUnderline"/>
          <w:highlight w:val="green"/>
        </w:rPr>
        <w:t>moral authority is radically undermined by</w:t>
      </w:r>
      <w:r w:rsidRPr="007F770E">
        <w:rPr>
          <w:rStyle w:val="StyleUnderline"/>
          <w:sz w:val="12"/>
          <w:highlight w:val="green"/>
          <w:u w:val="none"/>
        </w:rPr>
        <w:t>¶</w:t>
      </w:r>
      <w:r w:rsidRPr="007F770E">
        <w:rPr>
          <w:rStyle w:val="StyleUnderline"/>
          <w:sz w:val="12"/>
          <w:highlight w:val="green"/>
        </w:rPr>
        <w:t xml:space="preserve"> </w:t>
      </w:r>
      <w:r w:rsidRPr="007F770E">
        <w:rPr>
          <w:rStyle w:val="StyleUnderline"/>
          <w:highlight w:val="green"/>
        </w:rPr>
        <w:t>an outright rejection of the legal terms of reference</w:t>
      </w:r>
      <w:r w:rsidRPr="007F770E">
        <w:rPr>
          <w:rStyle w:val="StyleUnderline"/>
        </w:rPr>
        <w:t xml:space="preserve"> and categories which they are appointed to</w:t>
      </w:r>
      <w:r w:rsidRPr="007F770E">
        <w:rPr>
          <w:rStyle w:val="StyleUnderline"/>
          <w:sz w:val="12"/>
          <w:u w:val="none"/>
        </w:rPr>
        <w:t>¶</w:t>
      </w:r>
      <w:r w:rsidRPr="007F770E">
        <w:rPr>
          <w:rStyle w:val="StyleUnderline"/>
          <w:sz w:val="12"/>
        </w:rPr>
        <w:t xml:space="preserve"> </w:t>
      </w:r>
      <w:r w:rsidRPr="007F770E">
        <w:rPr>
          <w:rStyle w:val="StyleUnderline"/>
        </w:rPr>
        <w:t>uphold.</w:t>
      </w:r>
      <w:r w:rsidRPr="007F770E">
        <w:t xml:space="preserve"> </w:t>
      </w:r>
      <w:r w:rsidRPr="007F770E">
        <w:rPr>
          <w:rStyle w:val="StyleUnderline"/>
          <w:highlight w:val="green"/>
        </w:rPr>
        <w:t xml:space="preserve">The legal strategy of rupture is a </w:t>
      </w:r>
      <w:r w:rsidRPr="007F770E">
        <w:rPr>
          <w:rStyle w:val="Emphasis"/>
          <w:highlight w:val="green"/>
        </w:rPr>
        <w:t>politics of refusal</w:t>
      </w:r>
      <w:r w:rsidRPr="007F770E">
        <w:rPr>
          <w:rStyle w:val="Emphasis"/>
        </w:rPr>
        <w:t xml:space="preserve"> that calls into question</w:t>
      </w:r>
      <w:r w:rsidRPr="007F770E">
        <w:rPr>
          <w:rStyle w:val="StyleUnderline"/>
        </w:rPr>
        <w:t xml:space="preserve"> the</w:t>
      </w:r>
      <w:r w:rsidRPr="007F770E">
        <w:rPr>
          <w:rStyle w:val="StyleUnderline"/>
          <w:sz w:val="12"/>
          <w:u w:val="none"/>
        </w:rPr>
        <w:t>¶</w:t>
      </w:r>
      <w:r w:rsidRPr="007F770E">
        <w:rPr>
          <w:rStyle w:val="StyleUnderline"/>
          <w:sz w:val="12"/>
        </w:rPr>
        <w:t xml:space="preserve"> </w:t>
      </w:r>
      <w:r w:rsidRPr="007F770E">
        <w:rPr>
          <w:rStyle w:val="StyleUnderline"/>
        </w:rPr>
        <w:t>justiciability of the purported crime</w:t>
      </w:r>
      <w:r w:rsidRPr="007F770E">
        <w:t xml:space="preserve"> </w:t>
      </w:r>
      <w:r w:rsidRPr="007F770E">
        <w:rPr>
          <w:rStyle w:val="StyleUnderline"/>
        </w:rPr>
        <w:t xml:space="preserve">by </w:t>
      </w:r>
      <w:r w:rsidRPr="007F770E">
        <w:rPr>
          <w:rStyle w:val="Emphasis"/>
          <w:highlight w:val="green"/>
        </w:rPr>
        <w:t>challenging the moral and political jurisdiction of the</w:t>
      </w:r>
      <w:r w:rsidRPr="007F770E">
        <w:rPr>
          <w:rStyle w:val="Emphasis"/>
          <w:sz w:val="12"/>
          <w:highlight w:val="green"/>
        </w:rPr>
        <w:t xml:space="preserve">¶ </w:t>
      </w:r>
      <w:r w:rsidRPr="007F770E">
        <w:rPr>
          <w:rStyle w:val="Emphasis"/>
          <w:highlight w:val="green"/>
        </w:rPr>
        <w:t xml:space="preserve">colonial legal order </w:t>
      </w:r>
      <w:proofErr w:type="gramStart"/>
      <w:r w:rsidRPr="007F770E">
        <w:rPr>
          <w:rStyle w:val="Emphasis"/>
          <w:highlight w:val="green"/>
        </w:rPr>
        <w:t>itself</w:t>
      </w:r>
      <w:r w:rsidRPr="007F770E">
        <w:rPr>
          <w:rStyle w:val="Emphasis"/>
        </w:rPr>
        <w:t>.</w:t>
      </w:r>
      <w:r w:rsidRPr="007F770E">
        <w:rPr>
          <w:rStyle w:val="Emphasis"/>
          <w:sz w:val="12"/>
        </w:rPr>
        <w:t>¶</w:t>
      </w:r>
      <w:proofErr w:type="gramEnd"/>
      <w:r w:rsidRPr="007F770E">
        <w:rPr>
          <w:rStyle w:val="Emphasis"/>
          <w:sz w:val="12"/>
        </w:rPr>
        <w:t xml:space="preserve"> </w:t>
      </w:r>
      <w:r w:rsidRPr="007F770E">
        <w:t xml:space="preserve">Second, the refusal of the legal </w:t>
      </w:r>
      <w:proofErr w:type="spellStart"/>
      <w:r w:rsidRPr="007F770E">
        <w:t>categorisation</w:t>
      </w:r>
      <w:proofErr w:type="spellEnd"/>
      <w:r w:rsidRPr="007F770E">
        <w:t xml:space="preserve"> of the FLN acts of resistance as criminal brought</w:t>
      </w:r>
      <w:r w:rsidRPr="007F770E">
        <w:rPr>
          <w:sz w:val="12"/>
        </w:rPr>
        <w:t>¶</w:t>
      </w:r>
      <w:r w:rsidRPr="007F770E">
        <w:t xml:space="preserve"> into light the contradictions inherent in the official French position and the reality of the</w:t>
      </w:r>
      <w:r w:rsidRPr="007F770E">
        <w:rPr>
          <w:sz w:val="12"/>
        </w:rPr>
        <w:t>¶</w:t>
      </w:r>
      <w:r w:rsidRPr="007F770E">
        <w:t xml:space="preserve"> Algerian context. This was not, as the official line would have it, simply a case of French criminal</w:t>
      </w:r>
      <w:r w:rsidRPr="007F770E">
        <w:rPr>
          <w:sz w:val="12"/>
        </w:rPr>
        <w:t>¶</w:t>
      </w:r>
      <w:r w:rsidRPr="007F770E">
        <w:t xml:space="preserve"> law being applied to French nationals. The repeated assertion that the defendants were</w:t>
      </w:r>
      <w:r w:rsidRPr="007F770E">
        <w:rPr>
          <w:sz w:val="12"/>
        </w:rPr>
        <w:t>¶</w:t>
      </w:r>
      <w:r w:rsidRPr="007F770E">
        <w:t xml:space="preserve"> independent Algerian actors fighting against colonial brutality, coupled with repeated revelations</w:t>
      </w:r>
      <w:r w:rsidRPr="007F770E">
        <w:rPr>
          <w:sz w:val="12"/>
        </w:rPr>
        <w:t>¶</w:t>
      </w:r>
      <w:r w:rsidRPr="007F770E">
        <w:t xml:space="preserve"> of the use of torture on political prisoners made it impossible for the contradictions to be</w:t>
      </w:r>
      <w:r w:rsidRPr="007F770E">
        <w:rPr>
          <w:sz w:val="12"/>
        </w:rPr>
        <w:t>¶</w:t>
      </w:r>
      <w:r w:rsidRPr="007F770E">
        <w:t xml:space="preserve"> "rationally contained" within the normal operations of criminal law. The revelation and</w:t>
      </w:r>
      <w:r w:rsidRPr="007F770E">
        <w:rPr>
          <w:sz w:val="12"/>
        </w:rPr>
        <w:t>¶</w:t>
      </w:r>
      <w:r w:rsidRPr="007F770E">
        <w:t xml:space="preserve"> denunciation of torture in the courtroom not to prevent statements or admissions from being</w:t>
      </w:r>
      <w:r w:rsidRPr="007F770E">
        <w:rPr>
          <w:sz w:val="12"/>
        </w:rPr>
        <w:t>¶</w:t>
      </w:r>
      <w:r w:rsidRPr="007F770E">
        <w:t xml:space="preserve"> </w:t>
      </w:r>
      <w:proofErr w:type="spellStart"/>
      <w:r w:rsidRPr="007F770E">
        <w:t>admissable</w:t>
      </w:r>
      <w:proofErr w:type="spellEnd"/>
      <w:r w:rsidRPr="007F770E">
        <w:t xml:space="preserve"> as evidence (as such violations would normally be used) but to challenge the</w:t>
      </w:r>
      <w:r w:rsidRPr="007F770E">
        <w:rPr>
          <w:sz w:val="12"/>
        </w:rPr>
        <w:t>¶</w:t>
      </w:r>
      <w:r w:rsidRPr="007F770E">
        <w:t xml:space="preserve"> legitimacy of the imposition of a colonial legal order on the Algerian people made the normal</w:t>
      </w:r>
      <w:r w:rsidRPr="007F770E">
        <w:rPr>
          <w:sz w:val="12"/>
        </w:rPr>
        <w:t>¶</w:t>
      </w:r>
      <w:r w:rsidRPr="007F770E">
        <w:t xml:space="preserve"> operation of criminal law procedure virtually impossible.24 And it is in this making impossible of</w:t>
      </w:r>
      <w:r w:rsidRPr="007F770E">
        <w:rPr>
          <w:sz w:val="12"/>
        </w:rPr>
        <w:t>¶</w:t>
      </w:r>
      <w:r w:rsidRPr="007F770E">
        <w:t xml:space="preserve"> the operation of the legal order that the power of the strategy of rupture lies.</w:t>
      </w:r>
      <w:r w:rsidRPr="007F770E">
        <w:rPr>
          <w:sz w:val="12"/>
        </w:rPr>
        <w:t>¶</w:t>
      </w:r>
      <w:r w:rsidRPr="007F770E">
        <w:t xml:space="preserve"> In refusing to render his clients* actions intelligible to a colonial (and later imperial) legal</w:t>
      </w:r>
      <w:r w:rsidRPr="007F770E">
        <w:rPr>
          <w:sz w:val="12"/>
        </w:rPr>
        <w:t>¶</w:t>
      </w:r>
      <w:r w:rsidRPr="007F770E">
        <w:t xml:space="preserve"> Framework, Verges makes visible the obvious hypocrisy of the colonial legal order that attempts</w:t>
      </w:r>
      <w:r w:rsidRPr="007F770E">
        <w:rPr>
          <w:sz w:val="12"/>
        </w:rPr>
        <w:t>¶</w:t>
      </w:r>
      <w:r w:rsidRPr="007F770E">
        <w:t xml:space="preserve"> to punish resistance that employs violence, in the same spatial temporal boundaries where the</w:t>
      </w:r>
      <w:r w:rsidRPr="007F770E">
        <w:rPr>
          <w:sz w:val="12"/>
        </w:rPr>
        <w:t>¶</w:t>
      </w:r>
      <w:r w:rsidRPr="007F770E">
        <w:t xml:space="preserve"> brute violence of colonial rule saturates everyday life. In doing so, this is a strategy that</w:t>
      </w:r>
      <w:r w:rsidRPr="007F770E">
        <w:rPr>
          <w:sz w:val="12"/>
        </w:rPr>
        <w:t>¶</w:t>
      </w:r>
      <w:r w:rsidRPr="007F770E">
        <w:t xml:space="preserve"> challenges the monopoly of legitimate violence the state holds. </w:t>
      </w:r>
      <w:r w:rsidRPr="007F770E">
        <w:rPr>
          <w:rStyle w:val="StyleUnderline"/>
        </w:rPr>
        <w:t>Verges aims to render visible the</w:t>
      </w:r>
      <w:r w:rsidRPr="007F770E">
        <w:rPr>
          <w:rStyle w:val="StyleUnderline"/>
          <w:sz w:val="12"/>
          <w:u w:val="none"/>
        </w:rPr>
        <w:t>¶</w:t>
      </w:r>
      <w:r w:rsidRPr="007F770E">
        <w:rPr>
          <w:rStyle w:val="StyleUnderline"/>
          <w:sz w:val="12"/>
        </w:rPr>
        <w:t xml:space="preserve"> </w:t>
      </w:r>
      <w:r w:rsidRPr="007F770E">
        <w:rPr>
          <w:rStyle w:val="StyleUnderline"/>
        </w:rPr>
        <w:t>raise distinction between</w:t>
      </w:r>
      <w:r w:rsidRPr="007F770E">
        <w:t xml:space="preserve"> common crimes and political c</w:t>
      </w:r>
      <w:r w:rsidRPr="007F770E">
        <w:rPr>
          <w:rStyle w:val="StyleUnderline"/>
        </w:rPr>
        <w:t>rimes, or more broadly, the separation of</w:t>
      </w:r>
      <w:r w:rsidRPr="007F770E">
        <w:rPr>
          <w:rStyle w:val="StyleUnderline"/>
          <w:sz w:val="12"/>
          <w:u w:val="none"/>
        </w:rPr>
        <w:t>¶</w:t>
      </w:r>
      <w:r w:rsidRPr="007F770E">
        <w:rPr>
          <w:rStyle w:val="StyleUnderline"/>
          <w:sz w:val="12"/>
        </w:rPr>
        <w:t xml:space="preserve"> </w:t>
      </w:r>
      <w:r w:rsidRPr="007F770E">
        <w:rPr>
          <w:rStyle w:val="StyleUnderline"/>
        </w:rPr>
        <w:t>law and politics.</w:t>
      </w:r>
      <w:r w:rsidRPr="007F770E">
        <w:t xml:space="preserve">25 The </w:t>
      </w:r>
      <w:proofErr w:type="spellStart"/>
      <w:r w:rsidRPr="007F770E">
        <w:t>ruptural</w:t>
      </w:r>
      <w:proofErr w:type="spellEnd"/>
      <w:r w:rsidRPr="007F770E">
        <w:t xml:space="preserve"> </w:t>
      </w:r>
      <w:proofErr w:type="spellStart"/>
      <w:r w:rsidRPr="007F770E">
        <w:t>defence</w:t>
      </w:r>
      <w:proofErr w:type="spellEnd"/>
      <w:r w:rsidRPr="007F770E">
        <w:t xml:space="preserve"> seeks to subvert the order and structure of the trial by</w:t>
      </w:r>
      <w:r w:rsidRPr="007F770E">
        <w:rPr>
          <w:sz w:val="12"/>
        </w:rPr>
        <w:t>¶</w:t>
      </w:r>
      <w:r w:rsidRPr="007F770E">
        <w:t xml:space="preserve"> re-defining the relation between accuser and accused</w:t>
      </w:r>
      <w:r w:rsidRPr="007F770E">
        <w:rPr>
          <w:rStyle w:val="StyleUnderline"/>
        </w:rPr>
        <w:t>. This illumination of the hypocrisy of the</w:t>
      </w:r>
      <w:r w:rsidRPr="007F770E">
        <w:rPr>
          <w:rStyle w:val="StyleUnderline"/>
          <w:sz w:val="12"/>
          <w:u w:val="none"/>
        </w:rPr>
        <w:t>¶</w:t>
      </w:r>
      <w:r w:rsidRPr="007F770E">
        <w:rPr>
          <w:rStyle w:val="StyleUnderline"/>
          <w:sz w:val="12"/>
        </w:rPr>
        <w:t xml:space="preserve"> </w:t>
      </w:r>
      <w:r w:rsidRPr="007F770E">
        <w:rPr>
          <w:rStyle w:val="StyleUnderline"/>
        </w:rPr>
        <w:t>colonial state questions the authority of its judiciary to adjudicate</w:t>
      </w:r>
      <w:r w:rsidRPr="007F770E">
        <w:t>. But more than this, his</w:t>
      </w:r>
      <w:r w:rsidRPr="007F770E">
        <w:rPr>
          <w:sz w:val="12"/>
        </w:rPr>
        <w:t>¶</w:t>
      </w:r>
      <w:r w:rsidRPr="007F770E">
        <w:t xml:space="preserve"> strategy is </w:t>
      </w:r>
      <w:proofErr w:type="spellStart"/>
      <w:r w:rsidRPr="007F770E">
        <w:t>ruptural</w:t>
      </w:r>
      <w:proofErr w:type="spellEnd"/>
      <w:r w:rsidRPr="007F770E">
        <w:t xml:space="preserve"> in two senses that are fundamental to the operation of the law in the colonial</w:t>
      </w:r>
      <w:r w:rsidRPr="007F770E">
        <w:rPr>
          <w:sz w:val="12"/>
        </w:rPr>
        <w:t>¶</w:t>
      </w:r>
      <w:r w:rsidRPr="007F770E">
        <w:t xml:space="preserve"> settler and post-colonial contexts. The first is that the space of opposition within the legal</w:t>
      </w:r>
      <w:r w:rsidRPr="007F770E">
        <w:rPr>
          <w:sz w:val="12"/>
        </w:rPr>
        <w:t>¶</w:t>
      </w:r>
      <w:r w:rsidRPr="007F770E">
        <w:t xml:space="preserve"> confrontation is reconfigured. The second, and related point, is that the strictures of a legal</w:t>
      </w:r>
      <w:r w:rsidRPr="007F770E">
        <w:rPr>
          <w:sz w:val="12"/>
        </w:rPr>
        <w:t>¶</w:t>
      </w:r>
      <w:r w:rsidRPr="007F770E">
        <w:t xml:space="preserve"> politics of recognition are </w:t>
      </w:r>
      <w:proofErr w:type="gramStart"/>
      <w:r w:rsidRPr="007F770E">
        <w:t>shattered.</w:t>
      </w:r>
      <w:r w:rsidRPr="007F770E">
        <w:rPr>
          <w:sz w:val="12"/>
        </w:rPr>
        <w:t>¶</w:t>
      </w:r>
      <w:proofErr w:type="gramEnd"/>
      <w:r w:rsidRPr="007F770E">
        <w:t xml:space="preserve"> In relation to the first point, a space of opposition is, in the view of Fanon, missing in certain</w:t>
      </w:r>
      <w:r w:rsidRPr="007F770E">
        <w:rPr>
          <w:sz w:val="12"/>
        </w:rPr>
        <w:t>¶</w:t>
      </w:r>
      <w:r w:rsidRPr="007F770E">
        <w:t xml:space="preserve"> senses, in the colonial context. A space of opposition in which a genuinely mutual struggle</w:t>
      </w:r>
      <w:r w:rsidRPr="007F770E">
        <w:rPr>
          <w:sz w:val="12"/>
        </w:rPr>
        <w:t>¶</w:t>
      </w:r>
      <w:r w:rsidRPr="007F770E">
        <w:t xml:space="preserve"> between </w:t>
      </w:r>
      <w:proofErr w:type="spellStart"/>
      <w:r w:rsidRPr="007F770E">
        <w:t>coloniser</w:t>
      </w:r>
      <w:proofErr w:type="spellEnd"/>
      <w:r w:rsidRPr="007F770E">
        <w:t xml:space="preserve"> and </w:t>
      </w:r>
      <w:proofErr w:type="spellStart"/>
      <w:r w:rsidRPr="007F770E">
        <w:t>colonised</w:t>
      </w:r>
      <w:proofErr w:type="spellEnd"/>
      <w:r w:rsidRPr="007F770E">
        <w:t xml:space="preserve"> can occur is denied by spatial and legal-political strategies of</w:t>
      </w:r>
      <w:r w:rsidRPr="007F770E">
        <w:rPr>
          <w:sz w:val="12"/>
        </w:rPr>
        <w:t>¶</w:t>
      </w:r>
      <w:r w:rsidRPr="007F770E">
        <w:t xml:space="preserve"> containment and segregation. While these strategies also exhibit great degrees of plasticity2", the</w:t>
      </w:r>
      <w:r w:rsidRPr="007F770E">
        <w:rPr>
          <w:sz w:val="12"/>
        </w:rPr>
        <w:t>¶</w:t>
      </w:r>
      <w:r w:rsidRPr="007F770E">
        <w:t xml:space="preserve"> control over such mobility remains to a great degree in the hands of the colonial occupier. </w:t>
      </w:r>
      <w:r w:rsidRPr="007F770E">
        <w:rPr>
          <w:rStyle w:val="StyleUnderline"/>
        </w:rPr>
        <w:t>The</w:t>
      </w:r>
      <w:r w:rsidRPr="007F770E">
        <w:rPr>
          <w:rStyle w:val="StyleUnderline"/>
          <w:sz w:val="12"/>
          <w:u w:val="none"/>
        </w:rPr>
        <w:t>¶</w:t>
      </w:r>
      <w:r w:rsidRPr="007F770E">
        <w:rPr>
          <w:rStyle w:val="StyleUnderline"/>
          <w:sz w:val="12"/>
        </w:rPr>
        <w:t xml:space="preserve"> </w:t>
      </w:r>
      <w:r w:rsidRPr="007F770E">
        <w:rPr>
          <w:rStyle w:val="StyleUnderline"/>
        </w:rPr>
        <w:t>legal strategy of rupture creates a space of political opposition in the courtroom that cannot be</w:t>
      </w:r>
      <w:r w:rsidRPr="007F770E">
        <w:rPr>
          <w:rStyle w:val="StyleUnderline"/>
          <w:sz w:val="12"/>
          <w:u w:val="none"/>
        </w:rPr>
        <w:t>¶</w:t>
      </w:r>
      <w:r w:rsidRPr="007F770E">
        <w:rPr>
          <w:rStyle w:val="StyleUnderline"/>
          <w:sz w:val="12"/>
        </w:rPr>
        <w:t xml:space="preserve"> </w:t>
      </w:r>
      <w:r w:rsidRPr="007F770E">
        <w:rPr>
          <w:rStyle w:val="StyleUnderline"/>
        </w:rPr>
        <w:t>absorbed or appropriated by the legal order</w:t>
      </w:r>
      <w:r w:rsidRPr="007F770E">
        <w:t xml:space="preserve">. In </w:t>
      </w:r>
      <w:proofErr w:type="spellStart"/>
      <w:r w:rsidRPr="007F770E">
        <w:t>Christodoulidis</w:t>
      </w:r>
      <w:proofErr w:type="spellEnd"/>
      <w:r w:rsidRPr="007F770E">
        <w:t xml:space="preserve">' view, </w:t>
      </w:r>
      <w:r w:rsidRPr="007F770E">
        <w:rPr>
          <w:rStyle w:val="StyleUnderline"/>
        </w:rPr>
        <w:t>this lack of co-option is</w:t>
      </w:r>
      <w:r w:rsidRPr="007F770E">
        <w:rPr>
          <w:rStyle w:val="StyleUnderline"/>
          <w:sz w:val="12"/>
          <w:u w:val="none"/>
        </w:rPr>
        <w:t>¶</w:t>
      </w:r>
      <w:r w:rsidRPr="007F770E">
        <w:rPr>
          <w:rStyle w:val="StyleUnderline"/>
          <w:sz w:val="12"/>
        </w:rPr>
        <w:t xml:space="preserve"> </w:t>
      </w:r>
      <w:r w:rsidRPr="007F770E">
        <w:rPr>
          <w:rStyle w:val="StyleUnderline"/>
        </w:rPr>
        <w:t xml:space="preserve">the crux of the strategy of </w:t>
      </w:r>
      <w:proofErr w:type="gramStart"/>
      <w:r w:rsidRPr="007F770E">
        <w:rPr>
          <w:rStyle w:val="StyleUnderline"/>
        </w:rPr>
        <w:t>rupture.</w:t>
      </w:r>
      <w:r w:rsidRPr="007F770E">
        <w:rPr>
          <w:rStyle w:val="StyleUnderline"/>
          <w:sz w:val="12"/>
          <w:u w:val="none"/>
        </w:rPr>
        <w:t>¶</w:t>
      </w:r>
      <w:proofErr w:type="gramEnd"/>
      <w:r w:rsidRPr="007F770E">
        <w:rPr>
          <w:rStyle w:val="StyleUnderline"/>
          <w:sz w:val="12"/>
        </w:rPr>
        <w:t xml:space="preserve"> </w:t>
      </w:r>
      <w:r w:rsidRPr="007F770E">
        <w:t xml:space="preserve">This strategy of rupture also points to a path that challenges the limits of a politics of recognition, </w:t>
      </w:r>
      <w:r w:rsidRPr="007F770E">
        <w:rPr>
          <w:sz w:val="12"/>
        </w:rPr>
        <w:t>¶</w:t>
      </w:r>
      <w:r w:rsidRPr="007F770E">
        <w:t xml:space="preserve"> often one of the key legal and political strategies </w:t>
      </w:r>
      <w:proofErr w:type="spellStart"/>
      <w:r w:rsidRPr="007F770E">
        <w:t>utilised</w:t>
      </w:r>
      <w:proofErr w:type="spellEnd"/>
      <w:r w:rsidRPr="007F770E">
        <w:t xml:space="preserve"> by indigenous and racial minority</w:t>
      </w:r>
      <w:r w:rsidRPr="007F770E">
        <w:rPr>
          <w:sz w:val="12"/>
        </w:rPr>
        <w:t>¶</w:t>
      </w:r>
      <w:r w:rsidRPr="007F770E">
        <w:t xml:space="preserve"> communities in their struggles for justice. </w:t>
      </w:r>
      <w:r w:rsidRPr="007F770E">
        <w:rPr>
          <w:rStyle w:val="StyleUnderline"/>
          <w:highlight w:val="green"/>
        </w:rPr>
        <w:t>Claims for recognition in a juridical frame inevitably</w:t>
      </w:r>
      <w:r w:rsidRPr="007F770E">
        <w:rPr>
          <w:rStyle w:val="StyleUnderline"/>
          <w:sz w:val="12"/>
          <w:highlight w:val="green"/>
          <w:u w:val="none"/>
        </w:rPr>
        <w:t>¶</w:t>
      </w:r>
      <w:r w:rsidRPr="007F770E">
        <w:rPr>
          <w:rStyle w:val="StyleUnderline"/>
          <w:sz w:val="12"/>
          <w:highlight w:val="green"/>
        </w:rPr>
        <w:t xml:space="preserve"> </w:t>
      </w:r>
      <w:r w:rsidRPr="007F770E">
        <w:rPr>
          <w:rStyle w:val="StyleUnderline"/>
          <w:highlight w:val="green"/>
        </w:rPr>
        <w:t>involve a variety of onto-epistemological closures</w:t>
      </w:r>
      <w:r w:rsidRPr="007F770E">
        <w:rPr>
          <w:highlight w:val="green"/>
        </w:rPr>
        <w:t>.2'</w:t>
      </w:r>
      <w:r w:rsidRPr="007F770E">
        <w:t xml:space="preserve"> </w:t>
      </w:r>
      <w:r w:rsidRPr="007F770E">
        <w:rPr>
          <w:rStyle w:val="StyleUnderline"/>
        </w:rPr>
        <w:t>Whether because of the impossible and</w:t>
      </w:r>
      <w:r w:rsidRPr="007F770E">
        <w:rPr>
          <w:rStyle w:val="StyleUnderline"/>
          <w:sz w:val="12"/>
          <w:u w:val="none"/>
        </w:rPr>
        <w:t>¶</w:t>
      </w:r>
      <w:r w:rsidRPr="007F770E">
        <w:rPr>
          <w:rStyle w:val="StyleUnderline"/>
          <w:sz w:val="12"/>
        </w:rPr>
        <w:t xml:space="preserve"> </w:t>
      </w:r>
      <w:proofErr w:type="spellStart"/>
      <w:r w:rsidRPr="007F770E">
        <w:rPr>
          <w:rStyle w:val="StyleUnderline"/>
        </w:rPr>
        <w:t>irreconciliable</w:t>
      </w:r>
      <w:proofErr w:type="spellEnd"/>
      <w:r w:rsidRPr="007F770E">
        <w:rPr>
          <w:rStyle w:val="StyleUnderline"/>
        </w:rPr>
        <w:t xml:space="preserve"> relation between the need for universal norms and laws and the specificities of the</w:t>
      </w:r>
      <w:r w:rsidRPr="007F770E">
        <w:rPr>
          <w:rStyle w:val="StyleUnderline"/>
          <w:sz w:val="12"/>
          <w:u w:val="none"/>
        </w:rPr>
        <w:t>¶</w:t>
      </w:r>
      <w:r w:rsidRPr="007F770E">
        <w:rPr>
          <w:rStyle w:val="StyleUnderline"/>
          <w:sz w:val="12"/>
        </w:rPr>
        <w:t xml:space="preserve"> </w:t>
      </w:r>
      <w:r w:rsidRPr="007F770E">
        <w:rPr>
          <w:rStyle w:val="StyleUnderline"/>
        </w:rPr>
        <w:t>particular claims that come before the law,</w:t>
      </w:r>
      <w:r w:rsidRPr="007F770E">
        <w:t xml:space="preserve"> or because of the need to lit one's claims within legal-</w:t>
      </w:r>
      <w:r w:rsidRPr="007F770E">
        <w:rPr>
          <w:sz w:val="12"/>
        </w:rPr>
        <w:t>¶</w:t>
      </w:r>
      <w:r w:rsidRPr="007F770E">
        <w:t xml:space="preserve"> political categories that are already intelligible within the legal order, </w:t>
      </w:r>
      <w:r w:rsidRPr="007F770E">
        <w:rPr>
          <w:rStyle w:val="StyleUnderline"/>
        </w:rPr>
        <w:t>legal recognition has been</w:t>
      </w:r>
      <w:r w:rsidRPr="007F770E">
        <w:rPr>
          <w:rStyle w:val="StyleUnderline"/>
          <w:sz w:val="12"/>
          <w:u w:val="none"/>
        </w:rPr>
        <w:t>¶</w:t>
      </w:r>
      <w:r w:rsidRPr="007F770E">
        <w:rPr>
          <w:rStyle w:val="StyleUnderline"/>
          <w:sz w:val="12"/>
        </w:rPr>
        <w:t xml:space="preserve"> </w:t>
      </w:r>
      <w:r w:rsidRPr="007F770E">
        <w:rPr>
          <w:rStyle w:val="StyleUnderline"/>
        </w:rPr>
        <w:t>critiqued, particularly in regards to colonial settler societies, on the basis that it only allows</w:t>
      </w:r>
      <w:r w:rsidRPr="007F770E">
        <w:rPr>
          <w:rStyle w:val="StyleUnderline"/>
          <w:sz w:val="12"/>
          <w:u w:val="none"/>
        </w:rPr>
        <w:t>¶</w:t>
      </w:r>
      <w:r w:rsidRPr="007F770E">
        <w:rPr>
          <w:rStyle w:val="StyleUnderline"/>
          <w:sz w:val="12"/>
        </w:rPr>
        <w:t xml:space="preserve"> </w:t>
      </w:r>
      <w:r w:rsidRPr="007F770E">
        <w:rPr>
          <w:rStyle w:val="StyleUnderline"/>
        </w:rPr>
        <w:t>identities, legal claims, ways of being that are always-already proper to the existing juridical</w:t>
      </w:r>
      <w:r w:rsidRPr="007F770E">
        <w:rPr>
          <w:rStyle w:val="StyleUnderline"/>
          <w:sz w:val="12"/>
          <w:u w:val="none"/>
        </w:rPr>
        <w:t>¶</w:t>
      </w:r>
      <w:r w:rsidRPr="007F770E">
        <w:rPr>
          <w:rStyle w:val="StyleUnderline"/>
          <w:sz w:val="12"/>
        </w:rPr>
        <w:t xml:space="preserve"> </w:t>
      </w:r>
      <w:r w:rsidRPr="007F770E">
        <w:rPr>
          <w:rStyle w:val="StyleUnderline"/>
        </w:rPr>
        <w:t xml:space="preserve">order to be </w:t>
      </w:r>
      <w:proofErr w:type="spellStart"/>
      <w:r w:rsidRPr="007F770E">
        <w:rPr>
          <w:rStyle w:val="StyleUnderline"/>
        </w:rPr>
        <w:t>recognised</w:t>
      </w:r>
      <w:proofErr w:type="spellEnd"/>
      <w:r w:rsidRPr="007F770E">
        <w:rPr>
          <w:rStyle w:val="StyleUnderline"/>
        </w:rPr>
        <w:t xml:space="preserve"> by the law</w:t>
      </w:r>
      <w:r w:rsidRPr="007F770E">
        <w:t>. In the Canadian context, for instance, many scholars have</w:t>
      </w:r>
      <w:r w:rsidRPr="007F770E">
        <w:rPr>
          <w:sz w:val="12"/>
        </w:rPr>
        <w:t>¶</w:t>
      </w:r>
      <w:r w:rsidRPr="007F770E">
        <w:t xml:space="preserve"> elucidated the ways in which the legal doctrine of aboriginal title to land imports Anglo-</w:t>
      </w:r>
      <w:r w:rsidRPr="007F770E">
        <w:rPr>
          <w:sz w:val="12"/>
        </w:rPr>
        <w:t>¶</w:t>
      </w:r>
      <w:r w:rsidRPr="007F770E">
        <w:t xml:space="preserve"> American concepts of ownership into the heart of its definition; and moreover, defines</w:t>
      </w:r>
      <w:r w:rsidRPr="007F770E">
        <w:rPr>
          <w:sz w:val="12"/>
        </w:rPr>
        <w:t>¶</w:t>
      </w:r>
      <w:r w:rsidRPr="007F770E">
        <w:t xml:space="preserve"> aboriginality </w:t>
      </w:r>
      <w:proofErr w:type="gramStart"/>
      <w:r w:rsidRPr="007F770E">
        <w:t>on the basis of</w:t>
      </w:r>
      <w:proofErr w:type="gramEnd"/>
      <w:r w:rsidRPr="007F770E">
        <w:t xml:space="preserve"> a fixed, static concept of cultural difference. </w:t>
      </w:r>
      <w:r w:rsidRPr="007F770E">
        <w:rPr>
          <w:rStyle w:val="Emphasis"/>
          <w:highlight w:val="green"/>
        </w:rPr>
        <w:t>The strategy of rupture</w:t>
      </w:r>
      <w:r w:rsidRPr="007F770E">
        <w:rPr>
          <w:rStyle w:val="Emphasis"/>
          <w:sz w:val="12"/>
          <w:highlight w:val="green"/>
        </w:rPr>
        <w:t xml:space="preserve">¶ </w:t>
      </w:r>
      <w:r w:rsidRPr="007F770E">
        <w:rPr>
          <w:rStyle w:val="Emphasis"/>
          <w:highlight w:val="green"/>
        </w:rPr>
        <w:t>elides the violence of recognition by challenging the legitimacy of the colonial legal order itself</w:t>
      </w:r>
      <w:r w:rsidRPr="007F770E">
        <w:t>.</w:t>
      </w:r>
      <w:r w:rsidRPr="007F770E">
        <w:rPr>
          <w:sz w:val="12"/>
        </w:rPr>
        <w:t>¶</w:t>
      </w:r>
      <w:r w:rsidRPr="007F770E">
        <w:t xml:space="preserve"> In an article discussing Verges* strategy of rupture, </w:t>
      </w:r>
      <w:proofErr w:type="spellStart"/>
      <w:r w:rsidRPr="007F770E">
        <w:t>Emilios</w:t>
      </w:r>
      <w:proofErr w:type="spellEnd"/>
      <w:r w:rsidRPr="007F770E">
        <w:t xml:space="preserve"> </w:t>
      </w:r>
      <w:proofErr w:type="spellStart"/>
      <w:r w:rsidRPr="007F770E">
        <w:t>Christodoulidis</w:t>
      </w:r>
      <w:proofErr w:type="spellEnd"/>
      <w:r w:rsidRPr="007F770E">
        <w:t xml:space="preserve"> takes up a question</w:t>
      </w:r>
      <w:r w:rsidRPr="007F770E">
        <w:rPr>
          <w:sz w:val="12"/>
        </w:rPr>
        <w:t>¶</w:t>
      </w:r>
      <w:r w:rsidRPr="007F770E">
        <w:t xml:space="preserve"> posed to Verges by Foucault shortly after the publication of Verges' book, De La Strategic</w:t>
      </w:r>
      <w:r w:rsidRPr="007F770E">
        <w:rPr>
          <w:sz w:val="12"/>
        </w:rPr>
        <w:t>¶</w:t>
      </w:r>
      <w:r w:rsidRPr="007F770E">
        <w:t xml:space="preserve"> </w:t>
      </w:r>
      <w:proofErr w:type="spellStart"/>
      <w:r w:rsidRPr="007F770E">
        <w:t>Jiwuiare</w:t>
      </w:r>
      <w:proofErr w:type="spellEnd"/>
      <w:r w:rsidRPr="007F770E">
        <w:t xml:space="preserve">, as to whether the </w:t>
      </w:r>
      <w:proofErr w:type="spellStart"/>
      <w:r w:rsidRPr="007F770E">
        <w:t>defence</w:t>
      </w:r>
      <w:proofErr w:type="spellEnd"/>
      <w:r w:rsidRPr="007F770E">
        <w:t xml:space="preserve"> of rupture in the context of criminal law trials in the colony</w:t>
      </w:r>
      <w:r w:rsidRPr="007F770E">
        <w:rPr>
          <w:sz w:val="12"/>
        </w:rPr>
        <w:t>¶</w:t>
      </w:r>
      <w:r w:rsidRPr="007F770E">
        <w:t xml:space="preserve"> could be </w:t>
      </w:r>
      <w:proofErr w:type="spellStart"/>
      <w:r w:rsidRPr="007F770E">
        <w:t>generalised</w:t>
      </w:r>
      <w:proofErr w:type="spellEnd"/>
      <w:r w:rsidRPr="007F770E">
        <w:t xml:space="preserve"> more widely, or whether it was "not in fact caught up in a specific historical</w:t>
      </w:r>
      <w:r w:rsidRPr="007F770E">
        <w:rPr>
          <w:sz w:val="12"/>
        </w:rPr>
        <w:t>¶</w:t>
      </w:r>
      <w:r w:rsidRPr="007F770E">
        <w:t xml:space="preserve"> conjuncture." In exploring how the strategy of rupture could inform practices and theory'</w:t>
      </w:r>
      <w:r w:rsidRPr="007F770E">
        <w:rPr>
          <w:sz w:val="12"/>
        </w:rPr>
        <w:t>¶</w:t>
      </w:r>
      <w:r w:rsidRPr="007F770E">
        <w:t xml:space="preserve"> outside of the courtroom, </w:t>
      </w:r>
      <w:proofErr w:type="spellStart"/>
      <w:r w:rsidRPr="007F770E">
        <w:t>Christodoulidis</w:t>
      </w:r>
      <w:proofErr w:type="spellEnd"/>
      <w:r w:rsidRPr="007F770E">
        <w:t xml:space="preserve"> </w:t>
      </w:r>
      <w:proofErr w:type="spellStart"/>
      <w:r w:rsidRPr="007F770E">
        <w:t>characterises</w:t>
      </w:r>
      <w:proofErr w:type="spellEnd"/>
      <w:r w:rsidRPr="007F770E">
        <w:t xml:space="preserve"> the strategy of rupture as one mode of</w:t>
      </w:r>
      <w:r w:rsidRPr="007F770E">
        <w:rPr>
          <w:sz w:val="12"/>
        </w:rPr>
        <w:t>¶</w:t>
      </w:r>
      <w:r w:rsidRPr="007F770E">
        <w:t xml:space="preserve"> immanent critique. </w:t>
      </w:r>
      <w:r w:rsidRPr="007F770E">
        <w:rPr>
          <w:rStyle w:val="StyleUnderline"/>
        </w:rPr>
        <w:t>As individuals and communities subjected to the force of law, the law itself</w:t>
      </w:r>
      <w:r w:rsidRPr="007F770E">
        <w:rPr>
          <w:rStyle w:val="StyleUnderline"/>
          <w:sz w:val="12"/>
          <w:u w:val="none"/>
        </w:rPr>
        <w:t>¶</w:t>
      </w:r>
      <w:r w:rsidRPr="007F770E">
        <w:rPr>
          <w:rStyle w:val="StyleUnderline"/>
          <w:sz w:val="12"/>
        </w:rPr>
        <w:t xml:space="preserve"> </w:t>
      </w:r>
      <w:r w:rsidRPr="007F770E">
        <w:rPr>
          <w:rStyle w:val="StyleUnderline"/>
        </w:rPr>
        <w:t xml:space="preserve">becomes the object of critique, the object that needs to be taken apart </w:t>
      </w:r>
      <w:proofErr w:type="gramStart"/>
      <w:r w:rsidRPr="007F770E">
        <w:rPr>
          <w:rStyle w:val="StyleUnderline"/>
        </w:rPr>
        <w:t>in order to</w:t>
      </w:r>
      <w:proofErr w:type="gramEnd"/>
      <w:r w:rsidRPr="007F770E">
        <w:rPr>
          <w:rStyle w:val="StyleUnderline"/>
        </w:rPr>
        <w:t xml:space="preserve"> expose its</w:t>
      </w:r>
      <w:r w:rsidRPr="007F770E">
        <w:rPr>
          <w:rStyle w:val="StyleUnderline"/>
          <w:sz w:val="12"/>
          <w:u w:val="none"/>
        </w:rPr>
        <w:t>¶</w:t>
      </w:r>
      <w:r w:rsidRPr="007F770E">
        <w:rPr>
          <w:rStyle w:val="StyleUnderline"/>
          <w:sz w:val="12"/>
        </w:rPr>
        <w:t xml:space="preserve"> </w:t>
      </w:r>
      <w:r w:rsidRPr="007F770E">
        <w:rPr>
          <w:rStyle w:val="StyleUnderline"/>
        </w:rPr>
        <w:lastRenderedPageBreak/>
        <w:t xml:space="preserve">violence. </w:t>
      </w:r>
      <w:r w:rsidRPr="007F770E">
        <w:t xml:space="preserve">To quote from </w:t>
      </w:r>
      <w:proofErr w:type="spellStart"/>
      <w:r w:rsidRPr="007F770E">
        <w:t>Christodoulidis</w:t>
      </w:r>
      <w:proofErr w:type="spellEnd"/>
      <w:r w:rsidRPr="007F770E">
        <w:t>:</w:t>
      </w:r>
      <w:r w:rsidRPr="007F770E">
        <w:rPr>
          <w:sz w:val="12"/>
        </w:rPr>
        <w:t>¶</w:t>
      </w:r>
      <w:r w:rsidRPr="007F770E">
        <w:t xml:space="preserve"> Immanent critique aims to generate within these institutional frameworks</w:t>
      </w:r>
      <w:r w:rsidRPr="007F770E">
        <w:rPr>
          <w:sz w:val="12"/>
        </w:rPr>
        <w:t>¶</w:t>
      </w:r>
      <w:r w:rsidRPr="007F770E">
        <w:t xml:space="preserve"> contradictions that are inevitable (they can neither be displaced nor</w:t>
      </w:r>
      <w:r w:rsidRPr="007F770E">
        <w:rPr>
          <w:sz w:val="12"/>
        </w:rPr>
        <w:t>¶</w:t>
      </w:r>
      <w:r w:rsidRPr="007F770E">
        <w:t xml:space="preserve"> ignored), compelling (they necessitate action) and transformative in that</w:t>
      </w:r>
      <w:r w:rsidRPr="007F770E">
        <w:rPr>
          <w:sz w:val="12"/>
        </w:rPr>
        <w:t>¶</w:t>
      </w:r>
      <w:r w:rsidRPr="007F770E">
        <w:t xml:space="preserve"> (unlike internal critique) the overcoming of the contradiction does not</w:t>
      </w:r>
      <w:r w:rsidRPr="007F770E">
        <w:rPr>
          <w:sz w:val="12"/>
        </w:rPr>
        <w:t>¶</w:t>
      </w:r>
      <w:r w:rsidRPr="007F770E">
        <w:t xml:space="preserve"> restore, but transcends, the 'disturbed' framework within which it arose.</w:t>
      </w:r>
      <w:r w:rsidRPr="007F770E">
        <w:rPr>
          <w:sz w:val="12"/>
        </w:rPr>
        <w:t>¶</w:t>
      </w:r>
      <w:r w:rsidRPr="007F770E">
        <w:t xml:space="preserve"> It pushes it to go beyond its confines and in the process, famously' in</w:t>
      </w:r>
      <w:r w:rsidRPr="007F770E">
        <w:rPr>
          <w:sz w:val="12"/>
        </w:rPr>
        <w:t>¶</w:t>
      </w:r>
      <w:r w:rsidRPr="007F770E">
        <w:t xml:space="preserve"> Marx's words, "enables the world to clarify' its consciousness in waking it</w:t>
      </w:r>
      <w:r w:rsidRPr="007F770E">
        <w:rPr>
          <w:sz w:val="12"/>
        </w:rPr>
        <w:t>¶</w:t>
      </w:r>
      <w:r w:rsidRPr="007F770E">
        <w:t xml:space="preserve"> from its dream about itself” 29</w:t>
      </w:r>
      <w:r w:rsidRPr="007F770E">
        <w:rPr>
          <w:sz w:val="12"/>
        </w:rPr>
        <w:t>¶</w:t>
      </w:r>
      <w:r w:rsidRPr="007F770E">
        <w:t xml:space="preserve"> </w:t>
      </w:r>
      <w:proofErr w:type="spellStart"/>
      <w:r w:rsidRPr="007F770E">
        <w:t>Christodoulidis</w:t>
      </w:r>
      <w:proofErr w:type="spellEnd"/>
      <w:r w:rsidRPr="007F770E">
        <w:t xml:space="preserve"> explores how </w:t>
      </w:r>
      <w:r w:rsidRPr="007F770E">
        <w:rPr>
          <w:rStyle w:val="StyleUnderline"/>
          <w:highlight w:val="green"/>
        </w:rPr>
        <w:t xml:space="preserve">the strategy of rupture can be </w:t>
      </w:r>
      <w:proofErr w:type="spellStart"/>
      <w:r w:rsidRPr="007F770E">
        <w:rPr>
          <w:rStyle w:val="StyleUnderline"/>
          <w:highlight w:val="green"/>
        </w:rPr>
        <w:t>utilised</w:t>
      </w:r>
      <w:proofErr w:type="spellEnd"/>
      <w:r w:rsidRPr="007F770E">
        <w:rPr>
          <w:rStyle w:val="StyleUnderline"/>
          <w:highlight w:val="green"/>
        </w:rPr>
        <w:t xml:space="preserve"> as an intellectual resource</w:t>
      </w:r>
      <w:r w:rsidRPr="007F770E">
        <w:rPr>
          <w:rStyle w:val="StyleUnderline"/>
          <w:sz w:val="12"/>
          <w:highlight w:val="green"/>
          <w:u w:val="none"/>
        </w:rPr>
        <w:t>¶</w:t>
      </w:r>
      <w:r w:rsidRPr="007F770E">
        <w:rPr>
          <w:rStyle w:val="StyleUnderline"/>
          <w:sz w:val="12"/>
        </w:rPr>
        <w:t xml:space="preserve"> </w:t>
      </w:r>
      <w:r w:rsidRPr="007F770E">
        <w:rPr>
          <w:rStyle w:val="StyleUnderline"/>
        </w:rPr>
        <w:t>for critical legal theory and more broadly, as a point of departure for political strategies that</w:t>
      </w:r>
      <w:r w:rsidRPr="007F770E">
        <w:rPr>
          <w:rStyle w:val="StyleUnderline"/>
          <w:sz w:val="12"/>
          <w:u w:val="none"/>
        </w:rPr>
        <w:t>¶</w:t>
      </w:r>
      <w:r w:rsidRPr="007F770E">
        <w:rPr>
          <w:rStyle w:val="StyleUnderline"/>
          <w:sz w:val="12"/>
        </w:rPr>
        <w:t xml:space="preserve"> </w:t>
      </w:r>
      <w:r w:rsidRPr="007F770E">
        <w:rPr>
          <w:rStyle w:val="StyleUnderline"/>
        </w:rPr>
        <w:t xml:space="preserve">could cause a crisis for </w:t>
      </w:r>
      <w:proofErr w:type="spellStart"/>
      <w:r w:rsidRPr="007F770E">
        <w:rPr>
          <w:rStyle w:val="StyleUnderline"/>
        </w:rPr>
        <w:t>globalised</w:t>
      </w:r>
      <w:proofErr w:type="spellEnd"/>
      <w:r w:rsidRPr="007F770E">
        <w:rPr>
          <w:rStyle w:val="StyleUnderline"/>
        </w:rPr>
        <w:t xml:space="preserve"> capital</w:t>
      </w:r>
      <w:r w:rsidRPr="007F770E">
        <w:t>. Strategies of rupture are particularly crucial when</w:t>
      </w:r>
      <w:r w:rsidRPr="007F770E">
        <w:rPr>
          <w:sz w:val="12"/>
        </w:rPr>
        <w:t>¶</w:t>
      </w:r>
      <w:r w:rsidRPr="007F770E">
        <w:t xml:space="preserve"> considering a system, he notes, that has been so successful at appropriating, ingesting and</w:t>
      </w:r>
      <w:r w:rsidRPr="007F770E">
        <w:rPr>
          <w:sz w:val="12"/>
        </w:rPr>
        <w:t>¶</w:t>
      </w:r>
      <w:r w:rsidRPr="007F770E">
        <w:t xml:space="preserve"> making its own, political aspirations (such as freedom, to take one example) that have also been</w:t>
      </w:r>
      <w:r w:rsidRPr="007F770E">
        <w:rPr>
          <w:sz w:val="12"/>
        </w:rPr>
        <w:t>¶</w:t>
      </w:r>
      <w:r w:rsidRPr="007F770E">
        <w:t xml:space="preserve"> used to disrupt its most violent and exploitative tendencies. Here </w:t>
      </w:r>
      <w:proofErr w:type="spellStart"/>
      <w:r w:rsidRPr="007F770E">
        <w:t>Christodoulidis</w:t>
      </w:r>
      <w:proofErr w:type="spellEnd"/>
      <w:r w:rsidRPr="007F770E">
        <w:t xml:space="preserve"> departs from</w:t>
      </w:r>
      <w:r w:rsidRPr="007F770E">
        <w:rPr>
          <w:sz w:val="12"/>
        </w:rPr>
        <w:t>¶</w:t>
      </w:r>
      <w:r w:rsidRPr="007F770E">
        <w:t xml:space="preserve"> the question of colonialism to locus on the operation of capitalism in post-war European states. It</w:t>
      </w:r>
      <w:r w:rsidRPr="007F770E">
        <w:rPr>
          <w:sz w:val="12"/>
        </w:rPr>
        <w:t>¶</w:t>
      </w:r>
      <w:r w:rsidRPr="007F770E">
        <w:t xml:space="preserve"> is also this bifurcation that I want to question, and rather than a distinction between colonialism</w:t>
      </w:r>
      <w:r w:rsidRPr="007F770E">
        <w:rPr>
          <w:sz w:val="12"/>
        </w:rPr>
        <w:t>¶</w:t>
      </w:r>
      <w:r w:rsidRPr="007F770E">
        <w:t xml:space="preserve"> and capitalism, to consider how the colonial (as a set of economic and political relations that rely</w:t>
      </w:r>
      <w:r w:rsidRPr="007F770E">
        <w:rPr>
          <w:sz w:val="12"/>
        </w:rPr>
        <w:t>¶</w:t>
      </w:r>
      <w:r w:rsidRPr="007F770E">
        <w:t xml:space="preserve"> on ideologies of racial difference, and </w:t>
      </w:r>
      <w:proofErr w:type="spellStart"/>
      <w:r w:rsidRPr="007F770E">
        <w:t>civilisational</w:t>
      </w:r>
      <w:proofErr w:type="spellEnd"/>
      <w:r w:rsidRPr="007F770E">
        <w:t xml:space="preserve"> discourses that emerged during the period of</w:t>
      </w:r>
      <w:r w:rsidRPr="007F770E">
        <w:rPr>
          <w:sz w:val="12"/>
        </w:rPr>
        <w:t>¶</w:t>
      </w:r>
      <w:r w:rsidRPr="007F770E">
        <w:t xml:space="preserve"> European colonialism) is continually re-written and re-instantiated through a </w:t>
      </w:r>
      <w:proofErr w:type="spellStart"/>
      <w:r w:rsidRPr="007F770E">
        <w:t>globalised</w:t>
      </w:r>
      <w:proofErr w:type="spellEnd"/>
      <w:r w:rsidRPr="007F770E">
        <w:rPr>
          <w:sz w:val="12"/>
        </w:rPr>
        <w:t>¶</w:t>
      </w:r>
      <w:r w:rsidRPr="007F770E">
        <w:t xml:space="preserve"> capitalism. As I elaborate in the discussion of the </w:t>
      </w:r>
      <w:proofErr w:type="spellStart"/>
      <w:r w:rsidRPr="007F770E">
        <w:t>Salwa</w:t>
      </w:r>
      <w:proofErr w:type="spellEnd"/>
      <w:r w:rsidRPr="007F770E">
        <w:t xml:space="preserve"> </w:t>
      </w:r>
      <w:proofErr w:type="spellStart"/>
      <w:r w:rsidRPr="007F770E">
        <w:t>Judum</w:t>
      </w:r>
      <w:proofErr w:type="spellEnd"/>
      <w:r w:rsidRPr="007F770E">
        <w:t xml:space="preserve"> judgment below, it is the</w:t>
      </w:r>
      <w:r w:rsidRPr="007F770E">
        <w:rPr>
          <w:sz w:val="12"/>
        </w:rPr>
        <w:t>¶</w:t>
      </w:r>
      <w:r w:rsidRPr="007F770E">
        <w:t xml:space="preserve"> combination of violent state repression of political dissent that finds its origins (in the legal form</w:t>
      </w:r>
      <w:r w:rsidRPr="007F770E">
        <w:rPr>
          <w:sz w:val="12"/>
        </w:rPr>
        <w:t>¶</w:t>
      </w:r>
      <w:r w:rsidRPr="007F770E">
        <w:t xml:space="preserve"> it takes) during the colonial era, and capitalist development imperatives that implicate local and</w:t>
      </w:r>
      <w:r w:rsidRPr="007F770E">
        <w:rPr>
          <w:sz w:val="12"/>
        </w:rPr>
        <w:t>¶</w:t>
      </w:r>
      <w:r w:rsidRPr="007F770E">
        <w:t xml:space="preserve"> global mining corporations in the dispossession of tribal peoples that constitutes the legal-</w:t>
      </w:r>
      <w:r w:rsidRPr="007F770E">
        <w:rPr>
          <w:sz w:val="12"/>
        </w:rPr>
        <w:t>¶</w:t>
      </w:r>
      <w:r w:rsidRPr="007F770E">
        <w:t xml:space="preserve"> political conflict at issue.</w:t>
      </w:r>
      <w:r w:rsidRPr="007F770E">
        <w:rPr>
          <w:sz w:val="12"/>
        </w:rPr>
        <w:t>¶</w:t>
      </w:r>
      <w:r w:rsidRPr="007F770E">
        <w:t xml:space="preserve"> After the Trial: From </w:t>
      </w:r>
      <w:proofErr w:type="spellStart"/>
      <w:r w:rsidRPr="007F770E">
        <w:t>Defence</w:t>
      </w:r>
      <w:proofErr w:type="spellEnd"/>
      <w:r w:rsidRPr="007F770E">
        <w:t xml:space="preserve"> to Judgement</w:t>
      </w:r>
      <w:r w:rsidRPr="007F770E">
        <w:rPr>
          <w:sz w:val="12"/>
        </w:rPr>
        <w:t>¶</w:t>
      </w:r>
      <w:r w:rsidRPr="007F770E">
        <w:t xml:space="preserve"> "Les bons </w:t>
      </w:r>
      <w:proofErr w:type="spellStart"/>
      <w:r w:rsidRPr="007F770E">
        <w:t>juges</w:t>
      </w:r>
      <w:proofErr w:type="spellEnd"/>
      <w:r w:rsidRPr="007F770E">
        <w:t xml:space="preserve">, </w:t>
      </w:r>
      <w:proofErr w:type="spellStart"/>
      <w:r w:rsidRPr="007F770E">
        <w:t>comme</w:t>
      </w:r>
      <w:proofErr w:type="spellEnd"/>
      <w:r w:rsidRPr="007F770E">
        <w:t xml:space="preserve"> les hero</w:t>
      </w:r>
      <w:r w:rsidRPr="007F770E">
        <w:rPr>
          <w:sz w:val="12"/>
        </w:rPr>
        <w:t>¶</w:t>
      </w:r>
      <w:r w:rsidRPr="007F770E">
        <w:t xml:space="preserve"> de la </w:t>
      </w:r>
      <w:proofErr w:type="spellStart"/>
      <w:r w:rsidRPr="007F770E">
        <w:t>presse</w:t>
      </w:r>
      <w:proofErr w:type="spellEnd"/>
      <w:r w:rsidRPr="007F770E">
        <w:t xml:space="preserve"> du </w:t>
      </w:r>
      <w:proofErr w:type="spellStart"/>
      <w:r w:rsidRPr="007F770E">
        <w:t>coeur</w:t>
      </w:r>
      <w:proofErr w:type="spellEnd"/>
      <w:r w:rsidRPr="007F770E">
        <w:t xml:space="preserve">, </w:t>
      </w:r>
      <w:proofErr w:type="spellStart"/>
      <w:r w:rsidRPr="007F770E">
        <w:t>n'existent</w:t>
      </w:r>
      <w:proofErr w:type="spellEnd"/>
      <w:r w:rsidRPr="007F770E">
        <w:t xml:space="preserve"> pas."30</w:t>
      </w:r>
      <w:r w:rsidRPr="007F770E">
        <w:rPr>
          <w:sz w:val="12"/>
        </w:rPr>
        <w:t>¶</w:t>
      </w:r>
      <w:r w:rsidRPr="007F770E">
        <w:t xml:space="preserve"> In response to a question from Jean </w:t>
      </w:r>
      <w:proofErr w:type="spellStart"/>
      <w:r w:rsidRPr="007F770E">
        <w:t>Lapeyrie</w:t>
      </w:r>
      <w:proofErr w:type="spellEnd"/>
      <w:r w:rsidRPr="007F770E">
        <w:t xml:space="preserve"> (a member of the Action Committee for Prison-</w:t>
      </w:r>
      <w:r w:rsidRPr="007F770E">
        <w:rPr>
          <w:sz w:val="12"/>
        </w:rPr>
        <w:t>¶</w:t>
      </w:r>
      <w:r w:rsidRPr="007F770E">
        <w:t xml:space="preserve"> Justice) during a discussion of De La Strategic </w:t>
      </w:r>
      <w:proofErr w:type="spellStart"/>
      <w:r w:rsidRPr="007F770E">
        <w:t>Judiciare</w:t>
      </w:r>
      <w:proofErr w:type="spellEnd"/>
      <w:r w:rsidRPr="007F770E">
        <w:t xml:space="preserve"> published as the Preface to the second</w:t>
      </w:r>
      <w:r w:rsidRPr="007F770E">
        <w:rPr>
          <w:sz w:val="12"/>
        </w:rPr>
        <w:t>¶</w:t>
      </w:r>
      <w:r w:rsidRPr="007F770E">
        <w:t xml:space="preserve"> edition, Verges remarks that there are actually effective judges, but that they are effective when</w:t>
      </w:r>
      <w:r w:rsidRPr="007F770E">
        <w:rPr>
          <w:sz w:val="12"/>
        </w:rPr>
        <w:t>¶</w:t>
      </w:r>
      <w:r w:rsidRPr="007F770E">
        <w:t xml:space="preserve"> forgetting the essence of what it is to be a judge.51 The strategy of rupture is a tactic </w:t>
      </w:r>
      <w:proofErr w:type="spellStart"/>
      <w:r w:rsidRPr="007F770E">
        <w:t>utilised</w:t>
      </w:r>
      <w:proofErr w:type="spellEnd"/>
      <w:r w:rsidRPr="007F770E">
        <w:t xml:space="preserve"> to</w:t>
      </w:r>
      <w:r w:rsidRPr="007F770E">
        <w:rPr>
          <w:sz w:val="12"/>
        </w:rPr>
        <w:t>¶</w:t>
      </w:r>
      <w:r w:rsidRPr="007F770E">
        <w:t xml:space="preserve"> subvert the order and structure of a trial; to re-define the very terms upon which the trial is</w:t>
      </w:r>
      <w:r w:rsidRPr="007F770E">
        <w:rPr>
          <w:sz w:val="12"/>
        </w:rPr>
        <w:t>¶</w:t>
      </w:r>
      <w:r w:rsidRPr="007F770E">
        <w:t xml:space="preserve"> premised. On this view, the judge, charged with the obligation to uphold the rule of law is of</w:t>
      </w:r>
      <w:r w:rsidRPr="007F770E">
        <w:rPr>
          <w:sz w:val="12"/>
        </w:rPr>
        <w:t>¶</w:t>
      </w:r>
      <w:r w:rsidRPr="007F770E">
        <w:t xml:space="preserve"> course by definition not able to do anything but sustain an unjust political </w:t>
      </w:r>
      <w:proofErr w:type="gramStart"/>
      <w:r w:rsidRPr="007F770E">
        <w:t>order.</w:t>
      </w:r>
      <w:r w:rsidRPr="007F770E">
        <w:rPr>
          <w:sz w:val="12"/>
        </w:rPr>
        <w:t>¶</w:t>
      </w:r>
      <w:proofErr w:type="gramEnd"/>
      <w:r w:rsidRPr="007F770E">
        <w:t xml:space="preserve"> In the film Terror'^ Advocate, one is left to wonder about the specificities of the judicial responses</w:t>
      </w:r>
      <w:r w:rsidRPr="007F770E">
        <w:rPr>
          <w:sz w:val="12"/>
        </w:rPr>
        <w:t>¶</w:t>
      </w:r>
      <w:r w:rsidRPr="007F770E">
        <w:t xml:space="preserve"> to the strategy deployed by Verges. (</w:t>
      </w:r>
      <w:proofErr w:type="spellStart"/>
      <w:r w:rsidRPr="007F770E">
        <w:t>Djamila</w:t>
      </w:r>
      <w:proofErr w:type="spellEnd"/>
      <w:r w:rsidRPr="007F770E">
        <w:t xml:space="preserve"> </w:t>
      </w:r>
      <w:proofErr w:type="spellStart"/>
      <w:r w:rsidRPr="007F770E">
        <w:t>Bouhired</w:t>
      </w:r>
      <w:proofErr w:type="spellEnd"/>
      <w:r w:rsidRPr="007F770E">
        <w:t>, for instance, was sentenced to death, but</w:t>
      </w:r>
      <w:r w:rsidRPr="007F770E">
        <w:rPr>
          <w:sz w:val="12"/>
        </w:rPr>
        <w:t>¶</w:t>
      </w:r>
      <w:r w:rsidRPr="007F770E">
        <w:t xml:space="preserve"> </w:t>
      </w:r>
      <w:proofErr w:type="gramStart"/>
      <w:r w:rsidRPr="007F770E">
        <w:t>as a result of</w:t>
      </w:r>
      <w:proofErr w:type="gramEnd"/>
      <w:r w:rsidRPr="007F770E">
        <w:t xml:space="preserve"> a worldwide media campaign was released from prison in 1962). While I would</w:t>
      </w:r>
      <w:r w:rsidRPr="007F770E">
        <w:rPr>
          <w:sz w:val="12"/>
        </w:rPr>
        <w:t>¶</w:t>
      </w:r>
      <w:r w:rsidRPr="007F770E">
        <w:t xml:space="preserve"> argue that the judicial response is clearly' not what is at stake in the </w:t>
      </w:r>
      <w:proofErr w:type="spellStart"/>
      <w:r w:rsidRPr="007F770E">
        <w:t>ruptural</w:t>
      </w:r>
      <w:proofErr w:type="spellEnd"/>
      <w:r w:rsidRPr="007F770E">
        <w:t xml:space="preserve"> </w:t>
      </w:r>
      <w:proofErr w:type="spellStart"/>
      <w:r w:rsidRPr="007F770E">
        <w:t>defence</w:t>
      </w:r>
      <w:proofErr w:type="spellEnd"/>
      <w:r w:rsidRPr="007F770E">
        <w:t xml:space="preserve">, </w:t>
      </w:r>
      <w:r w:rsidRPr="007F770E">
        <w:rPr>
          <w:rStyle w:val="StyleUnderline"/>
        </w:rPr>
        <w:t>I want to</w:t>
      </w:r>
      <w:r w:rsidRPr="007F770E">
        <w:rPr>
          <w:rStyle w:val="StyleUnderline"/>
          <w:sz w:val="12"/>
          <w:u w:val="none"/>
        </w:rPr>
        <w:t>¶</w:t>
      </w:r>
      <w:r w:rsidRPr="007F770E">
        <w:rPr>
          <w:rStyle w:val="StyleUnderline"/>
          <w:sz w:val="12"/>
        </w:rPr>
        <w:t xml:space="preserve"> </w:t>
      </w:r>
      <w:r w:rsidRPr="007F770E">
        <w:rPr>
          <w:rStyle w:val="StyleUnderline"/>
        </w:rPr>
        <w:t xml:space="preserve">consider the potentiality of the judgment to be </w:t>
      </w:r>
      <w:proofErr w:type="spellStart"/>
      <w:r w:rsidRPr="007F770E">
        <w:rPr>
          <w:rStyle w:val="StyleUnderline"/>
        </w:rPr>
        <w:t>ruptural</w:t>
      </w:r>
      <w:proofErr w:type="spellEnd"/>
      <w:r w:rsidRPr="007F770E">
        <w:t xml:space="preserve"> in the sense articulated by</w:t>
      </w:r>
      <w:r w:rsidRPr="007F770E">
        <w:rPr>
          <w:sz w:val="12"/>
        </w:rPr>
        <w:t>¶</w:t>
      </w:r>
      <w:r w:rsidRPr="007F770E">
        <w:t xml:space="preserve"> </w:t>
      </w:r>
      <w:proofErr w:type="spellStart"/>
      <w:r w:rsidRPr="007F770E">
        <w:t>Christodoulidis</w:t>
      </w:r>
      <w:proofErr w:type="spellEnd"/>
      <w:r w:rsidRPr="007F770E">
        <w:t xml:space="preserve">. discussed above. </w:t>
      </w:r>
      <w:r w:rsidRPr="007F770E">
        <w:rPr>
          <w:rStyle w:val="StyleUnderline"/>
          <w:highlight w:val="green"/>
        </w:rPr>
        <w:t xml:space="preserve">Exposing a law to its own contradictions and </w:t>
      </w:r>
      <w:proofErr w:type="gramStart"/>
      <w:r w:rsidRPr="007F770E">
        <w:rPr>
          <w:rStyle w:val="StyleUnderline"/>
          <w:highlight w:val="green"/>
        </w:rPr>
        <w:t>violence,</w:t>
      </w:r>
      <w:r w:rsidRPr="007F770E">
        <w:rPr>
          <w:rStyle w:val="StyleUnderline"/>
          <w:sz w:val="12"/>
          <w:highlight w:val="green"/>
          <w:u w:val="none"/>
        </w:rPr>
        <w:t>¶</w:t>
      </w:r>
      <w:proofErr w:type="gramEnd"/>
      <w:r w:rsidRPr="007F770E">
        <w:rPr>
          <w:rStyle w:val="StyleUnderline"/>
          <w:sz w:val="12"/>
          <w:highlight w:val="green"/>
        </w:rPr>
        <w:t xml:space="preserve"> </w:t>
      </w:r>
      <w:r w:rsidRPr="007F770E">
        <w:rPr>
          <w:rStyle w:val="StyleUnderline"/>
          <w:highlight w:val="green"/>
        </w:rPr>
        <w:t>revealing the ways in which a law or policy contradicts and violates rights to basic political</w:t>
      </w:r>
      <w:r w:rsidRPr="007F770E">
        <w:rPr>
          <w:rStyle w:val="StyleUnderline"/>
          <w:sz w:val="12"/>
          <w:highlight w:val="green"/>
          <w:u w:val="none"/>
        </w:rPr>
        <w:t>¶</w:t>
      </w:r>
      <w:r w:rsidRPr="007F770E">
        <w:rPr>
          <w:rStyle w:val="StyleUnderline"/>
          <w:sz w:val="12"/>
          <w:highlight w:val="green"/>
        </w:rPr>
        <w:t xml:space="preserve"> </w:t>
      </w:r>
      <w:r w:rsidRPr="007F770E">
        <w:rPr>
          <w:rStyle w:val="StyleUnderline"/>
          <w:highlight w:val="green"/>
        </w:rPr>
        <w:t>freedoms, has clear political-legal effects</w:t>
      </w:r>
      <w:r w:rsidRPr="007F770E">
        <w:rPr>
          <w:rStyle w:val="StyleUnderline"/>
        </w:rPr>
        <w:t xml:space="preserve"> and consequences</w:t>
      </w:r>
      <w:r w:rsidRPr="007F770E">
        <w:t xml:space="preserve">. </w:t>
      </w:r>
      <w:r w:rsidRPr="007F770E">
        <w:rPr>
          <w:rStyle w:val="StyleUnderline"/>
        </w:rPr>
        <w:t>Is it possible for members of the</w:t>
      </w:r>
      <w:r w:rsidRPr="007F770E">
        <w:rPr>
          <w:rStyle w:val="StyleUnderline"/>
          <w:sz w:val="12"/>
          <w:u w:val="none"/>
        </w:rPr>
        <w:t>¶</w:t>
      </w:r>
      <w:r w:rsidRPr="007F770E">
        <w:rPr>
          <w:rStyle w:val="StyleUnderline"/>
          <w:sz w:val="12"/>
        </w:rPr>
        <w:t xml:space="preserve"> </w:t>
      </w:r>
      <w:r w:rsidRPr="007F770E">
        <w:rPr>
          <w:rStyle w:val="StyleUnderline"/>
        </w:rPr>
        <w:t>judiciary to expose contradictions in the legal order itself,</w:t>
      </w:r>
      <w:r w:rsidRPr="007F770E">
        <w:t xml:space="preserve"> thereby transforming it</w:t>
      </w:r>
      <w:r w:rsidRPr="007F770E">
        <w:rPr>
          <w:rStyle w:val="StyleUnderline"/>
        </w:rPr>
        <w:t>? Would the</w:t>
      </w:r>
      <w:r w:rsidRPr="007F770E">
        <w:rPr>
          <w:rStyle w:val="StyleUnderline"/>
          <w:sz w:val="12"/>
          <w:u w:val="none"/>
        </w:rPr>
        <w:t>¶</w:t>
      </w:r>
      <w:r w:rsidRPr="007F770E">
        <w:rPr>
          <w:rStyle w:val="StyleUnderline"/>
          <w:sz w:val="12"/>
        </w:rPr>
        <w:t xml:space="preserve"> </w:t>
      </w:r>
      <w:r w:rsidRPr="007F770E">
        <w:rPr>
          <w:rStyle w:val="StyleUnderline"/>
        </w:rPr>
        <w:t>redefinition</w:t>
      </w:r>
      <w:r w:rsidRPr="007F770E">
        <w:t xml:space="preserve">, for instance, </w:t>
      </w:r>
      <w:r w:rsidRPr="007F770E">
        <w:rPr>
          <w:rStyle w:val="StyleUnderline"/>
        </w:rPr>
        <w:t>of constitutional provisions guaranteeing rights that come into conflict</w:t>
      </w:r>
      <w:r w:rsidRPr="007F770E">
        <w:rPr>
          <w:rStyle w:val="StyleUnderline"/>
          <w:sz w:val="12"/>
          <w:u w:val="none"/>
        </w:rPr>
        <w:t>¶</w:t>
      </w:r>
      <w:r w:rsidRPr="007F770E">
        <w:rPr>
          <w:rStyle w:val="StyleUnderline"/>
          <w:sz w:val="12"/>
        </w:rPr>
        <w:t xml:space="preserve"> </w:t>
      </w:r>
      <w:r w:rsidRPr="007F770E">
        <w:rPr>
          <w:rStyle w:val="StyleUnderline"/>
        </w:rPr>
        <w:t>with capitalist development imperatives constitute such a rupture?</w:t>
      </w:r>
      <w:r w:rsidRPr="007F770E">
        <w:t xml:space="preserve"> </w:t>
      </w:r>
      <w:r w:rsidRPr="007F770E">
        <w:rPr>
          <w:rStyle w:val="StyleUnderline"/>
        </w:rPr>
        <w:t>In my view, the re-definition</w:t>
      </w:r>
      <w:r w:rsidRPr="007F770E">
        <w:rPr>
          <w:rStyle w:val="StyleUnderline"/>
          <w:sz w:val="12"/>
          <w:u w:val="none"/>
        </w:rPr>
        <w:t>¶</w:t>
      </w:r>
      <w:r w:rsidRPr="007F770E">
        <w:rPr>
          <w:rStyle w:val="StyleUnderline"/>
          <w:sz w:val="12"/>
        </w:rPr>
        <w:t xml:space="preserve"> </w:t>
      </w:r>
      <w:r w:rsidRPr="007F770E">
        <w:rPr>
          <w:rStyle w:val="StyleUnderline"/>
        </w:rPr>
        <w:t>of the limitations on the guarantees of individual and group freedom that are inevitably and</w:t>
      </w:r>
      <w:r w:rsidRPr="007F770E">
        <w:rPr>
          <w:rStyle w:val="StyleUnderline"/>
          <w:sz w:val="12"/>
          <w:u w:val="none"/>
        </w:rPr>
        <w:t>¶</w:t>
      </w:r>
      <w:r w:rsidRPr="007F770E">
        <w:rPr>
          <w:rStyle w:val="StyleUnderline"/>
          <w:sz w:val="12"/>
        </w:rPr>
        <w:t xml:space="preserve"> </w:t>
      </w:r>
      <w:r w:rsidRPr="007F770E">
        <w:rPr>
          <w:rStyle w:val="StyleUnderline"/>
        </w:rPr>
        <w:t xml:space="preserve">invariably </w:t>
      </w:r>
      <w:proofErr w:type="spellStart"/>
      <w:r w:rsidRPr="007F770E">
        <w:rPr>
          <w:rStyle w:val="StyleUnderline"/>
        </w:rPr>
        <w:t>utilised</w:t>
      </w:r>
      <w:proofErr w:type="spellEnd"/>
      <w:r w:rsidRPr="007F770E">
        <w:rPr>
          <w:rStyle w:val="StyleUnderline"/>
        </w:rPr>
        <w:t xml:space="preserve"> to justify state repression </w:t>
      </w:r>
      <w:r w:rsidRPr="007F770E">
        <w:t xml:space="preserve">of rights in </w:t>
      </w:r>
      <w:proofErr w:type="spellStart"/>
      <w:r w:rsidRPr="007F770E">
        <w:t>favour</w:t>
      </w:r>
      <w:proofErr w:type="spellEnd"/>
      <w:r w:rsidRPr="007F770E">
        <w:t xml:space="preserve"> of capitalist development</w:t>
      </w:r>
      <w:r w:rsidRPr="007F770E">
        <w:rPr>
          <w:sz w:val="12"/>
        </w:rPr>
        <w:t>¶</w:t>
      </w:r>
      <w:r w:rsidRPr="007F770E">
        <w:t xml:space="preserve"> imperatives, security, </w:t>
      </w:r>
      <w:r w:rsidRPr="007F770E">
        <w:rPr>
          <w:rStyle w:val="StyleUnderline"/>
        </w:rPr>
        <w:t xml:space="preserve">or colonial settlement </w:t>
      </w:r>
      <w:r w:rsidRPr="007F770E">
        <w:rPr>
          <w:rStyle w:val="Emphasis"/>
        </w:rPr>
        <w:t>have the potential to contribute to the re-creation of</w:t>
      </w:r>
      <w:r w:rsidRPr="007F770E">
        <w:rPr>
          <w:rStyle w:val="Emphasis"/>
          <w:sz w:val="12"/>
        </w:rPr>
        <w:t xml:space="preserve">¶ </w:t>
      </w:r>
      <w:r w:rsidRPr="007F770E">
        <w:rPr>
          <w:rStyle w:val="Emphasis"/>
        </w:rPr>
        <w:t>political orders that could be more just and democratic</w:t>
      </w:r>
      <w:r w:rsidRPr="007F770E">
        <w:t>.</w:t>
      </w:r>
      <w:r w:rsidRPr="007F770E">
        <w:rPr>
          <w:sz w:val="12"/>
        </w:rPr>
        <w:t>¶</w:t>
      </w:r>
      <w:r w:rsidRPr="007F770E">
        <w:t xml:space="preserve"> </w:t>
      </w:r>
      <w:r w:rsidRPr="007F770E">
        <w:rPr>
          <w:rStyle w:val="StyleUnderline"/>
        </w:rPr>
        <w:t xml:space="preserve">We may be reluctant to ever claim a judgment as </w:t>
      </w:r>
      <w:proofErr w:type="spellStart"/>
      <w:r w:rsidRPr="007F770E">
        <w:rPr>
          <w:rStyle w:val="StyleUnderline"/>
        </w:rPr>
        <w:t>ruptural</w:t>
      </w:r>
      <w:proofErr w:type="spellEnd"/>
      <w:r w:rsidRPr="007F770E">
        <w:rPr>
          <w:rStyle w:val="StyleUnderline"/>
        </w:rPr>
        <w:t xml:space="preserve"> out of fear that it would contaminate</w:t>
      </w:r>
      <w:r w:rsidRPr="007F770E">
        <w:rPr>
          <w:rStyle w:val="StyleUnderline"/>
          <w:sz w:val="12"/>
          <w:u w:val="none"/>
        </w:rPr>
        <w:t>¶</w:t>
      </w:r>
      <w:r w:rsidRPr="007F770E">
        <w:rPr>
          <w:rStyle w:val="StyleUnderline"/>
          <w:sz w:val="12"/>
        </w:rPr>
        <w:t xml:space="preserve"> </w:t>
      </w:r>
      <w:r w:rsidRPr="007F770E">
        <w:rPr>
          <w:rStyle w:val="StyleUnderline"/>
        </w:rPr>
        <w:t>the radical nature of this form of immanent critique</w:t>
      </w:r>
      <w:r w:rsidRPr="007F770E">
        <w:t xml:space="preserve">. </w:t>
      </w:r>
      <w:r w:rsidRPr="007F770E">
        <w:rPr>
          <w:rStyle w:val="StyleUnderline"/>
        </w:rPr>
        <w:t xml:space="preserve">Is to describe a judgment as </w:t>
      </w:r>
      <w:proofErr w:type="spellStart"/>
      <w:r w:rsidRPr="007F770E">
        <w:rPr>
          <w:rStyle w:val="StyleUnderline"/>
        </w:rPr>
        <w:t>ruptural</w:t>
      </w:r>
      <w:proofErr w:type="spellEnd"/>
      <w:r w:rsidRPr="007F770E">
        <w:rPr>
          <w:rStyle w:val="StyleUnderline"/>
        </w:rPr>
        <w:t xml:space="preserve"> to</w:t>
      </w:r>
      <w:r w:rsidRPr="007F770E">
        <w:rPr>
          <w:rStyle w:val="StyleUnderline"/>
          <w:sz w:val="12"/>
          <w:u w:val="none"/>
        </w:rPr>
        <w:t>¶</w:t>
      </w:r>
      <w:r w:rsidRPr="007F770E">
        <w:rPr>
          <w:rStyle w:val="StyleUnderline"/>
          <w:sz w:val="12"/>
        </w:rPr>
        <w:t xml:space="preserve"> </w:t>
      </w:r>
      <w:r w:rsidRPr="007F770E">
        <w:rPr>
          <w:rStyle w:val="StyleUnderline"/>
        </w:rPr>
        <w:t>belie the impossibility of justice,</w:t>
      </w:r>
      <w:r w:rsidRPr="007F770E">
        <w:t xml:space="preserve"> the aporia that confronts every moment of judicial decision-</w:t>
      </w:r>
      <w:r w:rsidRPr="007F770E">
        <w:rPr>
          <w:sz w:val="12"/>
        </w:rPr>
        <w:t>¶</w:t>
      </w:r>
      <w:r w:rsidRPr="007F770E">
        <w:t xml:space="preserve"> making? I </w:t>
      </w:r>
      <w:r w:rsidRPr="007F770E">
        <w:rPr>
          <w:rStyle w:val="Emphasis"/>
        </w:rPr>
        <w:t xml:space="preserve">want to suggest that it is impossible to maintain such a pure position in relation to </w:t>
      </w:r>
      <w:proofErr w:type="gramStart"/>
      <w:r w:rsidRPr="007F770E">
        <w:rPr>
          <w:rStyle w:val="Emphasis"/>
        </w:rPr>
        <w:t>law,</w:t>
      </w:r>
      <w:r w:rsidRPr="007F770E">
        <w:rPr>
          <w:rStyle w:val="Emphasis"/>
          <w:sz w:val="12"/>
        </w:rPr>
        <w:t>¶</w:t>
      </w:r>
      <w:proofErr w:type="gramEnd"/>
      <w:r w:rsidRPr="007F770E">
        <w:rPr>
          <w:rStyle w:val="Emphasis"/>
          <w:sz w:val="12"/>
        </w:rPr>
        <w:t xml:space="preserve"> </w:t>
      </w:r>
      <w:r w:rsidRPr="007F770E">
        <w:rPr>
          <w:rStyle w:val="Emphasis"/>
        </w:rPr>
        <w:t>particularly given its capacity</w:t>
      </w:r>
      <w:r w:rsidRPr="007F770E">
        <w:t xml:space="preserve"> (</w:t>
      </w:r>
      <w:r w:rsidRPr="007F770E">
        <w:rPr>
          <w:rStyle w:val="StyleUnderline"/>
        </w:rPr>
        <w:t>analogous to that of capital itself</w:t>
      </w:r>
      <w:r w:rsidRPr="007F770E">
        <w:rPr>
          <w:rStyle w:val="Emphasis"/>
        </w:rPr>
        <w:t>) for reinvention</w:t>
      </w:r>
      <w:r w:rsidRPr="007F770E">
        <w:t xml:space="preserve">. Thus, </w:t>
      </w:r>
      <w:r w:rsidRPr="007F770E">
        <w:rPr>
          <w:rStyle w:val="StyleUnderline"/>
        </w:rPr>
        <w:t>I want to</w:t>
      </w:r>
      <w:r w:rsidRPr="007F770E">
        <w:rPr>
          <w:rStyle w:val="StyleUnderline"/>
          <w:sz w:val="12"/>
          <w:u w:val="none"/>
        </w:rPr>
        <w:t>¶</w:t>
      </w:r>
      <w:r w:rsidRPr="007F770E">
        <w:rPr>
          <w:rStyle w:val="StyleUnderline"/>
          <w:sz w:val="12"/>
        </w:rPr>
        <w:t xml:space="preserve"> </w:t>
      </w:r>
      <w:r w:rsidRPr="007F770E">
        <w:rPr>
          <w:rStyle w:val="StyleUnderline"/>
        </w:rPr>
        <w:t xml:space="preserve">explore the potential for judges to subvert state violence engendered by </w:t>
      </w:r>
      <w:proofErr w:type="gramStart"/>
      <w:r w:rsidRPr="007F770E">
        <w:rPr>
          <w:rStyle w:val="Emphasis"/>
        </w:rPr>
        <w:t>particular forms</w:t>
      </w:r>
      <w:proofErr w:type="gramEnd"/>
      <w:r w:rsidRPr="007F770E">
        <w:rPr>
          <w:rStyle w:val="Emphasis"/>
        </w:rPr>
        <w:t xml:space="preserve"> of</w:t>
      </w:r>
      <w:r w:rsidRPr="007F770E">
        <w:rPr>
          <w:rStyle w:val="Emphasis"/>
          <w:sz w:val="12"/>
        </w:rPr>
        <w:t xml:space="preserve">¶ </w:t>
      </w:r>
      <w:r w:rsidRPr="007F770E">
        <w:rPr>
          <w:rStyle w:val="Emphasis"/>
        </w:rPr>
        <w:t>political and economic dispossession, through the act of judgment.</w:t>
      </w:r>
      <w:r w:rsidRPr="007F770E">
        <w:t xml:space="preserve"> In my view, </w:t>
      </w:r>
      <w:r w:rsidRPr="007F770E">
        <w:rPr>
          <w:rStyle w:val="Emphasis"/>
          <w:highlight w:val="green"/>
        </w:rPr>
        <w:t>basic rights¶ protected by constitutional guarantees</w:t>
      </w:r>
      <w:r w:rsidRPr="007F770E">
        <w:rPr>
          <w:rStyle w:val="StyleUnderline"/>
        </w:rPr>
        <w:t xml:space="preserve"> </w:t>
      </w:r>
      <w:r w:rsidRPr="007F770E">
        <w:t xml:space="preserve">(as in the Indian case) </w:t>
      </w:r>
      <w:r w:rsidRPr="007F770E">
        <w:rPr>
          <w:rStyle w:val="StyleUnderline"/>
          <w:highlight w:val="green"/>
        </w:rPr>
        <w:t>have been so compromised</w:t>
      </w:r>
      <w:r w:rsidRPr="007F770E">
        <w:rPr>
          <w:rStyle w:val="StyleUnderline"/>
        </w:rPr>
        <w:t xml:space="preserve"> in the</w:t>
      </w:r>
      <w:r w:rsidRPr="007F770E">
        <w:rPr>
          <w:rStyle w:val="StyleUnderline"/>
          <w:sz w:val="12"/>
          <w:u w:val="none"/>
        </w:rPr>
        <w:t>¶</w:t>
      </w:r>
      <w:r w:rsidRPr="007F770E">
        <w:rPr>
          <w:rStyle w:val="StyleUnderline"/>
          <w:sz w:val="12"/>
        </w:rPr>
        <w:t xml:space="preserve"> </w:t>
      </w:r>
      <w:r w:rsidRPr="007F770E">
        <w:rPr>
          <w:rStyle w:val="StyleUnderline"/>
        </w:rPr>
        <w:t>interests of big business</w:t>
      </w:r>
      <w:r w:rsidRPr="007F770E">
        <w:t xml:space="preserve"> and development imperatives, th</w:t>
      </w:r>
      <w:r w:rsidRPr="007F770E">
        <w:rPr>
          <w:rStyle w:val="StyleUnderline"/>
        </w:rPr>
        <w:t>at re-</w:t>
      </w:r>
      <w:r w:rsidRPr="007F770E">
        <w:rPr>
          <w:rStyle w:val="StyleUnderline"/>
          <w:highlight w:val="green"/>
        </w:rPr>
        <w:t>defining right</w:t>
      </w:r>
      <w:r w:rsidRPr="007F770E">
        <w:rPr>
          <w:rStyle w:val="StyleUnderline"/>
        </w:rPr>
        <w:t>s to equality, dignity</w:t>
      </w:r>
      <w:r w:rsidRPr="007F770E">
        <w:rPr>
          <w:rStyle w:val="StyleUnderline"/>
          <w:sz w:val="12"/>
          <w:u w:val="none"/>
        </w:rPr>
        <w:t>¶</w:t>
      </w:r>
      <w:r w:rsidRPr="007F770E">
        <w:rPr>
          <w:rStyle w:val="StyleUnderline"/>
          <w:sz w:val="12"/>
        </w:rPr>
        <w:t xml:space="preserve"> </w:t>
      </w:r>
      <w:r w:rsidRPr="007F770E">
        <w:rPr>
          <w:rStyle w:val="StyleUnderline"/>
        </w:rPr>
        <w:t xml:space="preserve">and security of person, and subverting the interests of the state-corporate nexus </w:t>
      </w:r>
      <w:r w:rsidRPr="007F770E">
        <w:rPr>
          <w:rStyle w:val="StyleUnderline"/>
          <w:highlight w:val="green"/>
        </w:rPr>
        <w:t>is</w:t>
      </w:r>
      <w:r w:rsidRPr="007F770E">
        <w:rPr>
          <w:rStyle w:val="StyleUnderline"/>
        </w:rPr>
        <w:t xml:space="preserve"> potentially</w:t>
      </w:r>
      <w:r w:rsidRPr="007F770E">
        <w:rPr>
          <w:rStyle w:val="StyleUnderline"/>
          <w:sz w:val="12"/>
          <w:highlight w:val="green"/>
          <w:u w:val="none"/>
        </w:rPr>
        <w:t>¶</w:t>
      </w:r>
      <w:r w:rsidRPr="007F770E">
        <w:rPr>
          <w:rStyle w:val="StyleUnderline"/>
          <w:sz w:val="12"/>
          <w:highlight w:val="green"/>
        </w:rPr>
        <w:t xml:space="preserve"> </w:t>
      </w:r>
      <w:proofErr w:type="spellStart"/>
      <w:r w:rsidRPr="007F770E">
        <w:rPr>
          <w:rStyle w:val="StyleUnderline"/>
          <w:highlight w:val="green"/>
        </w:rPr>
        <w:t>ruptural</w:t>
      </w:r>
      <w:proofErr w:type="spellEnd"/>
      <w:r w:rsidRPr="007F770E">
        <w:rPr>
          <w:rStyle w:val="StyleUnderline"/>
        </w:rPr>
        <w:t>, in the sense of causing a crisis for discrete tentacles of global capitalism.</w:t>
      </w:r>
      <w:r w:rsidRPr="007F770E">
        <w:rPr>
          <w:rStyle w:val="StyleUnderline"/>
          <w:sz w:val="12"/>
          <w:u w:val="none"/>
        </w:rPr>
        <w:t>¶</w:t>
      </w:r>
      <w:r w:rsidRPr="007F770E">
        <w:rPr>
          <w:rStyle w:val="StyleUnderline"/>
          <w:sz w:val="12"/>
        </w:rPr>
        <w:t xml:space="preserve"> </w:t>
      </w:r>
      <w:r w:rsidRPr="007F770E">
        <w:t xml:space="preserve">At this juncture, </w:t>
      </w:r>
      <w:r w:rsidRPr="007F770E">
        <w:rPr>
          <w:rStyle w:val="StyleUnderline"/>
        </w:rPr>
        <w:t>we may want to explicitly account for the specific differences between criminal</w:t>
      </w:r>
      <w:r w:rsidRPr="007F770E">
        <w:rPr>
          <w:rStyle w:val="StyleUnderline"/>
          <w:sz w:val="12"/>
          <w:u w:val="none"/>
        </w:rPr>
        <w:t>¶</w:t>
      </w:r>
      <w:r w:rsidRPr="007F770E">
        <w:rPr>
          <w:rStyle w:val="StyleUnderline"/>
          <w:sz w:val="12"/>
        </w:rPr>
        <w:t xml:space="preserve"> </w:t>
      </w:r>
      <w:proofErr w:type="spellStart"/>
      <w:r w:rsidRPr="007F770E">
        <w:rPr>
          <w:rStyle w:val="StyleUnderline"/>
        </w:rPr>
        <w:t>defence</w:t>
      </w:r>
      <w:proofErr w:type="spellEnd"/>
      <w:r w:rsidRPr="007F770E">
        <w:rPr>
          <w:rStyle w:val="StyleUnderline"/>
        </w:rPr>
        <w:t xml:space="preserve"> cases </w:t>
      </w:r>
      <w:r w:rsidRPr="007F770E">
        <w:t xml:space="preserve">and Verges' basic tactic, </w:t>
      </w:r>
      <w:r w:rsidRPr="007F770E">
        <w:rPr>
          <w:rStyle w:val="StyleUnderline"/>
        </w:rPr>
        <w:t>which is to challenge the very jurisdiction of the court to</w:t>
      </w:r>
      <w:r w:rsidRPr="007F770E">
        <w:rPr>
          <w:rStyle w:val="StyleUnderline"/>
          <w:sz w:val="12"/>
          <w:u w:val="none"/>
        </w:rPr>
        <w:t>¶</w:t>
      </w:r>
      <w:r w:rsidRPr="007F770E">
        <w:rPr>
          <w:rStyle w:val="StyleUnderline"/>
          <w:sz w:val="12"/>
        </w:rPr>
        <w:t xml:space="preserve"> </w:t>
      </w:r>
      <w:r w:rsidRPr="007F770E">
        <w:rPr>
          <w:rStyle w:val="StyleUnderline"/>
        </w:rPr>
        <w:t xml:space="preserve">adjudicate, to define the act of </w:t>
      </w:r>
      <w:r w:rsidRPr="007F770E">
        <w:rPr>
          <w:rStyle w:val="StyleUnderline"/>
        </w:rPr>
        <w:lastRenderedPageBreak/>
        <w:t>resistance as a criminal one</w:t>
      </w:r>
      <w:r w:rsidRPr="007F770E">
        <w:t xml:space="preserve"> and constitutional challenges to the</w:t>
      </w:r>
      <w:r w:rsidRPr="007F770E">
        <w:rPr>
          <w:sz w:val="12"/>
        </w:rPr>
        <w:t>¶</w:t>
      </w:r>
      <w:r w:rsidRPr="007F770E">
        <w:t xml:space="preserve"> violation of rights in cases such as </w:t>
      </w:r>
      <w:proofErr w:type="spellStart"/>
      <w:r w:rsidRPr="007F770E">
        <w:t>Salwa</w:t>
      </w:r>
      <w:proofErr w:type="spellEnd"/>
      <w:r w:rsidRPr="007F770E">
        <w:t xml:space="preserve"> </w:t>
      </w:r>
      <w:proofErr w:type="spellStart"/>
      <w:r w:rsidRPr="007F770E">
        <w:t>Judum</w:t>
      </w:r>
      <w:proofErr w:type="spellEnd"/>
      <w:r w:rsidRPr="007F770E">
        <w:t xml:space="preserve">. </w:t>
      </w:r>
      <w:r w:rsidRPr="007F770E">
        <w:rPr>
          <w:rStyle w:val="StyleUnderline"/>
        </w:rPr>
        <w:t xml:space="preserve">While one tactic seeks to </w:t>
      </w:r>
      <w:r w:rsidRPr="007F770E">
        <w:rPr>
          <w:rStyle w:val="Emphasis"/>
        </w:rPr>
        <w:t>render the illegitimacy</w:t>
      </w:r>
      <w:r w:rsidRPr="007F770E">
        <w:rPr>
          <w:rStyle w:val="Emphasis"/>
          <w:sz w:val="12"/>
        </w:rPr>
        <w:t xml:space="preserve">¶ </w:t>
      </w:r>
      <w:r w:rsidRPr="007F770E">
        <w:rPr>
          <w:rStyle w:val="Emphasis"/>
        </w:rPr>
        <w:t>of the colonial state bare in its confrontation with anti-colonial resistance, the other is a tactic</w:t>
      </w:r>
      <w:r w:rsidRPr="007F770E">
        <w:rPr>
          <w:rStyle w:val="Emphasis"/>
          <w:sz w:val="12"/>
        </w:rPr>
        <w:t xml:space="preserve">¶ </w:t>
      </w:r>
      <w:r w:rsidRPr="007F770E">
        <w:rPr>
          <w:rStyle w:val="Emphasis"/>
        </w:rPr>
        <w:t>used to re-define the terms upon which political dissent and resistance take place within the</w:t>
      </w:r>
      <w:r w:rsidRPr="007F770E">
        <w:rPr>
          <w:rStyle w:val="Emphasis"/>
          <w:sz w:val="12"/>
        </w:rPr>
        <w:t xml:space="preserve">¶ </w:t>
      </w:r>
      <w:r w:rsidRPr="007F770E">
        <w:rPr>
          <w:rStyle w:val="Emphasis"/>
        </w:rPr>
        <w:t>constitutional bounds of the post-colonial state.</w:t>
      </w:r>
      <w:r w:rsidRPr="007F770E">
        <w:t xml:space="preserve"> </w:t>
      </w:r>
      <w:r w:rsidRPr="007F770E">
        <w:rPr>
          <w:rStyle w:val="Emphasis"/>
        </w:rPr>
        <w:t>These two strategies appear to be each other's</w:t>
      </w:r>
      <w:r w:rsidRPr="007F770E">
        <w:rPr>
          <w:rStyle w:val="Emphasis"/>
          <w:sz w:val="12"/>
        </w:rPr>
        <w:t xml:space="preserve">¶ </w:t>
      </w:r>
      <w:r w:rsidRPr="007F770E">
        <w:rPr>
          <w:rStyle w:val="Emphasis"/>
        </w:rPr>
        <w:t>opposite</w:t>
      </w:r>
      <w:r w:rsidRPr="007F770E">
        <w:t>; one challenges the legitimacy of the state itself through refusing the jurisdiction of the</w:t>
      </w:r>
      <w:r w:rsidRPr="007F770E">
        <w:rPr>
          <w:sz w:val="12"/>
        </w:rPr>
        <w:t>¶</w:t>
      </w:r>
      <w:r w:rsidRPr="007F770E">
        <w:t xml:space="preserve"> court to </w:t>
      </w:r>
      <w:proofErr w:type="spellStart"/>
      <w:r w:rsidRPr="007F770E">
        <w:t>criminalise</w:t>
      </w:r>
      <w:proofErr w:type="spellEnd"/>
      <w:r w:rsidRPr="007F770E">
        <w:t xml:space="preserve"> freedom fighters, while </w:t>
      </w:r>
      <w:r w:rsidRPr="007F770E">
        <w:rPr>
          <w:rStyle w:val="StyleUnderline"/>
        </w:rPr>
        <w:t>the other calls on the judiciary to hold the state to</w:t>
      </w:r>
      <w:r w:rsidRPr="007F770E">
        <w:rPr>
          <w:rStyle w:val="StyleUnderline"/>
          <w:sz w:val="12"/>
          <w:u w:val="none"/>
        </w:rPr>
        <w:t>¶</w:t>
      </w:r>
      <w:r w:rsidRPr="007F770E">
        <w:rPr>
          <w:rStyle w:val="StyleUnderline"/>
          <w:sz w:val="12"/>
        </w:rPr>
        <w:t xml:space="preserve"> </w:t>
      </w:r>
      <w:r w:rsidRPr="007F770E">
        <w:rPr>
          <w:rStyle w:val="StyleUnderline"/>
        </w:rPr>
        <w:t xml:space="preserve">account for </w:t>
      </w:r>
      <w:proofErr w:type="spellStart"/>
      <w:r w:rsidRPr="007F770E">
        <w:rPr>
          <w:rStyle w:val="StyleUnderline"/>
        </w:rPr>
        <w:t>criminalising</w:t>
      </w:r>
      <w:proofErr w:type="spellEnd"/>
      <w:r w:rsidRPr="007F770E">
        <w:rPr>
          <w:rStyle w:val="StyleUnderline"/>
        </w:rPr>
        <w:t xml:space="preserve"> and violating the rights of its citizens to engage in political acts of</w:t>
      </w:r>
      <w:r w:rsidRPr="007F770E">
        <w:rPr>
          <w:rStyle w:val="StyleUnderline"/>
          <w:sz w:val="12"/>
          <w:u w:val="none"/>
        </w:rPr>
        <w:t>¶</w:t>
      </w:r>
      <w:r w:rsidRPr="007F770E">
        <w:rPr>
          <w:rStyle w:val="StyleUnderline"/>
          <w:sz w:val="12"/>
        </w:rPr>
        <w:t xml:space="preserve"> </w:t>
      </w:r>
      <w:r w:rsidRPr="007F770E">
        <w:rPr>
          <w:rStyle w:val="StyleUnderline"/>
        </w:rPr>
        <w:t>dissent and resistance</w:t>
      </w:r>
      <w:r w:rsidRPr="007F770E">
        <w:t>. However, the common thread that situates these strategies within a</w:t>
      </w:r>
      <w:r w:rsidRPr="007F770E">
        <w:rPr>
          <w:sz w:val="12"/>
        </w:rPr>
        <w:t>¶</w:t>
      </w:r>
      <w:r w:rsidRPr="007F770E">
        <w:t xml:space="preserve"> singular political framework is the fundamental challenge they pose to the state's monopoly over</w:t>
      </w:r>
      <w:r w:rsidRPr="007F770E">
        <w:rPr>
          <w:sz w:val="12"/>
        </w:rPr>
        <w:t>¶</w:t>
      </w:r>
      <w:r w:rsidRPr="007F770E">
        <w:t xml:space="preserve"> defining the terms upon which anti-colonial and anti-capitalist political action takes place.</w:t>
      </w:r>
    </w:p>
    <w:p w14:paraId="45D0B3D1" w14:textId="77777777" w:rsidR="00991BBC" w:rsidRPr="007F770E" w:rsidRDefault="00991BBC" w:rsidP="00991BBC"/>
    <w:p w14:paraId="728F2B92" w14:textId="77777777" w:rsidR="00991BBC" w:rsidRPr="007F770E" w:rsidRDefault="00991BBC" w:rsidP="00991BBC">
      <w:pPr>
        <w:pStyle w:val="Heading4"/>
        <w:rPr>
          <w:rFonts w:cs="Calibri"/>
        </w:rPr>
      </w:pPr>
      <w:r w:rsidRPr="007F770E">
        <w:rPr>
          <w:rFonts w:cs="Calibri"/>
        </w:rPr>
        <w:t xml:space="preserve">Non-reformist reforms avoid their offense and is more viable than their alt </w:t>
      </w:r>
    </w:p>
    <w:p w14:paraId="79876749" w14:textId="77777777" w:rsidR="00991BBC" w:rsidRPr="007F770E" w:rsidRDefault="00991BBC" w:rsidP="00991BBC">
      <w:r w:rsidRPr="007F770E">
        <w:rPr>
          <w:rStyle w:val="Style13ptBold"/>
        </w:rPr>
        <w:t>Wright 07</w:t>
      </w:r>
      <w:r w:rsidRPr="007F770E">
        <w:t xml:space="preserve"> [Wright, Erik Olin (American analytical Marxist sociologist, specializing in social stratification, and in egalitarian alternative futures to capitalism. He was the 2012 President of the American Sociological Association). "Guidelines for envisioning real utopias." SOUNDINGS-LONDON-LAWRENCE AND WISHART- 36 (2007): 26] AJ</w:t>
      </w:r>
    </w:p>
    <w:p w14:paraId="5A926769" w14:textId="50D25C00" w:rsidR="00991BBC" w:rsidRPr="007F770E" w:rsidRDefault="00991BBC" w:rsidP="00991BBC">
      <w:pPr>
        <w:rPr>
          <w:rStyle w:val="StyleUnderline"/>
        </w:rPr>
      </w:pPr>
      <w:r w:rsidRPr="007F770E">
        <w:t>The final guideline for discussions of envisioning real utopias concerns the importance of waystations.</w:t>
      </w:r>
      <w:r w:rsidRPr="007F770E">
        <w:rPr>
          <w:rStyle w:val="StyleUnderline"/>
        </w:rPr>
        <w:t xml:space="preserve"> </w:t>
      </w:r>
      <w:r w:rsidRPr="007F770E">
        <w:rPr>
          <w:rStyle w:val="StyleUnderline"/>
          <w:highlight w:val="green"/>
        </w:rPr>
        <w:t xml:space="preserve">The </w:t>
      </w:r>
      <w:r w:rsidRPr="007F770E">
        <w:rPr>
          <w:rStyle w:val="Emphasis"/>
          <w:highlight w:val="green"/>
        </w:rPr>
        <w:t>central problem</w:t>
      </w:r>
      <w:r w:rsidRPr="007F770E">
        <w:rPr>
          <w:rStyle w:val="StyleUnderline"/>
          <w:highlight w:val="green"/>
        </w:rPr>
        <w:t xml:space="preserve"> </w:t>
      </w:r>
      <w:r w:rsidRPr="007F770E">
        <w:rPr>
          <w:rStyle w:val="StyleUnderline"/>
        </w:rPr>
        <w:t xml:space="preserve">of </w:t>
      </w:r>
      <w:r w:rsidRPr="007F770E">
        <w:t>envisioning</w:t>
      </w:r>
      <w:r w:rsidRPr="007F770E">
        <w:rPr>
          <w:rStyle w:val="StyleUnderline"/>
        </w:rPr>
        <w:t xml:space="preserve"> real utopias </w:t>
      </w:r>
      <w:r w:rsidRPr="007F770E">
        <w:rPr>
          <w:rStyle w:val="StyleUnderline"/>
          <w:highlight w:val="green"/>
        </w:rPr>
        <w:t xml:space="preserve">concerns the viability of institutional alternatives </w:t>
      </w:r>
      <w:r w:rsidRPr="007F770E">
        <w:t>that embody emancipatory values,</w:t>
      </w:r>
      <w:r w:rsidRPr="007F770E">
        <w:rPr>
          <w:rStyle w:val="StyleUnderline"/>
        </w:rPr>
        <w:t xml:space="preserve"> but </w:t>
      </w:r>
      <w:r w:rsidRPr="007F770E">
        <w:rPr>
          <w:rStyle w:val="StyleUnderline"/>
          <w:highlight w:val="green"/>
        </w:rPr>
        <w:t xml:space="preserve">the practical achievability of such </w:t>
      </w:r>
      <w:r w:rsidRPr="007F770E">
        <w:t>institutional</w:t>
      </w:r>
      <w:r w:rsidRPr="007F770E">
        <w:rPr>
          <w:rStyle w:val="StyleUnderline"/>
        </w:rPr>
        <w:t xml:space="preserve"> </w:t>
      </w:r>
      <w:r w:rsidRPr="007F770E">
        <w:rPr>
          <w:rStyle w:val="StyleUnderline"/>
          <w:highlight w:val="green"/>
        </w:rPr>
        <w:t xml:space="preserve">designs often depends upon </w:t>
      </w:r>
      <w:r w:rsidRPr="007F770E">
        <w:rPr>
          <w:rStyle w:val="StyleUnderline"/>
        </w:rPr>
        <w:t xml:space="preserve">the existence of </w:t>
      </w:r>
      <w:r w:rsidRPr="007F770E">
        <w:rPr>
          <w:rStyle w:val="StyleUnderline"/>
          <w:highlight w:val="green"/>
        </w:rPr>
        <w:t xml:space="preserve">smaller steps, </w:t>
      </w:r>
      <w:r w:rsidRPr="007F770E">
        <w:t>intermediate institutional innovations</w:t>
      </w:r>
      <w:r w:rsidRPr="007F770E">
        <w:rPr>
          <w:rStyle w:val="StyleUnderline"/>
        </w:rPr>
        <w:t xml:space="preserve"> </w:t>
      </w:r>
      <w:r w:rsidRPr="007F770E">
        <w:rPr>
          <w:rStyle w:val="StyleUnderline"/>
          <w:highlight w:val="green"/>
        </w:rPr>
        <w:t xml:space="preserve">that move us in the right direction but only partially embody these values. </w:t>
      </w:r>
      <w:r w:rsidRPr="007F770E">
        <w:t xml:space="preserve">Institutional </w:t>
      </w:r>
      <w:r w:rsidRPr="007F770E">
        <w:rPr>
          <w:rStyle w:val="StyleUnderline"/>
          <w:highlight w:val="green"/>
        </w:rPr>
        <w:t xml:space="preserve">proposals which have an all-or-nothing quality </w:t>
      </w:r>
      <w:r w:rsidRPr="007F770E">
        <w:t xml:space="preserve">to them </w:t>
      </w:r>
      <w:r w:rsidRPr="007F770E">
        <w:rPr>
          <w:rStyle w:val="StyleUnderline"/>
          <w:highlight w:val="green"/>
        </w:rPr>
        <w:t xml:space="preserve">are less likely to be adopted </w:t>
      </w:r>
      <w:r w:rsidRPr="007F770E">
        <w:t xml:space="preserve">in the first </w:t>
      </w:r>
      <w:proofErr w:type="gramStart"/>
      <w:r w:rsidRPr="007F770E">
        <w:t xml:space="preserve">place, </w:t>
      </w:r>
      <w:r w:rsidRPr="007F770E">
        <w:rPr>
          <w:rStyle w:val="StyleUnderline"/>
          <w:highlight w:val="green"/>
        </w:rPr>
        <w:t>and</w:t>
      </w:r>
      <w:proofErr w:type="gramEnd"/>
      <w:r w:rsidRPr="007F770E">
        <w:rPr>
          <w:rStyle w:val="StyleUnderline"/>
          <w:highlight w:val="green"/>
        </w:rPr>
        <w:t xml:space="preserve"> </w:t>
      </w:r>
      <w:r w:rsidRPr="007F770E">
        <w:t xml:space="preserve">may </w:t>
      </w:r>
      <w:r w:rsidRPr="007F770E">
        <w:rPr>
          <w:rStyle w:val="StyleUnderline"/>
          <w:highlight w:val="green"/>
        </w:rPr>
        <w:t>pose more difficult transition-cost</w:t>
      </w:r>
      <w:r w:rsidRPr="007F770E">
        <w:rPr>
          <w:rStyle w:val="StyleUnderline"/>
        </w:rPr>
        <w:t xml:space="preserve"> problems </w:t>
      </w:r>
      <w:r w:rsidRPr="007F770E">
        <w:t xml:space="preserve">if implemented. </w:t>
      </w:r>
      <w:r w:rsidRPr="007F770E">
        <w:rPr>
          <w:rStyle w:val="StyleUnderline"/>
        </w:rPr>
        <w:t xml:space="preserve">The catastrophic experience of </w:t>
      </w:r>
      <w:r w:rsidRPr="007F770E">
        <w:rPr>
          <w:rStyle w:val="StyleUnderline"/>
          <w:highlight w:val="green"/>
        </w:rPr>
        <w:t xml:space="preserve">Russia </w:t>
      </w:r>
      <w:r w:rsidRPr="007F770E">
        <w:rPr>
          <w:rStyle w:val="StyleUnderline"/>
        </w:rPr>
        <w:t xml:space="preserve">in the 'shock therapy' approach to market reform </w:t>
      </w:r>
      <w:r w:rsidRPr="007F770E">
        <w:rPr>
          <w:rStyle w:val="StyleUnderline"/>
          <w:highlight w:val="green"/>
        </w:rPr>
        <w:t xml:space="preserve">is </w:t>
      </w:r>
      <w:r w:rsidRPr="007F770E">
        <w:t>historical</w:t>
      </w:r>
      <w:r w:rsidRPr="007F770E">
        <w:rPr>
          <w:rStyle w:val="StyleUnderline"/>
        </w:rPr>
        <w:t xml:space="preserve"> </w:t>
      </w:r>
      <w:r w:rsidRPr="007F770E">
        <w:rPr>
          <w:rStyle w:val="StyleUnderline"/>
          <w:highlight w:val="green"/>
        </w:rPr>
        <w:t>testimony to this problem</w:t>
      </w:r>
      <w:r w:rsidRPr="007F770E">
        <w:rPr>
          <w:rStyle w:val="StyleUnderline"/>
        </w:rPr>
        <w:t xml:space="preserve">. </w:t>
      </w:r>
      <w:r w:rsidRPr="007F770E">
        <w:t xml:space="preserve">Waystations are a difficult theoretical and practical problem because there are many instances in which partial reforms may have very different consequences than full-bodied changes. Consider the example of unconditional basic income. Suppose that a very limited, below, subsistence basic income was instituted: not enough to survive on, but a grant of income unconditionally given to everyone, </w:t>
      </w:r>
      <w:proofErr w:type="gramStart"/>
      <w:r w:rsidRPr="007F770E">
        <w:t>One</w:t>
      </w:r>
      <w:proofErr w:type="gramEnd"/>
      <w:r w:rsidRPr="007F770E">
        <w:t xml:space="preserve"> possibility is that this kind of basic income would act mainly as a subsidy to employers who pay very low wages, since now they could attract more workers even if they offered below poverty level earnings. There may be good reasons to </w:t>
      </w:r>
      <w:proofErr w:type="spellStart"/>
      <w:r w:rsidRPr="007F770E">
        <w:t>iItitute</w:t>
      </w:r>
      <w:proofErr w:type="spellEnd"/>
      <w:r w:rsidRPr="007F770E">
        <w:t xml:space="preserve"> such wage subsidies, but they would not generate the positive effects of a UBI, and therefore might not function as a </w:t>
      </w:r>
      <w:proofErr w:type="gramStart"/>
      <w:r w:rsidRPr="007F770E">
        <w:t>stepping stone</w:t>
      </w:r>
      <w:proofErr w:type="gramEnd"/>
      <w:r w:rsidRPr="007F770E">
        <w:t xml:space="preserve">. What we ideally want, therefore, are </w:t>
      </w:r>
      <w:r w:rsidRPr="007F770E">
        <w:rPr>
          <w:rStyle w:val="StyleUnderline"/>
          <w:highlight w:val="green"/>
        </w:rPr>
        <w:t>intermediate reforms</w:t>
      </w:r>
      <w:r w:rsidRPr="007F770E">
        <w:rPr>
          <w:rStyle w:val="StyleUnderline"/>
        </w:rPr>
        <w:t xml:space="preserve"> </w:t>
      </w:r>
      <w:r w:rsidRPr="007F770E">
        <w:t xml:space="preserve">that </w:t>
      </w:r>
      <w:r w:rsidRPr="007F770E">
        <w:rPr>
          <w:rStyle w:val="StyleUnderline"/>
        </w:rPr>
        <w:t xml:space="preserve">have two main properties: first, they </w:t>
      </w:r>
      <w:r w:rsidRPr="007F770E">
        <w:t xml:space="preserve">concretely </w:t>
      </w:r>
      <w:r w:rsidRPr="007F770E">
        <w:rPr>
          <w:rStyle w:val="StyleUnderline"/>
          <w:highlight w:val="green"/>
        </w:rPr>
        <w:t xml:space="preserve">demonstrate the virtues of </w:t>
      </w:r>
      <w:r w:rsidRPr="007F770E">
        <w:t>the</w:t>
      </w:r>
      <w:r w:rsidRPr="007F770E">
        <w:rPr>
          <w:rStyle w:val="StyleUnderline"/>
        </w:rPr>
        <w:t xml:space="preserve"> </w:t>
      </w:r>
      <w:r w:rsidRPr="007F770E">
        <w:rPr>
          <w:rStyle w:val="StyleUnderline"/>
          <w:highlight w:val="green"/>
        </w:rPr>
        <w:t xml:space="preserve">fuller </w:t>
      </w:r>
      <w:proofErr w:type="spellStart"/>
      <w:r w:rsidRPr="007F770E">
        <w:t>programme</w:t>
      </w:r>
      <w:proofErr w:type="spellEnd"/>
      <w:r w:rsidRPr="007F770E">
        <w:t xml:space="preserve"> of</w:t>
      </w:r>
      <w:r w:rsidRPr="007F770E">
        <w:rPr>
          <w:rStyle w:val="StyleUnderline"/>
        </w:rPr>
        <w:t xml:space="preserve"> </w:t>
      </w:r>
      <w:r w:rsidRPr="007F770E">
        <w:rPr>
          <w:rStyle w:val="StyleUnderline"/>
          <w:highlight w:val="green"/>
        </w:rPr>
        <w:t>transformation</w:t>
      </w:r>
      <w:r w:rsidRPr="007F770E">
        <w:rPr>
          <w:rStyle w:val="StyleUnderline"/>
        </w:rPr>
        <w:t xml:space="preserve">, so they </w:t>
      </w:r>
      <w:r w:rsidRPr="007F770E">
        <w:t>contribute to the ideological battle of</w:t>
      </w:r>
      <w:r w:rsidRPr="007F770E">
        <w:rPr>
          <w:rStyle w:val="StyleUnderline"/>
        </w:rPr>
        <w:t xml:space="preserve"> convinc</w:t>
      </w:r>
      <w:r w:rsidRPr="007F770E">
        <w:t xml:space="preserve">ing </w:t>
      </w:r>
      <w:r w:rsidRPr="007F770E">
        <w:rPr>
          <w:rStyle w:val="StyleUnderline"/>
        </w:rPr>
        <w:t xml:space="preserve">people that the alternative is credible and desirable; </w:t>
      </w:r>
      <w:r w:rsidRPr="007F770E">
        <w:rPr>
          <w:rStyle w:val="StyleUnderline"/>
          <w:highlight w:val="green"/>
        </w:rPr>
        <w:t xml:space="preserve">and </w:t>
      </w:r>
      <w:r w:rsidRPr="007F770E">
        <w:rPr>
          <w:rStyle w:val="StyleUnderline"/>
        </w:rPr>
        <w:t xml:space="preserve">second, they </w:t>
      </w:r>
      <w:r w:rsidRPr="007F770E">
        <w:rPr>
          <w:rStyle w:val="StyleUnderline"/>
          <w:highlight w:val="green"/>
        </w:rPr>
        <w:t>enhance the capacity for action of people</w:t>
      </w:r>
      <w:r w:rsidRPr="007F770E">
        <w:rPr>
          <w:rStyle w:val="StyleUnderline"/>
        </w:rPr>
        <w:t xml:space="preserve">, </w:t>
      </w:r>
      <w:r w:rsidRPr="007F770E">
        <w:t>increasing their ability to push further in the future. Waystations that increase popular participation and bring people together in problem-solving deliberations for collective purposes are particularly salient in this regard. This is what in the 1970s was called</w:t>
      </w:r>
      <w:r w:rsidRPr="007F770E">
        <w:rPr>
          <w:rStyle w:val="StyleUnderline"/>
        </w:rPr>
        <w:t xml:space="preserve"> ‘</w:t>
      </w:r>
      <w:proofErr w:type="spellStart"/>
      <w:r w:rsidRPr="007F770E">
        <w:rPr>
          <w:rStyle w:val="Emphasis"/>
          <w:highlight w:val="green"/>
        </w:rPr>
        <w:t>nonreformist</w:t>
      </w:r>
      <w:proofErr w:type="spellEnd"/>
      <w:r w:rsidRPr="007F770E">
        <w:rPr>
          <w:rStyle w:val="Emphasis"/>
          <w:highlight w:val="green"/>
        </w:rPr>
        <w:t xml:space="preserve"> reforms'</w:t>
      </w:r>
      <w:r w:rsidRPr="007F770E">
        <w:t>: reforms that</w:t>
      </w:r>
      <w:r w:rsidRPr="007F770E">
        <w:rPr>
          <w:rStyle w:val="StyleUnderline"/>
        </w:rPr>
        <w:t xml:space="preserve"> are possible within existing institutions </w:t>
      </w:r>
      <w:r w:rsidRPr="007F770E">
        <w:t>and that</w:t>
      </w:r>
      <w:r w:rsidRPr="007F770E">
        <w:rPr>
          <w:rStyle w:val="StyleUnderline"/>
        </w:rPr>
        <w:t xml:space="preserve"> </w:t>
      </w:r>
      <w:r w:rsidRPr="007F770E">
        <w:rPr>
          <w:rStyle w:val="StyleUnderline"/>
          <w:highlight w:val="green"/>
        </w:rPr>
        <w:t xml:space="preserve">pragmatically solve real problems while </w:t>
      </w:r>
      <w:r w:rsidRPr="007F770E">
        <w:t>at the same time</w:t>
      </w:r>
      <w:r w:rsidRPr="007F770E">
        <w:rPr>
          <w:rStyle w:val="StyleUnderline"/>
        </w:rPr>
        <w:t xml:space="preserve"> </w:t>
      </w:r>
      <w:r w:rsidRPr="007F770E">
        <w:rPr>
          <w:rStyle w:val="StyleUnderline"/>
          <w:highlight w:val="green"/>
        </w:rPr>
        <w:t>empowering people in ways which enlarge their scope of action</w:t>
      </w:r>
      <w:r w:rsidRPr="007F770E">
        <w:rPr>
          <w:rStyle w:val="StyleUnderline"/>
        </w:rPr>
        <w:t xml:space="preserve"> in the future.</w:t>
      </w:r>
    </w:p>
    <w:p w14:paraId="3120405F" w14:textId="3C0CC169" w:rsidR="000B1A51" w:rsidRPr="007F770E" w:rsidRDefault="000B1A51" w:rsidP="00991BBC">
      <w:pPr>
        <w:rPr>
          <w:rStyle w:val="StyleUnderline"/>
        </w:rPr>
      </w:pPr>
    </w:p>
    <w:p w14:paraId="41F40210" w14:textId="4E7BDAC4" w:rsidR="007742AB" w:rsidRPr="007F770E" w:rsidRDefault="007742AB" w:rsidP="007742AB">
      <w:pPr>
        <w:pStyle w:val="Heading4"/>
        <w:rPr>
          <w:rFonts w:cs="Calibri"/>
          <w:lang w:eastAsia="ar-SA"/>
        </w:rPr>
      </w:pPr>
      <w:r w:rsidRPr="007F770E">
        <w:rPr>
          <w:rFonts w:cs="Calibri"/>
          <w:lang w:eastAsia="ar-SA"/>
        </w:rPr>
        <w:t>Turn</w:t>
      </w:r>
      <w:r w:rsidR="007F770E">
        <w:rPr>
          <w:rFonts w:cs="Calibri"/>
          <w:lang w:eastAsia="ar-SA"/>
        </w:rPr>
        <w:t xml:space="preserve"> </w:t>
      </w:r>
      <w:r w:rsidR="007F770E">
        <w:rPr>
          <w:rFonts w:cs="Calibri"/>
          <w:lang w:eastAsia="ar-SA"/>
        </w:rPr>
        <w:softHyphen/>
        <w:t>– </w:t>
      </w:r>
      <w:r w:rsidRPr="007F770E">
        <w:rPr>
          <w:rFonts w:cs="Calibri"/>
          <w:lang w:eastAsia="ar-SA"/>
        </w:rPr>
        <w:t xml:space="preserve">rejecting reform of institutions of domination makes the entire postcolonial project self-defeating </w:t>
      </w:r>
    </w:p>
    <w:p w14:paraId="211EB610" w14:textId="1038BF76" w:rsidR="007742AB" w:rsidRPr="007F770E" w:rsidRDefault="007742AB" w:rsidP="007742AB">
      <w:pPr>
        <w:tabs>
          <w:tab w:val="left" w:pos="360"/>
        </w:tabs>
        <w:suppressAutoHyphens/>
        <w:rPr>
          <w:lang w:eastAsia="ar-SA"/>
        </w:rPr>
      </w:pPr>
      <w:proofErr w:type="spellStart"/>
      <w:r w:rsidRPr="007F770E">
        <w:rPr>
          <w:rStyle w:val="Style13ptBold"/>
        </w:rPr>
        <w:t>Dirlik</w:t>
      </w:r>
      <w:proofErr w:type="spellEnd"/>
      <w:r w:rsidRPr="007F770E">
        <w:rPr>
          <w:rStyle w:val="Style13ptBold"/>
        </w:rPr>
        <w:t xml:space="preserve"> 98</w:t>
      </w:r>
      <w:r w:rsidRPr="007F770E">
        <w:rPr>
          <w:bCs/>
          <w:lang w:eastAsia="ar-SA"/>
        </w:rPr>
        <w:t xml:space="preserve"> –</w:t>
      </w:r>
      <w:r w:rsidRPr="007F770E">
        <w:rPr>
          <w:lang w:eastAsia="ar-SA"/>
        </w:rPr>
        <w:t xml:space="preserve"> Prof Social Science, History and Anthropology, U Oregon (</w:t>
      </w:r>
      <w:proofErr w:type="spellStart"/>
      <w:r w:rsidRPr="007F770E">
        <w:rPr>
          <w:lang w:eastAsia="ar-SA"/>
        </w:rPr>
        <w:t>Arif</w:t>
      </w:r>
      <w:proofErr w:type="spellEnd"/>
      <w:r w:rsidRPr="007F770E">
        <w:rPr>
          <w:lang w:eastAsia="ar-SA"/>
        </w:rPr>
        <w:t>, The Postcolonial Aura, p ix, AG)</w:t>
      </w:r>
    </w:p>
    <w:p w14:paraId="323B5051" w14:textId="77777777" w:rsidR="007742AB" w:rsidRPr="007F770E" w:rsidRDefault="007742AB" w:rsidP="007742AB">
      <w:pPr>
        <w:tabs>
          <w:tab w:val="left" w:pos="360"/>
        </w:tabs>
        <w:suppressAutoHyphens/>
        <w:rPr>
          <w:rStyle w:val="Style13ptBold"/>
        </w:rPr>
      </w:pPr>
      <w:r w:rsidRPr="007F770E">
        <w:rPr>
          <w:bCs/>
          <w:szCs w:val="12"/>
        </w:rPr>
        <w:lastRenderedPageBreak/>
        <w:t>Postcolonial criticism has quickly spent its critical power</w:t>
      </w:r>
      <w:r w:rsidRPr="007F770E">
        <w:rPr>
          <w:szCs w:val="12"/>
        </w:rPr>
        <w:t xml:space="preserve">, however, </w:t>
      </w:r>
      <w:r w:rsidRPr="007F770E">
        <w:rPr>
          <w:bCs/>
          <w:szCs w:val="12"/>
        </w:rPr>
        <w:t xml:space="preserve">as its </w:t>
      </w:r>
      <w:r w:rsidRPr="007F770E">
        <w:rPr>
          <w:rStyle w:val="Style13ptBold"/>
          <w:highlight w:val="green"/>
        </w:rPr>
        <w:t>questioning</w:t>
      </w:r>
      <w:r w:rsidRPr="007F770E">
        <w:rPr>
          <w:bCs/>
          <w:szCs w:val="12"/>
        </w:rPr>
        <w:t xml:space="preserve"> of totalizing </w:t>
      </w:r>
      <w:r w:rsidRPr="007F770E">
        <w:rPr>
          <w:rStyle w:val="Style13ptBold"/>
          <w:highlight w:val="green"/>
        </w:rPr>
        <w:t>solutions has turned into exclusion</w:t>
      </w:r>
      <w:r w:rsidRPr="007F770E">
        <w:rPr>
          <w:bCs/>
          <w:szCs w:val="12"/>
        </w:rPr>
        <w:t xml:space="preserve"> from criticism</w:t>
      </w:r>
      <w:r w:rsidRPr="007F770E">
        <w:rPr>
          <w:rStyle w:val="Style13ptBold"/>
        </w:rPr>
        <w:t xml:space="preserve"> </w:t>
      </w:r>
      <w:r w:rsidRPr="007F770E">
        <w:rPr>
          <w:rStyle w:val="Style13ptBold"/>
          <w:highlight w:val="green"/>
        </w:rPr>
        <w:t>of</w:t>
      </w:r>
      <w:r w:rsidRPr="007F770E">
        <w:rPr>
          <w:bCs/>
          <w:szCs w:val="12"/>
        </w:rPr>
        <w:t xml:space="preserve"> the historical and </w:t>
      </w:r>
      <w:r w:rsidRPr="007F770E">
        <w:rPr>
          <w:rStyle w:val="Style13ptBold"/>
        </w:rPr>
        <w:t xml:space="preserve">the </w:t>
      </w:r>
      <w:r w:rsidRPr="007F770E">
        <w:rPr>
          <w:rStyle w:val="Style13ptBold"/>
          <w:highlight w:val="green"/>
        </w:rPr>
        <w:t>structural</w:t>
      </w:r>
      <w:r w:rsidRPr="007F770E">
        <w:rPr>
          <w:rStyle w:val="Style13ptBold"/>
        </w:rPr>
        <w:t xml:space="preserve"> </w:t>
      </w:r>
      <w:r w:rsidRPr="007F770E">
        <w:rPr>
          <w:rStyle w:val="Style13ptBold"/>
          <w:highlight w:val="green"/>
        </w:rPr>
        <w:t>contexts</w:t>
      </w:r>
      <w:r w:rsidRPr="007F770E">
        <w:rPr>
          <w:bCs/>
          <w:szCs w:val="12"/>
        </w:rPr>
        <w:t xml:space="preserve"> for the local, </w:t>
      </w:r>
      <w:r w:rsidRPr="007F770E">
        <w:rPr>
          <w:rStyle w:val="Style13ptBold"/>
          <w:highlight w:val="green"/>
        </w:rPr>
        <w:t>without</w:t>
      </w:r>
      <w:r w:rsidRPr="007F770E">
        <w:rPr>
          <w:rStyle w:val="Style13ptBold"/>
        </w:rPr>
        <w:t xml:space="preserve"> </w:t>
      </w:r>
      <w:r w:rsidRPr="007F770E">
        <w:rPr>
          <w:bCs/>
          <w:szCs w:val="12"/>
        </w:rPr>
        <w:t xml:space="preserve">reference to </w:t>
      </w:r>
      <w:r w:rsidRPr="007F770E">
        <w:rPr>
          <w:rStyle w:val="Style13ptBold"/>
          <w:highlight w:val="green"/>
        </w:rPr>
        <w:t>which criticism itself</w:t>
      </w:r>
      <w:r w:rsidRPr="007F770E">
        <w:rPr>
          <w:bCs/>
          <w:szCs w:val="12"/>
        </w:rPr>
        <w:t xml:space="preserve"> is deprived of critical self-consciousness and, as it celebrates itself, knowingly or unknowingly also </w:t>
      </w:r>
      <w:r w:rsidRPr="007F770E">
        <w:rPr>
          <w:b/>
          <w:bCs/>
          <w:highlight w:val="green"/>
          <w:u w:val="single"/>
        </w:rPr>
        <w:t>celebrates the conditions that produced it</w:t>
      </w:r>
      <w:r w:rsidRPr="007F770E">
        <w:rPr>
          <w:bCs/>
          <w:u w:val="single"/>
        </w:rPr>
        <w:t>.</w:t>
      </w:r>
      <w:r w:rsidRPr="007F770E">
        <w:rPr>
          <w:u w:val="single"/>
        </w:rPr>
        <w:t xml:space="preserve"> </w:t>
      </w:r>
      <w:r w:rsidRPr="007F770E">
        <w:rPr>
          <w:rStyle w:val="Style13ptBold"/>
        </w:rPr>
        <w:t xml:space="preserve">Whether </w:t>
      </w:r>
      <w:r w:rsidRPr="007F770E">
        <w:rPr>
          <w:rStyle w:val="Style13ptBold"/>
          <w:highlight w:val="green"/>
        </w:rPr>
        <w:t>postcolonial</w:t>
      </w:r>
      <w:r w:rsidRPr="007F770E">
        <w:rPr>
          <w:bCs/>
          <w:szCs w:val="12"/>
        </w:rPr>
        <w:t xml:space="preserve"> criticism </w:t>
      </w:r>
      <w:r w:rsidRPr="007F770E">
        <w:rPr>
          <w:rStyle w:val="Style13ptBold"/>
        </w:rPr>
        <w:t>has been appropriated by those who did not share its initial critical intentions is a moot question, as its</w:t>
      </w:r>
      <w:r w:rsidRPr="007F770E">
        <w:rPr>
          <w:bCs/>
          <w:szCs w:val="12"/>
        </w:rPr>
        <w:t xml:space="preserve"> methodological </w:t>
      </w:r>
      <w:r w:rsidRPr="007F770E">
        <w:rPr>
          <w:rStyle w:val="Style13ptBold"/>
          <w:highlight w:val="green"/>
        </w:rPr>
        <w:t>denial of structures</w:t>
      </w:r>
      <w:r w:rsidRPr="007F770E">
        <w:rPr>
          <w:bCs/>
          <w:szCs w:val="12"/>
        </w:rPr>
        <w:t xml:space="preserve"> and its methodological individualism </w:t>
      </w:r>
      <w:r w:rsidRPr="007F770E">
        <w:rPr>
          <w:rStyle w:val="Style13ptBold"/>
          <w:highlight w:val="green"/>
        </w:rPr>
        <w:t>has facilitated such appropriation</w:t>
      </w:r>
      <w:r w:rsidRPr="007F770E">
        <w:rPr>
          <w:bCs/>
          <w:szCs w:val="12"/>
        </w:rPr>
        <w:t xml:space="preserve">. Rather than a critique of earlier radicalisms from the inside as initially intended, </w:t>
      </w:r>
      <w:r w:rsidRPr="007F770E">
        <w:rPr>
          <w:rStyle w:val="Style13ptBold"/>
          <w:highlight w:val="green"/>
        </w:rPr>
        <w:t>postcolonialism</w:t>
      </w:r>
      <w:r w:rsidRPr="007F770E">
        <w:rPr>
          <w:bCs/>
          <w:szCs w:val="12"/>
        </w:rPr>
        <w:t xml:space="preserve"> in its unfolding </w:t>
      </w:r>
      <w:r w:rsidRPr="007F770E">
        <w:rPr>
          <w:rStyle w:val="Style13ptBold"/>
          <w:highlight w:val="green"/>
        </w:rPr>
        <w:t>has turned into a repudiation of</w:t>
      </w:r>
      <w:r w:rsidRPr="007F770E">
        <w:rPr>
          <w:bCs/>
          <w:szCs w:val="12"/>
        </w:rPr>
        <w:t xml:space="preserve"> the possibility of radical </w:t>
      </w:r>
      <w:r w:rsidRPr="007F770E">
        <w:rPr>
          <w:rStyle w:val="Style13ptBold"/>
          <w:highlight w:val="green"/>
        </w:rPr>
        <w:t>challenges to the existing system</w:t>
      </w:r>
      <w:r w:rsidRPr="007F770E">
        <w:rPr>
          <w:rStyle w:val="Style13ptBold"/>
        </w:rPr>
        <w:t xml:space="preserve"> of social and political relations. </w:t>
      </w:r>
      <w:r w:rsidRPr="007F770E">
        <w:rPr>
          <w:rStyle w:val="Style13ptBold"/>
          <w:highlight w:val="green"/>
        </w:rPr>
        <w:t>Its preoccupation with local</w:t>
      </w:r>
      <w:r w:rsidRPr="007F770E">
        <w:rPr>
          <w:rStyle w:val="Style13ptBold"/>
        </w:rPr>
        <w:t xml:space="preserve"> encounters and the </w:t>
      </w:r>
      <w:r w:rsidRPr="007F770E">
        <w:rPr>
          <w:rStyle w:val="Style13ptBold"/>
          <w:highlight w:val="green"/>
        </w:rPr>
        <w:t>politics</w:t>
      </w:r>
      <w:r w:rsidRPr="007F770E">
        <w:rPr>
          <w:rStyle w:val="Style13ptBold"/>
        </w:rPr>
        <w:t xml:space="preserve"> of identity </w:t>
      </w:r>
      <w:r w:rsidRPr="007F770E">
        <w:rPr>
          <w:rStyle w:val="Style13ptBold"/>
          <w:highlight w:val="green"/>
        </w:rPr>
        <w:t>rules out a</w:t>
      </w:r>
      <w:r w:rsidRPr="007F770E">
        <w:rPr>
          <w:rStyle w:val="Style13ptBold"/>
        </w:rPr>
        <w:t xml:space="preserve"> thoroughgoing </w:t>
      </w:r>
      <w:r w:rsidRPr="007F770E">
        <w:rPr>
          <w:rStyle w:val="Style13ptBold"/>
          <w:highlight w:val="green"/>
        </w:rPr>
        <w:t>critique of</w:t>
      </w:r>
      <w:r w:rsidRPr="007F770E">
        <w:rPr>
          <w:rStyle w:val="Style13ptBold"/>
        </w:rPr>
        <w:t xml:space="preserve"> the structures of capitalism, or of other </w:t>
      </w:r>
      <w:r w:rsidRPr="007F770E">
        <w:rPr>
          <w:rStyle w:val="Style13ptBold"/>
          <w:highlight w:val="green"/>
        </w:rPr>
        <w:t>structural</w:t>
      </w:r>
      <w:r w:rsidRPr="007F770E">
        <w:rPr>
          <w:rStyle w:val="Style13ptBold"/>
        </w:rPr>
        <w:t xml:space="preserve">ly shaped modes of </w:t>
      </w:r>
      <w:r w:rsidRPr="007F770E">
        <w:rPr>
          <w:rStyle w:val="Style13ptBold"/>
          <w:highlight w:val="green"/>
        </w:rPr>
        <w:t>exploitation</w:t>
      </w:r>
      <w:r w:rsidRPr="007F770E">
        <w:rPr>
          <w:rStyle w:val="Style13ptBold"/>
        </w:rPr>
        <w:t xml:space="preserve"> and oppression, </w:t>
      </w:r>
      <w:r w:rsidRPr="007F770E">
        <w:rPr>
          <w:rStyle w:val="Style13ptBold"/>
          <w:highlight w:val="green"/>
        </w:rPr>
        <w:t>while</w:t>
      </w:r>
      <w:r w:rsidRPr="007F770E">
        <w:rPr>
          <w:rStyle w:val="Style13ptBold"/>
        </w:rPr>
        <w:t xml:space="preserve"> also </w:t>
      </w:r>
      <w:r w:rsidRPr="007F770E">
        <w:rPr>
          <w:rStyle w:val="Style13ptBold"/>
          <w:highlight w:val="green"/>
        </w:rPr>
        <w:t>legitimizing arguments against</w:t>
      </w:r>
      <w:r w:rsidRPr="007F770E">
        <w:rPr>
          <w:rStyle w:val="Style13ptBold"/>
        </w:rPr>
        <w:t xml:space="preserve"> collective </w:t>
      </w:r>
      <w:r w:rsidRPr="007F770E">
        <w:rPr>
          <w:rStyle w:val="Style13ptBold"/>
          <w:highlight w:val="green"/>
        </w:rPr>
        <w:t>identities</w:t>
      </w:r>
      <w:r w:rsidRPr="007F770E">
        <w:rPr>
          <w:rStyle w:val="Style13ptBold"/>
        </w:rPr>
        <w:t xml:space="preserve"> that are </w:t>
      </w:r>
      <w:r w:rsidRPr="007F770E">
        <w:rPr>
          <w:rStyle w:val="Style13ptBold"/>
          <w:highlight w:val="green"/>
        </w:rPr>
        <w:t>necessary to</w:t>
      </w:r>
      <w:r w:rsidRPr="007F770E">
        <w:rPr>
          <w:rStyle w:val="Style13ptBold"/>
        </w:rPr>
        <w:t xml:space="preserve"> </w:t>
      </w:r>
      <w:r w:rsidRPr="007F770E">
        <w:rPr>
          <w:rStyle w:val="Style13ptBold"/>
          <w:highlight w:val="green"/>
        </w:rPr>
        <w:t>struggles against domination</w:t>
      </w:r>
      <w:r w:rsidRPr="007F770E">
        <w:rPr>
          <w:rStyle w:val="Style13ptBold"/>
        </w:rPr>
        <w:t xml:space="preserve"> and hegemony. </w:t>
      </w:r>
    </w:p>
    <w:p w14:paraId="2884F85D" w14:textId="42030330" w:rsidR="007742AB" w:rsidRPr="007F770E" w:rsidRDefault="007742AB" w:rsidP="007742AB"/>
    <w:p w14:paraId="33EC629B" w14:textId="77777777" w:rsidR="007F770E" w:rsidRPr="007F770E" w:rsidRDefault="007F770E" w:rsidP="007F770E">
      <w:pPr>
        <w:pStyle w:val="Heading4"/>
        <w:rPr>
          <w:rFonts w:cs="Calibri"/>
        </w:rPr>
      </w:pPr>
      <w:r w:rsidRPr="007F770E">
        <w:rPr>
          <w:rFonts w:cs="Calibri"/>
        </w:rPr>
        <w:t>Proposing reform doesn’t legitimize the apparatus we operate within</w:t>
      </w:r>
    </w:p>
    <w:p w14:paraId="0E8FA9CE" w14:textId="77777777" w:rsidR="007F770E" w:rsidRPr="007F770E" w:rsidRDefault="007F770E" w:rsidP="007F770E">
      <w:r w:rsidRPr="007F770E">
        <w:t xml:space="preserve">Mervyn </w:t>
      </w:r>
      <w:r w:rsidRPr="007F770E">
        <w:rPr>
          <w:rStyle w:val="Style13ptBold"/>
        </w:rPr>
        <w:t>Frost</w:t>
      </w:r>
      <w:r w:rsidRPr="007F770E">
        <w:t>, Professor @ U. of Kent, 19</w:t>
      </w:r>
      <w:r w:rsidRPr="007F770E">
        <w:rPr>
          <w:rStyle w:val="Style13ptBold"/>
        </w:rPr>
        <w:t>96</w:t>
      </w:r>
      <w:r w:rsidRPr="007F770E">
        <w:t>, Ethics in International Relations, 90</w:t>
      </w:r>
    </w:p>
    <w:p w14:paraId="387200FA" w14:textId="77777777" w:rsidR="007F770E" w:rsidRPr="007F770E" w:rsidRDefault="007F770E" w:rsidP="007F770E">
      <w:r w:rsidRPr="007F770E">
        <w:rPr>
          <w:rStyle w:val="underline"/>
          <w:rFonts w:ascii="Calibri" w:hAnsi="Calibri"/>
          <w:highlight w:val="green"/>
        </w:rPr>
        <w:t>A</w:t>
      </w:r>
      <w:r w:rsidRPr="007F770E">
        <w:rPr>
          <w:rStyle w:val="underline"/>
          <w:rFonts w:ascii="Calibri" w:hAnsi="Calibri"/>
        </w:rPr>
        <w:t xml:space="preserve"> first </w:t>
      </w:r>
      <w:r w:rsidRPr="007F770E">
        <w:rPr>
          <w:rStyle w:val="underline"/>
          <w:rFonts w:ascii="Calibri" w:hAnsi="Calibri"/>
          <w:highlight w:val="green"/>
        </w:rPr>
        <w:t>objection</w:t>
      </w:r>
      <w:r w:rsidRPr="007F770E">
        <w:t xml:space="preserve"> which seems inherent in </w:t>
      </w:r>
      <w:proofErr w:type="spellStart"/>
      <w:r w:rsidRPr="007F770E">
        <w:t>Donelan’s</w:t>
      </w:r>
      <w:proofErr w:type="spellEnd"/>
      <w:r w:rsidRPr="007F770E">
        <w:t xml:space="preserve"> approach </w:t>
      </w:r>
      <w:r w:rsidRPr="007F770E">
        <w:rPr>
          <w:rStyle w:val="underline"/>
          <w:rFonts w:ascii="Calibri" w:hAnsi="Calibri"/>
          <w:highlight w:val="green"/>
        </w:rPr>
        <w:t>is that utilizing the</w:t>
      </w:r>
      <w:r w:rsidRPr="007F770E">
        <w:rPr>
          <w:rStyle w:val="underline"/>
          <w:rFonts w:ascii="Calibri" w:hAnsi="Calibri"/>
        </w:rPr>
        <w:t xml:space="preserve"> modern </w:t>
      </w:r>
      <w:r w:rsidRPr="007F770E">
        <w:rPr>
          <w:rStyle w:val="underline"/>
          <w:rFonts w:ascii="Calibri" w:hAnsi="Calibri"/>
          <w:highlight w:val="green"/>
        </w:rPr>
        <w:t>state</w:t>
      </w:r>
      <w:r w:rsidRPr="007F770E">
        <w:rPr>
          <w:rStyle w:val="underline"/>
          <w:rFonts w:ascii="Calibri" w:hAnsi="Calibri"/>
        </w:rPr>
        <w:t xml:space="preserve"> domain of discourse in effect </w:t>
      </w:r>
      <w:r w:rsidRPr="007F770E">
        <w:rPr>
          <w:rStyle w:val="underline"/>
          <w:rFonts w:ascii="Calibri" w:hAnsi="Calibri"/>
          <w:highlight w:val="green"/>
        </w:rPr>
        <w:t>sanctifies the state</w:t>
      </w:r>
      <w:r w:rsidRPr="007F770E">
        <w:rPr>
          <w:rStyle w:val="underline"/>
          <w:rFonts w:ascii="Calibri" w:hAnsi="Calibri"/>
        </w:rPr>
        <w:t xml:space="preserve">: it assumes that people will always </w:t>
      </w:r>
      <w:proofErr w:type="gramStart"/>
      <w:r w:rsidRPr="007F770E">
        <w:rPr>
          <w:rStyle w:val="underline"/>
          <w:rFonts w:ascii="Calibri" w:hAnsi="Calibri"/>
        </w:rPr>
        <w:t>live in</w:t>
      </w:r>
      <w:proofErr w:type="gramEnd"/>
      <w:r w:rsidRPr="007F770E">
        <w:rPr>
          <w:rStyle w:val="underline"/>
          <w:rFonts w:ascii="Calibri" w:hAnsi="Calibri"/>
        </w:rPr>
        <w:t xml:space="preserve"> states and that it is not possible within such a language to consider alternatives to the system.  This objection is not well founded, </w:t>
      </w:r>
      <w:r w:rsidRPr="007F770E">
        <w:rPr>
          <w:rStyle w:val="underline"/>
          <w:rFonts w:ascii="Calibri" w:hAnsi="Calibri"/>
          <w:highlight w:val="green"/>
        </w:rPr>
        <w:t>by having recourse to the</w:t>
      </w:r>
      <w:r w:rsidRPr="007F770E">
        <w:rPr>
          <w:rStyle w:val="underline"/>
          <w:rFonts w:ascii="Calibri" w:hAnsi="Calibri"/>
        </w:rPr>
        <w:t xml:space="preserve"> ordinary </w:t>
      </w:r>
      <w:r w:rsidRPr="007F770E">
        <w:rPr>
          <w:rStyle w:val="underline"/>
          <w:rFonts w:ascii="Calibri" w:hAnsi="Calibri"/>
          <w:highlight w:val="green"/>
        </w:rPr>
        <w:t>language of</w:t>
      </w:r>
      <w:r w:rsidRPr="007F770E">
        <w:rPr>
          <w:rStyle w:val="underline"/>
          <w:rFonts w:ascii="Calibri" w:hAnsi="Calibri"/>
        </w:rPr>
        <w:t xml:space="preserve"> </w:t>
      </w:r>
      <w:r w:rsidRPr="007F770E">
        <w:rPr>
          <w:rStyle w:val="underline"/>
          <w:rFonts w:ascii="Calibri" w:hAnsi="Calibri"/>
          <w:highlight w:val="green"/>
        </w:rPr>
        <w:t>i</w:t>
      </w:r>
      <w:r w:rsidRPr="007F770E">
        <w:rPr>
          <w:rStyle w:val="underline"/>
          <w:rFonts w:ascii="Calibri" w:hAnsi="Calibri"/>
        </w:rPr>
        <w:t xml:space="preserve">nternational </w:t>
      </w:r>
      <w:r w:rsidRPr="007F770E">
        <w:rPr>
          <w:rStyle w:val="underline"/>
          <w:rFonts w:ascii="Calibri" w:hAnsi="Calibri"/>
          <w:highlight w:val="green"/>
        </w:rPr>
        <w:t>r</w:t>
      </w:r>
      <w:r w:rsidRPr="007F770E">
        <w:rPr>
          <w:rStyle w:val="underline"/>
          <w:rFonts w:ascii="Calibri" w:hAnsi="Calibri"/>
        </w:rPr>
        <w:t xml:space="preserve">elations </w:t>
      </w:r>
      <w:r w:rsidRPr="007F770E">
        <w:rPr>
          <w:rStyle w:val="underline"/>
          <w:rFonts w:ascii="Calibri" w:hAnsi="Calibri"/>
          <w:highlight w:val="green"/>
        </w:rPr>
        <w:t>I am not</w:t>
      </w:r>
      <w:r w:rsidRPr="007F770E">
        <w:rPr>
          <w:rStyle w:val="underline"/>
          <w:rFonts w:ascii="Calibri" w:hAnsi="Calibri"/>
        </w:rPr>
        <w:t xml:space="preserve"> thereby </w:t>
      </w:r>
      <w:r w:rsidRPr="007F770E">
        <w:rPr>
          <w:rStyle w:val="underline"/>
          <w:rFonts w:ascii="Calibri" w:hAnsi="Calibri"/>
          <w:highlight w:val="green"/>
        </w:rPr>
        <w:t>committed to argue</w:t>
      </w:r>
      <w:r w:rsidRPr="007F770E">
        <w:rPr>
          <w:rStyle w:val="underline"/>
          <w:rFonts w:ascii="Calibri" w:hAnsi="Calibri"/>
        </w:rPr>
        <w:t xml:space="preserve"> that </w:t>
      </w:r>
      <w:r w:rsidRPr="007F770E">
        <w:rPr>
          <w:rStyle w:val="underline"/>
          <w:rFonts w:ascii="Calibri" w:hAnsi="Calibri"/>
          <w:highlight w:val="green"/>
        </w:rPr>
        <w:t>the state</w:t>
      </w:r>
      <w:r w:rsidRPr="007F770E">
        <w:rPr>
          <w:rStyle w:val="underline"/>
          <w:rFonts w:ascii="Calibri" w:hAnsi="Calibri"/>
        </w:rPr>
        <w:t xml:space="preserve"> system </w:t>
      </w:r>
      <w:r w:rsidRPr="007F770E">
        <w:rPr>
          <w:rStyle w:val="underline"/>
          <w:rFonts w:ascii="Calibri" w:hAnsi="Calibri"/>
          <w:highlight w:val="green"/>
        </w:rPr>
        <w:t xml:space="preserve">as it exists is the best mode of </w:t>
      </w:r>
      <w:r w:rsidRPr="007F770E">
        <w:rPr>
          <w:rStyle w:val="underline"/>
          <w:rFonts w:ascii="Calibri" w:hAnsi="Calibri"/>
        </w:rPr>
        <w:t xml:space="preserve">human political </w:t>
      </w:r>
      <w:r w:rsidRPr="007F770E">
        <w:rPr>
          <w:rStyle w:val="underline"/>
          <w:rFonts w:ascii="Calibri" w:hAnsi="Calibri"/>
          <w:highlight w:val="green"/>
        </w:rPr>
        <w:t>organization</w:t>
      </w:r>
      <w:r w:rsidRPr="007F770E">
        <w:rPr>
          <w:rStyle w:val="underline"/>
          <w:rFonts w:ascii="Calibri" w:hAnsi="Calibri"/>
        </w:rPr>
        <w:t xml:space="preserve"> or that people ought always to live in states as we know them.  As I have said, my argument is that </w:t>
      </w:r>
      <w:r w:rsidRPr="007F770E">
        <w:rPr>
          <w:rStyle w:val="underline"/>
          <w:rFonts w:ascii="Calibri" w:hAnsi="Calibri"/>
          <w:highlight w:val="green"/>
        </w:rPr>
        <w:t>whatever proposals for</w:t>
      </w:r>
      <w:r w:rsidRPr="007F770E">
        <w:rPr>
          <w:rStyle w:val="underline"/>
          <w:rFonts w:ascii="Calibri" w:hAnsi="Calibri"/>
        </w:rPr>
        <w:t xml:space="preserve"> piecemeal or </w:t>
      </w:r>
      <w:r w:rsidRPr="007F770E">
        <w:rPr>
          <w:rStyle w:val="underline"/>
          <w:rFonts w:ascii="Calibri" w:hAnsi="Calibri"/>
          <w:highlight w:val="green"/>
        </w:rPr>
        <w:t>large-scale reform</w:t>
      </w:r>
      <w:r w:rsidRPr="007F770E">
        <w:rPr>
          <w:rStyle w:val="underline"/>
          <w:rFonts w:ascii="Calibri" w:hAnsi="Calibri"/>
        </w:rPr>
        <w:t xml:space="preserve"> of the state system </w:t>
      </w:r>
      <w:r w:rsidRPr="007F770E">
        <w:rPr>
          <w:rStyle w:val="underline"/>
          <w:rFonts w:ascii="Calibri" w:hAnsi="Calibri"/>
          <w:highlight w:val="green"/>
        </w:rPr>
        <w:t>are made</w:t>
      </w:r>
      <w:r w:rsidRPr="007F770E">
        <w:rPr>
          <w:rStyle w:val="underline"/>
          <w:rFonts w:ascii="Calibri" w:hAnsi="Calibri"/>
        </w:rPr>
        <w:t xml:space="preserve">, they </w:t>
      </w:r>
      <w:proofErr w:type="gramStart"/>
      <w:r w:rsidRPr="007F770E">
        <w:rPr>
          <w:rStyle w:val="underline"/>
          <w:rFonts w:ascii="Calibri" w:hAnsi="Calibri"/>
          <w:highlight w:val="green"/>
        </w:rPr>
        <w:t>must</w:t>
      </w:r>
      <w:r w:rsidRPr="007F770E">
        <w:rPr>
          <w:rStyle w:val="underline"/>
          <w:rFonts w:ascii="Calibri" w:hAnsi="Calibri"/>
        </w:rPr>
        <w:t xml:space="preserve"> of necessity</w:t>
      </w:r>
      <w:proofErr w:type="gramEnd"/>
      <w:r w:rsidRPr="007F770E">
        <w:rPr>
          <w:rStyle w:val="underline"/>
          <w:rFonts w:ascii="Calibri" w:hAnsi="Calibri"/>
        </w:rPr>
        <w:t xml:space="preserve"> </w:t>
      </w:r>
      <w:r w:rsidRPr="007F770E">
        <w:rPr>
          <w:rStyle w:val="underline"/>
          <w:rFonts w:ascii="Calibri" w:hAnsi="Calibri"/>
          <w:highlight w:val="green"/>
        </w:rPr>
        <w:t>be made in the language of the</w:t>
      </w:r>
      <w:r w:rsidRPr="007F770E">
        <w:rPr>
          <w:rStyle w:val="underline"/>
          <w:rFonts w:ascii="Calibri" w:hAnsi="Calibri"/>
        </w:rPr>
        <w:t xml:space="preserve"> modern </w:t>
      </w:r>
      <w:r w:rsidRPr="007F770E">
        <w:rPr>
          <w:rStyle w:val="underline"/>
          <w:rFonts w:ascii="Calibri" w:hAnsi="Calibri"/>
          <w:highlight w:val="green"/>
        </w:rPr>
        <w:t>state.</w:t>
      </w:r>
      <w:r w:rsidRPr="007F770E">
        <w:rPr>
          <w:highlight w:val="green"/>
        </w:rPr>
        <w:t xml:space="preserve">  </w:t>
      </w:r>
      <w:r w:rsidRPr="007F770E">
        <w:t xml:space="preserve">Whatever proposals are made, whether in justification or in criticism of the state system, will have to make use of concepts which are at present part and parcel of the theory of states. </w:t>
      </w:r>
      <w:proofErr w:type="spellStart"/>
      <w:proofErr w:type="gramStart"/>
      <w:r w:rsidRPr="007F770E">
        <w:t>Thus,for</w:t>
      </w:r>
      <w:proofErr w:type="spellEnd"/>
      <w:proofErr w:type="gramEnd"/>
      <w:r w:rsidRPr="007F770E">
        <w:t xml:space="preserve"> example. any proposal for a new global institutional arrangement superseding the state system will itself have to be justified, and that justification will have to include within it reference to a new and good form of individual citizenship, reference to a new legislative machinery equipped with satisfactory checks and balances, reference to satisfactory law enforcement procedures, reference to a satisfactory arrangement for distributing the goods produced in the world, and so on. </w:t>
      </w:r>
      <w:proofErr w:type="gramStart"/>
      <w:r w:rsidRPr="007F770E">
        <w:t>All of</w:t>
      </w:r>
      <w:proofErr w:type="gramEnd"/>
      <w:r w:rsidRPr="007F770E">
        <w:t xml:space="preserve"> these notions are notions which have been developed and finely honed within the theory of the modern state. It is not possible to imagine a justification of a new world order succeeding which used, for example, feudal, or traditional/tribal, discourse. More generally there is no worldwide language of political morality which is not completely shot through with state-related notions such as citizenship, rights under law, representative government and so on.</w:t>
      </w:r>
    </w:p>
    <w:p w14:paraId="63B1C311" w14:textId="77777777" w:rsidR="005C36C9" w:rsidRDefault="005C36C9" w:rsidP="005C36C9"/>
    <w:p w14:paraId="23EA0013" w14:textId="77777777" w:rsidR="005C36C9" w:rsidRPr="005C36C9" w:rsidRDefault="005C36C9" w:rsidP="005C36C9"/>
    <w:p w14:paraId="180FEBAB" w14:textId="5ECB6778" w:rsidR="000B1A51" w:rsidRPr="007F770E" w:rsidRDefault="000B1A51" w:rsidP="000B1A51">
      <w:pPr>
        <w:pStyle w:val="Heading3"/>
        <w:rPr>
          <w:rStyle w:val="StyleUnderline"/>
          <w:rFonts w:cs="Calibri"/>
          <w:b/>
          <w:sz w:val="32"/>
        </w:rPr>
      </w:pPr>
      <w:r w:rsidRPr="007F770E">
        <w:rPr>
          <w:rStyle w:val="StyleUnderline"/>
          <w:rFonts w:cs="Calibri"/>
          <w:b/>
          <w:sz w:val="32"/>
        </w:rPr>
        <w:lastRenderedPageBreak/>
        <w:t>! Turn</w:t>
      </w:r>
    </w:p>
    <w:p w14:paraId="3D9605C8" w14:textId="77777777" w:rsidR="00991BBC" w:rsidRPr="007F770E" w:rsidRDefault="00991BBC" w:rsidP="00991BBC"/>
    <w:p w14:paraId="3F688CF1" w14:textId="77777777" w:rsidR="00991BBC" w:rsidRPr="007F770E" w:rsidRDefault="00991BBC" w:rsidP="00991BBC">
      <w:pPr>
        <w:pStyle w:val="Heading4"/>
        <w:rPr>
          <w:rFonts w:cs="Calibri"/>
          <w:color w:val="000000" w:themeColor="text1"/>
        </w:rPr>
      </w:pPr>
      <w:r w:rsidRPr="007F770E">
        <w:rPr>
          <w:rFonts w:cs="Calibri"/>
          <w:color w:val="000000" w:themeColor="text1"/>
        </w:rPr>
        <w:t xml:space="preserve">Growth is </w:t>
      </w:r>
      <w:r w:rsidRPr="007F770E">
        <w:rPr>
          <w:rFonts w:cs="Calibri"/>
          <w:color w:val="000000" w:themeColor="text1"/>
          <w:u w:val="single"/>
        </w:rPr>
        <w:t>sustainable</w:t>
      </w:r>
      <w:r w:rsidRPr="007F770E">
        <w:rPr>
          <w:rFonts w:cs="Calibri"/>
          <w:color w:val="000000" w:themeColor="text1"/>
        </w:rPr>
        <w:t xml:space="preserve"> and </w:t>
      </w:r>
      <w:r w:rsidRPr="007F770E">
        <w:rPr>
          <w:rFonts w:cs="Calibri"/>
          <w:color w:val="000000" w:themeColor="text1"/>
          <w:u w:val="single"/>
        </w:rPr>
        <w:t>inevitable</w:t>
      </w:r>
      <w:r w:rsidRPr="007F770E">
        <w:rPr>
          <w:rFonts w:cs="Calibri"/>
          <w:color w:val="000000" w:themeColor="text1"/>
        </w:rPr>
        <w:t xml:space="preserve"> – unparalleled data proves tech solves, but transition </w:t>
      </w:r>
      <w:r w:rsidRPr="007F770E">
        <w:rPr>
          <w:rFonts w:cs="Calibri"/>
          <w:color w:val="000000" w:themeColor="text1"/>
          <w:u w:val="single"/>
        </w:rPr>
        <w:t>doesn’t</w:t>
      </w:r>
      <w:r w:rsidRPr="007F770E">
        <w:rPr>
          <w:rFonts w:cs="Calibri"/>
          <w:color w:val="000000" w:themeColor="text1"/>
        </w:rPr>
        <w:t xml:space="preserve">. </w:t>
      </w:r>
    </w:p>
    <w:p w14:paraId="28F3D7BD" w14:textId="77777777" w:rsidR="00991BBC" w:rsidRPr="007F770E" w:rsidRDefault="00991BBC" w:rsidP="00991BBC">
      <w:pPr>
        <w:rPr>
          <w:rStyle w:val="Hyperlink"/>
          <w:color w:val="000000" w:themeColor="text1"/>
          <w:szCs w:val="16"/>
        </w:rPr>
      </w:pPr>
      <w:r w:rsidRPr="007F770E">
        <w:rPr>
          <w:rStyle w:val="Style13ptBold"/>
          <w:color w:val="000000" w:themeColor="text1"/>
        </w:rPr>
        <w:t xml:space="preserve">Bailey ’16 </w:t>
      </w:r>
      <w:r w:rsidRPr="007F770E">
        <w:rPr>
          <w:color w:val="000000" w:themeColor="text1"/>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18" w:history="1">
        <w:r w:rsidRPr="007F770E">
          <w:rPr>
            <w:rStyle w:val="Hyperlink"/>
            <w:color w:val="000000" w:themeColor="text1"/>
            <w:szCs w:val="16"/>
          </w:rPr>
          <w:t>http://reason.com/archives/2016/12/16/is-economic-growth-environmentally-sust1)</w:t>
        </w:r>
      </w:hyperlink>
    </w:p>
    <w:p w14:paraId="2DA82D80" w14:textId="77777777" w:rsidR="00991BBC" w:rsidRPr="007F770E" w:rsidRDefault="00991BBC" w:rsidP="00991BBC">
      <w:pPr>
        <w:rPr>
          <w:color w:val="000000" w:themeColor="text1"/>
          <w:u w:val="single"/>
        </w:rPr>
      </w:pPr>
      <w:r w:rsidRPr="007F770E">
        <w:rPr>
          <w:color w:val="000000" w:themeColor="text1"/>
        </w:rPr>
        <w:t xml:space="preserve">Is economic growth environmentally sustainable? No, say a group of prominent </w:t>
      </w:r>
      <w:r w:rsidRPr="007F770E">
        <w:rPr>
          <w:color w:val="000000" w:themeColor="text1"/>
          <w:u w:val="single"/>
        </w:rPr>
        <w:t>ecological economists led by</w:t>
      </w:r>
      <w:r w:rsidRPr="007F770E">
        <w:rPr>
          <w:color w:val="000000" w:themeColor="text1"/>
        </w:rPr>
        <w:t xml:space="preserve"> the Australian hydrologist James </w:t>
      </w:r>
      <w:r w:rsidRPr="007F770E">
        <w:rPr>
          <w:color w:val="000000" w:themeColor="text1"/>
          <w:u w:val="single"/>
        </w:rPr>
        <w:t>Ward</w:t>
      </w:r>
      <w:r w:rsidRPr="007F770E">
        <w:rPr>
          <w:color w:val="000000" w:themeColor="text1"/>
        </w:rPr>
        <w:t xml:space="preserve">. In a new </w:t>
      </w:r>
      <w:proofErr w:type="spellStart"/>
      <w:r w:rsidRPr="007F770E">
        <w:rPr>
          <w:color w:val="000000" w:themeColor="text1"/>
        </w:rPr>
        <w:t>PLoS</w:t>
      </w:r>
      <w:proofErr w:type="spellEnd"/>
      <w:r w:rsidRPr="007F770E">
        <w:rPr>
          <w:color w:val="000000" w:themeColor="text1"/>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7F770E">
        <w:rPr>
          <w:color w:val="000000" w:themeColor="text1"/>
        </w:rPr>
        <w:t>with regard to</w:t>
      </w:r>
      <w:proofErr w:type="gramEnd"/>
      <w:r w:rsidRPr="007F770E">
        <w:rPr>
          <w:color w:val="000000" w:themeColor="text1"/>
        </w:rPr>
        <w:t xml:space="preserve"> population, food production, pollution, and the depletion of nonrenewable resources are still on track. In other words, they </w:t>
      </w:r>
      <w:r w:rsidRPr="007F770E">
        <w:rPr>
          <w:color w:val="000000" w:themeColor="text1"/>
          <w:szCs w:val="22"/>
          <w:u w:val="single"/>
        </w:rPr>
        <w:t>think we're still</w:t>
      </w:r>
      <w:r w:rsidRPr="007F770E">
        <w:rPr>
          <w:color w:val="000000" w:themeColor="text1"/>
          <w:u w:val="single"/>
        </w:rPr>
        <w:t xml:space="preserve"> heading for a collapse</w:t>
      </w:r>
      <w:r w:rsidRPr="007F770E">
        <w:rPr>
          <w:color w:val="000000" w:themeColor="text1"/>
        </w:rPr>
        <w:t xml:space="preserve">. I think </w:t>
      </w:r>
      <w:r w:rsidRPr="007F770E">
        <w:rPr>
          <w:b/>
          <w:color w:val="000000" w:themeColor="text1"/>
          <w:u w:val="single"/>
        </w:rPr>
        <w:t>they're wrong</w:t>
      </w:r>
      <w:r w:rsidRPr="007F770E">
        <w:rPr>
          <w:color w:val="000000" w:themeColor="text1"/>
        </w:rPr>
        <w:t xml:space="preserve">. But they're wrong in an instructive way. </w:t>
      </w:r>
      <w:r w:rsidRPr="007F770E">
        <w:rPr>
          <w:color w:val="000000" w:themeColor="text1"/>
          <w:u w:val="single"/>
        </w:rPr>
        <w:t>The authors describe two types of "decoupling," relative and absolute. Relative</w:t>
      </w:r>
      <w:r w:rsidRPr="007F770E">
        <w:rPr>
          <w:color w:val="000000" w:themeColor="text1"/>
        </w:rPr>
        <w:t xml:space="preserve"> decoupling </w:t>
      </w:r>
      <w:r w:rsidRPr="007F770E">
        <w:rPr>
          <w:color w:val="000000" w:themeColor="text1"/>
          <w:u w:val="single"/>
        </w:rPr>
        <w:t>means</w:t>
      </w:r>
      <w:r w:rsidRPr="007F770E">
        <w:rPr>
          <w:color w:val="000000" w:themeColor="text1"/>
        </w:rPr>
        <w:t xml:space="preserve"> that </w:t>
      </w:r>
      <w:r w:rsidRPr="007F770E">
        <w:rPr>
          <w:color w:val="000000" w:themeColor="text1"/>
          <w:u w:val="single"/>
        </w:rPr>
        <w:t>economic growth increases faster than</w:t>
      </w:r>
      <w:r w:rsidRPr="007F770E">
        <w:rPr>
          <w:color w:val="000000" w:themeColor="text1"/>
        </w:rPr>
        <w:t xml:space="preserve"> rates of growth in material and </w:t>
      </w:r>
      <w:r w:rsidRPr="007F770E">
        <w:rPr>
          <w:color w:val="000000" w:themeColor="text1"/>
          <w:u w:val="single"/>
        </w:rPr>
        <w:t xml:space="preserve">energy </w:t>
      </w:r>
      <w:r w:rsidRPr="007F770E">
        <w:rPr>
          <w:b/>
          <w:color w:val="000000" w:themeColor="text1"/>
          <w:u w:val="single"/>
        </w:rPr>
        <w:t>consumption</w:t>
      </w:r>
      <w:r w:rsidRPr="007F770E">
        <w:rPr>
          <w:color w:val="000000" w:themeColor="text1"/>
          <w:u w:val="single"/>
        </w:rPr>
        <w:t xml:space="preserve"> and </w:t>
      </w:r>
      <w:r w:rsidRPr="007F770E">
        <w:rPr>
          <w:b/>
          <w:color w:val="000000" w:themeColor="text1"/>
          <w:u w:val="single"/>
        </w:rPr>
        <w:t>environmental impact</w:t>
      </w:r>
      <w:r w:rsidRPr="007F770E">
        <w:rPr>
          <w:color w:val="000000" w:themeColor="text1"/>
          <w:u w:val="single"/>
        </w:rPr>
        <w:t>. Between 1990 and 2012</w:t>
      </w:r>
      <w:r w:rsidRPr="007F770E">
        <w:rPr>
          <w:color w:val="000000" w:themeColor="text1"/>
        </w:rPr>
        <w:t xml:space="preserve">, for example, </w:t>
      </w:r>
      <w:r w:rsidRPr="007F770E">
        <w:rPr>
          <w:color w:val="000000" w:themeColor="text1"/>
          <w:u w:val="single"/>
        </w:rPr>
        <w:t xml:space="preserve">China's </w:t>
      </w:r>
      <w:r w:rsidRPr="007F770E">
        <w:rPr>
          <w:b/>
          <w:color w:val="000000" w:themeColor="text1"/>
          <w:highlight w:val="green"/>
          <w:u w:val="single"/>
        </w:rPr>
        <w:t>GDP rose 20-fold</w:t>
      </w:r>
      <w:r w:rsidRPr="007F770E">
        <w:rPr>
          <w:color w:val="000000" w:themeColor="text1"/>
          <w:highlight w:val="green"/>
          <w:u w:val="single"/>
        </w:rPr>
        <w:t xml:space="preserve"> while</w:t>
      </w:r>
      <w:r w:rsidRPr="007F770E">
        <w:rPr>
          <w:color w:val="000000" w:themeColor="text1"/>
          <w:u w:val="single"/>
        </w:rPr>
        <w:t xml:space="preserve"> its </w:t>
      </w:r>
      <w:r w:rsidRPr="007F770E">
        <w:rPr>
          <w:color w:val="000000" w:themeColor="text1"/>
          <w:highlight w:val="green"/>
          <w:u w:val="single"/>
        </w:rPr>
        <w:t>energy</w:t>
      </w:r>
      <w:r w:rsidRPr="007F770E">
        <w:rPr>
          <w:color w:val="000000" w:themeColor="text1"/>
        </w:rPr>
        <w:t xml:space="preserve"> use </w:t>
      </w:r>
      <w:r w:rsidRPr="007F770E">
        <w:rPr>
          <w:color w:val="000000" w:themeColor="text1"/>
          <w:highlight w:val="green"/>
          <w:u w:val="single"/>
        </w:rPr>
        <w:t>increased by</w:t>
      </w:r>
      <w:r w:rsidRPr="007F770E">
        <w:rPr>
          <w:color w:val="000000" w:themeColor="text1"/>
        </w:rPr>
        <w:t xml:space="preserve"> a factor of </w:t>
      </w:r>
      <w:r w:rsidRPr="007F770E">
        <w:rPr>
          <w:color w:val="000000" w:themeColor="text1"/>
          <w:highlight w:val="green"/>
          <w:u w:val="single"/>
        </w:rPr>
        <w:t>four and</w:t>
      </w:r>
      <w:r w:rsidRPr="007F770E">
        <w:rPr>
          <w:color w:val="000000" w:themeColor="text1"/>
        </w:rPr>
        <w:t xml:space="preserve"> its </w:t>
      </w:r>
      <w:r w:rsidRPr="007F770E">
        <w:rPr>
          <w:color w:val="000000" w:themeColor="text1"/>
          <w:u w:val="single"/>
        </w:rPr>
        <w:t xml:space="preserve">material </w:t>
      </w:r>
      <w:r w:rsidRPr="007F770E">
        <w:rPr>
          <w:color w:val="000000" w:themeColor="text1"/>
          <w:highlight w:val="green"/>
          <w:u w:val="single"/>
        </w:rPr>
        <w:t>use by</w:t>
      </w:r>
      <w:r w:rsidRPr="007F770E">
        <w:rPr>
          <w:color w:val="000000" w:themeColor="text1"/>
        </w:rPr>
        <w:t xml:space="preserve"> a factor of </w:t>
      </w:r>
      <w:r w:rsidRPr="007F770E">
        <w:rPr>
          <w:color w:val="000000" w:themeColor="text1"/>
          <w:highlight w:val="green"/>
          <w:u w:val="single"/>
        </w:rPr>
        <w:t>five</w:t>
      </w:r>
      <w:r w:rsidRPr="007F770E">
        <w:rPr>
          <w:color w:val="000000" w:themeColor="text1"/>
        </w:rPr>
        <w:t xml:space="preserve">. </w:t>
      </w:r>
      <w:proofErr w:type="gramStart"/>
      <w:r w:rsidRPr="007F770E">
        <w:rPr>
          <w:color w:val="000000" w:themeColor="text1"/>
        </w:rPr>
        <w:t>Basically</w:t>
      </w:r>
      <w:proofErr w:type="gramEnd"/>
      <w:r w:rsidRPr="007F770E">
        <w:rPr>
          <w:color w:val="000000" w:themeColor="text1"/>
        </w:rPr>
        <w:t xml:space="preserve"> </w:t>
      </w:r>
      <w:r w:rsidRPr="007F770E">
        <w:rPr>
          <w:color w:val="000000" w:themeColor="text1"/>
          <w:highlight w:val="green"/>
          <w:u w:val="single"/>
        </w:rPr>
        <w:t>this</w:t>
      </w:r>
      <w:r w:rsidRPr="007F770E">
        <w:rPr>
          <w:color w:val="000000" w:themeColor="text1"/>
          <w:u w:val="single"/>
        </w:rPr>
        <w:t xml:space="preserve"> entails increases in efficiency that result in using fewer resources to produce more value. Absolute decoupling is</w:t>
      </w:r>
      <w:r w:rsidRPr="007F770E">
        <w:rPr>
          <w:color w:val="000000" w:themeColor="text1"/>
        </w:rPr>
        <w:t xml:space="preserve"> what happens </w:t>
      </w:r>
      <w:r w:rsidRPr="007F770E">
        <w:rPr>
          <w:color w:val="000000" w:themeColor="text1"/>
          <w:u w:val="single"/>
        </w:rPr>
        <w:t>when continued</w:t>
      </w:r>
      <w:r w:rsidRPr="007F770E">
        <w:rPr>
          <w:color w:val="000000" w:themeColor="text1"/>
        </w:rPr>
        <w:t xml:space="preserve"> economic </w:t>
      </w:r>
      <w:r w:rsidRPr="007F770E">
        <w:rPr>
          <w:color w:val="000000" w:themeColor="text1"/>
          <w:u w:val="single"/>
        </w:rPr>
        <w:t>growth</w:t>
      </w:r>
      <w:r w:rsidRPr="007F770E">
        <w:rPr>
          <w:color w:val="000000" w:themeColor="text1"/>
        </w:rPr>
        <w:t xml:space="preserve"> </w:t>
      </w:r>
      <w:proofErr w:type="gramStart"/>
      <w:r w:rsidRPr="007F770E">
        <w:rPr>
          <w:color w:val="000000" w:themeColor="text1"/>
        </w:rPr>
        <w:t xml:space="preserve">actually </w:t>
      </w:r>
      <w:r w:rsidRPr="007F770E">
        <w:rPr>
          <w:b/>
          <w:color w:val="000000" w:themeColor="text1"/>
          <w:highlight w:val="green"/>
          <w:u w:val="single"/>
        </w:rPr>
        <w:t>lessens</w:t>
      </w:r>
      <w:proofErr w:type="gramEnd"/>
      <w:r w:rsidRPr="007F770E">
        <w:rPr>
          <w:b/>
          <w:color w:val="000000" w:themeColor="text1"/>
          <w:highlight w:val="green"/>
          <w:u w:val="single"/>
        </w:rPr>
        <w:t xml:space="preserve"> resource use</w:t>
      </w:r>
      <w:r w:rsidRPr="007F770E">
        <w:rPr>
          <w:color w:val="000000" w:themeColor="text1"/>
        </w:rPr>
        <w:t xml:space="preserve"> and impacts on the natural environment, that is, creating more value while using less stuff. Essentially humanity becomes richer while withdrawing from nature. </w:t>
      </w:r>
      <w:r w:rsidRPr="007F770E">
        <w:rPr>
          <w:color w:val="000000" w:themeColor="text1"/>
          <w:u w:val="single"/>
        </w:rPr>
        <w:t>To demonstrate</w:t>
      </w:r>
      <w:r w:rsidRPr="007F770E">
        <w:rPr>
          <w:color w:val="000000" w:themeColor="text1"/>
        </w:rPr>
        <w:t xml:space="preserve"> that continued economic growth </w:t>
      </w:r>
      <w:r w:rsidRPr="007F770E">
        <w:rPr>
          <w:color w:val="000000" w:themeColor="text1"/>
          <w:u w:val="single"/>
        </w:rPr>
        <w:t>is unsustainable, the authors recycle the</w:t>
      </w:r>
      <w:r w:rsidRPr="007F770E">
        <w:rPr>
          <w:color w:val="000000" w:themeColor="text1"/>
        </w:rPr>
        <w:t xml:space="preserve"> hoary I=PAT </w:t>
      </w:r>
      <w:r w:rsidRPr="007F770E">
        <w:rPr>
          <w:color w:val="000000" w:themeColor="text1"/>
          <w:u w:val="single"/>
        </w:rPr>
        <w:t>model devised in 1972</w:t>
      </w:r>
      <w:r w:rsidRPr="007F770E">
        <w:rPr>
          <w:color w:val="000000" w:themeColor="text1"/>
        </w:rPr>
        <w:t xml:space="preserve"> by the Stanford entomologist and population alarmist Paul Ehrlich and the Harvard environmental policy professor (and chief Obama science adviser) John </w:t>
      </w:r>
      <w:proofErr w:type="spellStart"/>
      <w:r w:rsidRPr="007F770E">
        <w:rPr>
          <w:color w:val="000000" w:themeColor="text1"/>
        </w:rPr>
        <w:t>Holdren</w:t>
      </w:r>
      <w:proofErr w:type="spellEnd"/>
      <w:r w:rsidRPr="007F770E">
        <w:rPr>
          <w:color w:val="000000" w:themeColor="text1"/>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7F770E">
        <w:rPr>
          <w:color w:val="000000" w:themeColor="text1"/>
        </w:rPr>
        <w:t>then</w:t>
      </w:r>
      <w:proofErr w:type="spellEnd"/>
      <w:r w:rsidRPr="007F770E">
        <w:rPr>
          <w:color w:val="000000" w:themeColor="text1"/>
        </w:rPr>
        <w:t xml:space="preserve"> resource use and emissions will decline over time, which would result in greater wealth creation with ever lessening resource consumption and environmental spillovers. Once they've set up </w:t>
      </w:r>
      <w:proofErr w:type="gramStart"/>
      <w:r w:rsidRPr="007F770E">
        <w:rPr>
          <w:color w:val="000000" w:themeColor="text1"/>
        </w:rPr>
        <w:t>their</w:t>
      </w:r>
      <w:proofErr w:type="gramEnd"/>
      <w:r w:rsidRPr="007F770E">
        <w:rPr>
          <w:color w:val="000000" w:themeColor="text1"/>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7F770E">
        <w:rPr>
          <w:color w:val="000000" w:themeColor="text1"/>
          <w:u w:val="single"/>
        </w:rPr>
        <w:t>They</w:t>
      </w:r>
      <w:r w:rsidRPr="007F770E">
        <w:rPr>
          <w:color w:val="000000" w:themeColor="text1"/>
        </w:rPr>
        <w:t xml:space="preserve"> also </w:t>
      </w:r>
      <w:r w:rsidRPr="007F770E">
        <w:rPr>
          <w:color w:val="000000" w:themeColor="text1"/>
          <w:u w:val="single"/>
        </w:rPr>
        <w:t>cite</w:t>
      </w:r>
      <w:r w:rsidRPr="007F770E">
        <w:rPr>
          <w:color w:val="000000" w:themeColor="text1"/>
        </w:rPr>
        <w:t xml:space="preserve"> "the </w:t>
      </w:r>
      <w:r w:rsidRPr="007F770E">
        <w:rPr>
          <w:color w:val="000000" w:themeColor="text1"/>
          <w:u w:val="single"/>
        </w:rPr>
        <w:t>upper limits to energy and</w:t>
      </w:r>
      <w:r w:rsidRPr="007F770E">
        <w:rPr>
          <w:color w:val="000000" w:themeColor="text1"/>
        </w:rPr>
        <w:t xml:space="preserve"> material </w:t>
      </w:r>
      <w:r w:rsidRPr="007F770E">
        <w:rPr>
          <w:color w:val="000000" w:themeColor="text1"/>
          <w:u w:val="single"/>
        </w:rPr>
        <w:t>efficiencies</w:t>
      </w:r>
      <w:r w:rsidRPr="007F770E">
        <w:rPr>
          <w:color w:val="000000" w:themeColor="text1"/>
        </w:rPr>
        <w:t xml:space="preserve"> govern minimum resource throughput </w:t>
      </w:r>
      <w:r w:rsidRPr="007F770E">
        <w:rPr>
          <w:color w:val="000000" w:themeColor="text1"/>
          <w:u w:val="single"/>
        </w:rPr>
        <w:t>required for economic production</w:t>
      </w:r>
      <w:r w:rsidRPr="007F770E">
        <w:rPr>
          <w:color w:val="000000" w:themeColor="text1"/>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7F770E">
        <w:rPr>
          <w:color w:val="000000" w:themeColor="text1"/>
          <w:u w:val="single"/>
        </w:rPr>
        <w:t xml:space="preserve">They </w:t>
      </w:r>
      <w:r w:rsidRPr="007F770E">
        <w:rPr>
          <w:b/>
          <w:color w:val="000000" w:themeColor="text1"/>
          <w:u w:val="single"/>
        </w:rPr>
        <w:t>crank the notion</w:t>
      </w:r>
      <w:r w:rsidRPr="007F770E">
        <w:rPr>
          <w:color w:val="000000" w:themeColor="text1"/>
          <w:u w:val="single"/>
        </w:rPr>
        <w:t xml:space="preserve"> that there are</w:t>
      </w:r>
      <w:r w:rsidRPr="007F770E">
        <w:rPr>
          <w:color w:val="000000" w:themeColor="text1"/>
        </w:rPr>
        <w:t xml:space="preserve"> </w:t>
      </w:r>
      <w:proofErr w:type="spellStart"/>
      <w:r w:rsidRPr="007F770E">
        <w:rPr>
          <w:color w:val="000000" w:themeColor="text1"/>
        </w:rPr>
        <w:t>nonsubstitutable</w:t>
      </w:r>
      <w:proofErr w:type="spellEnd"/>
      <w:r w:rsidRPr="007F770E">
        <w:rPr>
          <w:color w:val="000000" w:themeColor="text1"/>
        </w:rPr>
        <w:t xml:space="preserve"> </w:t>
      </w:r>
      <w:r w:rsidRPr="007F770E">
        <w:rPr>
          <w:color w:val="000000" w:themeColor="text1"/>
          <w:u w:val="single"/>
        </w:rPr>
        <w:t>physical limits o</w:t>
      </w:r>
      <w:r w:rsidRPr="007F770E">
        <w:rPr>
          <w:color w:val="000000" w:themeColor="text1"/>
        </w:rPr>
        <w:t xml:space="preserve">n material and energy </w:t>
      </w:r>
      <w:r w:rsidRPr="007F770E">
        <w:rPr>
          <w:color w:val="000000" w:themeColor="text1"/>
          <w:u w:val="single"/>
        </w:rPr>
        <w:t>resources</w:t>
      </w:r>
      <w:r w:rsidRPr="007F770E">
        <w:rPr>
          <w:color w:val="000000" w:themeColor="text1"/>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7F770E">
        <w:rPr>
          <w:b/>
          <w:color w:val="000000" w:themeColor="text1"/>
          <w:u w:val="single"/>
        </w:rPr>
        <w:t>Malthus wins again!</w:t>
      </w:r>
      <w:r w:rsidRPr="007F770E">
        <w:rPr>
          <w:color w:val="000000" w:themeColor="text1"/>
          <w:u w:val="single"/>
        </w:rPr>
        <w:t xml:space="preserve"> Or does he? GDP growth</w:t>
      </w:r>
      <w:r w:rsidRPr="007F770E">
        <w:rPr>
          <w:color w:val="000000" w:themeColor="text1"/>
        </w:rPr>
        <w:t>—increases in the monetary value of all finished goods and services—</w:t>
      </w:r>
      <w:r w:rsidRPr="007F770E">
        <w:rPr>
          <w:color w:val="000000" w:themeColor="text1"/>
          <w:u w:val="single"/>
        </w:rPr>
        <w:t>is a crude measure for</w:t>
      </w:r>
      <w:r w:rsidRPr="007F770E">
        <w:rPr>
          <w:color w:val="000000" w:themeColor="text1"/>
        </w:rPr>
        <w:t xml:space="preserve"> improvements in </w:t>
      </w:r>
      <w:r w:rsidRPr="007F770E">
        <w:rPr>
          <w:color w:val="000000" w:themeColor="text1"/>
          <w:u w:val="single"/>
        </w:rPr>
        <w:t>human well-being</w:t>
      </w:r>
      <w:r w:rsidRPr="007F770E">
        <w:rPr>
          <w:color w:val="000000" w:themeColor="text1"/>
        </w:rPr>
        <w:t xml:space="preserve">. Nevertheless, </w:t>
      </w:r>
      <w:r w:rsidRPr="007F770E">
        <w:rPr>
          <w:color w:val="000000" w:themeColor="text1"/>
          <w:highlight w:val="green"/>
          <w:u w:val="single"/>
        </w:rPr>
        <w:t>rising incomes</w:t>
      </w:r>
      <w:r w:rsidRPr="007F770E">
        <w:rPr>
          <w:color w:val="000000" w:themeColor="text1"/>
        </w:rPr>
        <w:t xml:space="preserve"> (GDP per capita) </w:t>
      </w:r>
      <w:r w:rsidRPr="007F770E">
        <w:rPr>
          <w:color w:val="000000" w:themeColor="text1"/>
          <w:highlight w:val="green"/>
          <w:u w:val="single"/>
        </w:rPr>
        <w:t>correlate with</w:t>
      </w:r>
      <w:r w:rsidRPr="007F770E">
        <w:rPr>
          <w:color w:val="000000" w:themeColor="text1"/>
        </w:rPr>
        <w:t xml:space="preserve"> lots of good things that nearly everybody wants, including access to more and better </w:t>
      </w:r>
      <w:r w:rsidRPr="007F770E">
        <w:rPr>
          <w:b/>
          <w:color w:val="000000" w:themeColor="text1"/>
          <w:highlight w:val="green"/>
          <w:u w:val="single"/>
        </w:rPr>
        <w:t>food</w:t>
      </w:r>
      <w:r w:rsidRPr="007F770E">
        <w:rPr>
          <w:color w:val="000000" w:themeColor="text1"/>
          <w:u w:val="single"/>
        </w:rPr>
        <w:t xml:space="preserve">, longer and </w:t>
      </w:r>
      <w:r w:rsidRPr="007F770E">
        <w:rPr>
          <w:b/>
          <w:color w:val="000000" w:themeColor="text1"/>
          <w:highlight w:val="green"/>
          <w:u w:val="single"/>
        </w:rPr>
        <w:t>healthier lives</w:t>
      </w:r>
      <w:r w:rsidRPr="007F770E">
        <w:rPr>
          <w:color w:val="000000" w:themeColor="text1"/>
        </w:rPr>
        <w:t xml:space="preserve">, more </w:t>
      </w:r>
      <w:r w:rsidRPr="007F770E">
        <w:rPr>
          <w:color w:val="000000" w:themeColor="text1"/>
          <w:u w:val="single"/>
        </w:rPr>
        <w:t xml:space="preserve">educational </w:t>
      </w:r>
      <w:r w:rsidRPr="007F770E">
        <w:rPr>
          <w:b/>
          <w:color w:val="000000" w:themeColor="text1"/>
          <w:highlight w:val="green"/>
          <w:u w:val="single"/>
        </w:rPr>
        <w:t>opportunities</w:t>
      </w:r>
      <w:r w:rsidRPr="007F770E">
        <w:rPr>
          <w:color w:val="000000" w:themeColor="text1"/>
          <w:highlight w:val="green"/>
          <w:u w:val="single"/>
        </w:rPr>
        <w:t>, and</w:t>
      </w:r>
      <w:r w:rsidRPr="007F770E">
        <w:rPr>
          <w:color w:val="000000" w:themeColor="text1"/>
          <w:u w:val="single"/>
        </w:rPr>
        <w:t xml:space="preserve"> greater </w:t>
      </w:r>
      <w:r w:rsidRPr="007F770E">
        <w:rPr>
          <w:color w:val="000000" w:themeColor="text1"/>
          <w:highlight w:val="green"/>
          <w:u w:val="single"/>
        </w:rPr>
        <w:t>scope</w:t>
      </w:r>
      <w:r w:rsidRPr="007F770E">
        <w:rPr>
          <w:color w:val="000000" w:themeColor="text1"/>
        </w:rPr>
        <w:t xml:space="preserve"> for life choices. Ward and his colleagues are clearly right that there is only so much physical stuff on the Earth, but even they know that </w:t>
      </w:r>
      <w:r w:rsidRPr="007F770E">
        <w:rPr>
          <w:color w:val="000000" w:themeColor="text1"/>
          <w:u w:val="single"/>
        </w:rPr>
        <w:t>wealth is not created</w:t>
      </w:r>
      <w:r w:rsidRPr="007F770E">
        <w:rPr>
          <w:color w:val="000000" w:themeColor="text1"/>
        </w:rPr>
        <w:t xml:space="preserve"> simply </w:t>
      </w:r>
      <w:r w:rsidRPr="007F770E">
        <w:rPr>
          <w:color w:val="000000" w:themeColor="text1"/>
          <w:u w:val="single"/>
        </w:rPr>
        <w:t>by using more stuff. Where they go wrong</w:t>
      </w:r>
      <w:r w:rsidRPr="007F770E">
        <w:rPr>
          <w:color w:val="000000" w:themeColor="text1"/>
        </w:rPr>
        <w:t xml:space="preserve"> (as so many Malthusians do) </w:t>
      </w:r>
      <w:r w:rsidRPr="007F770E">
        <w:rPr>
          <w:color w:val="000000" w:themeColor="text1"/>
          <w:u w:val="single"/>
        </w:rPr>
        <w:t>is</w:t>
      </w:r>
      <w:r w:rsidRPr="007F770E">
        <w:rPr>
          <w:color w:val="000000" w:themeColor="text1"/>
        </w:rPr>
        <w:t xml:space="preserve"> by implicitly </w:t>
      </w:r>
      <w:r w:rsidRPr="007F770E">
        <w:rPr>
          <w:color w:val="000000" w:themeColor="text1"/>
          <w:u w:val="single"/>
        </w:rPr>
        <w:t>assuming that there are limits to</w:t>
      </w:r>
      <w:r w:rsidRPr="007F770E">
        <w:rPr>
          <w:color w:val="000000" w:themeColor="text1"/>
        </w:rPr>
        <w:t xml:space="preserve"> human </w:t>
      </w:r>
      <w:r w:rsidRPr="007F770E">
        <w:rPr>
          <w:color w:val="000000" w:themeColor="text1"/>
          <w:u w:val="single"/>
        </w:rPr>
        <w:t>creativity</w:t>
      </w:r>
      <w:r w:rsidRPr="007F770E">
        <w:rPr>
          <w:color w:val="000000" w:themeColor="text1"/>
        </w:rPr>
        <w:t xml:space="preserve">. Interestingly, </w:t>
      </w:r>
      <w:r w:rsidRPr="007F770E">
        <w:rPr>
          <w:color w:val="000000" w:themeColor="text1"/>
          <w:u w:val="single"/>
        </w:rPr>
        <w:t>Ward and</w:t>
      </w:r>
      <w:r w:rsidRPr="007F770E">
        <w:rPr>
          <w:color w:val="000000" w:themeColor="text1"/>
        </w:rPr>
        <w:t xml:space="preserve"> his </w:t>
      </w:r>
      <w:r w:rsidRPr="007F770E">
        <w:rPr>
          <w:color w:val="000000" w:themeColor="text1"/>
          <w:u w:val="single"/>
        </w:rPr>
        <w:t>colleagues</w:t>
      </w:r>
      <w:r w:rsidRPr="007F770E">
        <w:rPr>
          <w:color w:val="000000" w:themeColor="text1"/>
        </w:rPr>
        <w:t xml:space="preserve">, like Malthus before them, </w:t>
      </w:r>
      <w:r w:rsidRPr="007F770E">
        <w:rPr>
          <w:color w:val="000000" w:themeColor="text1"/>
          <w:u w:val="single"/>
        </w:rPr>
        <w:t>focus on</w:t>
      </w:r>
      <w:r w:rsidRPr="007F770E">
        <w:rPr>
          <w:color w:val="000000" w:themeColor="text1"/>
        </w:rPr>
        <w:t xml:space="preserve"> the </w:t>
      </w:r>
      <w:r w:rsidRPr="007F770E">
        <w:rPr>
          <w:color w:val="000000" w:themeColor="text1"/>
          <w:u w:val="single"/>
        </w:rPr>
        <w:t xml:space="preserve">supposed limits to </w:t>
      </w:r>
      <w:r w:rsidRPr="007F770E">
        <w:rPr>
          <w:b/>
          <w:color w:val="000000" w:themeColor="text1"/>
          <w:u w:val="single"/>
        </w:rPr>
        <w:t>agricultural productivity</w:t>
      </w:r>
      <w:r w:rsidRPr="007F770E">
        <w:rPr>
          <w:color w:val="000000" w:themeColor="text1"/>
        </w:rPr>
        <w:t xml:space="preserve">. For example, </w:t>
      </w:r>
      <w:r w:rsidRPr="007F770E">
        <w:rPr>
          <w:color w:val="000000" w:themeColor="text1"/>
          <w:u w:val="single"/>
        </w:rPr>
        <w:t>they cite</w:t>
      </w:r>
      <w:r w:rsidRPr="007F770E">
        <w:rPr>
          <w:color w:val="000000" w:themeColor="text1"/>
        </w:rPr>
        <w:t xml:space="preserve"> the limits to photo</w:t>
      </w:r>
      <w:r w:rsidRPr="007F770E">
        <w:rPr>
          <w:color w:val="000000" w:themeColor="text1"/>
          <w:u w:val="single"/>
        </w:rPr>
        <w:t>synthesis, which will limit the amount of food</w:t>
      </w:r>
      <w:r w:rsidRPr="007F770E">
        <w:rPr>
          <w:color w:val="000000" w:themeColor="text1"/>
        </w:rPr>
        <w:t xml:space="preserve"> that humanity can produce. </w:t>
      </w:r>
      <w:r w:rsidRPr="007F770E">
        <w:rPr>
          <w:color w:val="000000" w:themeColor="text1"/>
          <w:u w:val="single"/>
        </w:rPr>
        <w:t>But</w:t>
      </w:r>
      <w:r w:rsidRPr="007F770E">
        <w:rPr>
          <w:color w:val="000000" w:themeColor="text1"/>
        </w:rPr>
        <w:t xml:space="preserve"> as they acknowledge, human </w:t>
      </w:r>
      <w:r w:rsidRPr="007F770E">
        <w:rPr>
          <w:color w:val="000000" w:themeColor="text1"/>
          <w:u w:val="single"/>
        </w:rPr>
        <w:t>population may not</w:t>
      </w:r>
      <w:r w:rsidRPr="007F770E">
        <w:rPr>
          <w:color w:val="000000" w:themeColor="text1"/>
        </w:rPr>
        <w:t xml:space="preserve"> continue to </w:t>
      </w:r>
      <w:r w:rsidRPr="007F770E">
        <w:rPr>
          <w:color w:val="000000" w:themeColor="text1"/>
          <w:u w:val="single"/>
        </w:rPr>
        <w:t>increase</w:t>
      </w:r>
      <w:r w:rsidRPr="007F770E">
        <w:rPr>
          <w:color w:val="000000" w:themeColor="text1"/>
        </w:rPr>
        <w:t xml:space="preserve">. In fact, </w:t>
      </w:r>
      <w:r w:rsidRPr="007F770E">
        <w:rPr>
          <w:b/>
          <w:color w:val="000000" w:themeColor="text1"/>
          <w:highlight w:val="green"/>
          <w:u w:val="single"/>
        </w:rPr>
        <w:t>global fertility rates</w:t>
      </w:r>
      <w:r w:rsidRPr="007F770E">
        <w:rPr>
          <w:color w:val="000000" w:themeColor="text1"/>
          <w:highlight w:val="green"/>
          <w:u w:val="single"/>
        </w:rPr>
        <w:t xml:space="preserve"> have been </w:t>
      </w:r>
      <w:r w:rsidRPr="007F770E">
        <w:rPr>
          <w:b/>
          <w:color w:val="000000" w:themeColor="text1"/>
          <w:highlight w:val="green"/>
          <w:u w:val="single"/>
        </w:rPr>
        <w:t>decelerating</w:t>
      </w:r>
      <w:r w:rsidRPr="007F770E">
        <w:rPr>
          <w:color w:val="000000" w:themeColor="text1"/>
          <w:u w:val="single"/>
        </w:rPr>
        <w:t xml:space="preserve"> for</w:t>
      </w:r>
      <w:r w:rsidRPr="007F770E">
        <w:rPr>
          <w:color w:val="000000" w:themeColor="text1"/>
        </w:rPr>
        <w:t xml:space="preserve"> many </w:t>
      </w:r>
      <w:r w:rsidRPr="007F770E">
        <w:rPr>
          <w:color w:val="000000" w:themeColor="text1"/>
          <w:u w:val="single"/>
        </w:rPr>
        <w:t>decades</w:t>
      </w:r>
      <w:r w:rsidRPr="007F770E">
        <w:rPr>
          <w:color w:val="000000" w:themeColor="text1"/>
        </w:rPr>
        <w:t xml:space="preserve"> now, </w:t>
      </w:r>
      <w:r w:rsidRPr="007F770E">
        <w:rPr>
          <w:color w:val="000000" w:themeColor="text1"/>
          <w:highlight w:val="green"/>
          <w:u w:val="single"/>
        </w:rPr>
        <w:t>and</w:t>
      </w:r>
      <w:r w:rsidRPr="007F770E">
        <w:rPr>
          <w:color w:val="000000" w:themeColor="text1"/>
        </w:rPr>
        <w:t xml:space="preserve"> demographer Wolfgang Lutz calculates that </w:t>
      </w:r>
      <w:r w:rsidRPr="007F770E">
        <w:rPr>
          <w:color w:val="000000" w:themeColor="text1"/>
          <w:u w:val="single"/>
        </w:rPr>
        <w:t xml:space="preserve">world </w:t>
      </w:r>
      <w:r w:rsidRPr="007F770E">
        <w:rPr>
          <w:color w:val="000000" w:themeColor="text1"/>
          <w:highlight w:val="green"/>
          <w:u w:val="single"/>
        </w:rPr>
        <w:t>population will peak</w:t>
      </w:r>
      <w:r w:rsidRPr="007F770E">
        <w:rPr>
          <w:color w:val="000000" w:themeColor="text1"/>
          <w:u w:val="single"/>
        </w:rPr>
        <w:t xml:space="preserve"> after the middle of this century and</w:t>
      </w:r>
      <w:r w:rsidRPr="007F770E">
        <w:rPr>
          <w:color w:val="000000" w:themeColor="text1"/>
        </w:rPr>
        <w:t xml:space="preserve"> begin </w:t>
      </w:r>
      <w:r w:rsidRPr="007F770E">
        <w:rPr>
          <w:color w:val="000000" w:themeColor="text1"/>
          <w:u w:val="single"/>
        </w:rPr>
        <w:t>fall</w:t>
      </w:r>
      <w:r w:rsidRPr="007F770E">
        <w:rPr>
          <w:color w:val="000000" w:themeColor="text1"/>
        </w:rPr>
        <w:t xml:space="preserve">ing. </w:t>
      </w:r>
      <w:r w:rsidRPr="007F770E">
        <w:rPr>
          <w:color w:val="000000" w:themeColor="text1"/>
          <w:u w:val="single"/>
        </w:rPr>
        <w:t>Since the</w:t>
      </w:r>
      <w:r w:rsidRPr="007F770E">
        <w:rPr>
          <w:color w:val="000000" w:themeColor="text1"/>
        </w:rPr>
        <w:t xml:space="preserve"> number of </w:t>
      </w:r>
      <w:r w:rsidRPr="007F770E">
        <w:rPr>
          <w:color w:val="000000" w:themeColor="text1"/>
          <w:u w:val="single"/>
        </w:rPr>
        <w:t>mouths to feed will stabilize</w:t>
      </w:r>
      <w:r w:rsidRPr="007F770E">
        <w:rPr>
          <w:color w:val="000000" w:themeColor="text1"/>
        </w:rPr>
        <w:t xml:space="preserve"> and people can eat only so much, </w:t>
      </w:r>
      <w:r w:rsidRPr="007F770E">
        <w:rPr>
          <w:color w:val="000000" w:themeColor="text1"/>
          <w:highlight w:val="green"/>
          <w:u w:val="single"/>
        </w:rPr>
        <w:t>it is unlikely</w:t>
      </w:r>
      <w:r w:rsidRPr="007F770E">
        <w:rPr>
          <w:color w:val="000000" w:themeColor="text1"/>
        </w:rPr>
        <w:t xml:space="preserve"> that the </w:t>
      </w:r>
      <w:r w:rsidRPr="007F770E">
        <w:rPr>
          <w:b/>
          <w:color w:val="000000" w:themeColor="text1"/>
          <w:highlight w:val="green"/>
          <w:u w:val="single"/>
        </w:rPr>
        <w:t>biophysical limits</w:t>
      </w:r>
      <w:r w:rsidRPr="007F770E">
        <w:rPr>
          <w:color w:val="000000" w:themeColor="text1"/>
          <w:u w:val="single"/>
        </w:rPr>
        <w:t xml:space="preserve"> of agriculture</w:t>
      </w:r>
      <w:r w:rsidRPr="007F770E">
        <w:rPr>
          <w:color w:val="000000" w:themeColor="text1"/>
        </w:rPr>
        <w:t xml:space="preserve"> on Earth </w:t>
      </w:r>
      <w:r w:rsidRPr="007F770E">
        <w:rPr>
          <w:color w:val="000000" w:themeColor="text1"/>
          <w:highlight w:val="green"/>
          <w:u w:val="single"/>
        </w:rPr>
        <w:t>will be exceeded</w:t>
      </w:r>
      <w:r w:rsidRPr="007F770E">
        <w:rPr>
          <w:color w:val="000000" w:themeColor="text1"/>
        </w:rPr>
        <w:t xml:space="preserve">. But it gets even better. </w:t>
      </w:r>
      <w:r w:rsidRPr="007F770E">
        <w:rPr>
          <w:color w:val="000000" w:themeColor="text1"/>
          <w:u w:val="single"/>
        </w:rPr>
        <w:t xml:space="preserve">Agricultural </w:t>
      </w:r>
      <w:r w:rsidRPr="007F770E">
        <w:rPr>
          <w:b/>
          <w:color w:val="000000" w:themeColor="text1"/>
          <w:highlight w:val="green"/>
          <w:u w:val="single"/>
        </w:rPr>
        <w:t>productivity is improving</w:t>
      </w:r>
      <w:r w:rsidRPr="007F770E">
        <w:rPr>
          <w:color w:val="000000" w:themeColor="text1"/>
        </w:rPr>
        <w:t xml:space="preserve">. Consider the biophysical limit on photosynthesis cited by the study. In fact, </w:t>
      </w:r>
      <w:r w:rsidRPr="007F770E">
        <w:rPr>
          <w:color w:val="000000" w:themeColor="text1"/>
          <w:u w:val="single"/>
        </w:rPr>
        <w:t>researchers are</w:t>
      </w:r>
      <w:r w:rsidRPr="007F770E">
        <w:rPr>
          <w:color w:val="000000" w:themeColor="text1"/>
        </w:rPr>
        <w:t xml:space="preserve"> already making progress on </w:t>
      </w:r>
      <w:r w:rsidRPr="007F770E">
        <w:rPr>
          <w:color w:val="000000" w:themeColor="text1"/>
          <w:u w:val="single"/>
        </w:rPr>
        <w:t xml:space="preserve">installing </w:t>
      </w:r>
      <w:r w:rsidRPr="007F770E">
        <w:rPr>
          <w:color w:val="000000" w:themeColor="text1"/>
          <w:highlight w:val="green"/>
          <w:u w:val="single"/>
        </w:rPr>
        <w:t>more efficient</w:t>
      </w:r>
      <w:r w:rsidRPr="007F770E">
        <w:rPr>
          <w:color w:val="000000" w:themeColor="text1"/>
        </w:rPr>
        <w:t xml:space="preserve"> C-4 </w:t>
      </w:r>
      <w:r w:rsidRPr="007F770E">
        <w:rPr>
          <w:color w:val="000000" w:themeColor="text1"/>
          <w:highlight w:val="green"/>
          <w:u w:val="single"/>
        </w:rPr>
        <w:t>photosynthesis</w:t>
      </w:r>
      <w:r w:rsidRPr="007F770E">
        <w:rPr>
          <w:color w:val="000000" w:themeColor="text1"/>
          <w:u w:val="single"/>
        </w:rPr>
        <w:t xml:space="preserve"> into rice and wheat, which </w:t>
      </w:r>
      <w:r w:rsidRPr="007F770E">
        <w:rPr>
          <w:color w:val="000000" w:themeColor="text1"/>
          <w:highlight w:val="green"/>
          <w:u w:val="single"/>
        </w:rPr>
        <w:t xml:space="preserve">would </w:t>
      </w:r>
      <w:r w:rsidRPr="007F770E">
        <w:rPr>
          <w:b/>
          <w:color w:val="000000" w:themeColor="text1"/>
          <w:highlight w:val="green"/>
          <w:u w:val="single"/>
        </w:rPr>
        <w:t>boost yields by</w:t>
      </w:r>
      <w:r w:rsidRPr="007F770E">
        <w:rPr>
          <w:color w:val="000000" w:themeColor="text1"/>
        </w:rPr>
        <w:t xml:space="preserve"> as much as </w:t>
      </w:r>
      <w:r w:rsidRPr="007F770E">
        <w:rPr>
          <w:b/>
          <w:color w:val="000000" w:themeColor="text1"/>
          <w:highlight w:val="green"/>
          <w:u w:val="single"/>
        </w:rPr>
        <w:t>50 percent</w:t>
      </w:r>
      <w:r w:rsidRPr="007F770E">
        <w:rPr>
          <w:color w:val="000000" w:themeColor="text1"/>
        </w:rPr>
        <w:t xml:space="preserve">. British </w:t>
      </w:r>
      <w:r w:rsidRPr="007F770E">
        <w:rPr>
          <w:color w:val="000000" w:themeColor="text1"/>
          <w:u w:val="single"/>
        </w:rPr>
        <w:t>researchers</w:t>
      </w:r>
      <w:r w:rsidRPr="007F770E">
        <w:rPr>
          <w:color w:val="000000" w:themeColor="text1"/>
        </w:rPr>
        <w:t xml:space="preserve"> just announced that they had </w:t>
      </w:r>
      <w:r w:rsidRPr="007F770E">
        <w:rPr>
          <w:color w:val="000000" w:themeColor="text1"/>
          <w:u w:val="single"/>
        </w:rPr>
        <w:t>figured out how to boost</w:t>
      </w:r>
      <w:r w:rsidRPr="007F770E">
        <w:rPr>
          <w:color w:val="000000" w:themeColor="text1"/>
        </w:rPr>
        <w:t xml:space="preserve"> photosynthetic </w:t>
      </w:r>
      <w:r w:rsidRPr="007F770E">
        <w:rPr>
          <w:color w:val="000000" w:themeColor="text1"/>
          <w:u w:val="single"/>
        </w:rPr>
        <w:t>efficiency to create</w:t>
      </w:r>
      <w:r w:rsidRPr="007F770E">
        <w:rPr>
          <w:color w:val="000000" w:themeColor="text1"/>
        </w:rPr>
        <w:t xml:space="preserve"> a </w:t>
      </w:r>
      <w:r w:rsidRPr="007F770E">
        <w:rPr>
          <w:color w:val="000000" w:themeColor="text1"/>
          <w:u w:val="single"/>
        </w:rPr>
        <w:t>super-wheat</w:t>
      </w:r>
      <w:r w:rsidRPr="007F770E">
        <w:rPr>
          <w:color w:val="000000" w:themeColor="text1"/>
        </w:rPr>
        <w:t xml:space="preserve"> would increase </w:t>
      </w:r>
      <w:r w:rsidRPr="007F770E">
        <w:rPr>
          <w:color w:val="000000" w:themeColor="text1"/>
          <w:u w:val="single"/>
        </w:rPr>
        <w:t>yields by 20 percent</w:t>
      </w:r>
      <w:r w:rsidRPr="007F770E">
        <w:rPr>
          <w:color w:val="000000" w:themeColor="text1"/>
        </w:rPr>
        <w:t xml:space="preserve">. In a 2015 article for the Breakthrough Journal, "The Return of Nature: How Technology Liberates the Environment," Jesse H. </w:t>
      </w:r>
      <w:proofErr w:type="spellStart"/>
      <w:r w:rsidRPr="007F770E">
        <w:rPr>
          <w:color w:val="000000" w:themeColor="text1"/>
        </w:rPr>
        <w:t>Ausubel</w:t>
      </w:r>
      <w:proofErr w:type="spellEnd"/>
      <w:r w:rsidRPr="007F770E">
        <w:rPr>
          <w:color w:val="000000" w:themeColor="text1"/>
        </w:rPr>
        <w:t xml:space="preserve"> of Rockefeller University reviews how </w:t>
      </w:r>
      <w:r w:rsidRPr="007F770E">
        <w:rPr>
          <w:color w:val="000000" w:themeColor="text1"/>
          <w:highlight w:val="green"/>
          <w:u w:val="single"/>
        </w:rPr>
        <w:t>humanity is</w:t>
      </w:r>
      <w:r w:rsidRPr="007F770E">
        <w:rPr>
          <w:color w:val="000000" w:themeColor="text1"/>
          <w:u w:val="single"/>
        </w:rPr>
        <w:t xml:space="preserve"> </w:t>
      </w:r>
      <w:r w:rsidRPr="007F770E">
        <w:rPr>
          <w:b/>
          <w:color w:val="000000" w:themeColor="text1"/>
          <w:u w:val="single"/>
        </w:rPr>
        <w:t xml:space="preserve">already </w:t>
      </w:r>
      <w:r w:rsidRPr="007F770E">
        <w:rPr>
          <w:b/>
          <w:color w:val="000000" w:themeColor="text1"/>
          <w:highlight w:val="green"/>
          <w:u w:val="single"/>
        </w:rPr>
        <w:t>decoupling</w:t>
      </w:r>
      <w:r w:rsidRPr="007F770E">
        <w:rPr>
          <w:color w:val="000000" w:themeColor="text1"/>
        </w:rPr>
        <w:t xml:space="preserve"> in many ways from the natural world. "A series of '</w:t>
      </w:r>
      <w:proofErr w:type="spellStart"/>
      <w:r w:rsidRPr="007F770E">
        <w:rPr>
          <w:color w:val="000000" w:themeColor="text1"/>
        </w:rPr>
        <w:t>decouplings</w:t>
      </w:r>
      <w:proofErr w:type="spellEnd"/>
      <w:r w:rsidRPr="007F770E">
        <w:rPr>
          <w:color w:val="000000" w:themeColor="text1"/>
        </w:rPr>
        <w:t xml:space="preserve">' is occurring, so that </w:t>
      </w:r>
      <w:r w:rsidRPr="007F770E">
        <w:rPr>
          <w:color w:val="000000" w:themeColor="text1"/>
          <w:u w:val="single"/>
        </w:rPr>
        <w:t>our economy no longer advances</w:t>
      </w:r>
      <w:r w:rsidRPr="007F770E">
        <w:rPr>
          <w:color w:val="000000" w:themeColor="text1"/>
        </w:rPr>
        <w:t xml:space="preserve"> in tandem with </w:t>
      </w:r>
      <w:r w:rsidRPr="007F770E">
        <w:rPr>
          <w:color w:val="000000" w:themeColor="text1"/>
          <w:u w:val="single"/>
        </w:rPr>
        <w:t>exploitation of land, forests</w:t>
      </w:r>
      <w:r w:rsidRPr="007F770E">
        <w:rPr>
          <w:color w:val="000000" w:themeColor="text1"/>
        </w:rPr>
        <w:t xml:space="preserve">, water, </w:t>
      </w:r>
      <w:r w:rsidRPr="007F770E">
        <w:rPr>
          <w:color w:val="000000" w:themeColor="text1"/>
          <w:u w:val="single"/>
        </w:rPr>
        <w:t>and minerals</w:t>
      </w:r>
      <w:r w:rsidRPr="007F770E">
        <w:rPr>
          <w:color w:val="000000" w:themeColor="text1"/>
        </w:rPr>
        <w:t xml:space="preserve">," he writes. "American </w:t>
      </w:r>
      <w:r w:rsidRPr="007F770E">
        <w:rPr>
          <w:color w:val="000000" w:themeColor="text1"/>
          <w:u w:val="single"/>
        </w:rPr>
        <w:t xml:space="preserve">use </w:t>
      </w:r>
      <w:r w:rsidRPr="007F770E">
        <w:rPr>
          <w:color w:val="000000" w:themeColor="text1"/>
          <w:u w:val="single"/>
        </w:rPr>
        <w:lastRenderedPageBreak/>
        <w:t>of</w:t>
      </w:r>
      <w:r w:rsidRPr="007F770E">
        <w:rPr>
          <w:color w:val="000000" w:themeColor="text1"/>
        </w:rPr>
        <w:t xml:space="preserve"> almost </w:t>
      </w:r>
      <w:r w:rsidRPr="007F770E">
        <w:rPr>
          <w:color w:val="000000" w:themeColor="text1"/>
          <w:highlight w:val="green"/>
          <w:u w:val="single"/>
        </w:rPr>
        <w:t>everything except information</w:t>
      </w:r>
      <w:r w:rsidRPr="007F770E">
        <w:rPr>
          <w:color w:val="000000" w:themeColor="text1"/>
          <w:u w:val="single"/>
        </w:rPr>
        <w:t xml:space="preserve"> </w:t>
      </w:r>
      <w:r w:rsidRPr="007F770E">
        <w:rPr>
          <w:b/>
          <w:color w:val="000000" w:themeColor="text1"/>
          <w:u w:val="single"/>
        </w:rPr>
        <w:t>seems to be peaking</w:t>
      </w:r>
      <w:r w:rsidRPr="007F770E">
        <w:rPr>
          <w:color w:val="000000" w:themeColor="text1"/>
        </w:rPr>
        <w:t xml:space="preserve">." He notes that </w:t>
      </w:r>
      <w:r w:rsidRPr="007F770E">
        <w:rPr>
          <w:color w:val="000000" w:themeColor="text1"/>
          <w:u w:val="single"/>
        </w:rPr>
        <w:t>agricultural applications of fertilizer</w:t>
      </w:r>
      <w:r w:rsidRPr="007F770E">
        <w:rPr>
          <w:color w:val="000000" w:themeColor="text1"/>
        </w:rPr>
        <w:t xml:space="preserve"> and water in the U.S. </w:t>
      </w:r>
      <w:r w:rsidRPr="007F770E">
        <w:rPr>
          <w:color w:val="000000" w:themeColor="text1"/>
          <w:szCs w:val="22"/>
          <w:u w:val="single"/>
        </w:rPr>
        <w:t>peaked in the</w:t>
      </w:r>
      <w:r w:rsidRPr="007F770E">
        <w:rPr>
          <w:color w:val="000000" w:themeColor="text1"/>
          <w:u w:val="single"/>
        </w:rPr>
        <w:t xml:space="preserve"> 1980s while yields</w:t>
      </w:r>
      <w:r w:rsidRPr="007F770E">
        <w:rPr>
          <w:color w:val="000000" w:themeColor="text1"/>
        </w:rPr>
        <w:t xml:space="preserve"> continued to </w:t>
      </w:r>
      <w:r w:rsidRPr="007F770E">
        <w:rPr>
          <w:color w:val="000000" w:themeColor="text1"/>
          <w:u w:val="single"/>
        </w:rPr>
        <w:t>increase. Thanks to</w:t>
      </w:r>
      <w:r w:rsidRPr="007F770E">
        <w:rPr>
          <w:color w:val="000000" w:themeColor="text1"/>
        </w:rPr>
        <w:t xml:space="preserve"> increasing agricultural </w:t>
      </w:r>
      <w:r w:rsidRPr="007F770E">
        <w:rPr>
          <w:color w:val="000000" w:themeColor="text1"/>
          <w:u w:val="single"/>
        </w:rPr>
        <w:t xml:space="preserve">productivity, </w:t>
      </w:r>
      <w:r w:rsidRPr="007F770E">
        <w:rPr>
          <w:color w:val="000000" w:themeColor="text1"/>
          <w:highlight w:val="green"/>
          <w:u w:val="single"/>
        </w:rPr>
        <w:t>humanity is</w:t>
      </w:r>
      <w:r w:rsidRPr="007F770E">
        <w:rPr>
          <w:color w:val="000000" w:themeColor="text1"/>
        </w:rPr>
        <w:t xml:space="preserve"> already </w:t>
      </w:r>
      <w:r w:rsidRPr="007F770E">
        <w:rPr>
          <w:color w:val="000000" w:themeColor="text1"/>
          <w:highlight w:val="green"/>
          <w:u w:val="single"/>
        </w:rPr>
        <w:t xml:space="preserve">at </w:t>
      </w:r>
      <w:r w:rsidRPr="007F770E">
        <w:rPr>
          <w:b/>
          <w:color w:val="000000" w:themeColor="text1"/>
          <w:highlight w:val="green"/>
          <w:u w:val="single"/>
        </w:rPr>
        <w:t>"peak farmland"</w:t>
      </w:r>
      <w:r w:rsidRPr="007F770E">
        <w:rPr>
          <w:color w:val="000000" w:themeColor="text1"/>
          <w:highlight w:val="green"/>
        </w:rPr>
        <w:t>;</w:t>
      </w:r>
      <w:r w:rsidRPr="007F770E">
        <w:rPr>
          <w:color w:val="000000" w:themeColor="text1"/>
        </w:rPr>
        <w:t xml:space="preserve"> as a result, "</w:t>
      </w:r>
      <w:r w:rsidRPr="007F770E">
        <w:rPr>
          <w:color w:val="000000" w:themeColor="text1"/>
          <w:u w:val="single"/>
        </w:rPr>
        <w:t>an area the size of India or</w:t>
      </w:r>
      <w:r w:rsidRPr="007F770E">
        <w:rPr>
          <w:color w:val="000000" w:themeColor="text1"/>
        </w:rPr>
        <w:t xml:space="preserve"> of </w:t>
      </w:r>
      <w:r w:rsidRPr="007F770E">
        <w:rPr>
          <w:color w:val="000000" w:themeColor="text1"/>
          <w:u w:val="single"/>
        </w:rPr>
        <w:t>the U</w:t>
      </w:r>
      <w:r w:rsidRPr="007F770E">
        <w:rPr>
          <w:color w:val="000000" w:themeColor="text1"/>
        </w:rPr>
        <w:t xml:space="preserve">nited </w:t>
      </w:r>
      <w:r w:rsidRPr="007F770E">
        <w:rPr>
          <w:color w:val="000000" w:themeColor="text1"/>
          <w:u w:val="single"/>
        </w:rPr>
        <w:t>S</w:t>
      </w:r>
      <w:r w:rsidRPr="007F770E">
        <w:rPr>
          <w:color w:val="000000" w:themeColor="text1"/>
        </w:rPr>
        <w:t xml:space="preserve">tates </w:t>
      </w:r>
      <w:r w:rsidRPr="007F770E">
        <w:rPr>
          <w:color w:val="000000" w:themeColor="text1"/>
          <w:u w:val="single"/>
        </w:rPr>
        <w:t>east of the Mississippi could be released</w:t>
      </w:r>
      <w:r w:rsidRPr="007F770E">
        <w:rPr>
          <w:color w:val="000000" w:themeColor="text1"/>
        </w:rPr>
        <w:t xml:space="preserve"> globally </w:t>
      </w:r>
      <w:r w:rsidRPr="007F770E">
        <w:rPr>
          <w:color w:val="000000" w:themeColor="text1"/>
          <w:u w:val="single"/>
        </w:rPr>
        <w:t>from agriculture</w:t>
      </w:r>
      <w:r w:rsidRPr="007F770E">
        <w:rPr>
          <w:color w:val="000000" w:themeColor="text1"/>
        </w:rPr>
        <w:t xml:space="preserve"> over the next 50 years or so." Ward is worried about biophysical limits on water use. But as </w:t>
      </w:r>
      <w:proofErr w:type="spellStart"/>
      <w:r w:rsidRPr="007F770E">
        <w:rPr>
          <w:color w:val="000000" w:themeColor="text1"/>
        </w:rPr>
        <w:t>Ausubel</w:t>
      </w:r>
      <w:proofErr w:type="spellEnd"/>
      <w:r w:rsidRPr="007F770E">
        <w:rPr>
          <w:color w:val="000000" w:themeColor="text1"/>
        </w:rPr>
        <w:t xml:space="preserve"> notes, </w:t>
      </w:r>
      <w:r w:rsidRPr="007F770E">
        <w:rPr>
          <w:color w:val="000000" w:themeColor="text1"/>
          <w:u w:val="single"/>
        </w:rPr>
        <w:t xml:space="preserve">U.S. </w:t>
      </w:r>
      <w:r w:rsidRPr="007F770E">
        <w:rPr>
          <w:b/>
          <w:color w:val="000000" w:themeColor="text1"/>
          <w:highlight w:val="green"/>
          <w:u w:val="single"/>
        </w:rPr>
        <w:t>water use</w:t>
      </w:r>
      <w:r w:rsidRPr="007F770E">
        <w:rPr>
          <w:b/>
          <w:color w:val="000000" w:themeColor="text1"/>
          <w:u w:val="single"/>
        </w:rPr>
        <w:t xml:space="preserve"> has </w:t>
      </w:r>
      <w:r w:rsidRPr="007F770E">
        <w:rPr>
          <w:b/>
          <w:color w:val="000000" w:themeColor="text1"/>
          <w:highlight w:val="green"/>
          <w:u w:val="single"/>
        </w:rPr>
        <w:t>peaked</w:t>
      </w:r>
      <w:r w:rsidRPr="007F770E">
        <w:rPr>
          <w:color w:val="000000" w:themeColor="text1"/>
          <w:highlight w:val="green"/>
          <w:u w:val="single"/>
        </w:rPr>
        <w:t xml:space="preserve"> and</w:t>
      </w:r>
      <w:r w:rsidRPr="007F770E">
        <w:rPr>
          <w:color w:val="000000" w:themeColor="text1"/>
        </w:rPr>
        <w:t xml:space="preserve"> has </w:t>
      </w:r>
      <w:r w:rsidRPr="007F770E">
        <w:rPr>
          <w:color w:val="000000" w:themeColor="text1"/>
          <w:highlight w:val="green"/>
          <w:u w:val="single"/>
        </w:rPr>
        <w:t xml:space="preserve">declined </w:t>
      </w:r>
      <w:r w:rsidRPr="007F770E">
        <w:rPr>
          <w:b/>
          <w:color w:val="000000" w:themeColor="text1"/>
          <w:highlight w:val="green"/>
          <w:u w:val="single"/>
        </w:rPr>
        <w:t>below</w:t>
      </w:r>
      <w:r w:rsidRPr="007F770E">
        <w:rPr>
          <w:b/>
          <w:color w:val="000000" w:themeColor="text1"/>
          <w:u w:val="single"/>
        </w:rPr>
        <w:t xml:space="preserve"> the level of </w:t>
      </w:r>
      <w:r w:rsidRPr="007F770E">
        <w:rPr>
          <w:b/>
          <w:color w:val="000000" w:themeColor="text1"/>
          <w:highlight w:val="green"/>
          <w:u w:val="single"/>
        </w:rPr>
        <w:t>1970</w:t>
      </w:r>
      <w:r w:rsidRPr="007F770E">
        <w:rPr>
          <w:color w:val="000000" w:themeColor="text1"/>
        </w:rPr>
        <w:t xml:space="preserve">. What about meat? </w:t>
      </w:r>
      <w:proofErr w:type="spellStart"/>
      <w:r w:rsidRPr="007F770E">
        <w:rPr>
          <w:color w:val="000000" w:themeColor="text1"/>
        </w:rPr>
        <w:t>Ausubel</w:t>
      </w:r>
      <w:proofErr w:type="spellEnd"/>
      <w:r w:rsidRPr="007F770E">
        <w:rPr>
          <w:color w:val="000000" w:themeColor="text1"/>
        </w:rPr>
        <w:t xml:space="preserve"> notes the </w:t>
      </w:r>
      <w:r w:rsidRPr="007F770E">
        <w:rPr>
          <w:b/>
          <w:color w:val="000000" w:themeColor="text1"/>
          <w:u w:val="single"/>
        </w:rPr>
        <w:t>greater efficiency</w:t>
      </w:r>
      <w:r w:rsidRPr="007F770E">
        <w:rPr>
          <w:color w:val="000000" w:themeColor="text1"/>
          <w:u w:val="single"/>
        </w:rPr>
        <w:t xml:space="preserve"> with</w:t>
      </w:r>
      <w:r w:rsidRPr="007F770E">
        <w:rPr>
          <w:color w:val="000000" w:themeColor="text1"/>
        </w:rPr>
        <w:t xml:space="preserve"> which </w:t>
      </w:r>
      <w:r w:rsidRPr="007F770E">
        <w:rPr>
          <w:color w:val="000000" w:themeColor="text1"/>
          <w:u w:val="single"/>
        </w:rPr>
        <w:t>chickens and</w:t>
      </w:r>
      <w:r w:rsidRPr="007F770E">
        <w:rPr>
          <w:color w:val="000000" w:themeColor="text1"/>
        </w:rPr>
        <w:t xml:space="preserve"> cultivated </w:t>
      </w:r>
      <w:r w:rsidRPr="007F770E">
        <w:rPr>
          <w:color w:val="000000" w:themeColor="text1"/>
          <w:u w:val="single"/>
        </w:rPr>
        <w:t>fish turn grains and plant matter into meat</w:t>
      </w:r>
      <w:r w:rsidRPr="007F770E">
        <w:rPr>
          <w:color w:val="000000" w:themeColor="text1"/>
        </w:rPr>
        <w:t xml:space="preserve">. In any event, </w:t>
      </w:r>
      <w:r w:rsidRPr="007F770E">
        <w:rPr>
          <w:color w:val="000000" w:themeColor="text1"/>
          <w:u w:val="single"/>
        </w:rPr>
        <w:t>the future of farming is not fields but factories. Innovators</w:t>
      </w:r>
      <w:r w:rsidRPr="007F770E">
        <w:rPr>
          <w:color w:val="000000" w:themeColor="text1"/>
        </w:rPr>
        <w:t xml:space="preserve"> are already seeking to </w:t>
      </w:r>
      <w:r w:rsidRPr="007F770E">
        <w:rPr>
          <w:color w:val="000000" w:themeColor="text1"/>
          <w:u w:val="single"/>
        </w:rPr>
        <w:t>replace the</w:t>
      </w:r>
      <w:r w:rsidRPr="007F770E">
        <w:rPr>
          <w:color w:val="000000" w:themeColor="text1"/>
        </w:rPr>
        <w:t xml:space="preserve"> entire </w:t>
      </w:r>
      <w:r w:rsidRPr="007F770E">
        <w:rPr>
          <w:color w:val="000000" w:themeColor="text1"/>
          <w:u w:val="single"/>
        </w:rPr>
        <w:t>dairy industry with</w:t>
      </w:r>
      <w:r w:rsidRPr="007F770E">
        <w:rPr>
          <w:color w:val="000000" w:themeColor="text1"/>
        </w:rPr>
        <w:t xml:space="preserve"> milk, yogurt, and cheeses made by </w:t>
      </w:r>
      <w:r w:rsidRPr="007F770E">
        <w:rPr>
          <w:color w:val="000000" w:themeColor="text1"/>
          <w:u w:val="single"/>
        </w:rPr>
        <w:t>genetically modified bacteria</w:t>
      </w:r>
      <w:r w:rsidRPr="007F770E">
        <w:rPr>
          <w:color w:val="000000" w:themeColor="text1"/>
        </w:rPr>
        <w:t xml:space="preserve"> grown in tanks. </w:t>
      </w:r>
      <w:r w:rsidRPr="007F770E">
        <w:rPr>
          <w:color w:val="000000" w:themeColor="text1"/>
          <w:u w:val="single"/>
        </w:rPr>
        <w:t>Others</w:t>
      </w:r>
      <w:r w:rsidRPr="007F770E">
        <w:rPr>
          <w:color w:val="000000" w:themeColor="text1"/>
        </w:rPr>
        <w:t xml:space="preserve"> are figuring how to </w:t>
      </w:r>
      <w:r w:rsidRPr="007F770E">
        <w:rPr>
          <w:color w:val="000000" w:themeColor="text1"/>
          <w:u w:val="single"/>
        </w:rPr>
        <w:t>culture meat</w:t>
      </w:r>
      <w:r w:rsidRPr="007F770E">
        <w:rPr>
          <w:color w:val="000000" w:themeColor="text1"/>
        </w:rPr>
        <w:t xml:space="preserve"> in vat. </w:t>
      </w:r>
      <w:proofErr w:type="spellStart"/>
      <w:r w:rsidRPr="007F770E">
        <w:rPr>
          <w:color w:val="000000" w:themeColor="text1"/>
        </w:rPr>
        <w:t>Ausubel</w:t>
      </w:r>
      <w:proofErr w:type="spellEnd"/>
      <w:r w:rsidRPr="007F770E">
        <w:rPr>
          <w:color w:val="000000" w:themeColor="text1"/>
        </w:rPr>
        <w:t xml:space="preserve"> also notes that many </w:t>
      </w:r>
      <w:r w:rsidRPr="007F770E">
        <w:rPr>
          <w:color w:val="000000" w:themeColor="text1"/>
          <w:highlight w:val="green"/>
          <w:u w:val="single"/>
        </w:rPr>
        <w:t>countries</w:t>
      </w:r>
      <w:r w:rsidRPr="007F770E">
        <w:rPr>
          <w:color w:val="000000" w:themeColor="text1"/>
        </w:rPr>
        <w:t xml:space="preserve"> have already been through or </w:t>
      </w:r>
      <w:r w:rsidRPr="007F770E">
        <w:rPr>
          <w:color w:val="000000" w:themeColor="text1"/>
          <w:highlight w:val="green"/>
          <w:u w:val="single"/>
        </w:rPr>
        <w:t>are about to enter</w:t>
      </w:r>
      <w:r w:rsidRPr="007F770E">
        <w:rPr>
          <w:color w:val="000000" w:themeColor="text1"/>
          <w:u w:val="single"/>
        </w:rPr>
        <w:t xml:space="preserve"> the </w:t>
      </w:r>
      <w:r w:rsidRPr="007F770E">
        <w:rPr>
          <w:color w:val="000000" w:themeColor="text1"/>
          <w:highlight w:val="green"/>
          <w:u w:val="single"/>
        </w:rPr>
        <w:t>"forest transition,"</w:t>
      </w:r>
      <w:r w:rsidRPr="007F770E">
        <w:rPr>
          <w:color w:val="000000" w:themeColor="text1"/>
          <w:u w:val="single"/>
        </w:rPr>
        <w:t xml:space="preserve"> in which forests</w:t>
      </w:r>
      <w:r w:rsidRPr="007F770E">
        <w:rPr>
          <w:color w:val="000000" w:themeColor="text1"/>
        </w:rPr>
        <w:t xml:space="preserve"> begin to </w:t>
      </w:r>
      <w:r w:rsidRPr="007F770E">
        <w:rPr>
          <w:color w:val="000000" w:themeColor="text1"/>
          <w:u w:val="single"/>
        </w:rPr>
        <w:t>expand</w:t>
      </w:r>
      <w:r w:rsidRPr="007F770E">
        <w:rPr>
          <w:color w:val="000000" w:themeColor="text1"/>
        </w:rPr>
        <w:t xml:space="preserve">. Roger </w:t>
      </w:r>
      <w:proofErr w:type="spellStart"/>
      <w:r w:rsidRPr="007F770E">
        <w:rPr>
          <w:color w:val="000000" w:themeColor="text1"/>
        </w:rPr>
        <w:t>Sedjo</w:t>
      </w:r>
      <w:proofErr w:type="spellEnd"/>
      <w:r w:rsidRPr="007F770E">
        <w:rPr>
          <w:color w:val="000000" w:themeColor="text1"/>
        </w:rPr>
        <w:t xml:space="preserve">, a forest economist at Resources of the Future, has projected that </w:t>
      </w:r>
      <w:r w:rsidRPr="007F770E">
        <w:rPr>
          <w:color w:val="000000" w:themeColor="text1"/>
          <w:u w:val="single"/>
        </w:rPr>
        <w:t>by the middle of this century most</w:t>
      </w:r>
      <w:r w:rsidRPr="007F770E">
        <w:rPr>
          <w:color w:val="000000" w:themeColor="text1"/>
        </w:rPr>
        <w:t xml:space="preserve"> of world's </w:t>
      </w:r>
      <w:r w:rsidRPr="007F770E">
        <w:rPr>
          <w:b/>
          <w:color w:val="000000" w:themeColor="text1"/>
          <w:highlight w:val="green"/>
          <w:u w:val="single"/>
        </w:rPr>
        <w:t>industrial wood</w:t>
      </w:r>
      <w:r w:rsidRPr="007F770E">
        <w:rPr>
          <w:color w:val="000000" w:themeColor="text1"/>
          <w:highlight w:val="green"/>
          <w:u w:val="single"/>
        </w:rPr>
        <w:t xml:space="preserve"> will be</w:t>
      </w:r>
      <w:r w:rsidRPr="007F770E">
        <w:rPr>
          <w:color w:val="000000" w:themeColor="text1"/>
          <w:u w:val="single"/>
        </w:rPr>
        <w:t xml:space="preserve"> produced from planted forests covering</w:t>
      </w:r>
      <w:r w:rsidRPr="007F770E">
        <w:rPr>
          <w:color w:val="000000" w:themeColor="text1"/>
        </w:rPr>
        <w:t xml:space="preserve"> a </w:t>
      </w:r>
      <w:r w:rsidRPr="007F770E">
        <w:rPr>
          <w:color w:val="000000" w:themeColor="text1"/>
          <w:u w:val="single"/>
        </w:rPr>
        <w:t>remarkably small land</w:t>
      </w:r>
      <w:r w:rsidRPr="007F770E">
        <w:rPr>
          <w:color w:val="000000" w:themeColor="text1"/>
        </w:rPr>
        <w:t xml:space="preserve"> area, perhaps </w:t>
      </w:r>
      <w:r w:rsidRPr="007F770E">
        <w:rPr>
          <w:b/>
          <w:color w:val="000000" w:themeColor="text1"/>
          <w:highlight w:val="green"/>
          <w:u w:val="single"/>
        </w:rPr>
        <w:t>only 5 to 10 percent</w:t>
      </w:r>
      <w:r w:rsidRPr="007F770E">
        <w:rPr>
          <w:color w:val="000000" w:themeColor="text1"/>
          <w:highlight w:val="green"/>
          <w:u w:val="single"/>
        </w:rPr>
        <w:t xml:space="preserve"> of</w:t>
      </w:r>
      <w:r w:rsidRPr="007F770E">
        <w:rPr>
          <w:color w:val="000000" w:themeColor="text1"/>
        </w:rPr>
        <w:t xml:space="preserve"> the extent of </w:t>
      </w:r>
      <w:r w:rsidRPr="007F770E">
        <w:rPr>
          <w:color w:val="000000" w:themeColor="text1"/>
          <w:u w:val="single"/>
        </w:rPr>
        <w:t xml:space="preserve">today's global </w:t>
      </w:r>
      <w:r w:rsidRPr="007F770E">
        <w:rPr>
          <w:color w:val="000000" w:themeColor="text1"/>
          <w:szCs w:val="22"/>
          <w:highlight w:val="green"/>
          <w:u w:val="single"/>
        </w:rPr>
        <w:t>forest</w:t>
      </w:r>
      <w:r w:rsidRPr="007F770E">
        <w:rPr>
          <w:color w:val="000000" w:themeColor="text1"/>
          <w:szCs w:val="22"/>
          <w:u w:val="single"/>
        </w:rPr>
        <w:t>. Shrinking</w:t>
      </w:r>
      <w:r w:rsidRPr="007F770E">
        <w:rPr>
          <w:color w:val="000000" w:themeColor="text1"/>
          <w:u w:val="single"/>
        </w:rPr>
        <w:t xml:space="preserve"> farms</w:t>
      </w:r>
      <w:r w:rsidRPr="007F770E">
        <w:rPr>
          <w:color w:val="000000" w:themeColor="text1"/>
        </w:rPr>
        <w:t xml:space="preserve"> and ranches </w:t>
      </w:r>
      <w:r w:rsidRPr="007F770E">
        <w:rPr>
          <w:color w:val="000000" w:themeColor="text1"/>
          <w:u w:val="single"/>
        </w:rPr>
        <w:t>and expanding forests will</w:t>
      </w:r>
      <w:r w:rsidRPr="007F770E">
        <w:rPr>
          <w:color w:val="000000" w:themeColor="text1"/>
        </w:rPr>
        <w:t xml:space="preserve"> do a lot toward </w:t>
      </w:r>
      <w:r w:rsidRPr="007F770E">
        <w:rPr>
          <w:color w:val="000000" w:themeColor="text1"/>
          <w:u w:val="single"/>
        </w:rPr>
        <w:t>turn</w:t>
      </w:r>
      <w:r w:rsidRPr="007F770E">
        <w:rPr>
          <w:color w:val="000000" w:themeColor="text1"/>
        </w:rPr>
        <w:t xml:space="preserve">ing </w:t>
      </w:r>
      <w:r w:rsidRPr="007F770E">
        <w:rPr>
          <w:color w:val="000000" w:themeColor="text1"/>
          <w:u w:val="single"/>
        </w:rPr>
        <w:t>around</w:t>
      </w:r>
      <w:r w:rsidRPr="007F770E">
        <w:rPr>
          <w:color w:val="000000" w:themeColor="text1"/>
        </w:rPr>
        <w:t xml:space="preserve"> the alarming global </w:t>
      </w:r>
      <w:r w:rsidRPr="007F770E">
        <w:rPr>
          <w:color w:val="000000" w:themeColor="text1"/>
          <w:u w:val="single"/>
        </w:rPr>
        <w:t>reduction in wildlife</w:t>
      </w:r>
      <w:r w:rsidRPr="007F770E">
        <w:rPr>
          <w:color w:val="000000" w:themeColor="text1"/>
        </w:rPr>
        <w:t xml:space="preserve">. How about </w:t>
      </w:r>
      <w:proofErr w:type="spellStart"/>
      <w:r w:rsidRPr="007F770E">
        <w:rPr>
          <w:color w:val="000000" w:themeColor="text1"/>
        </w:rPr>
        <w:t>unsubstitutable</w:t>
      </w:r>
      <w:proofErr w:type="spellEnd"/>
      <w:r w:rsidRPr="007F770E">
        <w:rPr>
          <w:color w:val="000000" w:themeColor="text1"/>
        </w:rPr>
        <w:t xml:space="preserve"> stuff? Are we running out of that? </w:t>
      </w:r>
      <w:proofErr w:type="spellStart"/>
      <w:r w:rsidRPr="007F770E">
        <w:rPr>
          <w:color w:val="000000" w:themeColor="text1"/>
        </w:rPr>
        <w:t>Ausubel</w:t>
      </w:r>
      <w:proofErr w:type="spellEnd"/>
      <w:r w:rsidRPr="007F770E">
        <w:rPr>
          <w:color w:val="000000" w:themeColor="text1"/>
        </w:rPr>
        <w:t xml:space="preserve"> notes that </w:t>
      </w:r>
      <w:r w:rsidRPr="007F770E">
        <w:rPr>
          <w:color w:val="000000" w:themeColor="text1"/>
          <w:highlight w:val="green"/>
          <w:u w:val="single"/>
        </w:rPr>
        <w:t>the U.S.</w:t>
      </w:r>
      <w:r w:rsidRPr="007F770E">
        <w:rPr>
          <w:color w:val="000000" w:themeColor="text1"/>
          <w:u w:val="single"/>
        </w:rPr>
        <w:t xml:space="preserve"> has</w:t>
      </w:r>
      <w:r w:rsidRPr="007F770E">
        <w:rPr>
          <w:color w:val="000000" w:themeColor="text1"/>
        </w:rPr>
        <w:t xml:space="preserve"> apparently already </w:t>
      </w:r>
      <w:r w:rsidRPr="007F770E">
        <w:rPr>
          <w:color w:val="000000" w:themeColor="text1"/>
          <w:highlight w:val="green"/>
          <w:u w:val="single"/>
        </w:rPr>
        <w:t xml:space="preserve">achieved </w:t>
      </w:r>
      <w:r w:rsidRPr="007F770E">
        <w:rPr>
          <w:b/>
          <w:color w:val="000000" w:themeColor="text1"/>
          <w:highlight w:val="green"/>
          <w:u w:val="single"/>
        </w:rPr>
        <w:t>absolute decoupling</w:t>
      </w:r>
      <w:r w:rsidRPr="007F770E">
        <w:rPr>
          <w:color w:val="000000" w:themeColor="text1"/>
        </w:rPr>
        <w:t>—call it peak stuff—</w:t>
      </w:r>
      <w:r w:rsidRPr="007F770E">
        <w:rPr>
          <w:color w:val="000000" w:themeColor="text1"/>
          <w:highlight w:val="green"/>
          <w:u w:val="single"/>
        </w:rPr>
        <w:t>for</w:t>
      </w:r>
      <w:r w:rsidRPr="007F770E">
        <w:rPr>
          <w:color w:val="000000" w:themeColor="text1"/>
        </w:rPr>
        <w:t xml:space="preserve"> a lot of materials, including </w:t>
      </w:r>
      <w:r w:rsidRPr="007F770E">
        <w:rPr>
          <w:color w:val="000000" w:themeColor="text1"/>
          <w:highlight w:val="green"/>
          <w:u w:val="single"/>
        </w:rPr>
        <w:t>plastics, paper</w:t>
      </w:r>
      <w:r w:rsidRPr="007F770E">
        <w:rPr>
          <w:color w:val="000000" w:themeColor="text1"/>
          <w:u w:val="single"/>
        </w:rPr>
        <w:t xml:space="preserve">, timber, phosphate, </w:t>
      </w:r>
      <w:r w:rsidRPr="007F770E">
        <w:rPr>
          <w:color w:val="000000" w:themeColor="text1"/>
          <w:highlight w:val="green"/>
          <w:u w:val="single"/>
        </w:rPr>
        <w:t>aluminum, steel</w:t>
      </w:r>
      <w:r w:rsidRPr="007F770E">
        <w:rPr>
          <w:color w:val="000000" w:themeColor="text1"/>
          <w:u w:val="single"/>
        </w:rPr>
        <w:t xml:space="preserve">, and copper. </w:t>
      </w:r>
      <w:r w:rsidRPr="007F770E">
        <w:rPr>
          <w:color w:val="000000" w:themeColor="text1"/>
          <w:highlight w:val="green"/>
          <w:u w:val="single"/>
        </w:rPr>
        <w:t>And</w:t>
      </w:r>
      <w:r w:rsidRPr="007F770E">
        <w:rPr>
          <w:color w:val="000000" w:themeColor="text1"/>
        </w:rPr>
        <w:t xml:space="preserve"> he reports </w:t>
      </w:r>
      <w:r w:rsidRPr="007F770E">
        <w:rPr>
          <w:color w:val="000000" w:themeColor="text1"/>
          <w:highlight w:val="green"/>
          <w:u w:val="single"/>
        </w:rPr>
        <w:t>relative</w:t>
      </w:r>
      <w:r w:rsidRPr="007F770E">
        <w:rPr>
          <w:color w:val="000000" w:themeColor="text1"/>
          <w:u w:val="single"/>
        </w:rPr>
        <w:t xml:space="preserve"> decoupling </w:t>
      </w:r>
      <w:r w:rsidRPr="007F770E">
        <w:rPr>
          <w:color w:val="000000" w:themeColor="text1"/>
          <w:highlight w:val="green"/>
          <w:u w:val="single"/>
        </w:rPr>
        <w:t xml:space="preserve">for </w:t>
      </w:r>
      <w:r w:rsidRPr="007F770E">
        <w:rPr>
          <w:b/>
          <w:color w:val="000000" w:themeColor="text1"/>
          <w:highlight w:val="green"/>
          <w:u w:val="single"/>
        </w:rPr>
        <w:t>53</w:t>
      </w:r>
      <w:r w:rsidRPr="007F770E">
        <w:rPr>
          <w:color w:val="000000" w:themeColor="text1"/>
        </w:rPr>
        <w:t xml:space="preserve"> other </w:t>
      </w:r>
      <w:r w:rsidRPr="007F770E">
        <w:rPr>
          <w:b/>
          <w:color w:val="000000" w:themeColor="text1"/>
          <w:highlight w:val="green"/>
          <w:u w:val="single"/>
        </w:rPr>
        <w:t>commodities</w:t>
      </w:r>
      <w:r w:rsidRPr="007F770E">
        <w:rPr>
          <w:color w:val="000000" w:themeColor="text1"/>
          <w:u w:val="single"/>
        </w:rPr>
        <w:t>, all of which are</w:t>
      </w:r>
      <w:r w:rsidRPr="007F770E">
        <w:rPr>
          <w:color w:val="000000" w:themeColor="text1"/>
        </w:rPr>
        <w:t xml:space="preserve"> likely </w:t>
      </w:r>
      <w:r w:rsidRPr="007F770E">
        <w:rPr>
          <w:color w:val="000000" w:themeColor="text1"/>
          <w:u w:val="single"/>
        </w:rPr>
        <w:t>heading toward absolute</w:t>
      </w:r>
      <w:r w:rsidRPr="007F770E">
        <w:rPr>
          <w:color w:val="000000" w:themeColor="text1"/>
        </w:rPr>
        <w:t xml:space="preserve"> decoupling. </w:t>
      </w:r>
      <w:r w:rsidRPr="007F770E">
        <w:rPr>
          <w:color w:val="000000" w:themeColor="text1"/>
          <w:highlight w:val="green"/>
          <w:u w:val="single"/>
        </w:rPr>
        <w:t>Additive</w:t>
      </w:r>
      <w:r w:rsidRPr="007F770E">
        <w:rPr>
          <w:color w:val="000000" w:themeColor="text1"/>
          <w:u w:val="single"/>
        </w:rPr>
        <w:t xml:space="preserve"> </w:t>
      </w:r>
      <w:r w:rsidRPr="007F770E">
        <w:rPr>
          <w:color w:val="000000" w:themeColor="text1"/>
          <w:highlight w:val="green"/>
          <w:u w:val="single"/>
        </w:rPr>
        <w:t>manufacturing</w:t>
      </w:r>
      <w:r w:rsidRPr="007F770E">
        <w:rPr>
          <w:color w:val="000000" w:themeColor="text1"/>
        </w:rPr>
        <w:t xml:space="preserve"> is also known as 3-D printing, in which machines build up new items one layer at a time. The Advanced Manufacturing Office suggested that additive manufacturing </w:t>
      </w:r>
      <w:r w:rsidRPr="007F770E">
        <w:rPr>
          <w:color w:val="000000" w:themeColor="text1"/>
          <w:highlight w:val="green"/>
          <w:u w:val="single"/>
        </w:rPr>
        <w:t>can reduce</w:t>
      </w:r>
      <w:r w:rsidRPr="007F770E">
        <w:rPr>
          <w:color w:val="000000" w:themeColor="text1"/>
          <w:highlight w:val="green"/>
        </w:rPr>
        <w:t xml:space="preserve"> </w:t>
      </w:r>
      <w:r w:rsidRPr="007F770E">
        <w:rPr>
          <w:color w:val="000000" w:themeColor="text1"/>
        </w:rPr>
        <w:t xml:space="preserve">material </w:t>
      </w:r>
      <w:r w:rsidRPr="007F770E">
        <w:rPr>
          <w:color w:val="000000" w:themeColor="text1"/>
          <w:u w:val="single"/>
        </w:rPr>
        <w:t xml:space="preserve">needs and </w:t>
      </w:r>
      <w:r w:rsidRPr="007F770E">
        <w:rPr>
          <w:color w:val="000000" w:themeColor="text1"/>
          <w:highlight w:val="green"/>
          <w:u w:val="single"/>
        </w:rPr>
        <w:t>costs by</w:t>
      </w:r>
      <w:r w:rsidRPr="007F770E">
        <w:rPr>
          <w:color w:val="000000" w:themeColor="text1"/>
        </w:rPr>
        <w:t xml:space="preserve"> up to </w:t>
      </w:r>
      <w:r w:rsidRPr="007F770E">
        <w:rPr>
          <w:b/>
          <w:color w:val="000000" w:themeColor="text1"/>
          <w:highlight w:val="green"/>
          <w:u w:val="single"/>
        </w:rPr>
        <w:t>90 percent</w:t>
      </w:r>
      <w:r w:rsidRPr="007F770E">
        <w:rPr>
          <w:color w:val="000000" w:themeColor="text1"/>
        </w:rPr>
        <w:t xml:space="preserve">. And instead of the replacement of worn-out items, their </w:t>
      </w:r>
      <w:r w:rsidRPr="007F770E">
        <w:rPr>
          <w:color w:val="000000" w:themeColor="text1"/>
          <w:u w:val="single"/>
        </w:rPr>
        <w:t xml:space="preserve">material can </w:t>
      </w:r>
      <w:r w:rsidRPr="007F770E">
        <w:rPr>
          <w:b/>
          <w:color w:val="000000" w:themeColor="text1"/>
          <w:u w:val="single"/>
        </w:rPr>
        <w:t>simply be recycled</w:t>
      </w:r>
      <w:r w:rsidRPr="007F770E">
        <w:rPr>
          <w:color w:val="000000" w:themeColor="text1"/>
        </w:rPr>
        <w:t xml:space="preserve"> through a printer to return it to </w:t>
      </w:r>
      <w:r w:rsidRPr="007F770E">
        <w:rPr>
          <w:color w:val="000000" w:themeColor="text1"/>
          <w:u w:val="single"/>
        </w:rPr>
        <w:t>good-as-new</w:t>
      </w:r>
      <w:r w:rsidRPr="007F770E">
        <w:rPr>
          <w:color w:val="000000" w:themeColor="text1"/>
        </w:rPr>
        <w:t xml:space="preserve"> condition </w:t>
      </w:r>
      <w:r w:rsidRPr="007F770E">
        <w:rPr>
          <w:color w:val="000000" w:themeColor="text1"/>
          <w:u w:val="single"/>
        </w:rPr>
        <w:t>using only 2 to 25 percent of</w:t>
      </w:r>
      <w:r w:rsidRPr="007F770E">
        <w:rPr>
          <w:color w:val="000000" w:themeColor="text1"/>
        </w:rPr>
        <w:t xml:space="preserve"> the </w:t>
      </w:r>
      <w:r w:rsidRPr="007F770E">
        <w:rPr>
          <w:color w:val="000000" w:themeColor="text1"/>
          <w:u w:val="single"/>
        </w:rPr>
        <w:t>energy</w:t>
      </w:r>
      <w:r w:rsidRPr="007F770E">
        <w:rPr>
          <w:color w:val="000000" w:themeColor="text1"/>
        </w:rPr>
        <w:t xml:space="preserve"> required </w:t>
      </w:r>
      <w:r w:rsidRPr="007F770E">
        <w:rPr>
          <w:color w:val="000000" w:themeColor="text1"/>
          <w:u w:val="single"/>
        </w:rPr>
        <w:t>to make new parts. 3-D printing</w:t>
      </w:r>
      <w:r w:rsidRPr="007F770E">
        <w:rPr>
          <w:color w:val="000000" w:themeColor="text1"/>
        </w:rPr>
        <w:t xml:space="preserve"> on demand </w:t>
      </w:r>
      <w:r w:rsidRPr="007F770E">
        <w:rPr>
          <w:color w:val="000000" w:themeColor="text1"/>
          <w:u w:val="single"/>
        </w:rPr>
        <w:t>will</w:t>
      </w:r>
      <w:r w:rsidRPr="007F770E">
        <w:rPr>
          <w:color w:val="000000" w:themeColor="text1"/>
        </w:rPr>
        <w:t xml:space="preserve"> also </w:t>
      </w:r>
      <w:r w:rsidRPr="007F770E">
        <w:rPr>
          <w:color w:val="000000" w:themeColor="text1"/>
          <w:u w:val="single"/>
        </w:rPr>
        <w:t>eliminate storage and inventory</w:t>
      </w:r>
      <w:r w:rsidRPr="007F770E">
        <w:rPr>
          <w:color w:val="000000" w:themeColor="text1"/>
        </w:rPr>
        <w:t xml:space="preserve"> </w:t>
      </w:r>
      <w:proofErr w:type="gramStart"/>
      <w:r w:rsidRPr="007F770E">
        <w:rPr>
          <w:color w:val="000000" w:themeColor="text1"/>
        </w:rPr>
        <w:t xml:space="preserve">costs, </w:t>
      </w:r>
      <w:r w:rsidRPr="007F770E">
        <w:rPr>
          <w:color w:val="000000" w:themeColor="text1"/>
          <w:u w:val="single"/>
        </w:rPr>
        <w:t>and</w:t>
      </w:r>
      <w:proofErr w:type="gramEnd"/>
      <w:r w:rsidRPr="007F770E">
        <w:rPr>
          <w:color w:val="000000" w:themeColor="text1"/>
        </w:rPr>
        <w:t xml:space="preserve"> will </w:t>
      </w:r>
      <w:r w:rsidRPr="007F770E">
        <w:rPr>
          <w:color w:val="000000" w:themeColor="text1"/>
          <w:u w:val="single"/>
        </w:rPr>
        <w:t xml:space="preserve">significantly cut transportation </w:t>
      </w:r>
      <w:r w:rsidRPr="007F770E">
        <w:rPr>
          <w:color w:val="000000" w:themeColor="text1"/>
          <w:szCs w:val="22"/>
          <w:u w:val="single"/>
        </w:rPr>
        <w:t xml:space="preserve">costs. </w:t>
      </w:r>
      <w:r w:rsidRPr="007F770E">
        <w:rPr>
          <w:color w:val="000000" w:themeColor="text1"/>
          <w:szCs w:val="22"/>
          <w:highlight w:val="green"/>
          <w:u w:val="single"/>
        </w:rPr>
        <w:t>Nanomanufacturing</w:t>
      </w:r>
      <w:r w:rsidRPr="007F770E">
        <w:rPr>
          <w:color w:val="000000" w:themeColor="text1"/>
        </w:rPr>
        <w:t>—building atom-by-atom—</w:t>
      </w:r>
      <w:r w:rsidRPr="007F770E">
        <w:rPr>
          <w:color w:val="000000" w:themeColor="text1"/>
          <w:highlight w:val="green"/>
          <w:u w:val="single"/>
        </w:rPr>
        <w:t>will</w:t>
      </w:r>
      <w:r w:rsidRPr="007F770E">
        <w:rPr>
          <w:color w:val="000000" w:themeColor="text1"/>
        </w:rPr>
        <w:t xml:space="preserve"> likely </w:t>
      </w:r>
      <w:r w:rsidRPr="007F770E">
        <w:rPr>
          <w:color w:val="000000" w:themeColor="text1"/>
          <w:highlight w:val="green"/>
          <w:u w:val="single"/>
        </w:rPr>
        <w:t xml:space="preserve">engender a </w:t>
      </w:r>
      <w:r w:rsidRPr="007F770E">
        <w:rPr>
          <w:b/>
          <w:color w:val="000000" w:themeColor="text1"/>
          <w:highlight w:val="green"/>
          <w:u w:val="single"/>
        </w:rPr>
        <w:t>fourth</w:t>
      </w:r>
      <w:r w:rsidRPr="007F770E">
        <w:rPr>
          <w:b/>
          <w:color w:val="000000" w:themeColor="text1"/>
          <w:u w:val="single"/>
        </w:rPr>
        <w:t xml:space="preserve"> industrial </w:t>
      </w:r>
      <w:r w:rsidRPr="007F770E">
        <w:rPr>
          <w:b/>
          <w:color w:val="000000" w:themeColor="text1"/>
          <w:highlight w:val="green"/>
          <w:u w:val="single"/>
        </w:rPr>
        <w:t>revolution</w:t>
      </w:r>
      <w:r w:rsidRPr="007F770E">
        <w:rPr>
          <w:color w:val="000000" w:themeColor="text1"/>
          <w:u w:val="single"/>
        </w:rPr>
        <w:t xml:space="preserve"> by spurring exponential</w:t>
      </w:r>
      <w:r w:rsidRPr="007F770E">
        <w:rPr>
          <w:color w:val="000000" w:themeColor="text1"/>
        </w:rPr>
        <w:t xml:space="preserve"> economic </w:t>
      </w:r>
      <w:r w:rsidRPr="007F770E">
        <w:rPr>
          <w:color w:val="000000" w:themeColor="text1"/>
          <w:u w:val="single"/>
        </w:rPr>
        <w:t>growth while reducing</w:t>
      </w:r>
      <w:r w:rsidRPr="007F770E">
        <w:rPr>
          <w:color w:val="000000" w:themeColor="text1"/>
        </w:rPr>
        <w:t xml:space="preserve"> human </w:t>
      </w:r>
      <w:r w:rsidRPr="007F770E">
        <w:rPr>
          <w:color w:val="000000" w:themeColor="text1"/>
          <w:u w:val="single"/>
        </w:rPr>
        <w:t>demands fo</w:t>
      </w:r>
      <w:r w:rsidRPr="007F770E">
        <w:rPr>
          <w:color w:val="000000" w:themeColor="text1"/>
        </w:rPr>
        <w:t xml:space="preserve">r material </w:t>
      </w:r>
      <w:r w:rsidRPr="007F770E">
        <w:rPr>
          <w:color w:val="000000" w:themeColor="text1"/>
          <w:u w:val="single"/>
        </w:rPr>
        <w:t>resources</w:t>
      </w:r>
      <w:r w:rsidRPr="007F770E">
        <w:rPr>
          <w:color w:val="000000" w:themeColor="text1"/>
        </w:rPr>
        <w:t xml:space="preserve">. Ward and company project that Australians will be using 250 percent more energy by 2100. Is there an upper limit to energy production that implies unsustainability? In their analysis, the </w:t>
      </w:r>
      <w:r w:rsidRPr="007F770E">
        <w:rPr>
          <w:color w:val="000000" w:themeColor="text1"/>
          <w:u w:val="single"/>
        </w:rPr>
        <w:t>ecological economists</w:t>
      </w:r>
      <w:r w:rsidRPr="007F770E">
        <w:rPr>
          <w:color w:val="000000" w:themeColor="text1"/>
        </w:rPr>
        <w:t xml:space="preserve"> apparently </w:t>
      </w:r>
      <w:r w:rsidRPr="007F770E">
        <w:rPr>
          <w:color w:val="000000" w:themeColor="text1"/>
          <w:u w:val="single"/>
        </w:rPr>
        <w:t>assume</w:t>
      </w:r>
      <w:r w:rsidRPr="007F770E">
        <w:rPr>
          <w:color w:val="000000" w:themeColor="text1"/>
        </w:rPr>
        <w:t xml:space="preserve"> that </w:t>
      </w:r>
      <w:r w:rsidRPr="007F770E">
        <w:rPr>
          <w:color w:val="000000" w:themeColor="text1"/>
          <w:u w:val="single"/>
        </w:rPr>
        <w:t>energy supplies are limited</w:t>
      </w:r>
      <w:r w:rsidRPr="007F770E">
        <w:rPr>
          <w:color w:val="000000" w:themeColor="text1"/>
        </w:rPr>
        <w:t xml:space="preserve">. Why </w:t>
      </w:r>
      <w:r w:rsidRPr="007F770E">
        <w:rPr>
          <w:color w:val="000000" w:themeColor="text1"/>
          <w:u w:val="single"/>
        </w:rPr>
        <w:t>this is not clear</w:t>
      </w:r>
      <w:r w:rsidRPr="007F770E">
        <w:rPr>
          <w:color w:val="000000" w:themeColor="text1"/>
        </w:rPr>
        <w:t xml:space="preserve">, unless </w:t>
      </w:r>
      <w:r w:rsidRPr="007F770E">
        <w:rPr>
          <w:color w:val="000000" w:themeColor="text1"/>
          <w:highlight w:val="green"/>
          <w:u w:val="single"/>
        </w:rPr>
        <w:t>their model</w:t>
      </w:r>
      <w:r w:rsidRPr="007F770E">
        <w:rPr>
          <w:color w:val="000000" w:themeColor="text1"/>
          <w:u w:val="single"/>
        </w:rPr>
        <w:t xml:space="preserve"> </w:t>
      </w:r>
      <w:r w:rsidRPr="007F770E">
        <w:rPr>
          <w:b/>
          <w:color w:val="000000" w:themeColor="text1"/>
          <w:u w:val="single"/>
        </w:rPr>
        <w:t xml:space="preserve">implicitly </w:t>
      </w:r>
      <w:r w:rsidRPr="007F770E">
        <w:rPr>
          <w:b/>
          <w:color w:val="000000" w:themeColor="text1"/>
          <w:highlight w:val="green"/>
          <w:u w:val="single"/>
        </w:rPr>
        <w:t>assumes</w:t>
      </w:r>
      <w:r w:rsidRPr="007F770E">
        <w:rPr>
          <w:color w:val="000000" w:themeColor="text1"/>
        </w:rPr>
        <w:t xml:space="preserve"> a growing </w:t>
      </w:r>
      <w:r w:rsidRPr="007F770E">
        <w:rPr>
          <w:b/>
          <w:color w:val="000000" w:themeColor="text1"/>
          <w:u w:val="single"/>
        </w:rPr>
        <w:t>consumption</w:t>
      </w:r>
      <w:r w:rsidRPr="007F770E">
        <w:rPr>
          <w:color w:val="000000" w:themeColor="text1"/>
          <w:u w:val="single"/>
        </w:rPr>
        <w:t xml:space="preserve"> of </w:t>
      </w:r>
      <w:r w:rsidRPr="007F770E">
        <w:rPr>
          <w:color w:val="000000" w:themeColor="text1"/>
          <w:highlight w:val="green"/>
          <w:u w:val="single"/>
        </w:rPr>
        <w:t>fossil fuels</w:t>
      </w:r>
      <w:r w:rsidRPr="007F770E">
        <w:rPr>
          <w:color w:val="000000" w:themeColor="text1"/>
        </w:rPr>
        <w:t xml:space="preserve"> (and even then, the world is not close to running out of those). But </w:t>
      </w:r>
      <w:r w:rsidRPr="007F770E">
        <w:rPr>
          <w:color w:val="000000" w:themeColor="text1"/>
          <w:u w:val="single"/>
        </w:rPr>
        <w:t>there is a source of energy that</w:t>
      </w:r>
      <w:r w:rsidRPr="007F770E">
        <w:rPr>
          <w:color w:val="000000" w:themeColor="text1"/>
        </w:rPr>
        <w:t xml:space="preserve">, for all practical purposes, </w:t>
      </w:r>
      <w:r w:rsidRPr="007F770E">
        <w:rPr>
          <w:color w:val="000000" w:themeColor="text1"/>
          <w:u w:val="single"/>
        </w:rPr>
        <w:t>is limitless and has few deleterious</w:t>
      </w:r>
      <w:r w:rsidRPr="007F770E">
        <w:rPr>
          <w:color w:val="000000" w:themeColor="text1"/>
        </w:rPr>
        <w:t xml:space="preserve"> environmental </w:t>
      </w:r>
      <w:r w:rsidRPr="007F770E">
        <w:rPr>
          <w:color w:val="000000" w:themeColor="text1"/>
          <w:u w:val="single"/>
        </w:rPr>
        <w:t xml:space="preserve">effects: </w:t>
      </w:r>
      <w:r w:rsidRPr="007F770E">
        <w:rPr>
          <w:b/>
          <w:color w:val="000000" w:themeColor="text1"/>
          <w:u w:val="single"/>
        </w:rPr>
        <w:t>nuclear power</w:t>
      </w:r>
      <w:r w:rsidRPr="007F770E">
        <w:rPr>
          <w:color w:val="000000" w:themeColor="text1"/>
          <w:u w:val="single"/>
        </w:rPr>
        <w:t xml:space="preserve">. </w:t>
      </w:r>
      <w:r w:rsidRPr="007F770E">
        <w:rPr>
          <w:color w:val="000000" w:themeColor="text1"/>
          <w:highlight w:val="green"/>
          <w:u w:val="single"/>
        </w:rPr>
        <w:t>If demand for</w:t>
      </w:r>
      <w:r w:rsidRPr="007F770E">
        <w:rPr>
          <w:color w:val="000000" w:themeColor="text1"/>
        </w:rPr>
        <w:t xml:space="preserve"> primary </w:t>
      </w:r>
      <w:r w:rsidRPr="007F770E">
        <w:rPr>
          <w:color w:val="000000" w:themeColor="text1"/>
          <w:highlight w:val="green"/>
          <w:u w:val="single"/>
        </w:rPr>
        <w:t>energy were to double</w:t>
      </w:r>
      <w:r w:rsidRPr="007F770E">
        <w:rPr>
          <w:color w:val="000000" w:themeColor="text1"/>
          <w:u w:val="single"/>
        </w:rPr>
        <w:t xml:space="preserve"> by 2050</w:t>
      </w:r>
      <w:r w:rsidRPr="007F770E">
        <w:rPr>
          <w:color w:val="000000" w:themeColor="text1"/>
        </w:rPr>
        <w:t xml:space="preserve">, a back-of-the-envelope calculation finds that </w:t>
      </w:r>
      <w:r w:rsidRPr="007F770E">
        <w:rPr>
          <w:color w:val="000000" w:themeColor="text1"/>
          <w:highlight w:val="green"/>
          <w:u w:val="single"/>
        </w:rPr>
        <w:t xml:space="preserve">the </w:t>
      </w:r>
      <w:r w:rsidRPr="007F770E">
        <w:rPr>
          <w:b/>
          <w:color w:val="000000" w:themeColor="text1"/>
          <w:highlight w:val="green"/>
          <w:u w:val="single"/>
        </w:rPr>
        <w:t>entire world's</w:t>
      </w:r>
      <w:r w:rsidRPr="007F770E">
        <w:rPr>
          <w:b/>
          <w:color w:val="000000" w:themeColor="text1"/>
          <w:u w:val="single"/>
        </w:rPr>
        <w:t xml:space="preserve"> energy </w:t>
      </w:r>
      <w:r w:rsidRPr="007F770E">
        <w:rPr>
          <w:b/>
          <w:color w:val="000000" w:themeColor="text1"/>
          <w:highlight w:val="green"/>
          <w:u w:val="single"/>
        </w:rPr>
        <w:t>needs</w:t>
      </w:r>
      <w:r w:rsidRPr="007F770E">
        <w:rPr>
          <w:color w:val="000000" w:themeColor="text1"/>
          <w:highlight w:val="green"/>
          <w:u w:val="single"/>
        </w:rPr>
        <w:t xml:space="preserve"> could be supplied by 6,000</w:t>
      </w:r>
      <w:r w:rsidRPr="007F770E">
        <w:rPr>
          <w:color w:val="000000" w:themeColor="text1"/>
          <w:u w:val="single"/>
        </w:rPr>
        <w:t xml:space="preserve"> conventional</w:t>
      </w:r>
      <w:r w:rsidRPr="007F770E">
        <w:rPr>
          <w:color w:val="000000" w:themeColor="text1"/>
        </w:rPr>
        <w:t xml:space="preserve"> nuclear power </w:t>
      </w:r>
      <w:r w:rsidRPr="007F770E">
        <w:rPr>
          <w:color w:val="000000" w:themeColor="text1"/>
          <w:highlight w:val="green"/>
          <w:u w:val="single"/>
        </w:rPr>
        <w:t>plants</w:t>
      </w:r>
    </w:p>
    <w:p w14:paraId="0DFFC4DF" w14:textId="77777777" w:rsidR="00B61E88" w:rsidRDefault="00991BBC" w:rsidP="00991BBC">
      <w:pPr>
        <w:rPr>
          <w:color w:val="000000" w:themeColor="text1"/>
        </w:rPr>
      </w:pPr>
      <w:r w:rsidRPr="007F770E">
        <w:rPr>
          <w:color w:val="000000" w:themeColor="text1"/>
          <w:u w:val="single"/>
        </w:rPr>
        <w:t xml:space="preserve">The deployment of </w:t>
      </w:r>
      <w:r w:rsidRPr="007F770E">
        <w:rPr>
          <w:color w:val="000000" w:themeColor="text1"/>
          <w:highlight w:val="green"/>
          <w:u w:val="single"/>
        </w:rPr>
        <w:t>fast reactors would supply</w:t>
      </w:r>
      <w:r w:rsidRPr="007F770E">
        <w:rPr>
          <w:color w:val="000000" w:themeColor="text1"/>
        </w:rPr>
        <w:t xml:space="preserve"> "renewable" </w:t>
      </w:r>
      <w:r w:rsidRPr="007F770E">
        <w:rPr>
          <w:color w:val="000000" w:themeColor="text1"/>
          <w:u w:val="single"/>
        </w:rPr>
        <w:t xml:space="preserve">energy for </w:t>
      </w:r>
      <w:r w:rsidRPr="007F770E">
        <w:rPr>
          <w:color w:val="000000" w:themeColor="text1"/>
          <w:highlight w:val="green"/>
          <w:u w:val="single"/>
        </w:rPr>
        <w:t>thousands of years</w:t>
      </w:r>
      <w:r w:rsidRPr="007F770E">
        <w:rPr>
          <w:color w:val="000000" w:themeColor="text1"/>
        </w:rPr>
        <w:t xml:space="preserve">. </w:t>
      </w:r>
    </w:p>
    <w:p w14:paraId="62A54DE4" w14:textId="77777777" w:rsidR="00B61E88" w:rsidRDefault="00B61E88" w:rsidP="00991BBC">
      <w:pPr>
        <w:rPr>
          <w:color w:val="000000" w:themeColor="text1"/>
        </w:rPr>
      </w:pPr>
    </w:p>
    <w:p w14:paraId="67821EBD" w14:textId="05E21400" w:rsidR="00B61E88" w:rsidRDefault="00B61E88" w:rsidP="00991BBC">
      <w:pPr>
        <w:rPr>
          <w:color w:val="000000" w:themeColor="text1"/>
        </w:rPr>
      </w:pPr>
    </w:p>
    <w:p w14:paraId="4D260796" w14:textId="77777777" w:rsidR="00B61E88" w:rsidRDefault="00B61E88" w:rsidP="00991BBC">
      <w:pPr>
        <w:rPr>
          <w:color w:val="000000" w:themeColor="text1"/>
        </w:rPr>
      </w:pPr>
    </w:p>
    <w:p w14:paraId="27E6580D" w14:textId="7AAA04AB" w:rsidR="00991BBC" w:rsidRPr="007F770E" w:rsidRDefault="00991BBC" w:rsidP="00991BBC">
      <w:pPr>
        <w:rPr>
          <w:color w:val="000000" w:themeColor="text1"/>
        </w:rPr>
      </w:pPr>
      <w:r w:rsidRPr="007F770E">
        <w:rPr>
          <w:color w:val="000000" w:themeColor="text1"/>
        </w:rPr>
        <w:t xml:space="preserve">The development of </w:t>
      </w:r>
      <w:r w:rsidRPr="007F770E">
        <w:rPr>
          <w:color w:val="000000" w:themeColor="text1"/>
          <w:u w:val="single"/>
        </w:rPr>
        <w:t xml:space="preserve">thorium reactors could also supply </w:t>
      </w:r>
      <w:r w:rsidRPr="007F770E">
        <w:rPr>
          <w:b/>
          <w:color w:val="000000" w:themeColor="text1"/>
          <w:u w:val="single"/>
        </w:rPr>
        <w:t>thousands of years</w:t>
      </w:r>
      <w:r w:rsidRPr="007F770E">
        <w:rPr>
          <w:color w:val="000000" w:themeColor="text1"/>
        </w:rPr>
        <w:t xml:space="preserve"> of energy. And </w:t>
      </w:r>
      <w:r w:rsidRPr="007F770E">
        <w:rPr>
          <w:color w:val="000000" w:themeColor="text1"/>
          <w:u w:val="single"/>
        </w:rPr>
        <w:t>both</w:t>
      </w:r>
      <w:r w:rsidRPr="007F770E">
        <w:rPr>
          <w:color w:val="000000" w:themeColor="text1"/>
        </w:rPr>
        <w:t xml:space="preserve"> could </w:t>
      </w:r>
      <w:r w:rsidRPr="007F770E">
        <w:rPr>
          <w:color w:val="000000" w:themeColor="text1"/>
          <w:u w:val="single"/>
        </w:rPr>
        <w:t>do so without harming the environment. (Waste</w:t>
      </w:r>
      <w:r w:rsidRPr="007F770E">
        <w:rPr>
          <w:color w:val="000000" w:themeColor="text1"/>
        </w:rPr>
        <w:t xml:space="preserve"> heat </w:t>
      </w:r>
      <w:r w:rsidRPr="007F770E">
        <w:rPr>
          <w:color w:val="000000" w:themeColor="text1"/>
          <w:u w:val="single"/>
        </w:rPr>
        <w:t xml:space="preserve">at that scale would not </w:t>
      </w:r>
      <w:r w:rsidRPr="007F770E">
        <w:rPr>
          <w:color w:val="000000" w:themeColor="text1"/>
          <w:highlight w:val="green"/>
          <w:u w:val="single"/>
        </w:rPr>
        <w:t>be</w:t>
      </w:r>
      <w:r w:rsidRPr="007F770E">
        <w:rPr>
          <w:color w:val="000000" w:themeColor="text1"/>
        </w:rPr>
        <w:t xml:space="preserve"> much of </w:t>
      </w:r>
      <w:r w:rsidRPr="007F770E">
        <w:rPr>
          <w:color w:val="000000" w:themeColor="text1"/>
          <w:u w:val="single"/>
        </w:rPr>
        <w:t>a problem.) Such power sources are</w:t>
      </w:r>
      <w:r w:rsidRPr="007F770E">
        <w:rPr>
          <w:color w:val="000000" w:themeColor="text1"/>
        </w:rPr>
        <w:t xml:space="preserve"> in any relevant sense </w:t>
      </w:r>
      <w:r w:rsidRPr="007F770E">
        <w:rPr>
          <w:color w:val="000000" w:themeColor="text1"/>
          <w:u w:val="single"/>
        </w:rPr>
        <w:t>"decoupled"</w:t>
      </w:r>
      <w:r w:rsidRPr="007F770E">
        <w:rPr>
          <w:color w:val="000000" w:themeColor="text1"/>
        </w:rPr>
        <w:t xml:space="preserve"> from the natural </w:t>
      </w:r>
      <w:proofErr w:type="gramStart"/>
      <w:r w:rsidRPr="007F770E">
        <w:rPr>
          <w:color w:val="000000" w:themeColor="text1"/>
        </w:rPr>
        <w:t xml:space="preserve">world, </w:t>
      </w:r>
      <w:r w:rsidRPr="007F770E">
        <w:rPr>
          <w:color w:val="000000" w:themeColor="text1"/>
          <w:u w:val="single"/>
        </w:rPr>
        <w:t>since</w:t>
      </w:r>
      <w:proofErr w:type="gramEnd"/>
      <w:r w:rsidRPr="007F770E">
        <w:rPr>
          <w:color w:val="000000" w:themeColor="text1"/>
          <w:u w:val="single"/>
        </w:rPr>
        <w:t xml:space="preserve"> their fuel cycles produce </w:t>
      </w:r>
      <w:r w:rsidRPr="007F770E">
        <w:rPr>
          <w:b/>
          <w:color w:val="000000" w:themeColor="text1"/>
          <w:u w:val="single"/>
        </w:rPr>
        <w:t>little pollution</w:t>
      </w:r>
      <w:r w:rsidRPr="007F770E">
        <w:rPr>
          <w:color w:val="000000" w:themeColor="text1"/>
        </w:rPr>
        <w:t xml:space="preserve">. Recall that GDP measures the monetary value of all finished goods and services. </w:t>
      </w:r>
      <w:r w:rsidRPr="007F770E">
        <w:rPr>
          <w:color w:val="000000" w:themeColor="text1"/>
          <w:u w:val="single"/>
        </w:rPr>
        <w:t>Finished goods will</w:t>
      </w:r>
      <w:r w:rsidRPr="007F770E">
        <w:rPr>
          <w:color w:val="000000" w:themeColor="text1"/>
        </w:rPr>
        <w:t xml:space="preserve"> become a </w:t>
      </w:r>
      <w:r w:rsidRPr="007F770E">
        <w:rPr>
          <w:color w:val="000000" w:themeColor="text1"/>
          <w:u w:val="single"/>
        </w:rPr>
        <w:t>shrink</w:t>
      </w:r>
      <w:r w:rsidRPr="007F770E">
        <w:rPr>
          <w:color w:val="000000" w:themeColor="text1"/>
        </w:rPr>
        <w:t xml:space="preserve">ing part of the world's economy </w:t>
      </w:r>
      <w:r w:rsidRPr="007F770E">
        <w:rPr>
          <w:color w:val="000000" w:themeColor="text1"/>
          <w:u w:val="single"/>
        </w:rPr>
        <w:t>as more</w:t>
      </w:r>
      <w:r w:rsidRPr="007F770E">
        <w:rPr>
          <w:color w:val="000000" w:themeColor="text1"/>
        </w:rPr>
        <w:t xml:space="preserve"> people </w:t>
      </w:r>
      <w:r w:rsidRPr="007F770E">
        <w:rPr>
          <w:color w:val="000000" w:themeColor="text1"/>
          <w:u w:val="single"/>
        </w:rPr>
        <w:t>gain access to food, clothing</w:t>
      </w:r>
      <w:r w:rsidRPr="007F770E">
        <w:rPr>
          <w:color w:val="000000" w:themeColor="text1"/>
        </w:rPr>
        <w:t xml:space="preserve">, housing, </w:t>
      </w:r>
      <w:r w:rsidRPr="007F770E">
        <w:rPr>
          <w:color w:val="000000" w:themeColor="text1"/>
          <w:u w:val="single"/>
        </w:rPr>
        <w:t>transportation</w:t>
      </w:r>
      <w:r w:rsidRPr="007F770E">
        <w:rPr>
          <w:color w:val="000000" w:themeColor="text1"/>
        </w:rPr>
        <w:t xml:space="preserve">, and so forth. Already, </w:t>
      </w:r>
      <w:r w:rsidRPr="007F770E">
        <w:rPr>
          <w:color w:val="000000" w:themeColor="text1"/>
          <w:u w:val="single"/>
        </w:rPr>
        <w:t>services account for 80 percent of U.S. GDP and</w:t>
      </w:r>
      <w:r w:rsidRPr="007F770E">
        <w:rPr>
          <w:color w:val="000000" w:themeColor="text1"/>
        </w:rPr>
        <w:t xml:space="preserve"> 80 percent of civilian </w:t>
      </w:r>
      <w:r w:rsidRPr="007F770E">
        <w:rPr>
          <w:color w:val="000000" w:themeColor="text1"/>
          <w:u w:val="single"/>
        </w:rPr>
        <w:t>employment</w:t>
      </w:r>
      <w:r w:rsidRPr="007F770E">
        <w:rPr>
          <w:color w:val="000000" w:themeColor="text1"/>
        </w:rPr>
        <w:t xml:space="preserve">. Instead of stuff, people will want to spend time creating and enjoying themselves. As technological progress enables economic growth, </w:t>
      </w:r>
      <w:r w:rsidRPr="007F770E">
        <w:rPr>
          <w:color w:val="000000" w:themeColor="text1"/>
          <w:u w:val="single"/>
        </w:rPr>
        <w:t>people will consume</w:t>
      </w:r>
      <w:r w:rsidRPr="007F770E">
        <w:rPr>
          <w:color w:val="000000" w:themeColor="text1"/>
        </w:rPr>
        <w:t xml:space="preserve"> more pixels and </w:t>
      </w:r>
      <w:r w:rsidRPr="007F770E">
        <w:rPr>
          <w:color w:val="000000" w:themeColor="text1"/>
          <w:u w:val="single"/>
        </w:rPr>
        <w:t>less</w:t>
      </w:r>
      <w:r w:rsidRPr="007F770E">
        <w:rPr>
          <w:color w:val="000000" w:themeColor="text1"/>
        </w:rPr>
        <w:t xml:space="preserve"> petroleum, more massages and less mortar, more </w:t>
      </w:r>
      <w:proofErr w:type="gramStart"/>
      <w:r w:rsidRPr="007F770E">
        <w:rPr>
          <w:color w:val="000000" w:themeColor="text1"/>
        </w:rPr>
        <w:t>handicrafts</w:t>
      </w:r>
      <w:proofErr w:type="gramEnd"/>
      <w:r w:rsidRPr="007F770E">
        <w:rPr>
          <w:color w:val="000000" w:themeColor="text1"/>
        </w:rPr>
        <w:t xml:space="preserve"> and less hardwood. Ultimately, </w:t>
      </w:r>
      <w:r w:rsidRPr="007F770E">
        <w:rPr>
          <w:color w:val="000000" w:themeColor="text1"/>
          <w:highlight w:val="green"/>
          <w:u w:val="single"/>
        </w:rPr>
        <w:t>Ward and</w:t>
      </w:r>
      <w:r w:rsidRPr="007F770E">
        <w:rPr>
          <w:color w:val="000000" w:themeColor="text1"/>
          <w:u w:val="single"/>
        </w:rPr>
        <w:t xml:space="preserve"> his colleagues make the </w:t>
      </w:r>
      <w:r w:rsidRPr="007F770E">
        <w:rPr>
          <w:b/>
          <w:color w:val="000000" w:themeColor="text1"/>
          <w:u w:val="single"/>
        </w:rPr>
        <w:t>same mistake as Malthus</w:t>
      </w:r>
      <w:r w:rsidRPr="007F770E">
        <w:rPr>
          <w:color w:val="000000" w:themeColor="text1"/>
        </w:rPr>
        <w:t xml:space="preserve"> and the Limits to Growth folks: </w:t>
      </w:r>
      <w:r w:rsidRPr="007F770E">
        <w:rPr>
          <w:color w:val="000000" w:themeColor="text1"/>
          <w:u w:val="single"/>
        </w:rPr>
        <w:t xml:space="preserve">They </w:t>
      </w:r>
      <w:r w:rsidRPr="007F770E">
        <w:rPr>
          <w:b/>
          <w:color w:val="000000" w:themeColor="text1"/>
          <w:highlight w:val="green"/>
          <w:u w:val="single"/>
        </w:rPr>
        <w:t>extrapolate trends</w:t>
      </w:r>
      <w:r w:rsidRPr="007F770E">
        <w:rPr>
          <w:color w:val="000000" w:themeColor="text1"/>
          <w:highlight w:val="green"/>
          <w:u w:val="single"/>
        </w:rPr>
        <w:t xml:space="preserve"> without</w:t>
      </w:r>
      <w:r w:rsidRPr="007F770E">
        <w:rPr>
          <w:color w:val="000000" w:themeColor="text1"/>
          <w:u w:val="single"/>
        </w:rPr>
        <w:t xml:space="preserve"> taking</w:t>
      </w:r>
      <w:r w:rsidRPr="007F770E">
        <w:rPr>
          <w:color w:val="000000" w:themeColor="text1"/>
        </w:rPr>
        <w:t xml:space="preserve"> adequate </w:t>
      </w:r>
      <w:r w:rsidRPr="007F770E">
        <w:rPr>
          <w:color w:val="000000" w:themeColor="text1"/>
          <w:u w:val="single"/>
        </w:rPr>
        <w:t>account of</w:t>
      </w:r>
      <w:r w:rsidRPr="007F770E">
        <w:rPr>
          <w:color w:val="000000" w:themeColor="text1"/>
        </w:rPr>
        <w:t xml:space="preserve"> human </w:t>
      </w:r>
      <w:r w:rsidRPr="007F770E">
        <w:rPr>
          <w:b/>
          <w:color w:val="000000" w:themeColor="text1"/>
          <w:highlight w:val="green"/>
          <w:u w:val="single"/>
        </w:rPr>
        <w:t>ingenuity</w:t>
      </w:r>
      <w:r w:rsidRPr="007F770E">
        <w:rPr>
          <w:color w:val="000000" w:themeColor="text1"/>
          <w:u w:val="single"/>
        </w:rPr>
        <w:t>. Will it be possible to grow</w:t>
      </w:r>
      <w:r w:rsidRPr="007F770E">
        <w:rPr>
          <w:color w:val="000000" w:themeColor="text1"/>
        </w:rPr>
        <w:t xml:space="preserve"> the economy </w:t>
      </w:r>
      <w:r w:rsidRPr="007F770E">
        <w:rPr>
          <w:color w:val="000000" w:themeColor="text1"/>
          <w:u w:val="single"/>
        </w:rPr>
        <w:t>7-fold</w:t>
      </w:r>
      <w:r w:rsidRPr="007F770E">
        <w:rPr>
          <w:color w:val="000000" w:themeColor="text1"/>
        </w:rPr>
        <w:t xml:space="preserve"> over this century </w:t>
      </w:r>
      <w:r w:rsidRPr="007F770E">
        <w:rPr>
          <w:color w:val="000000" w:themeColor="text1"/>
          <w:u w:val="single"/>
        </w:rPr>
        <w:t>while reducing</w:t>
      </w:r>
      <w:r w:rsidRPr="007F770E">
        <w:rPr>
          <w:color w:val="000000" w:themeColor="text1"/>
        </w:rPr>
        <w:t xml:space="preserve"> resource </w:t>
      </w:r>
      <w:r w:rsidRPr="007F770E">
        <w:rPr>
          <w:color w:val="000000" w:themeColor="text1"/>
          <w:u w:val="single"/>
        </w:rPr>
        <w:t>consumption and restoring the natural world? Yes</w:t>
      </w:r>
      <w:r w:rsidRPr="007F770E">
        <w:rPr>
          <w:color w:val="000000" w:themeColor="text1"/>
        </w:rPr>
        <w:t>.</w:t>
      </w:r>
    </w:p>
    <w:p w14:paraId="4ACCA850" w14:textId="77777777" w:rsidR="00991BBC" w:rsidRPr="007F770E" w:rsidRDefault="00991BBC" w:rsidP="00991BBC">
      <w:pPr>
        <w:pStyle w:val="Heading4"/>
        <w:rPr>
          <w:rFonts w:cs="Calibri"/>
          <w:color w:val="000000" w:themeColor="text1"/>
        </w:rPr>
      </w:pPr>
      <w:r w:rsidRPr="007F770E">
        <w:rPr>
          <w:rFonts w:cs="Calibri"/>
          <w:color w:val="000000" w:themeColor="text1"/>
        </w:rPr>
        <w:t xml:space="preserve">Our </w:t>
      </w:r>
      <w:proofErr w:type="spellStart"/>
      <w:r w:rsidRPr="007F770E">
        <w:rPr>
          <w:rFonts w:cs="Calibri"/>
          <w:color w:val="000000" w:themeColor="text1"/>
        </w:rPr>
        <w:t>ev</w:t>
      </w:r>
      <w:proofErr w:type="spellEnd"/>
      <w:r w:rsidRPr="007F770E">
        <w:rPr>
          <w:rFonts w:cs="Calibri"/>
          <w:color w:val="000000" w:themeColor="text1"/>
        </w:rPr>
        <w:t xml:space="preserve"> is just better – prefer data over buzzwords. </w:t>
      </w:r>
    </w:p>
    <w:p w14:paraId="2861EABE" w14:textId="77777777" w:rsidR="00991BBC" w:rsidRPr="007F770E" w:rsidRDefault="00991BBC" w:rsidP="00991BBC">
      <w:pPr>
        <w:rPr>
          <w:color w:val="000000" w:themeColor="text1"/>
        </w:rPr>
      </w:pPr>
      <w:r w:rsidRPr="007F770E">
        <w:rPr>
          <w:rStyle w:val="Style13ptBold"/>
          <w:color w:val="000000" w:themeColor="text1"/>
        </w:rPr>
        <w:t xml:space="preserve">Newman ’17 </w:t>
      </w:r>
      <w:r w:rsidRPr="007F770E">
        <w:rPr>
          <w:color w:val="000000" w:themeColor="text1"/>
          <w:szCs w:val="16"/>
        </w:rPr>
        <w:t xml:space="preserve">(Peter; 7/27/17; Curtin University Sustainability Policy Institute, conducting a twenty-year statistical analysis based on third-party meta studies; EDP Sciences, “The rise and rise of renewable cities,” </w:t>
      </w:r>
      <w:hyperlink r:id="rId19" w:history="1">
        <w:r w:rsidRPr="007F770E">
          <w:rPr>
            <w:color w:val="000000" w:themeColor="text1"/>
            <w:szCs w:val="16"/>
          </w:rPr>
          <w:t>https://www.rees-journal.org/articles/rees/pdf/2017/01/rees170008s.pdf)</w:t>
        </w:r>
      </w:hyperlink>
    </w:p>
    <w:p w14:paraId="4F774128" w14:textId="77777777" w:rsidR="00991BBC" w:rsidRPr="007F770E" w:rsidRDefault="00991BBC" w:rsidP="00991BBC">
      <w:pPr>
        <w:rPr>
          <w:color w:val="000000" w:themeColor="text1"/>
          <w:szCs w:val="22"/>
          <w:u w:val="single"/>
        </w:rPr>
      </w:pPr>
      <w:r w:rsidRPr="007F770E">
        <w:rPr>
          <w:color w:val="000000" w:themeColor="text1"/>
          <w:szCs w:val="22"/>
        </w:rPr>
        <w:t>Abstract. The</w:t>
      </w:r>
      <w:r w:rsidRPr="007F770E">
        <w:rPr>
          <w:color w:val="000000" w:themeColor="text1"/>
          <w:szCs w:val="22"/>
          <w:u w:val="single"/>
        </w:rPr>
        <w:t xml:space="preserve"> </w:t>
      </w:r>
      <w:r w:rsidRPr="007F770E">
        <w:rPr>
          <w:b/>
          <w:color w:val="000000" w:themeColor="text1"/>
          <w:szCs w:val="22"/>
          <w:highlight w:val="green"/>
          <w:u w:val="single"/>
        </w:rPr>
        <w:t>decoupling of</w:t>
      </w:r>
      <w:r w:rsidRPr="007F770E">
        <w:rPr>
          <w:b/>
          <w:color w:val="000000" w:themeColor="text1"/>
          <w:szCs w:val="22"/>
          <w:u w:val="single"/>
        </w:rPr>
        <w:t xml:space="preserve"> fossil </w:t>
      </w:r>
      <w:r w:rsidRPr="007F770E">
        <w:rPr>
          <w:b/>
          <w:color w:val="000000" w:themeColor="text1"/>
          <w:szCs w:val="22"/>
          <w:highlight w:val="green"/>
          <w:u w:val="single"/>
        </w:rPr>
        <w:t>fuels</w:t>
      </w:r>
      <w:r w:rsidRPr="007F770E">
        <w:rPr>
          <w:color w:val="000000" w:themeColor="text1"/>
          <w:szCs w:val="22"/>
          <w:highlight w:val="green"/>
          <w:u w:val="single"/>
        </w:rPr>
        <w:t xml:space="preserve"> from growth</w:t>
      </w:r>
      <w:r w:rsidRPr="007F770E">
        <w:rPr>
          <w:color w:val="000000" w:themeColor="text1"/>
          <w:szCs w:val="22"/>
          <w:u w:val="single"/>
        </w:rPr>
        <w:t xml:space="preserve"> in economic activity </w:t>
      </w:r>
      <w:r w:rsidRPr="007F770E">
        <w:rPr>
          <w:color w:val="000000" w:themeColor="text1"/>
          <w:szCs w:val="22"/>
          <w:highlight w:val="green"/>
          <w:u w:val="single"/>
        </w:rPr>
        <w:t>has been</w:t>
      </w:r>
      <w:r w:rsidRPr="007F770E">
        <w:rPr>
          <w:color w:val="000000" w:themeColor="text1"/>
          <w:szCs w:val="22"/>
          <w:u w:val="single"/>
        </w:rPr>
        <w:t xml:space="preserve"> </w:t>
      </w:r>
      <w:r w:rsidRPr="007F770E">
        <w:rPr>
          <w:b/>
          <w:color w:val="000000" w:themeColor="text1"/>
          <w:szCs w:val="22"/>
          <w:u w:val="single"/>
        </w:rPr>
        <w:t xml:space="preserve">proceeding </w:t>
      </w:r>
      <w:r w:rsidRPr="007F770E">
        <w:rPr>
          <w:b/>
          <w:color w:val="000000" w:themeColor="text1"/>
          <w:szCs w:val="22"/>
          <w:highlight w:val="green"/>
          <w:u w:val="single"/>
        </w:rPr>
        <w:t>rapid</w:t>
      </w:r>
      <w:r w:rsidRPr="007F770E">
        <w:rPr>
          <w:b/>
          <w:color w:val="000000" w:themeColor="text1"/>
          <w:szCs w:val="22"/>
          <w:u w:val="single"/>
        </w:rPr>
        <w:t>ly</w:t>
      </w:r>
      <w:r w:rsidRPr="007F770E">
        <w:rPr>
          <w:color w:val="000000" w:themeColor="text1"/>
          <w:szCs w:val="22"/>
        </w:rPr>
        <w:t xml:space="preserve"> for most of the 21st century and is analyzed globally </w:t>
      </w:r>
      <w:r w:rsidRPr="007F770E">
        <w:rPr>
          <w:color w:val="000000" w:themeColor="text1"/>
          <w:szCs w:val="22"/>
          <w:u w:val="single"/>
        </w:rPr>
        <w:t>in terms of</w:t>
      </w:r>
      <w:r w:rsidRPr="007F770E">
        <w:rPr>
          <w:color w:val="000000" w:themeColor="text1"/>
          <w:szCs w:val="22"/>
        </w:rPr>
        <w:t xml:space="preserve"> structures and </w:t>
      </w:r>
      <w:r w:rsidRPr="007F770E">
        <w:rPr>
          <w:color w:val="000000" w:themeColor="text1"/>
          <w:szCs w:val="22"/>
          <w:u w:val="single"/>
        </w:rPr>
        <w:t>technologies for energy efficiency and</w:t>
      </w:r>
      <w:r w:rsidRPr="007F770E">
        <w:rPr>
          <w:color w:val="000000" w:themeColor="text1"/>
          <w:szCs w:val="22"/>
        </w:rPr>
        <w:t xml:space="preserve"> for </w:t>
      </w:r>
      <w:r w:rsidRPr="007F770E">
        <w:rPr>
          <w:color w:val="000000" w:themeColor="text1"/>
          <w:szCs w:val="22"/>
          <w:u w:val="single"/>
        </w:rPr>
        <w:t>switching to renewable energy</w:t>
      </w:r>
      <w:r w:rsidRPr="007F770E">
        <w:rPr>
          <w:color w:val="000000" w:themeColor="text1"/>
          <w:szCs w:val="22"/>
        </w:rPr>
        <w:t xml:space="preserve"> in the world’s cities. </w:t>
      </w:r>
      <w:r w:rsidRPr="007F770E">
        <w:rPr>
          <w:color w:val="000000" w:themeColor="text1"/>
          <w:szCs w:val="22"/>
          <w:u w:val="single"/>
        </w:rPr>
        <w:t xml:space="preserve">This is leading to the </w:t>
      </w:r>
      <w:r w:rsidRPr="007F770E">
        <w:rPr>
          <w:b/>
          <w:color w:val="000000" w:themeColor="text1"/>
          <w:szCs w:val="22"/>
          <w:highlight w:val="green"/>
          <w:u w:val="single"/>
        </w:rPr>
        <w:t>decline of coal</w:t>
      </w:r>
      <w:r w:rsidRPr="007F770E">
        <w:rPr>
          <w:color w:val="000000" w:themeColor="text1"/>
          <w:szCs w:val="22"/>
          <w:highlight w:val="green"/>
          <w:u w:val="single"/>
        </w:rPr>
        <w:t xml:space="preserve"> and oil</w:t>
      </w:r>
      <w:r w:rsidRPr="007F770E">
        <w:rPr>
          <w:color w:val="000000" w:themeColor="text1"/>
          <w:szCs w:val="22"/>
        </w:rPr>
        <w:t xml:space="preserve">. The evidence suggests that the changes are </w:t>
      </w:r>
      <w:r w:rsidRPr="007F770E">
        <w:rPr>
          <w:b/>
          <w:color w:val="000000" w:themeColor="text1"/>
          <w:szCs w:val="22"/>
          <w:highlight w:val="green"/>
          <w:u w:val="single"/>
        </w:rPr>
        <w:t>based on demand</w:t>
      </w:r>
      <w:r w:rsidRPr="007F770E">
        <w:rPr>
          <w:color w:val="000000" w:themeColor="text1"/>
          <w:szCs w:val="22"/>
          <w:highlight w:val="green"/>
          <w:u w:val="single"/>
        </w:rPr>
        <w:t xml:space="preserve"> for</w:t>
      </w:r>
      <w:r w:rsidRPr="007F770E">
        <w:rPr>
          <w:color w:val="000000" w:themeColor="text1"/>
          <w:szCs w:val="22"/>
        </w:rPr>
        <w:t xml:space="preserve"> the structures and</w:t>
      </w:r>
      <w:r w:rsidRPr="007F770E">
        <w:rPr>
          <w:color w:val="000000" w:themeColor="text1"/>
          <w:szCs w:val="22"/>
          <w:u w:val="single"/>
        </w:rPr>
        <w:t xml:space="preserve"> technologies that are emerging, facilitating a </w:t>
      </w:r>
      <w:r w:rsidRPr="007F770E">
        <w:rPr>
          <w:b/>
          <w:color w:val="000000" w:themeColor="text1"/>
          <w:szCs w:val="22"/>
          <w:u w:val="single"/>
        </w:rPr>
        <w:t>disruptive process</w:t>
      </w:r>
      <w:r w:rsidRPr="007F770E">
        <w:rPr>
          <w:color w:val="000000" w:themeColor="text1"/>
          <w:szCs w:val="22"/>
        </w:rPr>
        <w:t xml:space="preserve">. The rise of </w:t>
      </w:r>
      <w:r w:rsidRPr="007F770E">
        <w:rPr>
          <w:color w:val="000000" w:themeColor="text1"/>
          <w:szCs w:val="22"/>
          <w:highlight w:val="green"/>
          <w:u w:val="single"/>
        </w:rPr>
        <w:t>renewable cities</w:t>
      </w:r>
      <w:r w:rsidRPr="007F770E">
        <w:rPr>
          <w:color w:val="000000" w:themeColor="text1"/>
          <w:szCs w:val="22"/>
          <w:u w:val="single"/>
        </w:rPr>
        <w:t xml:space="preserve"> can</w:t>
      </w:r>
      <w:r w:rsidRPr="007F770E">
        <w:rPr>
          <w:color w:val="000000" w:themeColor="text1"/>
          <w:szCs w:val="22"/>
        </w:rPr>
        <w:t xml:space="preserve"> therefore </w:t>
      </w:r>
      <w:r w:rsidRPr="007F770E">
        <w:rPr>
          <w:color w:val="000000" w:themeColor="text1"/>
          <w:szCs w:val="22"/>
          <w:u w:val="single"/>
        </w:rPr>
        <w:t xml:space="preserve">be expected to accelerate. </w:t>
      </w:r>
      <w:r w:rsidRPr="007F770E">
        <w:rPr>
          <w:color w:val="000000" w:themeColor="text1"/>
          <w:szCs w:val="22"/>
        </w:rPr>
        <w:t>1 Introduction The rise of renewable cities began in the 1990s but has accelerated in the 21st century [1,2]. As shown below</w:t>
      </w:r>
      <w:r w:rsidRPr="007F770E">
        <w:rPr>
          <w:color w:val="000000" w:themeColor="text1"/>
          <w:szCs w:val="16"/>
        </w:rPr>
        <w:t xml:space="preserve">, </w:t>
      </w:r>
      <w:r w:rsidRPr="007F770E">
        <w:rPr>
          <w:color w:val="000000" w:themeColor="text1"/>
          <w:szCs w:val="22"/>
          <w:u w:val="single"/>
        </w:rPr>
        <w:t>both coal and oil have begun to fal</w:t>
      </w:r>
      <w:r w:rsidRPr="007F770E">
        <w:rPr>
          <w:color w:val="000000" w:themeColor="text1"/>
          <w:szCs w:val="22"/>
        </w:rPr>
        <w:t xml:space="preserve">l in the nations of the world </w:t>
      </w:r>
      <w:r w:rsidRPr="007F770E">
        <w:rPr>
          <w:color w:val="000000" w:themeColor="text1"/>
          <w:szCs w:val="22"/>
          <w:u w:val="single"/>
        </w:rPr>
        <w:t>driven</w:t>
      </w:r>
      <w:r w:rsidRPr="007F770E">
        <w:rPr>
          <w:color w:val="000000" w:themeColor="text1"/>
          <w:szCs w:val="22"/>
        </w:rPr>
        <w:t xml:space="preserve"> mostly </w:t>
      </w:r>
      <w:r w:rsidRPr="007F770E">
        <w:rPr>
          <w:color w:val="000000" w:themeColor="text1"/>
          <w:szCs w:val="22"/>
          <w:u w:val="single"/>
        </w:rPr>
        <w:t xml:space="preserve">by their cities as this is </w:t>
      </w:r>
      <w:r w:rsidRPr="007F770E">
        <w:rPr>
          <w:color w:val="000000" w:themeColor="text1"/>
          <w:szCs w:val="22"/>
          <w:highlight w:val="green"/>
          <w:u w:val="single"/>
        </w:rPr>
        <w:t xml:space="preserve">where </w:t>
      </w:r>
      <w:r w:rsidRPr="007F770E">
        <w:rPr>
          <w:b/>
          <w:color w:val="000000" w:themeColor="text1"/>
          <w:szCs w:val="22"/>
          <w:highlight w:val="green"/>
          <w:u w:val="single"/>
        </w:rPr>
        <w:t>growth</w:t>
      </w:r>
      <w:r w:rsidRPr="007F770E">
        <w:rPr>
          <w:b/>
          <w:color w:val="000000" w:themeColor="text1"/>
          <w:szCs w:val="22"/>
          <w:u w:val="single"/>
        </w:rPr>
        <w:t xml:space="preserve"> and change</w:t>
      </w:r>
      <w:r w:rsidRPr="007F770E">
        <w:rPr>
          <w:color w:val="000000" w:themeColor="text1"/>
          <w:szCs w:val="22"/>
          <w:u w:val="single"/>
        </w:rPr>
        <w:t xml:space="preserve"> </w:t>
      </w:r>
      <w:r w:rsidRPr="007F770E">
        <w:rPr>
          <w:color w:val="000000" w:themeColor="text1"/>
          <w:szCs w:val="22"/>
          <w:highlight w:val="green"/>
          <w:u w:val="single"/>
        </w:rPr>
        <w:t>is happenin</w:t>
      </w:r>
      <w:r w:rsidRPr="007F770E">
        <w:rPr>
          <w:color w:val="000000" w:themeColor="text1"/>
          <w:szCs w:val="22"/>
          <w:u w:val="single"/>
        </w:rPr>
        <w:t>g</w:t>
      </w:r>
      <w:r w:rsidRPr="007F770E">
        <w:rPr>
          <w:color w:val="000000" w:themeColor="text1"/>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w:t>
      </w:r>
      <w:r w:rsidRPr="007F770E">
        <w:rPr>
          <w:color w:val="000000" w:themeColor="text1"/>
          <w:szCs w:val="22"/>
        </w:rPr>
        <w:lastRenderedPageBreak/>
        <w:t xml:space="preserve">accelerated change [5,6]. Disruptive innovation is caused by demand rather than supply. The costs of supply need to be competitive but may not be the cheapest option when people discover they want it for many </w:t>
      </w:r>
      <w:proofErr w:type="gramStart"/>
      <w:r w:rsidRPr="007F770E">
        <w:rPr>
          <w:color w:val="000000" w:themeColor="text1"/>
          <w:szCs w:val="22"/>
        </w:rPr>
        <w:t>reasons</w:t>
      </w:r>
      <w:proofErr w:type="gramEnd"/>
      <w:r w:rsidRPr="007F770E">
        <w:rPr>
          <w:color w:val="000000" w:themeColor="text1"/>
          <w:szCs w:val="22"/>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7F770E">
        <w:rPr>
          <w:color w:val="000000" w:themeColor="text1"/>
          <w:szCs w:val="22"/>
        </w:rPr>
        <w:t>costs</w:t>
      </w:r>
      <w:proofErr w:type="gramEnd"/>
      <w:r w:rsidRPr="007F770E">
        <w:rPr>
          <w:color w:val="000000" w:themeColor="text1"/>
          <w:szCs w:val="22"/>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7F770E">
        <w:rPr>
          <w:color w:val="000000" w:themeColor="text1"/>
          <w:szCs w:val="22"/>
        </w:rPr>
        <w:t>In</w:t>
      </w:r>
      <w:proofErr w:type="gramEnd"/>
      <w:r w:rsidRPr="007F770E">
        <w:rPr>
          <w:color w:val="000000" w:themeColor="text1"/>
          <w:szCs w:val="22"/>
        </w:rPr>
        <w:t xml:space="preserve"> 2017, </w:t>
      </w:r>
      <w:r w:rsidRPr="007F770E">
        <w:rPr>
          <w:color w:val="000000" w:themeColor="text1"/>
          <w:szCs w:val="22"/>
          <w:u w:val="single"/>
        </w:rPr>
        <w:t>the I</w:t>
      </w:r>
      <w:r w:rsidRPr="007F770E">
        <w:rPr>
          <w:color w:val="000000" w:themeColor="text1"/>
          <w:szCs w:val="22"/>
        </w:rPr>
        <w:t xml:space="preserve">nternational </w:t>
      </w:r>
      <w:r w:rsidRPr="007F770E">
        <w:rPr>
          <w:color w:val="000000" w:themeColor="text1"/>
          <w:szCs w:val="22"/>
          <w:u w:val="single"/>
        </w:rPr>
        <w:t>E</w:t>
      </w:r>
      <w:r w:rsidRPr="007F770E">
        <w:rPr>
          <w:color w:val="000000" w:themeColor="text1"/>
          <w:szCs w:val="22"/>
        </w:rPr>
        <w:t xml:space="preserve">nergy </w:t>
      </w:r>
      <w:r w:rsidRPr="007F770E">
        <w:rPr>
          <w:color w:val="000000" w:themeColor="text1"/>
          <w:szCs w:val="22"/>
          <w:u w:val="single"/>
        </w:rPr>
        <w:t>A</w:t>
      </w:r>
      <w:r w:rsidRPr="007F770E">
        <w:rPr>
          <w:color w:val="000000" w:themeColor="text1"/>
          <w:szCs w:val="22"/>
        </w:rPr>
        <w:t xml:space="preserve">gency </w:t>
      </w:r>
      <w:r w:rsidRPr="007F770E">
        <w:rPr>
          <w:color w:val="000000" w:themeColor="text1"/>
          <w:szCs w:val="22"/>
          <w:u w:val="single"/>
        </w:rPr>
        <w:t>confirmed</w:t>
      </w:r>
      <w:r w:rsidRPr="007F770E">
        <w:rPr>
          <w:color w:val="000000" w:themeColor="text1"/>
          <w:szCs w:val="22"/>
        </w:rPr>
        <w:t xml:space="preserve"> that economic </w:t>
      </w:r>
      <w:r w:rsidRPr="007F770E">
        <w:rPr>
          <w:color w:val="000000" w:themeColor="text1"/>
          <w:szCs w:val="22"/>
          <w:highlight w:val="green"/>
          <w:u w:val="single"/>
        </w:rPr>
        <w:t xml:space="preserve">growth has been </w:t>
      </w:r>
      <w:r w:rsidRPr="007F770E">
        <w:rPr>
          <w:b/>
          <w:color w:val="000000" w:themeColor="text1"/>
          <w:szCs w:val="22"/>
          <w:highlight w:val="green"/>
          <w:u w:val="single"/>
        </w:rPr>
        <w:t>decoupling</w:t>
      </w:r>
      <w:r w:rsidRPr="007F770E">
        <w:rPr>
          <w:b/>
          <w:color w:val="000000" w:themeColor="text1"/>
          <w:szCs w:val="22"/>
          <w:u w:val="single"/>
        </w:rPr>
        <w:t xml:space="preserve"> from</w:t>
      </w:r>
      <w:r w:rsidRPr="007F770E">
        <w:rPr>
          <w:color w:val="000000" w:themeColor="text1"/>
          <w:szCs w:val="22"/>
        </w:rPr>
        <w:t xml:space="preserve"> greenhouse </w:t>
      </w:r>
      <w:r w:rsidRPr="007F770E">
        <w:rPr>
          <w:b/>
          <w:color w:val="000000" w:themeColor="text1"/>
          <w:szCs w:val="22"/>
          <w:u w:val="single"/>
        </w:rPr>
        <w:t>emissions</w:t>
      </w:r>
      <w:r w:rsidRPr="007F770E">
        <w:rPr>
          <w:color w:val="000000" w:themeColor="text1"/>
          <w:szCs w:val="22"/>
          <w:u w:val="single"/>
        </w:rPr>
        <w:t xml:space="preserve"> and fossil fuels since</w:t>
      </w:r>
      <w:r w:rsidRPr="007F770E">
        <w:rPr>
          <w:color w:val="000000" w:themeColor="text1"/>
          <w:szCs w:val="22"/>
        </w:rPr>
        <w:t xml:space="preserve"> the start of </w:t>
      </w:r>
      <w:r w:rsidRPr="007F770E">
        <w:rPr>
          <w:color w:val="000000" w:themeColor="text1"/>
          <w:szCs w:val="22"/>
          <w:u w:val="single"/>
        </w:rPr>
        <w:t>the 21st century</w:t>
      </w:r>
      <w:r w:rsidRPr="007F770E">
        <w:rPr>
          <w:color w:val="000000" w:themeColor="text1"/>
          <w:szCs w:val="22"/>
        </w:rPr>
        <w:t xml:space="preserve"> and that </w:t>
      </w:r>
      <w:r w:rsidRPr="007F770E">
        <w:rPr>
          <w:color w:val="000000" w:themeColor="text1"/>
          <w:szCs w:val="22"/>
          <w:u w:val="single"/>
        </w:rPr>
        <w:t>this was</w:t>
      </w:r>
      <w:r w:rsidRPr="007F770E">
        <w:rPr>
          <w:color w:val="000000" w:themeColor="text1"/>
          <w:szCs w:val="22"/>
        </w:rPr>
        <w:t xml:space="preserve"> now </w:t>
      </w:r>
      <w:r w:rsidRPr="007F770E">
        <w:rPr>
          <w:color w:val="000000" w:themeColor="text1"/>
          <w:szCs w:val="22"/>
          <w:highlight w:val="green"/>
          <w:u w:val="single"/>
        </w:rPr>
        <w:t xml:space="preserve">leading to the first </w:t>
      </w:r>
      <w:r w:rsidRPr="007F770E">
        <w:rPr>
          <w:b/>
          <w:color w:val="000000" w:themeColor="text1"/>
          <w:szCs w:val="22"/>
          <w:highlight w:val="green"/>
          <w:u w:val="single"/>
        </w:rPr>
        <w:t>drop in</w:t>
      </w:r>
      <w:r w:rsidRPr="007F770E">
        <w:rPr>
          <w:b/>
          <w:color w:val="000000" w:themeColor="text1"/>
          <w:szCs w:val="22"/>
          <w:u w:val="single"/>
        </w:rPr>
        <w:t xml:space="preserve"> fossil fuel </w:t>
      </w:r>
      <w:r w:rsidRPr="007F770E">
        <w:rPr>
          <w:b/>
          <w:color w:val="000000" w:themeColor="text1"/>
          <w:szCs w:val="22"/>
          <w:highlight w:val="green"/>
          <w:u w:val="single"/>
        </w:rPr>
        <w:t>consumption</w:t>
      </w:r>
      <w:r w:rsidRPr="007F770E">
        <w:rPr>
          <w:color w:val="000000" w:themeColor="text1"/>
          <w:szCs w:val="22"/>
          <w:u w:val="single"/>
        </w:rPr>
        <w:t xml:space="preserve"> a</w:t>
      </w:r>
    </w:p>
    <w:p w14:paraId="2D0B75F9" w14:textId="77777777" w:rsidR="00991BBC" w:rsidRPr="007F770E" w:rsidRDefault="00991BBC" w:rsidP="00991BBC">
      <w:pPr>
        <w:rPr>
          <w:color w:val="000000" w:themeColor="text1"/>
          <w:szCs w:val="22"/>
          <w:u w:val="single"/>
        </w:rPr>
      </w:pPr>
    </w:p>
    <w:p w14:paraId="2BB98E27" w14:textId="77777777" w:rsidR="00991BBC" w:rsidRPr="007F770E" w:rsidRDefault="00991BBC" w:rsidP="00991BBC">
      <w:pPr>
        <w:rPr>
          <w:color w:val="000000" w:themeColor="text1"/>
          <w:szCs w:val="22"/>
          <w:u w:val="single"/>
        </w:rPr>
      </w:pPr>
    </w:p>
    <w:p w14:paraId="088F2698" w14:textId="77777777" w:rsidR="00991BBC" w:rsidRPr="007F770E" w:rsidRDefault="00991BBC" w:rsidP="00991BBC">
      <w:pPr>
        <w:rPr>
          <w:color w:val="000000" w:themeColor="text1"/>
          <w:szCs w:val="22"/>
          <w:u w:val="single"/>
        </w:rPr>
      </w:pPr>
    </w:p>
    <w:p w14:paraId="76C84013" w14:textId="77777777" w:rsidR="00991BBC" w:rsidRPr="007F770E" w:rsidRDefault="00991BBC" w:rsidP="00991BBC">
      <w:pPr>
        <w:rPr>
          <w:color w:val="000000" w:themeColor="text1"/>
          <w:szCs w:val="22"/>
        </w:rPr>
      </w:pPr>
      <w:proofErr w:type="spellStart"/>
      <w:r w:rsidRPr="007F770E">
        <w:rPr>
          <w:color w:val="000000" w:themeColor="text1"/>
          <w:szCs w:val="22"/>
          <w:u w:val="single"/>
        </w:rPr>
        <w:t>nd</w:t>
      </w:r>
      <w:proofErr w:type="spellEnd"/>
      <w:r w:rsidRPr="007F770E">
        <w:rPr>
          <w:color w:val="000000" w:themeColor="text1"/>
          <w:szCs w:val="22"/>
          <w:u w:val="single"/>
        </w:rPr>
        <w:t xml:space="preserve"> </w:t>
      </w:r>
      <w:r w:rsidRPr="007F770E">
        <w:rPr>
          <w:color w:val="000000" w:themeColor="text1"/>
          <w:szCs w:val="22"/>
        </w:rPr>
        <w:t xml:space="preserve">subsequent </w:t>
      </w:r>
      <w:r w:rsidRPr="007F770E">
        <w:rPr>
          <w:color w:val="000000" w:themeColor="text1"/>
          <w:szCs w:val="22"/>
          <w:u w:val="single"/>
        </w:rPr>
        <w:t>emissions</w:t>
      </w:r>
      <w:r w:rsidRPr="007F770E">
        <w:rPr>
          <w:color w:val="000000" w:themeColor="text1"/>
          <w:szCs w:val="22"/>
        </w:rPr>
        <w:t xml:space="preserve"> [7]. How this relates to the rise of the renewable city is the focus of this paper. The mechanisms are first understood by looking at a range of national data as set out in Figure 1. </w:t>
      </w:r>
      <w:r w:rsidRPr="007F770E">
        <w:rPr>
          <w:color w:val="000000" w:themeColor="text1"/>
          <w:szCs w:val="22"/>
          <w:u w:val="single"/>
        </w:rPr>
        <w:t>Denmark decoupled relatively from the 1990s but absolutely over the last 17 years and is typical of many European nations</w:t>
      </w:r>
      <w:r w:rsidRPr="007F770E">
        <w:rPr>
          <w:color w:val="000000" w:themeColor="text1"/>
          <w:szCs w:val="22"/>
        </w:rPr>
        <w:t xml:space="preserve"> and cities. </w:t>
      </w:r>
      <w:r w:rsidRPr="007F770E">
        <w:rPr>
          <w:color w:val="000000" w:themeColor="text1"/>
          <w:szCs w:val="22"/>
          <w:highlight w:val="green"/>
          <w:u w:val="single"/>
        </w:rPr>
        <w:t>The US</w:t>
      </w:r>
      <w:r w:rsidRPr="007F770E">
        <w:rPr>
          <w:color w:val="000000" w:themeColor="text1"/>
          <w:szCs w:val="22"/>
          <w:u w:val="single"/>
        </w:rPr>
        <w:t xml:space="preserve"> and Australia have been slower but have</w:t>
      </w:r>
      <w:r w:rsidRPr="007F770E">
        <w:rPr>
          <w:color w:val="000000" w:themeColor="text1"/>
          <w:szCs w:val="22"/>
        </w:rPr>
        <w:t xml:space="preserve"> now </w:t>
      </w:r>
      <w:r w:rsidRPr="007F770E">
        <w:rPr>
          <w:color w:val="000000" w:themeColor="text1"/>
          <w:szCs w:val="22"/>
          <w:highlight w:val="green"/>
          <w:u w:val="single"/>
        </w:rPr>
        <w:t>decoupled</w:t>
      </w:r>
      <w:r w:rsidRPr="007F770E">
        <w:rPr>
          <w:color w:val="000000" w:themeColor="text1"/>
          <w:szCs w:val="22"/>
          <w:u w:val="single"/>
        </w:rPr>
        <w:t xml:space="preserve"> relatively from the 2000s and </w:t>
      </w:r>
      <w:r w:rsidRPr="007F770E">
        <w:rPr>
          <w:color w:val="000000" w:themeColor="text1"/>
          <w:szCs w:val="22"/>
          <w:highlight w:val="green"/>
          <w:u w:val="single"/>
        </w:rPr>
        <w:t>absolutely over</w:t>
      </w:r>
      <w:r w:rsidRPr="007F770E">
        <w:rPr>
          <w:color w:val="000000" w:themeColor="text1"/>
          <w:szCs w:val="22"/>
        </w:rPr>
        <w:t xml:space="preserve"> the past </w:t>
      </w:r>
      <w:r w:rsidRPr="007F770E">
        <w:rPr>
          <w:color w:val="000000" w:themeColor="text1"/>
          <w:szCs w:val="22"/>
          <w:highlight w:val="green"/>
          <w:u w:val="single"/>
        </w:rPr>
        <w:t>5–9 years. China decoupled</w:t>
      </w:r>
      <w:r w:rsidRPr="007F770E">
        <w:rPr>
          <w:color w:val="000000" w:themeColor="text1"/>
          <w:szCs w:val="22"/>
        </w:rPr>
        <w:t xml:space="preserve"> relatively from 2005 and </w:t>
      </w:r>
      <w:r w:rsidRPr="007F770E">
        <w:rPr>
          <w:color w:val="000000" w:themeColor="text1"/>
          <w:szCs w:val="22"/>
          <w:u w:val="single"/>
        </w:rPr>
        <w:t xml:space="preserve">absolutely over the past few years with coal </w:t>
      </w:r>
      <w:r w:rsidRPr="007F770E">
        <w:rPr>
          <w:color w:val="000000" w:themeColor="text1"/>
          <w:szCs w:val="22"/>
          <w:highlight w:val="green"/>
          <w:u w:val="single"/>
        </w:rPr>
        <w:t xml:space="preserve">whilst </w:t>
      </w:r>
      <w:r w:rsidRPr="007F770E">
        <w:rPr>
          <w:b/>
          <w:color w:val="000000" w:themeColor="text1"/>
          <w:szCs w:val="22"/>
          <w:highlight w:val="green"/>
          <w:u w:val="single"/>
        </w:rPr>
        <w:t>oil has plateaued</w:t>
      </w:r>
      <w:r w:rsidRPr="007F770E">
        <w:rPr>
          <w:color w:val="000000" w:themeColor="text1"/>
          <w:szCs w:val="22"/>
          <w:u w:val="single"/>
        </w:rPr>
        <w:t>. India has started relative decoupling</w:t>
      </w:r>
      <w:r w:rsidRPr="007F770E">
        <w:rPr>
          <w:color w:val="000000" w:themeColor="text1"/>
          <w:szCs w:val="22"/>
        </w:rPr>
        <w:t xml:space="preserve"> in the past decade and may change to an absolute decline in fossil fuels as it is investing strongly in renewables and urban electric rail [11]. These </w:t>
      </w:r>
      <w:r w:rsidRPr="007F770E">
        <w:rPr>
          <w:color w:val="000000" w:themeColor="text1"/>
          <w:szCs w:val="22"/>
          <w:u w:val="single"/>
        </w:rPr>
        <w:t xml:space="preserve">trends suggest a global process </w:t>
      </w:r>
      <w:r w:rsidRPr="007F770E">
        <w:rPr>
          <w:color w:val="000000" w:themeColor="text1"/>
          <w:szCs w:val="22"/>
        </w:rPr>
        <w:t xml:space="preserve">the rise of the renewable city as outlined by </w:t>
      </w:r>
      <w:proofErr w:type="spellStart"/>
      <w:r w:rsidRPr="007F770E">
        <w:rPr>
          <w:color w:val="000000" w:themeColor="text1"/>
          <w:szCs w:val="22"/>
        </w:rPr>
        <w:t>Droege</w:t>
      </w:r>
      <w:proofErr w:type="spellEnd"/>
      <w:r w:rsidRPr="007F770E">
        <w:rPr>
          <w:color w:val="000000" w:themeColor="text1"/>
          <w:szCs w:val="22"/>
        </w:rPr>
        <w:t xml:space="preserve"> [1,2]; this appears to be occurring </w:t>
      </w:r>
      <w:r w:rsidRPr="007F770E">
        <w:rPr>
          <w:color w:val="000000" w:themeColor="text1"/>
          <w:szCs w:val="22"/>
          <w:u w:val="single"/>
        </w:rPr>
        <w:t>much faster than expected and invites</w:t>
      </w:r>
      <w:r w:rsidRPr="007F770E">
        <w:rPr>
          <w:color w:val="000000" w:themeColor="text1"/>
          <w:szCs w:val="22"/>
        </w:rPr>
        <w:t xml:space="preserve"> the question as to </w:t>
      </w:r>
      <w:r w:rsidRPr="007F770E">
        <w:rPr>
          <w:color w:val="000000" w:themeColor="text1"/>
          <w:szCs w:val="22"/>
          <w:u w:val="single"/>
        </w:rPr>
        <w:t>whether it will accelerate</w:t>
      </w:r>
      <w:r w:rsidRPr="007F770E">
        <w:rPr>
          <w:color w:val="000000" w:themeColor="text1"/>
          <w:szCs w:val="22"/>
        </w:rPr>
        <w:t xml:space="preserve"> [3]. 3 Mechanisms for the rise of the renewable city </w:t>
      </w:r>
      <w:proofErr w:type="gramStart"/>
      <w:r w:rsidRPr="007F770E">
        <w:rPr>
          <w:color w:val="000000" w:themeColor="text1"/>
          <w:szCs w:val="22"/>
        </w:rPr>
        <w:t>The</w:t>
      </w:r>
      <w:proofErr w:type="gramEnd"/>
      <w:r w:rsidRPr="007F770E">
        <w:rPr>
          <w:color w:val="000000" w:themeColor="text1"/>
          <w:szCs w:val="22"/>
        </w:rPr>
        <w:t xml:space="preserve"> mechanisms behind the </w:t>
      </w:r>
      <w:r w:rsidRPr="007F770E">
        <w:rPr>
          <w:color w:val="000000" w:themeColor="text1"/>
          <w:szCs w:val="22"/>
          <w:highlight w:val="green"/>
          <w:u w:val="single"/>
        </w:rPr>
        <w:t>decoupling</w:t>
      </w:r>
      <w:r w:rsidRPr="007F770E">
        <w:rPr>
          <w:color w:val="000000" w:themeColor="text1"/>
          <w:szCs w:val="22"/>
          <w:u w:val="single"/>
        </w:rPr>
        <w:t xml:space="preserve"> of</w:t>
      </w:r>
      <w:r w:rsidRPr="007F770E">
        <w:rPr>
          <w:color w:val="000000" w:themeColor="text1"/>
          <w:szCs w:val="22"/>
        </w:rPr>
        <w:t xml:space="preserve"> wealth and </w:t>
      </w:r>
      <w:r w:rsidRPr="007F770E">
        <w:rPr>
          <w:color w:val="000000" w:themeColor="text1"/>
          <w:szCs w:val="22"/>
          <w:u w:val="single"/>
        </w:rPr>
        <w:t>fossil fuels</w:t>
      </w:r>
      <w:r w:rsidRPr="007F770E">
        <w:rPr>
          <w:color w:val="000000" w:themeColor="text1"/>
          <w:szCs w:val="22"/>
        </w:rPr>
        <w:t xml:space="preserve"> and the resulting rise of renewable cities </w:t>
      </w:r>
      <w:r w:rsidRPr="007F770E">
        <w:rPr>
          <w:color w:val="000000" w:themeColor="text1"/>
          <w:szCs w:val="22"/>
          <w:highlight w:val="green"/>
          <w:u w:val="single"/>
        </w:rPr>
        <w:t>are</w:t>
      </w:r>
      <w:r w:rsidRPr="007F770E">
        <w:rPr>
          <w:color w:val="000000" w:themeColor="text1"/>
          <w:szCs w:val="22"/>
        </w:rPr>
        <w:t xml:space="preserve"> likely to be </w:t>
      </w:r>
      <w:r w:rsidRPr="007F770E">
        <w:rPr>
          <w:color w:val="000000" w:themeColor="text1"/>
          <w:szCs w:val="22"/>
          <w:highlight w:val="green"/>
          <w:u w:val="single"/>
        </w:rPr>
        <w:t xml:space="preserve">based around </w:t>
      </w:r>
      <w:r w:rsidRPr="007F770E">
        <w:rPr>
          <w:b/>
          <w:color w:val="000000" w:themeColor="text1"/>
          <w:szCs w:val="22"/>
          <w:highlight w:val="green"/>
          <w:u w:val="single"/>
        </w:rPr>
        <w:t>structural energy</w:t>
      </w:r>
      <w:r w:rsidRPr="007F770E">
        <w:rPr>
          <w:color w:val="000000" w:themeColor="text1"/>
          <w:szCs w:val="22"/>
        </w:rPr>
        <w:t xml:space="preserve"> efficiencies and </w:t>
      </w:r>
      <w:r w:rsidRPr="007F770E">
        <w:rPr>
          <w:b/>
          <w:color w:val="000000" w:themeColor="text1"/>
          <w:szCs w:val="22"/>
          <w:highlight w:val="green"/>
          <w:u w:val="single"/>
        </w:rPr>
        <w:t>growth</w:t>
      </w:r>
      <w:r w:rsidRPr="007F770E">
        <w:rPr>
          <w:color w:val="000000" w:themeColor="text1"/>
          <w:szCs w:val="22"/>
        </w:rPr>
        <w:t xml:space="preserve"> in renewables. Whether they are disruptive, demand driven changes, will be examined with coal and oil. 3.1 The fall of coal 3.1.1 Structural built environment energy efficiencies </w:t>
      </w:r>
      <w:proofErr w:type="gramStart"/>
      <w:r w:rsidRPr="007F770E">
        <w:rPr>
          <w:color w:val="000000" w:themeColor="text1"/>
          <w:szCs w:val="22"/>
          <w:u w:val="single"/>
        </w:rPr>
        <w:t>In</w:t>
      </w:r>
      <w:proofErr w:type="gramEnd"/>
      <w:r w:rsidRPr="007F770E">
        <w:rPr>
          <w:color w:val="000000" w:themeColor="text1"/>
          <w:szCs w:val="22"/>
          <w:u w:val="single"/>
        </w:rPr>
        <w:t xml:space="preserve"> the period from 2000 to 2013</w:t>
      </w:r>
      <w:r w:rsidRPr="007F770E">
        <w:rPr>
          <w:color w:val="000000" w:themeColor="text1"/>
          <w:szCs w:val="22"/>
        </w:rPr>
        <w:t xml:space="preserve"> the Organization for Economic Cooperation and Development </w:t>
      </w:r>
      <w:r w:rsidRPr="007F770E">
        <w:rPr>
          <w:color w:val="000000" w:themeColor="text1"/>
          <w:szCs w:val="22"/>
          <w:u w:val="single"/>
        </w:rPr>
        <w:t>improved energy efficiency by</w:t>
      </w:r>
      <w:r w:rsidRPr="007F770E">
        <w:rPr>
          <w:color w:val="000000" w:themeColor="text1"/>
          <w:szCs w:val="22"/>
        </w:rPr>
        <w:t xml:space="preserve"> a steady </w:t>
      </w:r>
      <w:r w:rsidRPr="007F770E">
        <w:rPr>
          <w:color w:val="000000" w:themeColor="text1"/>
          <w:szCs w:val="22"/>
          <w:u w:val="single"/>
        </w:rPr>
        <w:t>0.6% per yea</w:t>
      </w:r>
      <w:r w:rsidRPr="007F770E">
        <w:rPr>
          <w:color w:val="000000" w:themeColor="text1"/>
          <w:szCs w:val="22"/>
        </w:rPr>
        <w:t xml:space="preserve">r but </w:t>
      </w:r>
      <w:r w:rsidRPr="007F770E">
        <w:rPr>
          <w:color w:val="000000" w:themeColor="text1"/>
          <w:szCs w:val="22"/>
          <w:u w:val="single"/>
        </w:rPr>
        <w:t>in 2013/14 it improved 1.5% and in 2014/15</w:t>
      </w:r>
      <w:r w:rsidRPr="007F770E">
        <w:rPr>
          <w:color w:val="000000" w:themeColor="text1"/>
          <w:szCs w:val="22"/>
        </w:rPr>
        <w:t xml:space="preserve"> it improved </w:t>
      </w:r>
      <w:r w:rsidRPr="007F770E">
        <w:rPr>
          <w:color w:val="000000" w:themeColor="text1"/>
          <w:szCs w:val="22"/>
          <w:u w:val="single"/>
        </w:rPr>
        <w:t>1.8%</w:t>
      </w:r>
      <w:r w:rsidRPr="007F770E">
        <w:rPr>
          <w:color w:val="000000" w:themeColor="text1"/>
          <w:szCs w:val="22"/>
        </w:rPr>
        <w:t xml:space="preserve"> [12]. </w:t>
      </w:r>
      <w:r w:rsidRPr="007F770E">
        <w:rPr>
          <w:color w:val="000000" w:themeColor="text1"/>
          <w:szCs w:val="22"/>
          <w:u w:val="single"/>
        </w:rPr>
        <w:t>This rapid growth seems to be</w:t>
      </w:r>
      <w:r w:rsidRPr="007F770E">
        <w:rPr>
          <w:color w:val="000000" w:themeColor="text1"/>
          <w:szCs w:val="22"/>
        </w:rPr>
        <w:t xml:space="preserve"> more </w:t>
      </w:r>
      <w:r w:rsidRPr="007F770E">
        <w:rPr>
          <w:b/>
          <w:color w:val="000000" w:themeColor="text1"/>
          <w:szCs w:val="22"/>
          <w:u w:val="single"/>
        </w:rPr>
        <w:t>structural</w:t>
      </w:r>
      <w:r w:rsidRPr="007F770E">
        <w:rPr>
          <w:color w:val="000000" w:themeColor="text1"/>
          <w:szCs w:val="22"/>
          <w:u w:val="single"/>
        </w:rPr>
        <w:t xml:space="preserve"> in its base as appliances and buildings are</w:t>
      </w:r>
      <w:r w:rsidRPr="007F770E">
        <w:rPr>
          <w:color w:val="000000" w:themeColor="text1"/>
          <w:szCs w:val="22"/>
        </w:rPr>
        <w:t xml:space="preserve"> becoming </w:t>
      </w:r>
      <w:r w:rsidRPr="007F770E">
        <w:rPr>
          <w:b/>
          <w:color w:val="000000" w:themeColor="text1"/>
          <w:szCs w:val="22"/>
          <w:u w:val="single"/>
        </w:rPr>
        <w:t>significantly more efficient</w:t>
      </w:r>
      <w:r w:rsidRPr="007F770E">
        <w:rPr>
          <w:color w:val="000000" w:themeColor="text1"/>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7F770E">
        <w:rPr>
          <w:color w:val="000000" w:themeColor="text1"/>
          <w:szCs w:val="22"/>
          <w:u w:val="single"/>
        </w:rPr>
        <w:t xml:space="preserve">from 2015 to 2040 </w:t>
      </w:r>
      <w:r w:rsidRPr="007F770E">
        <w:rPr>
          <w:color w:val="000000" w:themeColor="text1"/>
          <w:szCs w:val="22"/>
          <w:highlight w:val="green"/>
          <w:u w:val="single"/>
        </w:rPr>
        <w:t xml:space="preserve">renewables will become the </w:t>
      </w:r>
      <w:r w:rsidRPr="007F770E">
        <w:rPr>
          <w:b/>
          <w:color w:val="000000" w:themeColor="text1"/>
          <w:szCs w:val="22"/>
          <w:highlight w:val="green"/>
          <w:u w:val="single"/>
        </w:rPr>
        <w:t>dominant power source</w:t>
      </w:r>
      <w:r w:rsidRPr="007F770E">
        <w:rPr>
          <w:color w:val="000000" w:themeColor="text1"/>
          <w:szCs w:val="22"/>
        </w:rPr>
        <w:t xml:space="preserve"> in the world; </w:t>
      </w:r>
      <w:r w:rsidRPr="007F770E">
        <w:rPr>
          <w:color w:val="000000" w:themeColor="text1"/>
          <w:szCs w:val="22"/>
          <w:u w:val="single"/>
        </w:rPr>
        <w:t xml:space="preserve">wind and solar will account for </w:t>
      </w:r>
      <w:r w:rsidRPr="007F770E">
        <w:rPr>
          <w:b/>
          <w:color w:val="000000" w:themeColor="text1"/>
          <w:szCs w:val="22"/>
          <w:u w:val="single"/>
        </w:rPr>
        <w:t>64% of</w:t>
      </w:r>
      <w:r w:rsidRPr="007F770E">
        <w:rPr>
          <w:color w:val="000000" w:themeColor="text1"/>
          <w:szCs w:val="22"/>
        </w:rPr>
        <w:t xml:space="preserve"> the </w:t>
      </w:r>
      <w:r w:rsidRPr="007F770E">
        <w:rPr>
          <w:b/>
          <w:color w:val="000000" w:themeColor="text1"/>
          <w:szCs w:val="22"/>
          <w:u w:val="single"/>
        </w:rPr>
        <w:t>new</w:t>
      </w:r>
      <w:r w:rsidRPr="007F770E">
        <w:rPr>
          <w:color w:val="000000" w:themeColor="text1"/>
          <w:szCs w:val="22"/>
        </w:rPr>
        <w:t xml:space="preserve"> generating </w:t>
      </w:r>
      <w:r w:rsidRPr="007F770E">
        <w:rPr>
          <w:b/>
          <w:color w:val="000000" w:themeColor="text1"/>
          <w:szCs w:val="22"/>
          <w:u w:val="single"/>
        </w:rPr>
        <w:t>capacity</w:t>
      </w:r>
      <w:r w:rsidRPr="007F770E">
        <w:rPr>
          <w:color w:val="000000" w:themeColor="text1"/>
          <w:szCs w:val="22"/>
          <w:u w:val="single"/>
        </w:rPr>
        <w:t xml:space="preserve">, and globally </w:t>
      </w:r>
      <w:r w:rsidRPr="007F770E">
        <w:rPr>
          <w:color w:val="000000" w:themeColor="text1"/>
          <w:szCs w:val="22"/>
          <w:highlight w:val="green"/>
          <w:u w:val="single"/>
        </w:rPr>
        <w:t xml:space="preserve">there will be 60% </w:t>
      </w:r>
      <w:proofErr w:type="spellStart"/>
      <w:r w:rsidRPr="007F770E">
        <w:rPr>
          <w:color w:val="000000" w:themeColor="text1"/>
          <w:szCs w:val="22"/>
          <w:highlight w:val="green"/>
          <w:u w:val="single"/>
        </w:rPr>
        <w:t>zerocarbon</w:t>
      </w:r>
      <w:proofErr w:type="spellEnd"/>
      <w:r w:rsidRPr="007F770E">
        <w:rPr>
          <w:color w:val="000000" w:themeColor="text1"/>
          <w:szCs w:val="22"/>
          <w:highlight w:val="green"/>
          <w:u w:val="single"/>
        </w:rPr>
        <w:t xml:space="preserve"> power</w:t>
      </w:r>
      <w:r w:rsidRPr="007F770E">
        <w:rPr>
          <w:color w:val="000000" w:themeColor="text1"/>
          <w:szCs w:val="22"/>
          <w:u w:val="single"/>
        </w:rPr>
        <w:t>, replacing coal and gas, which will decline</w:t>
      </w:r>
      <w:r w:rsidRPr="007F770E">
        <w:rPr>
          <w:color w:val="000000" w:themeColor="text1"/>
          <w:szCs w:val="22"/>
        </w:rPr>
        <w:t xml:space="preserve"> from 57% </w:t>
      </w:r>
      <w:r w:rsidRPr="007F770E">
        <w:rPr>
          <w:color w:val="000000" w:themeColor="text1"/>
          <w:szCs w:val="22"/>
          <w:u w:val="single"/>
        </w:rPr>
        <w:t>to 31%</w:t>
      </w:r>
      <w:r w:rsidRPr="007F770E">
        <w:rPr>
          <w:color w:val="000000" w:themeColor="text1"/>
          <w:szCs w:val="22"/>
        </w:rPr>
        <w:t xml:space="preserve"> [15]. The </w:t>
      </w:r>
      <w:r w:rsidRPr="007F770E">
        <w:rPr>
          <w:color w:val="000000" w:themeColor="text1"/>
          <w:szCs w:val="22"/>
          <w:u w:val="single"/>
        </w:rPr>
        <w:t>predictions are made based on trends and</w:t>
      </w:r>
      <w:r w:rsidRPr="007F770E">
        <w:rPr>
          <w:color w:val="000000" w:themeColor="text1"/>
          <w:szCs w:val="22"/>
        </w:rPr>
        <w:t xml:space="preserve"> on </w:t>
      </w:r>
      <w:r w:rsidRPr="007F770E">
        <w:rPr>
          <w:color w:val="000000" w:themeColor="text1"/>
          <w:szCs w:val="22"/>
          <w:u w:val="single"/>
        </w:rPr>
        <w:t xml:space="preserve">declining costs for renewables relative to fossil fuels. The </w:t>
      </w:r>
      <w:r w:rsidRPr="007F770E">
        <w:rPr>
          <w:b/>
          <w:color w:val="000000" w:themeColor="text1"/>
          <w:szCs w:val="22"/>
          <w:u w:val="single"/>
        </w:rPr>
        <w:t xml:space="preserve">biggest </w:t>
      </w:r>
      <w:r w:rsidRPr="007F770E">
        <w:rPr>
          <w:b/>
          <w:color w:val="000000" w:themeColor="text1"/>
          <w:szCs w:val="22"/>
          <w:highlight w:val="green"/>
          <w:u w:val="single"/>
        </w:rPr>
        <w:t>growth</w:t>
      </w:r>
      <w:r w:rsidRPr="007F770E">
        <w:rPr>
          <w:color w:val="000000" w:themeColor="text1"/>
          <w:szCs w:val="22"/>
          <w:u w:val="single"/>
        </w:rPr>
        <w:t xml:space="preserve"> is predicted to be</w:t>
      </w:r>
      <w:r w:rsidRPr="007F770E">
        <w:rPr>
          <w:color w:val="000000" w:themeColor="text1"/>
          <w:szCs w:val="22"/>
        </w:rPr>
        <w:t xml:space="preserve"> roof top </w:t>
      </w:r>
      <w:r w:rsidRPr="007F770E">
        <w:rPr>
          <w:color w:val="000000" w:themeColor="text1"/>
          <w:szCs w:val="22"/>
          <w:u w:val="single"/>
        </w:rPr>
        <w:t>solar which will drop in cost by 60%</w:t>
      </w:r>
      <w:r w:rsidRPr="007F770E">
        <w:rPr>
          <w:color w:val="000000" w:themeColor="text1"/>
          <w:szCs w:val="22"/>
        </w:rPr>
        <w:t xml:space="preserve">. However, </w:t>
      </w:r>
      <w:r w:rsidRPr="007F770E">
        <w:rPr>
          <w:color w:val="000000" w:themeColor="text1"/>
          <w:szCs w:val="22"/>
          <w:u w:val="single"/>
        </w:rPr>
        <w:t xml:space="preserve">it </w:t>
      </w:r>
      <w:r w:rsidRPr="007F770E">
        <w:rPr>
          <w:color w:val="000000" w:themeColor="text1"/>
          <w:szCs w:val="22"/>
          <w:highlight w:val="green"/>
          <w:u w:val="single"/>
        </w:rPr>
        <w:t xml:space="preserve">may be driven at an </w:t>
      </w:r>
      <w:r w:rsidRPr="007F770E">
        <w:rPr>
          <w:b/>
          <w:color w:val="000000" w:themeColor="text1"/>
          <w:szCs w:val="22"/>
          <w:highlight w:val="green"/>
          <w:u w:val="single"/>
        </w:rPr>
        <w:t>even faster rate</w:t>
      </w:r>
      <w:r w:rsidRPr="007F770E">
        <w:rPr>
          <w:color w:val="000000" w:themeColor="text1"/>
          <w:szCs w:val="22"/>
          <w:u w:val="single"/>
        </w:rPr>
        <w:t xml:space="preserve"> if it has demand</w:t>
      </w:r>
      <w:r w:rsidRPr="007F770E">
        <w:rPr>
          <w:color w:val="000000" w:themeColor="text1"/>
          <w:szCs w:val="22"/>
        </w:rPr>
        <w:t xml:space="preserve"> driven </w:t>
      </w:r>
      <w:r w:rsidRPr="007F770E">
        <w:rPr>
          <w:color w:val="000000" w:themeColor="text1"/>
          <w:szCs w:val="22"/>
          <w:u w:val="single"/>
        </w:rPr>
        <w:t>characteristics.</w:t>
      </w:r>
      <w:r w:rsidRPr="007F770E">
        <w:rPr>
          <w:color w:val="000000" w:themeColor="text1"/>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7F770E">
        <w:rPr>
          <w:color w:val="000000" w:themeColor="text1"/>
          <w:szCs w:val="22"/>
          <w:highlight w:val="green"/>
          <w:u w:val="single"/>
        </w:rPr>
        <w:t>There is evidence</w:t>
      </w:r>
      <w:r w:rsidRPr="007F770E">
        <w:rPr>
          <w:color w:val="000000" w:themeColor="text1"/>
          <w:szCs w:val="22"/>
          <w:u w:val="single"/>
        </w:rPr>
        <w:t xml:space="preserve"> from Australia </w:t>
      </w:r>
      <w:r w:rsidRPr="007F770E">
        <w:rPr>
          <w:color w:val="000000" w:themeColor="text1"/>
          <w:szCs w:val="22"/>
          <w:highlight w:val="green"/>
          <w:u w:val="single"/>
        </w:rPr>
        <w:t>of</w:t>
      </w:r>
      <w:r w:rsidRPr="007F770E">
        <w:rPr>
          <w:color w:val="000000" w:themeColor="text1"/>
          <w:szCs w:val="22"/>
          <w:u w:val="single"/>
        </w:rPr>
        <w:t xml:space="preserve"> a </w:t>
      </w:r>
      <w:r w:rsidRPr="007F770E">
        <w:rPr>
          <w:b/>
          <w:color w:val="000000" w:themeColor="text1"/>
          <w:szCs w:val="22"/>
          <w:highlight w:val="green"/>
          <w:u w:val="single"/>
        </w:rPr>
        <w:t>remarkably rapid adoption</w:t>
      </w:r>
      <w:r w:rsidRPr="007F770E">
        <w:rPr>
          <w:color w:val="000000" w:themeColor="text1"/>
          <w:szCs w:val="22"/>
        </w:rPr>
        <w:t xml:space="preserve"> of roof top solar at a time when little investment in power was happening in the aftermath of abandoning the Australian carbon-pricing scheme [18]. Perth </w:t>
      </w:r>
      <w:proofErr w:type="gramStart"/>
      <w:r w:rsidRPr="007F770E">
        <w:rPr>
          <w:color w:val="000000" w:themeColor="text1"/>
          <w:szCs w:val="22"/>
        </w:rPr>
        <w:t>in particular showed</w:t>
      </w:r>
      <w:proofErr w:type="gramEnd"/>
      <w:r w:rsidRPr="007F770E">
        <w:rPr>
          <w:color w:val="000000" w:themeColor="text1"/>
          <w:szCs w:val="22"/>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7F770E">
        <w:rPr>
          <w:color w:val="000000" w:themeColor="text1"/>
          <w:szCs w:val="22"/>
          <w:u w:val="single"/>
        </w:rPr>
        <w:t>Battery storage is</w:t>
      </w:r>
      <w:r w:rsidRPr="007F770E">
        <w:rPr>
          <w:color w:val="000000" w:themeColor="text1"/>
          <w:szCs w:val="22"/>
        </w:rPr>
        <w:t xml:space="preserve"> now </w:t>
      </w:r>
      <w:r w:rsidRPr="007F770E">
        <w:rPr>
          <w:color w:val="000000" w:themeColor="text1"/>
          <w:szCs w:val="22"/>
          <w:u w:val="single"/>
        </w:rPr>
        <w:t>following the same trends</w:t>
      </w:r>
      <w:r w:rsidRPr="007F770E">
        <w:rPr>
          <w:color w:val="000000" w:themeColor="text1"/>
          <w:szCs w:val="22"/>
        </w:rPr>
        <w:t xml:space="preserve"> [19] and analysis in Perth shows </w:t>
      </w:r>
      <w:r w:rsidRPr="007F770E">
        <w:rPr>
          <w:color w:val="000000" w:themeColor="text1"/>
          <w:szCs w:val="22"/>
          <w:u w:val="single"/>
        </w:rPr>
        <w:t xml:space="preserve">solar-storage systems enable over </w:t>
      </w:r>
      <w:r w:rsidRPr="007F770E">
        <w:rPr>
          <w:b/>
          <w:color w:val="000000" w:themeColor="text1"/>
          <w:szCs w:val="22"/>
          <w:u w:val="single"/>
        </w:rPr>
        <w:t xml:space="preserve">90% </w:t>
      </w:r>
      <w:proofErr w:type="spellStart"/>
      <w:r w:rsidRPr="007F770E">
        <w:rPr>
          <w:b/>
          <w:color w:val="000000" w:themeColor="text1"/>
          <w:szCs w:val="22"/>
          <w:u w:val="single"/>
        </w:rPr>
        <w:t>gridfree</w:t>
      </w:r>
      <w:proofErr w:type="spellEnd"/>
      <w:r w:rsidRPr="007F770E">
        <w:rPr>
          <w:color w:val="000000" w:themeColor="text1"/>
          <w:szCs w:val="22"/>
          <w:u w:val="single"/>
        </w:rPr>
        <w:t xml:space="preserve"> electricity as well as</w:t>
      </w:r>
      <w:r w:rsidRPr="007F770E">
        <w:rPr>
          <w:color w:val="000000" w:themeColor="text1"/>
          <w:szCs w:val="22"/>
        </w:rPr>
        <w:t xml:space="preserve"> producing </w:t>
      </w:r>
      <w:r w:rsidRPr="007F770E">
        <w:rPr>
          <w:color w:val="000000" w:themeColor="text1"/>
          <w:szCs w:val="22"/>
          <w:u w:val="single"/>
        </w:rPr>
        <w:t>more renewable energy to feed into the grid and generate income</w:t>
      </w:r>
      <w:r w:rsidRPr="007F770E">
        <w:rPr>
          <w:color w:val="000000" w:themeColor="text1"/>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7F770E">
        <w:rPr>
          <w:color w:val="000000" w:themeColor="text1"/>
          <w:szCs w:val="22"/>
          <w:u w:val="single"/>
        </w:rPr>
        <w:t>demand is driving the electricity system toward a rapid decline in coal even faster than supply costs</w:t>
      </w:r>
      <w:r w:rsidRPr="007F770E">
        <w:rPr>
          <w:color w:val="000000" w:themeColor="text1"/>
          <w:szCs w:val="22"/>
        </w:rPr>
        <w:t xml:space="preserve"> would indicate. This may involve more gas in some cities like in the US where this is significantly cheaper but </w:t>
      </w:r>
      <w:r w:rsidRPr="007F770E">
        <w:rPr>
          <w:color w:val="000000" w:themeColor="text1"/>
          <w:szCs w:val="22"/>
          <w:u w:val="single"/>
        </w:rPr>
        <w:t>the attractions of</w:t>
      </w:r>
      <w:r w:rsidRPr="007F770E">
        <w:rPr>
          <w:color w:val="000000" w:themeColor="text1"/>
          <w:szCs w:val="22"/>
        </w:rPr>
        <w:t xml:space="preserve"> roof-top </w:t>
      </w:r>
      <w:r w:rsidRPr="007F770E">
        <w:rPr>
          <w:color w:val="000000" w:themeColor="text1"/>
          <w:szCs w:val="22"/>
          <w:highlight w:val="green"/>
          <w:u w:val="single"/>
        </w:rPr>
        <w:t>solar and batteries</w:t>
      </w:r>
      <w:r w:rsidRPr="007F770E">
        <w:rPr>
          <w:color w:val="000000" w:themeColor="text1"/>
          <w:szCs w:val="22"/>
          <w:u w:val="single"/>
        </w:rPr>
        <w:t xml:space="preserve"> are</w:t>
      </w:r>
      <w:r w:rsidRPr="007F770E">
        <w:rPr>
          <w:color w:val="000000" w:themeColor="text1"/>
          <w:szCs w:val="22"/>
        </w:rPr>
        <w:t xml:space="preserve"> more than likely </w:t>
      </w:r>
      <w:r w:rsidRPr="007F770E">
        <w:rPr>
          <w:color w:val="000000" w:themeColor="text1"/>
          <w:szCs w:val="22"/>
          <w:u w:val="single"/>
        </w:rPr>
        <w:t xml:space="preserve">going to </w:t>
      </w:r>
      <w:r w:rsidRPr="007F770E">
        <w:rPr>
          <w:color w:val="000000" w:themeColor="text1"/>
          <w:szCs w:val="22"/>
          <w:highlight w:val="green"/>
          <w:u w:val="single"/>
        </w:rPr>
        <w:t xml:space="preserve">outcompete gas when the </w:t>
      </w:r>
      <w:r w:rsidRPr="007F770E">
        <w:rPr>
          <w:b/>
          <w:color w:val="000000" w:themeColor="text1"/>
          <w:szCs w:val="22"/>
          <w:highlight w:val="green"/>
          <w:u w:val="single"/>
        </w:rPr>
        <w:t>market enables it</w:t>
      </w:r>
      <w:r w:rsidRPr="007F770E">
        <w:rPr>
          <w:b/>
          <w:color w:val="000000" w:themeColor="text1"/>
          <w:szCs w:val="22"/>
          <w:u w:val="single"/>
        </w:rPr>
        <w:t xml:space="preserve"> to work</w:t>
      </w:r>
      <w:r w:rsidRPr="007F770E">
        <w:rPr>
          <w:color w:val="000000" w:themeColor="text1"/>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7F770E">
        <w:rPr>
          <w:color w:val="000000" w:themeColor="text1"/>
          <w:szCs w:val="22"/>
        </w:rPr>
        <w:t>however</w:t>
      </w:r>
      <w:proofErr w:type="gramEnd"/>
      <w:r w:rsidRPr="007F770E">
        <w:rPr>
          <w:color w:val="000000" w:themeColor="text1"/>
          <w:szCs w:val="22"/>
        </w:rPr>
        <w:t xml:space="preserve">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w:t>
      </w:r>
      <w:r w:rsidRPr="007F770E">
        <w:rPr>
          <w:color w:val="000000" w:themeColor="text1"/>
          <w:szCs w:val="22"/>
        </w:rPr>
        <w:lastRenderedPageBreak/>
        <w:t xml:space="preserve">some of this improvement [28]. 3.2.2 Electric mobility </w:t>
      </w:r>
      <w:r w:rsidRPr="007F770E">
        <w:rPr>
          <w:color w:val="000000" w:themeColor="text1"/>
          <w:szCs w:val="22"/>
          <w:u w:val="single"/>
        </w:rPr>
        <w:t xml:space="preserve">Electric vehicles are growing globally at </w:t>
      </w:r>
      <w:r w:rsidRPr="007F770E">
        <w:rPr>
          <w:b/>
          <w:color w:val="000000" w:themeColor="text1"/>
          <w:szCs w:val="22"/>
          <w:u w:val="single"/>
        </w:rPr>
        <w:t>over 40% per year</w:t>
      </w:r>
      <w:r w:rsidRPr="007F770E">
        <w:rPr>
          <w:color w:val="000000" w:themeColor="text1"/>
          <w:szCs w:val="22"/>
          <w:u w:val="single"/>
        </w:rPr>
        <w:t xml:space="preserve"> and</w:t>
      </w:r>
      <w:r w:rsidRPr="007F770E">
        <w:rPr>
          <w:color w:val="000000" w:themeColor="text1"/>
          <w:szCs w:val="22"/>
        </w:rPr>
        <w:t xml:space="preserve"> are expected to </w:t>
      </w:r>
      <w:r w:rsidRPr="007F770E">
        <w:rPr>
          <w:color w:val="000000" w:themeColor="text1"/>
          <w:szCs w:val="22"/>
          <w:u w:val="single"/>
        </w:rPr>
        <w:t>reach at least 25% of the</w:t>
      </w:r>
      <w:r w:rsidRPr="007F770E">
        <w:rPr>
          <w:color w:val="000000" w:themeColor="text1"/>
          <w:szCs w:val="22"/>
        </w:rPr>
        <w:t xml:space="preserve"> vehicle</w:t>
      </w:r>
      <w:r w:rsidRPr="007F770E">
        <w:rPr>
          <w:color w:val="000000" w:themeColor="text1"/>
          <w:szCs w:val="22"/>
          <w:u w:val="single"/>
        </w:rPr>
        <w:t xml:space="preserve"> fleet by 2040</w:t>
      </w:r>
      <w:r w:rsidRPr="007F770E">
        <w:rPr>
          <w:color w:val="000000" w:themeColor="text1"/>
          <w:szCs w:val="22"/>
        </w:rPr>
        <w:t xml:space="preserve"> [29]. Most of this growth is in China which is likely to mean cheaper exports. The </w:t>
      </w:r>
      <w:r w:rsidRPr="007F770E">
        <w:rPr>
          <w:color w:val="000000" w:themeColor="text1"/>
          <w:szCs w:val="22"/>
          <w:u w:val="single"/>
        </w:rPr>
        <w:t>demand</w:t>
      </w:r>
      <w:r w:rsidRPr="007F770E">
        <w:rPr>
          <w:color w:val="000000" w:themeColor="text1"/>
          <w:szCs w:val="22"/>
        </w:rPr>
        <w:t xml:space="preserve"> for electric vehicles </w:t>
      </w:r>
      <w:r w:rsidRPr="007F770E">
        <w:rPr>
          <w:color w:val="000000" w:themeColor="text1"/>
          <w:szCs w:val="22"/>
          <w:u w:val="single"/>
        </w:rPr>
        <w:t>is high</w:t>
      </w:r>
      <w:r w:rsidRPr="007F770E">
        <w:rPr>
          <w:color w:val="000000" w:themeColor="text1"/>
          <w:szCs w:val="22"/>
        </w:rPr>
        <w:t xml:space="preserve"> whether they are personal cars, buses, trains or electric bikes and certainly with cars </w:t>
      </w:r>
      <w:r w:rsidRPr="007F770E">
        <w:rPr>
          <w:color w:val="000000" w:themeColor="text1"/>
          <w:szCs w:val="22"/>
          <w:u w:val="single"/>
        </w:rPr>
        <w:t>this is</w:t>
      </w:r>
      <w:r w:rsidRPr="007F770E">
        <w:rPr>
          <w:color w:val="000000" w:themeColor="text1"/>
          <w:szCs w:val="22"/>
        </w:rPr>
        <w:t xml:space="preserve"> happening </w:t>
      </w:r>
      <w:r w:rsidRPr="007F770E">
        <w:rPr>
          <w:color w:val="000000" w:themeColor="text1"/>
          <w:szCs w:val="22"/>
          <w:u w:val="single"/>
        </w:rPr>
        <w:t xml:space="preserve">well before the </w:t>
      </w:r>
      <w:r w:rsidRPr="007F770E">
        <w:rPr>
          <w:b/>
          <w:color w:val="000000" w:themeColor="text1"/>
          <w:szCs w:val="22"/>
          <w:u w:val="single"/>
        </w:rPr>
        <w:t>supply cost</w:t>
      </w:r>
      <w:r w:rsidRPr="007F770E">
        <w:rPr>
          <w:color w:val="000000" w:themeColor="text1"/>
          <w:szCs w:val="22"/>
          <w:u w:val="single"/>
        </w:rPr>
        <w:t xml:space="preserve"> is competitive</w:t>
      </w:r>
      <w:r w:rsidRPr="007F770E">
        <w:rPr>
          <w:color w:val="000000" w:themeColor="text1"/>
          <w:szCs w:val="22"/>
        </w:rPr>
        <w:t xml:space="preserve"> though the daily costs of operation are significantly </w:t>
      </w:r>
      <w:proofErr w:type="gramStart"/>
      <w:r w:rsidRPr="007F770E">
        <w:rPr>
          <w:color w:val="000000" w:themeColor="text1"/>
          <w:szCs w:val="22"/>
        </w:rPr>
        <w:t>lower</w:t>
      </w:r>
      <w:proofErr w:type="gramEnd"/>
      <w:r w:rsidRPr="007F770E">
        <w:rPr>
          <w:color w:val="000000" w:themeColor="text1"/>
          <w:szCs w:val="22"/>
        </w:rPr>
        <w:t xml:space="preserve"> and this is a strong demand factor for most consumers; some are therefore predicting even higher adoption rates [30]. </w:t>
      </w:r>
      <w:r w:rsidRPr="007F770E">
        <w:rPr>
          <w:color w:val="000000" w:themeColor="text1"/>
          <w:szCs w:val="22"/>
          <w:u w:val="single"/>
        </w:rPr>
        <w:t>There is another demand</w:t>
      </w:r>
      <w:r w:rsidRPr="007F770E">
        <w:rPr>
          <w:color w:val="000000" w:themeColor="text1"/>
          <w:szCs w:val="22"/>
        </w:rPr>
        <w:t xml:space="preserve">-based </w:t>
      </w:r>
      <w:r w:rsidRPr="007F770E">
        <w:rPr>
          <w:color w:val="000000" w:themeColor="text1"/>
          <w:szCs w:val="22"/>
          <w:u w:val="single"/>
        </w:rPr>
        <w:t>trend that will impact</w:t>
      </w:r>
      <w:r w:rsidRPr="007F770E">
        <w:rPr>
          <w:color w:val="000000" w:themeColor="text1"/>
          <w:szCs w:val="22"/>
        </w:rPr>
        <w:t xml:space="preserve"> on the shift to </w:t>
      </w:r>
      <w:r w:rsidRPr="007F770E">
        <w:rPr>
          <w:b/>
          <w:color w:val="000000" w:themeColor="text1"/>
          <w:szCs w:val="22"/>
          <w:u w:val="single"/>
        </w:rPr>
        <w:t>electric mobility</w:t>
      </w:r>
      <w:r w:rsidRPr="007F770E">
        <w:rPr>
          <w:color w:val="000000" w:themeColor="text1"/>
          <w:szCs w:val="22"/>
          <w:u w:val="single"/>
        </w:rPr>
        <w:t xml:space="preserve">. </w:t>
      </w:r>
      <w:r w:rsidRPr="007F770E">
        <w:rPr>
          <w:color w:val="000000" w:themeColor="text1"/>
          <w:szCs w:val="22"/>
          <w:highlight w:val="green"/>
          <w:u w:val="single"/>
        </w:rPr>
        <w:t>The trend</w:t>
      </w:r>
      <w:r w:rsidRPr="007F770E">
        <w:rPr>
          <w:color w:val="000000" w:themeColor="text1"/>
          <w:szCs w:val="22"/>
          <w:u w:val="single"/>
        </w:rPr>
        <w:t xml:space="preserve"> in electricity </w:t>
      </w:r>
      <w:r w:rsidRPr="007F770E">
        <w:rPr>
          <w:color w:val="000000" w:themeColor="text1"/>
          <w:szCs w:val="22"/>
          <w:highlight w:val="green"/>
          <w:u w:val="single"/>
        </w:rPr>
        <w:t>to become</w:t>
      </w:r>
      <w:r w:rsidRPr="007F770E">
        <w:rPr>
          <w:color w:val="000000" w:themeColor="text1"/>
          <w:szCs w:val="22"/>
          <w:u w:val="single"/>
        </w:rPr>
        <w:t xml:space="preserve"> more </w:t>
      </w:r>
      <w:r w:rsidRPr="007F770E">
        <w:rPr>
          <w:b/>
          <w:color w:val="000000" w:themeColor="text1"/>
          <w:szCs w:val="22"/>
          <w:highlight w:val="green"/>
          <w:u w:val="single"/>
        </w:rPr>
        <w:t>based on renewables</w:t>
      </w:r>
      <w:r w:rsidRPr="007F770E">
        <w:rPr>
          <w:color w:val="000000" w:themeColor="text1"/>
          <w:szCs w:val="22"/>
          <w:u w:val="single"/>
        </w:rPr>
        <w:t xml:space="preserve"> means that growth in solar-powered EVs </w:t>
      </w:r>
      <w:proofErr w:type="gramStart"/>
      <w:r w:rsidRPr="007F770E">
        <w:rPr>
          <w:color w:val="000000" w:themeColor="text1"/>
          <w:szCs w:val="22"/>
          <w:highlight w:val="green"/>
          <w:u w:val="single"/>
        </w:rPr>
        <w:t>are</w:t>
      </w:r>
      <w:proofErr w:type="gramEnd"/>
      <w:r w:rsidRPr="007F770E">
        <w:rPr>
          <w:color w:val="000000" w:themeColor="text1"/>
          <w:szCs w:val="22"/>
        </w:rPr>
        <w:t xml:space="preserve"> likely to be </w:t>
      </w:r>
      <w:r w:rsidRPr="007F770E">
        <w:rPr>
          <w:color w:val="000000" w:themeColor="text1"/>
          <w:szCs w:val="22"/>
          <w:highlight w:val="green"/>
          <w:u w:val="single"/>
        </w:rPr>
        <w:t>driven by demand</w:t>
      </w:r>
      <w:r w:rsidRPr="007F770E">
        <w:rPr>
          <w:color w:val="000000" w:themeColor="text1"/>
          <w:szCs w:val="16"/>
        </w:rPr>
        <w:t xml:space="preserve"> </w:t>
      </w:r>
      <w:r w:rsidRPr="007F770E">
        <w:rPr>
          <w:color w:val="000000" w:themeColor="text1"/>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7F770E">
        <w:rPr>
          <w:color w:val="000000" w:themeColor="text1"/>
          <w:szCs w:val="22"/>
          <w:u w:val="single"/>
        </w:rPr>
        <w:t>The rise of the renewable city has been</w:t>
      </w:r>
      <w:r w:rsidRPr="007F770E">
        <w:rPr>
          <w:color w:val="000000" w:themeColor="text1"/>
          <w:szCs w:val="22"/>
        </w:rPr>
        <w:t xml:space="preserve"> quite </w:t>
      </w:r>
      <w:proofErr w:type="gramStart"/>
      <w:r w:rsidRPr="007F770E">
        <w:rPr>
          <w:color w:val="000000" w:themeColor="text1"/>
          <w:szCs w:val="22"/>
          <w:u w:val="single"/>
        </w:rPr>
        <w:t>dramatic</w:t>
      </w:r>
      <w:proofErr w:type="gramEnd"/>
      <w:r w:rsidRPr="007F770E">
        <w:rPr>
          <w:color w:val="000000" w:themeColor="text1"/>
          <w:szCs w:val="22"/>
          <w:u w:val="single"/>
        </w:rPr>
        <w:t xml:space="preserve"> and</w:t>
      </w:r>
      <w:r w:rsidRPr="007F770E">
        <w:rPr>
          <w:color w:val="000000" w:themeColor="text1"/>
          <w:szCs w:val="22"/>
        </w:rPr>
        <w:t xml:space="preserve"> this paper suggests that it </w:t>
      </w:r>
      <w:r w:rsidRPr="007F770E">
        <w:rPr>
          <w:color w:val="000000" w:themeColor="text1"/>
          <w:szCs w:val="22"/>
          <w:u w:val="single"/>
        </w:rPr>
        <w:t>will continue</w:t>
      </w:r>
      <w:r w:rsidRPr="007F770E">
        <w:rPr>
          <w:color w:val="000000" w:themeColor="text1"/>
          <w:szCs w:val="22"/>
        </w:rPr>
        <w:t xml:space="preserve"> to rise </w:t>
      </w:r>
      <w:r w:rsidRPr="007F770E">
        <w:rPr>
          <w:color w:val="000000" w:themeColor="text1"/>
          <w:szCs w:val="22"/>
          <w:u w:val="single"/>
        </w:rPr>
        <w:t xml:space="preserve">due to demand which </w:t>
      </w:r>
      <w:r w:rsidRPr="007F770E">
        <w:rPr>
          <w:b/>
          <w:color w:val="000000" w:themeColor="text1"/>
          <w:szCs w:val="22"/>
          <w:u w:val="single"/>
        </w:rPr>
        <w:t>facilitates disruptive innovation</w:t>
      </w:r>
      <w:r w:rsidRPr="007F770E">
        <w:rPr>
          <w:color w:val="000000" w:themeColor="text1"/>
          <w:szCs w:val="22"/>
          <w:u w:val="single"/>
        </w:rPr>
        <w:t xml:space="preserve"> in replacing</w:t>
      </w:r>
      <w:r w:rsidRPr="007F770E">
        <w:rPr>
          <w:color w:val="000000" w:themeColor="text1"/>
          <w:szCs w:val="22"/>
        </w:rPr>
        <w:t xml:space="preserve"> both </w:t>
      </w:r>
      <w:r w:rsidRPr="007F770E">
        <w:rPr>
          <w:color w:val="000000" w:themeColor="text1"/>
          <w:szCs w:val="22"/>
          <w:u w:val="single"/>
        </w:rPr>
        <w:t>coal and oil</w:t>
      </w:r>
      <w:r w:rsidRPr="007F770E">
        <w:rPr>
          <w:color w:val="000000" w:themeColor="text1"/>
          <w:szCs w:val="22"/>
        </w:rPr>
        <w:t xml:space="preserve">. Such demand is seen in the improved electricity systems that are emerging </w:t>
      </w:r>
      <w:proofErr w:type="gramStart"/>
      <w:r w:rsidRPr="007F770E">
        <w:rPr>
          <w:color w:val="000000" w:themeColor="text1"/>
          <w:szCs w:val="22"/>
        </w:rPr>
        <w:t>as a result of</w:t>
      </w:r>
      <w:proofErr w:type="gramEnd"/>
      <w:r w:rsidRPr="007F770E">
        <w:rPr>
          <w:color w:val="000000" w:themeColor="text1"/>
          <w:szCs w:val="22"/>
        </w:rPr>
        <w:t xml:space="preserve"> the demand for roof top solar and in the demand for re-urbanized cities where electric mobility can better service the needs of the community. There are</w:t>
      </w:r>
      <w:r w:rsidRPr="007F770E">
        <w:rPr>
          <w:color w:val="000000" w:themeColor="text1"/>
          <w:szCs w:val="22"/>
          <w:u w:val="single"/>
        </w:rPr>
        <w:t xml:space="preserve"> two other demand factors that</w:t>
      </w:r>
      <w:r w:rsidRPr="007F770E">
        <w:rPr>
          <w:color w:val="000000" w:themeColor="text1"/>
          <w:szCs w:val="22"/>
        </w:rPr>
        <w:t xml:space="preserve"> are likely to continue to </w:t>
      </w:r>
      <w:r w:rsidRPr="007F770E">
        <w:rPr>
          <w:color w:val="000000" w:themeColor="text1"/>
          <w:szCs w:val="22"/>
          <w:u w:val="single"/>
        </w:rPr>
        <w:t xml:space="preserve">drive the need for a </w:t>
      </w:r>
      <w:r w:rsidRPr="007F770E">
        <w:rPr>
          <w:b/>
          <w:color w:val="000000" w:themeColor="text1"/>
          <w:szCs w:val="22"/>
          <w:u w:val="single"/>
        </w:rPr>
        <w:t>renewable city</w:t>
      </w:r>
      <w:r w:rsidRPr="007F770E">
        <w:rPr>
          <w:color w:val="000000" w:themeColor="text1"/>
          <w:szCs w:val="22"/>
          <w:u w:val="single"/>
        </w:rPr>
        <w:t xml:space="preserve"> the knowledge</w:t>
      </w:r>
      <w:r w:rsidRPr="007F770E">
        <w:rPr>
          <w:color w:val="000000" w:themeColor="text1"/>
          <w:szCs w:val="22"/>
        </w:rPr>
        <w:t xml:space="preserve"> economy </w:t>
      </w:r>
      <w:r w:rsidRPr="007F770E">
        <w:rPr>
          <w:color w:val="000000" w:themeColor="text1"/>
          <w:szCs w:val="22"/>
          <w:u w:val="single"/>
        </w:rPr>
        <w:t>and</w:t>
      </w:r>
      <w:r w:rsidRPr="007F770E">
        <w:rPr>
          <w:color w:val="000000" w:themeColor="text1"/>
          <w:szCs w:val="22"/>
        </w:rPr>
        <w:t xml:space="preserve"> the </w:t>
      </w:r>
      <w:r w:rsidRPr="007F770E">
        <w:rPr>
          <w:color w:val="000000" w:themeColor="text1"/>
          <w:szCs w:val="22"/>
          <w:u w:val="single"/>
        </w:rPr>
        <w:t xml:space="preserve">digital economy </w:t>
      </w:r>
      <w:r w:rsidRPr="007F770E">
        <w:rPr>
          <w:color w:val="000000" w:themeColor="text1"/>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7F770E">
        <w:rPr>
          <w:color w:val="000000" w:themeColor="text1"/>
          <w:szCs w:val="22"/>
        </w:rPr>
        <w:t>most free</w:t>
      </w:r>
      <w:proofErr w:type="gramEnd"/>
      <w:r w:rsidRPr="007F770E">
        <w:rPr>
          <w:color w:val="000000" w:themeColor="text1"/>
          <w:szCs w:val="22"/>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7F770E">
        <w:rPr>
          <w:color w:val="000000" w:themeColor="text1"/>
          <w:szCs w:val="22"/>
          <w:u w:val="single"/>
        </w:rPr>
        <w:t xml:space="preserve">The </w:t>
      </w:r>
      <w:r w:rsidRPr="007F770E">
        <w:rPr>
          <w:color w:val="000000" w:themeColor="text1"/>
          <w:szCs w:val="22"/>
          <w:highlight w:val="green"/>
          <w:u w:val="single"/>
        </w:rPr>
        <w:t>data is</w:t>
      </w:r>
      <w:r w:rsidRPr="007F770E">
        <w:rPr>
          <w:color w:val="000000" w:themeColor="text1"/>
          <w:szCs w:val="22"/>
        </w:rPr>
        <w:t xml:space="preserve"> also </w:t>
      </w:r>
      <w:r w:rsidRPr="007F770E">
        <w:rPr>
          <w:color w:val="000000" w:themeColor="text1"/>
          <w:szCs w:val="22"/>
          <w:highlight w:val="green"/>
          <w:u w:val="single"/>
        </w:rPr>
        <w:t>strong</w:t>
      </w:r>
      <w:r w:rsidRPr="007F770E">
        <w:rPr>
          <w:color w:val="000000" w:themeColor="text1"/>
          <w:szCs w:val="22"/>
          <w:u w:val="single"/>
        </w:rPr>
        <w:t xml:space="preserve"> that there is demand for </w:t>
      </w:r>
      <w:r w:rsidRPr="007F770E">
        <w:rPr>
          <w:b/>
          <w:color w:val="000000" w:themeColor="text1"/>
          <w:szCs w:val="22"/>
          <w:u w:val="single"/>
        </w:rPr>
        <w:t>low carbon buildings</w:t>
      </w:r>
      <w:r w:rsidRPr="007F770E">
        <w:rPr>
          <w:color w:val="000000" w:themeColor="text1"/>
          <w:szCs w:val="22"/>
          <w:u w:val="single"/>
        </w:rPr>
        <w:t xml:space="preserve"> in</w:t>
      </w:r>
      <w:r w:rsidRPr="007F770E">
        <w:rPr>
          <w:color w:val="000000" w:themeColor="text1"/>
          <w:szCs w:val="22"/>
        </w:rPr>
        <w:t xml:space="preserve"> these new regenerating urban </w:t>
      </w:r>
      <w:r w:rsidRPr="007F770E">
        <w:rPr>
          <w:color w:val="000000" w:themeColor="text1"/>
          <w:szCs w:val="22"/>
          <w:u w:val="single"/>
        </w:rPr>
        <w:t>centers</w:t>
      </w:r>
      <w:r w:rsidRPr="007F770E">
        <w:rPr>
          <w:color w:val="000000" w:themeColor="text1"/>
          <w:szCs w:val="22"/>
        </w:rPr>
        <w:t xml:space="preserve"> [34]. Indeed, cities are competing for residents and workers through the provision of new </w:t>
      </w:r>
      <w:proofErr w:type="gramStart"/>
      <w:r w:rsidRPr="007F770E">
        <w:rPr>
          <w:color w:val="000000" w:themeColor="text1"/>
          <w:szCs w:val="22"/>
        </w:rPr>
        <w:t>sustainability oriented</w:t>
      </w:r>
      <w:proofErr w:type="gramEnd"/>
      <w:r w:rsidRPr="007F770E">
        <w:rPr>
          <w:color w:val="000000" w:themeColor="text1"/>
          <w:szCs w:val="22"/>
        </w:rPr>
        <w:t xml:space="preserve"> precincts and neighborhoods; the data shows that </w:t>
      </w:r>
      <w:r w:rsidRPr="007F770E">
        <w:rPr>
          <w:color w:val="000000" w:themeColor="text1"/>
          <w:szCs w:val="22"/>
          <w:u w:val="single"/>
        </w:rPr>
        <w:t>sustainability features</w:t>
      </w:r>
      <w:r w:rsidRPr="007F770E">
        <w:rPr>
          <w:color w:val="000000" w:themeColor="text1"/>
          <w:szCs w:val="22"/>
        </w:rPr>
        <w:t xml:space="preserve"> in buildings </w:t>
      </w:r>
      <w:r w:rsidRPr="007F770E">
        <w:rPr>
          <w:color w:val="000000" w:themeColor="text1"/>
          <w:szCs w:val="22"/>
          <w:u w:val="single"/>
        </w:rPr>
        <w:t xml:space="preserve">are a close third behind </w:t>
      </w:r>
      <w:r w:rsidRPr="007F770E">
        <w:rPr>
          <w:b/>
          <w:color w:val="000000" w:themeColor="text1"/>
          <w:szCs w:val="22"/>
          <w:u w:val="single"/>
        </w:rPr>
        <w:t>affordability and location</w:t>
      </w:r>
      <w:r w:rsidRPr="007F770E">
        <w:rPr>
          <w:color w:val="000000" w:themeColor="text1"/>
          <w:szCs w:val="22"/>
        </w:rPr>
        <w:t xml:space="preserve"> [3,32,35]. As</w:t>
      </w:r>
      <w:r w:rsidRPr="007F770E">
        <w:rPr>
          <w:color w:val="000000" w:themeColor="text1"/>
          <w:szCs w:val="22"/>
          <w:u w:val="single"/>
        </w:rPr>
        <w:t xml:space="preserve"> with many economic changes, there is another cultural dimension</w:t>
      </w:r>
      <w:r w:rsidRPr="007F770E">
        <w:rPr>
          <w:color w:val="000000" w:themeColor="text1"/>
          <w:szCs w:val="22"/>
        </w:rPr>
        <w:t xml:space="preserve"> to this change </w:t>
      </w:r>
      <w:r w:rsidRPr="007F770E">
        <w:rPr>
          <w:color w:val="000000" w:themeColor="text1"/>
          <w:szCs w:val="22"/>
          <w:u w:val="single"/>
        </w:rPr>
        <w:t>that</w:t>
      </w:r>
      <w:r w:rsidRPr="007F770E">
        <w:rPr>
          <w:color w:val="000000" w:themeColor="text1"/>
          <w:szCs w:val="22"/>
        </w:rPr>
        <w:t xml:space="preserve"> perhaps </w:t>
      </w:r>
      <w:r w:rsidRPr="007F770E">
        <w:rPr>
          <w:color w:val="000000" w:themeColor="text1"/>
          <w:szCs w:val="22"/>
          <w:u w:val="single"/>
        </w:rPr>
        <w:t>explains the rapidity of the changes observed</w:t>
      </w:r>
      <w:r w:rsidRPr="007F770E">
        <w:rPr>
          <w:color w:val="000000" w:themeColor="text1"/>
          <w:szCs w:val="22"/>
        </w:rPr>
        <w:t xml:space="preserve"> above </w:t>
      </w:r>
      <w:r w:rsidRPr="007F770E">
        <w:rPr>
          <w:color w:val="000000" w:themeColor="text1"/>
          <w:szCs w:val="22"/>
          <w:u w:val="single"/>
        </w:rPr>
        <w:t>as well as the demographic complexion of the change. Young people</w:t>
      </w:r>
      <w:r w:rsidRPr="007F770E">
        <w:rPr>
          <w:color w:val="000000" w:themeColor="text1"/>
          <w:szCs w:val="22"/>
        </w:rPr>
        <w:t xml:space="preserve"> (especially those involved in knowledge economy jobs) </w:t>
      </w:r>
      <w:r w:rsidRPr="007F770E">
        <w:rPr>
          <w:color w:val="000000" w:themeColor="text1"/>
          <w:szCs w:val="22"/>
          <w:u w:val="single"/>
        </w:rPr>
        <w:t>are moving to reduce their car use and switch to alternative transport</w:t>
      </w:r>
      <w:r w:rsidRPr="007F770E">
        <w:rPr>
          <w:color w:val="000000" w:themeColor="text1"/>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7F770E">
        <w:rPr>
          <w:color w:val="000000" w:themeColor="text1"/>
          <w:szCs w:val="22"/>
          <w:u w:val="single"/>
        </w:rPr>
        <w:t>evidence</w:t>
      </w:r>
      <w:r w:rsidRPr="007F770E">
        <w:rPr>
          <w:color w:val="000000" w:themeColor="text1"/>
          <w:szCs w:val="22"/>
        </w:rPr>
        <w:t xml:space="preserve"> gathered in this paper </w:t>
      </w:r>
      <w:r w:rsidRPr="007F770E">
        <w:rPr>
          <w:color w:val="000000" w:themeColor="text1"/>
          <w:szCs w:val="22"/>
          <w:u w:val="single"/>
        </w:rPr>
        <w:t xml:space="preserve">has shown that </w:t>
      </w:r>
      <w:r w:rsidRPr="007F770E">
        <w:rPr>
          <w:color w:val="000000" w:themeColor="text1"/>
          <w:szCs w:val="22"/>
          <w:highlight w:val="green"/>
          <w:u w:val="single"/>
        </w:rPr>
        <w:t xml:space="preserve">there is a </w:t>
      </w:r>
      <w:r w:rsidRPr="007F770E">
        <w:rPr>
          <w:b/>
          <w:color w:val="000000" w:themeColor="text1"/>
          <w:szCs w:val="22"/>
          <w:highlight w:val="green"/>
          <w:u w:val="single"/>
        </w:rPr>
        <w:t>new trend</w:t>
      </w:r>
      <w:r w:rsidRPr="007F770E">
        <w:rPr>
          <w:color w:val="000000" w:themeColor="text1"/>
          <w:szCs w:val="22"/>
          <w:u w:val="single"/>
        </w:rPr>
        <w:t>: the rise of the renewable</w:t>
      </w:r>
      <w:r w:rsidRPr="007F770E">
        <w:rPr>
          <w:color w:val="000000" w:themeColor="text1"/>
          <w:szCs w:val="22"/>
        </w:rPr>
        <w:t xml:space="preserve"> city </w:t>
      </w:r>
      <w:r w:rsidRPr="007F770E">
        <w:rPr>
          <w:color w:val="000000" w:themeColor="text1"/>
          <w:szCs w:val="22"/>
          <w:u w:val="single"/>
        </w:rPr>
        <w:t>which has emerged</w:t>
      </w:r>
      <w:r w:rsidRPr="007F770E">
        <w:rPr>
          <w:color w:val="000000" w:themeColor="text1"/>
          <w:szCs w:val="22"/>
        </w:rPr>
        <w:t xml:space="preserve"> this century </w:t>
      </w:r>
      <w:r w:rsidRPr="007F770E">
        <w:rPr>
          <w:color w:val="000000" w:themeColor="text1"/>
          <w:szCs w:val="22"/>
          <w:u w:val="single"/>
        </w:rPr>
        <w:t xml:space="preserve">from the </w:t>
      </w:r>
      <w:r w:rsidRPr="007F770E">
        <w:rPr>
          <w:b/>
          <w:color w:val="000000" w:themeColor="text1"/>
          <w:szCs w:val="22"/>
          <w:u w:val="single"/>
        </w:rPr>
        <w:t>decoupling of fossil fuels</w:t>
      </w:r>
      <w:r w:rsidRPr="007F770E">
        <w:rPr>
          <w:color w:val="000000" w:themeColor="text1"/>
          <w:szCs w:val="22"/>
          <w:u w:val="single"/>
        </w:rPr>
        <w:t xml:space="preserve"> and economic </w:t>
      </w:r>
      <w:r w:rsidRPr="007F770E">
        <w:rPr>
          <w:b/>
          <w:color w:val="000000" w:themeColor="text1"/>
          <w:szCs w:val="22"/>
          <w:u w:val="single"/>
        </w:rPr>
        <w:t>growth</w:t>
      </w:r>
      <w:r w:rsidRPr="007F770E">
        <w:rPr>
          <w:color w:val="000000" w:themeColor="text1"/>
          <w:szCs w:val="22"/>
          <w:u w:val="single"/>
        </w:rPr>
        <w:t>. The fall of coal and</w:t>
      </w:r>
      <w:r w:rsidRPr="007F770E">
        <w:rPr>
          <w:color w:val="000000" w:themeColor="text1"/>
          <w:szCs w:val="22"/>
        </w:rPr>
        <w:t xml:space="preserve"> the fall of </w:t>
      </w:r>
      <w:r w:rsidRPr="007F770E">
        <w:rPr>
          <w:color w:val="000000" w:themeColor="text1"/>
          <w:szCs w:val="22"/>
          <w:u w:val="single"/>
        </w:rPr>
        <w:t xml:space="preserve">oil are both </w:t>
      </w:r>
      <w:r w:rsidRPr="007F770E">
        <w:rPr>
          <w:color w:val="000000" w:themeColor="text1"/>
          <w:szCs w:val="22"/>
          <w:highlight w:val="green"/>
          <w:u w:val="single"/>
        </w:rPr>
        <w:t>caused by structural</w:t>
      </w:r>
      <w:r w:rsidRPr="007F770E">
        <w:rPr>
          <w:color w:val="000000" w:themeColor="text1"/>
          <w:szCs w:val="22"/>
          <w:u w:val="single"/>
        </w:rPr>
        <w:t xml:space="preserve"> </w:t>
      </w:r>
      <w:r w:rsidRPr="007F770E">
        <w:rPr>
          <w:b/>
          <w:color w:val="000000" w:themeColor="text1"/>
          <w:szCs w:val="22"/>
          <w:u w:val="single"/>
        </w:rPr>
        <w:t xml:space="preserve">energy efficiency </w:t>
      </w:r>
      <w:r w:rsidRPr="007F770E">
        <w:rPr>
          <w:b/>
          <w:color w:val="000000" w:themeColor="text1"/>
          <w:szCs w:val="22"/>
          <w:highlight w:val="green"/>
          <w:u w:val="single"/>
        </w:rPr>
        <w:t>gains</w:t>
      </w:r>
      <w:r w:rsidRPr="007F770E">
        <w:rPr>
          <w:color w:val="000000" w:themeColor="text1"/>
          <w:szCs w:val="22"/>
        </w:rPr>
        <w:t xml:space="preserve"> (smart technology and smart buildings for coal; smart, dense transit-oriented cities that reduce car dependence for oil) </w:t>
      </w:r>
      <w:r w:rsidRPr="007F770E">
        <w:rPr>
          <w:color w:val="000000" w:themeColor="text1"/>
          <w:szCs w:val="22"/>
          <w:u w:val="single"/>
        </w:rPr>
        <w:t>and</w:t>
      </w:r>
      <w:r w:rsidRPr="007F770E">
        <w:rPr>
          <w:color w:val="000000" w:themeColor="text1"/>
          <w:szCs w:val="22"/>
        </w:rPr>
        <w:t xml:space="preserve"> by switching to </w:t>
      </w:r>
      <w:r w:rsidRPr="007F770E">
        <w:rPr>
          <w:color w:val="000000" w:themeColor="text1"/>
          <w:szCs w:val="22"/>
          <w:u w:val="single"/>
        </w:rPr>
        <w:t>renewable fuels</w:t>
      </w:r>
      <w:r w:rsidRPr="007F770E">
        <w:rPr>
          <w:color w:val="000000" w:themeColor="text1"/>
          <w:szCs w:val="22"/>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7F770E">
        <w:rPr>
          <w:color w:val="000000" w:themeColor="text1"/>
          <w:szCs w:val="22"/>
        </w:rPr>
        <w:t>is</w:t>
      </w:r>
      <w:proofErr w:type="gramEnd"/>
      <w:r w:rsidRPr="007F770E">
        <w:rPr>
          <w:color w:val="000000" w:themeColor="text1"/>
          <w:szCs w:val="22"/>
        </w:rPr>
        <w:t xml:space="preserve"> thus to be expected as demand is likely to continue to rise for the urban living advantages associated with renewable city technologies and structures.</w:t>
      </w:r>
    </w:p>
    <w:p w14:paraId="7B4F1535" w14:textId="77777777" w:rsidR="00991BBC" w:rsidRPr="007F770E" w:rsidRDefault="00991BBC" w:rsidP="00991BBC">
      <w:pPr>
        <w:pStyle w:val="Heading4"/>
        <w:rPr>
          <w:rFonts w:cs="Calibri"/>
        </w:rPr>
      </w:pPr>
      <w:r w:rsidRPr="007F770E">
        <w:rPr>
          <w:rFonts w:cs="Calibri"/>
        </w:rPr>
        <w:t xml:space="preserve">Capitalism solves </w:t>
      </w:r>
      <w:r w:rsidRPr="007F770E">
        <w:rPr>
          <w:rFonts w:cs="Calibri"/>
          <w:u w:val="single"/>
        </w:rPr>
        <w:t>inequality</w:t>
      </w:r>
      <w:r w:rsidRPr="007F770E">
        <w:rPr>
          <w:rFonts w:cs="Calibri"/>
        </w:rPr>
        <w:t xml:space="preserve"> – historical analysis proves </w:t>
      </w:r>
    </w:p>
    <w:p w14:paraId="23ED7948" w14:textId="77777777" w:rsidR="00991BBC" w:rsidRPr="007F770E" w:rsidRDefault="00991BBC" w:rsidP="00991BBC">
      <w:pPr>
        <w:spacing w:after="0" w:line="240" w:lineRule="auto"/>
        <w:rPr>
          <w:rStyle w:val="Style13ptBold"/>
          <w:b w:val="0"/>
          <w:sz w:val="16"/>
        </w:rPr>
      </w:pPr>
      <w:proofErr w:type="spellStart"/>
      <w:r w:rsidRPr="007F770E">
        <w:rPr>
          <w:rStyle w:val="Style13ptBold"/>
        </w:rPr>
        <w:t>Zitelmann</w:t>
      </w:r>
      <w:proofErr w:type="spellEnd"/>
      <w:r w:rsidRPr="007F770E">
        <w:rPr>
          <w:rStyle w:val="Style13ptBold"/>
        </w:rPr>
        <w:t xml:space="preserve"> 20 </w:t>
      </w:r>
      <w:r w:rsidRPr="007F770E">
        <w:t>[(</w:t>
      </w:r>
      <w:proofErr w:type="spellStart"/>
      <w:proofErr w:type="gramStart"/>
      <w:r w:rsidRPr="007F770E">
        <w:t>Dr.Rainer</w:t>
      </w:r>
      <w:proofErr w:type="spellEnd"/>
      <w:proofErr w:type="gramEnd"/>
      <w:r w:rsidRPr="007F770E">
        <w:t xml:space="preserve">, a historian and sociologist. He is also a world-renowned author, successful businessman and real estate investor. </w:t>
      </w:r>
      <w:proofErr w:type="spellStart"/>
      <w:r w:rsidRPr="007F770E">
        <w:t>Zitelmann</w:t>
      </w:r>
      <w:proofErr w:type="spellEnd"/>
      <w:r w:rsidRPr="007F770E">
        <w:t xml:space="preserve"> has written a total of 24 books and has a doctorate in political science and sociology) “‘System Change Not Climate Change’: Capitalism </w:t>
      </w:r>
      <w:proofErr w:type="gramStart"/>
      <w:r w:rsidRPr="007F770E">
        <w:t>And</w:t>
      </w:r>
      <w:proofErr w:type="gramEnd"/>
      <w:r w:rsidRPr="007F770E">
        <w:t xml:space="preserve"> Environmental Destruction” Forbes, 7/13/2020] BC</w:t>
      </w:r>
    </w:p>
    <w:p w14:paraId="68528FB4" w14:textId="77777777" w:rsidR="00991BBC" w:rsidRPr="007F770E" w:rsidRDefault="00991BBC" w:rsidP="00991BBC">
      <w:pPr>
        <w:rPr>
          <w:rStyle w:val="StyleUnderline"/>
        </w:rPr>
      </w:pPr>
      <w:r w:rsidRPr="007F770E">
        <w:t xml:space="preserve">As one argument would have it, capitalism is responsible for the destruction of the environment because capitalism is based on growth. And yes, </w:t>
      </w:r>
      <w:r w:rsidRPr="007F770E">
        <w:rPr>
          <w:rStyle w:val="StyleUnderline"/>
        </w:rPr>
        <w:t xml:space="preserve">capitalism has led to tremendous economic growth. But </w:t>
      </w:r>
      <w:r w:rsidRPr="007F770E">
        <w:rPr>
          <w:rStyle w:val="StyleUnderline"/>
          <w:highlight w:val="green"/>
        </w:rPr>
        <w:t xml:space="preserve">without </w:t>
      </w:r>
      <w:r w:rsidRPr="007F770E">
        <w:rPr>
          <w:rStyle w:val="StyleUnderline"/>
        </w:rPr>
        <w:t xml:space="preserve">this </w:t>
      </w:r>
      <w:r w:rsidRPr="007F770E">
        <w:rPr>
          <w:rStyle w:val="StyleUnderline"/>
          <w:highlight w:val="green"/>
        </w:rPr>
        <w:t>growth,</w:t>
      </w:r>
      <w:r w:rsidRPr="007F770E">
        <w:rPr>
          <w:rStyle w:val="StyleUnderline"/>
        </w:rPr>
        <w:t xml:space="preserve"> </w:t>
      </w:r>
      <w:r w:rsidRPr="007F770E">
        <w:rPr>
          <w:rStyle w:val="StyleUnderline"/>
          <w:highlight w:val="green"/>
        </w:rPr>
        <w:t>a</w:t>
      </w:r>
      <w:r w:rsidRPr="007F770E">
        <w:rPr>
          <w:rStyle w:val="StyleUnderline"/>
        </w:rPr>
        <w:t xml:space="preserve">n ever-expanding world </w:t>
      </w:r>
      <w:r w:rsidRPr="007F770E">
        <w:rPr>
          <w:rStyle w:val="StyleUnderline"/>
          <w:highlight w:val="green"/>
        </w:rPr>
        <w:t xml:space="preserve">population would </w:t>
      </w:r>
      <w:r w:rsidRPr="007F770E">
        <w:rPr>
          <w:rStyle w:val="Emphasis"/>
          <w:highlight w:val="green"/>
        </w:rPr>
        <w:t xml:space="preserve">not have </w:t>
      </w:r>
      <w:r w:rsidRPr="007F770E">
        <w:rPr>
          <w:rStyle w:val="Emphasis"/>
        </w:rPr>
        <w:t xml:space="preserve">been able to provide even the most </w:t>
      </w:r>
      <w:proofErr w:type="gramStart"/>
      <w:r w:rsidRPr="007F770E">
        <w:rPr>
          <w:rStyle w:val="Emphasis"/>
          <w:highlight w:val="green"/>
        </w:rPr>
        <w:t>basic</w:t>
      </w:r>
      <w:r w:rsidRPr="007F770E">
        <w:rPr>
          <w:rStyle w:val="Emphasis"/>
        </w:rPr>
        <w:t xml:space="preserve"> </w:t>
      </w:r>
      <w:r w:rsidRPr="007F770E">
        <w:rPr>
          <w:rStyle w:val="Emphasis"/>
          <w:highlight w:val="green"/>
        </w:rPr>
        <w:t>necessities</w:t>
      </w:r>
      <w:proofErr w:type="gramEnd"/>
      <w:r w:rsidRPr="007F770E">
        <w:rPr>
          <w:rStyle w:val="Emphasis"/>
        </w:rPr>
        <w:t>.</w:t>
      </w:r>
      <w:r w:rsidRPr="007F770E">
        <w:rPr>
          <w:rStyle w:val="StyleUnderline"/>
        </w:rPr>
        <w:t xml:space="preserve"> After all, in 1800, there were just one billion people on the planet; today there are more than seven billion.</w:t>
      </w:r>
    </w:p>
    <w:p w14:paraId="425FD058" w14:textId="77777777" w:rsidR="00991BBC" w:rsidRPr="007F770E" w:rsidRDefault="00991BBC" w:rsidP="00991BBC">
      <w:r w:rsidRPr="007F770E">
        <w:t xml:space="preserve">Economic Growth Helps </w:t>
      </w:r>
      <w:proofErr w:type="gramStart"/>
      <w:r w:rsidRPr="007F770E">
        <w:t>To</w:t>
      </w:r>
      <w:proofErr w:type="gramEnd"/>
      <w:r w:rsidRPr="007F770E">
        <w:t xml:space="preserve"> Combat Hunger And Poverty</w:t>
      </w:r>
    </w:p>
    <w:p w14:paraId="70C8A5A5" w14:textId="77777777" w:rsidR="00991BBC" w:rsidRPr="007F770E" w:rsidRDefault="00991BBC" w:rsidP="00991BBC">
      <w:pPr>
        <w:rPr>
          <w:rStyle w:val="StyleUnderline"/>
        </w:rPr>
      </w:pPr>
      <w:r w:rsidRPr="007F770E">
        <w:lastRenderedPageBreak/>
        <w:t xml:space="preserve">It is </w:t>
      </w:r>
      <w:proofErr w:type="gramStart"/>
      <w:r w:rsidRPr="007F770E">
        <w:t>all the more</w:t>
      </w:r>
      <w:proofErr w:type="gramEnd"/>
      <w:r w:rsidRPr="007F770E">
        <w:t xml:space="preserve"> astonishing that</w:t>
      </w:r>
      <w:r w:rsidRPr="007F770E">
        <w:rPr>
          <w:rStyle w:val="StyleUnderline"/>
        </w:rPr>
        <w:t xml:space="preserve">, </w:t>
      </w:r>
      <w:r w:rsidRPr="007F770E">
        <w:rPr>
          <w:rStyle w:val="StyleUnderline"/>
          <w:highlight w:val="green"/>
        </w:rPr>
        <w:t>despite</w:t>
      </w:r>
      <w:r w:rsidRPr="007F770E">
        <w:rPr>
          <w:rStyle w:val="StyleUnderline"/>
        </w:rPr>
        <w:t xml:space="preserve"> this </w:t>
      </w:r>
      <w:r w:rsidRPr="007F770E">
        <w:rPr>
          <w:rStyle w:val="StyleUnderline"/>
          <w:highlight w:val="green"/>
        </w:rPr>
        <w:t>rapid population growth, the world has not been overcome by</w:t>
      </w:r>
      <w:r w:rsidRPr="007F770E">
        <w:rPr>
          <w:rStyle w:val="StyleUnderline"/>
        </w:rPr>
        <w:t xml:space="preserve"> rampant </w:t>
      </w:r>
      <w:r w:rsidRPr="007F770E">
        <w:rPr>
          <w:rStyle w:val="StyleUnderline"/>
          <w:highlight w:val="green"/>
        </w:rPr>
        <w:t xml:space="preserve">poverty. </w:t>
      </w:r>
      <w:r w:rsidRPr="007F770E">
        <w:rPr>
          <w:rStyle w:val="StyleUnderline"/>
        </w:rPr>
        <w:t xml:space="preserve">Looking back to </w:t>
      </w:r>
      <w:r w:rsidRPr="007F770E">
        <w:rPr>
          <w:rStyle w:val="StyleUnderline"/>
          <w:highlight w:val="green"/>
        </w:rPr>
        <w:t>1800,</w:t>
      </w:r>
      <w:r w:rsidRPr="007F770E">
        <w:rPr>
          <w:rStyle w:val="StyleUnderline"/>
        </w:rPr>
        <w:t xml:space="preserve"> most people in the world were extremely poor—average incomes were the same as they are in the poorest countries in Africa today and more than </w:t>
      </w:r>
      <w:r w:rsidRPr="007F770E">
        <w:rPr>
          <w:rStyle w:val="StyleUnderline"/>
          <w:highlight w:val="green"/>
        </w:rPr>
        <w:t>90% of the global population was</w:t>
      </w:r>
      <w:r w:rsidRPr="007F770E">
        <w:rPr>
          <w:rStyle w:val="StyleUnderline"/>
        </w:rPr>
        <w:t xml:space="preserve"> living </w:t>
      </w:r>
      <w:r w:rsidRPr="007F770E">
        <w:rPr>
          <w:rStyle w:val="StyleUnderline"/>
          <w:highlight w:val="green"/>
        </w:rPr>
        <w:t>in extreme poverty</w:t>
      </w:r>
      <w:r w:rsidRPr="007F770E">
        <w:rPr>
          <w:highlight w:val="green"/>
        </w:rPr>
        <w:t>.</w:t>
      </w:r>
      <w:r w:rsidRPr="007F770E">
        <w:rPr>
          <w:rStyle w:val="Emphasis"/>
          <w:highlight w:val="green"/>
        </w:rPr>
        <w:t xml:space="preserve"> </w:t>
      </w:r>
      <w:r w:rsidRPr="007F770E">
        <w:rPr>
          <w:rStyle w:val="Emphasis"/>
        </w:rPr>
        <w:t xml:space="preserve">The development of </w:t>
      </w:r>
      <w:r w:rsidRPr="007F770E">
        <w:rPr>
          <w:rStyle w:val="Emphasis"/>
          <w:highlight w:val="green"/>
        </w:rPr>
        <w:t>capitalism</w:t>
      </w:r>
      <w:r w:rsidRPr="007F770E">
        <w:rPr>
          <w:rStyle w:val="Emphasis"/>
        </w:rPr>
        <w:t xml:space="preserve"> and economic growth </w:t>
      </w:r>
      <w:r w:rsidRPr="007F770E">
        <w:rPr>
          <w:rStyle w:val="Emphasis"/>
          <w:highlight w:val="green"/>
        </w:rPr>
        <w:t>reduced the proportion</w:t>
      </w:r>
      <w:r w:rsidRPr="007F770E">
        <w:rPr>
          <w:rStyle w:val="Emphasis"/>
        </w:rPr>
        <w:t xml:space="preserve"> of extremely poor people in the world </w:t>
      </w:r>
      <w:r w:rsidRPr="007F770E">
        <w:rPr>
          <w:rStyle w:val="Emphasis"/>
          <w:highlight w:val="green"/>
        </w:rPr>
        <w:t>to less than 10%—despite the sevenfold increase in</w:t>
      </w:r>
      <w:r w:rsidRPr="007F770E">
        <w:rPr>
          <w:rStyle w:val="Emphasis"/>
        </w:rPr>
        <w:t xml:space="preserve"> the global </w:t>
      </w:r>
      <w:r w:rsidRPr="007F770E">
        <w:rPr>
          <w:rStyle w:val="Emphasis"/>
          <w:highlight w:val="green"/>
        </w:rPr>
        <w:t>population</w:t>
      </w:r>
      <w:r w:rsidRPr="007F770E">
        <w:rPr>
          <w:rStyle w:val="Emphasis"/>
        </w:rPr>
        <w:t xml:space="preserve"> during this same period.</w:t>
      </w:r>
      <w:r w:rsidRPr="007F770E">
        <w:t xml:space="preserve"> </w:t>
      </w:r>
      <w:proofErr w:type="gramStart"/>
      <w:r w:rsidRPr="007F770E">
        <w:t>So</w:t>
      </w:r>
      <w:proofErr w:type="gramEnd"/>
      <w:r w:rsidRPr="007F770E">
        <w:t xml:space="preserve"> </w:t>
      </w:r>
      <w:r w:rsidRPr="007F770E">
        <w:rPr>
          <w:rStyle w:val="StyleUnderline"/>
        </w:rPr>
        <w:t xml:space="preserve">growth is not a bad thing in and of itself. In fact, </w:t>
      </w:r>
      <w:r w:rsidRPr="007F770E">
        <w:rPr>
          <w:rStyle w:val="Emphasis"/>
        </w:rPr>
        <w:t>growth has led to a reduction in hunger and poverty.</w:t>
      </w:r>
    </w:p>
    <w:p w14:paraId="5C879770" w14:textId="77777777" w:rsidR="00991BBC" w:rsidRPr="007F770E" w:rsidRDefault="00991BBC" w:rsidP="00991BBC">
      <w:pPr>
        <w:rPr>
          <w:rStyle w:val="StyleUnderline"/>
        </w:rPr>
      </w:pPr>
      <w:r w:rsidRPr="007F770E">
        <w:rPr>
          <w:rStyle w:val="Emphasis"/>
          <w:highlight w:val="green"/>
        </w:rPr>
        <w:t>Life expectancy</w:t>
      </w:r>
      <w:r w:rsidRPr="007F770E">
        <w:rPr>
          <w:rStyle w:val="Emphasis"/>
        </w:rPr>
        <w:t xml:space="preserve"> at birth </w:t>
      </w:r>
      <w:r w:rsidRPr="007F770E">
        <w:rPr>
          <w:rStyle w:val="Emphasis"/>
          <w:highlight w:val="green"/>
        </w:rPr>
        <w:t>has increased more than twice</w:t>
      </w:r>
      <w:r w:rsidRPr="007F770E">
        <w:rPr>
          <w:rStyle w:val="Emphasis"/>
        </w:rPr>
        <w:t xml:space="preserve"> as much in the last century as in the previous 200,000 years</w:t>
      </w:r>
      <w:r w:rsidRPr="007F770E">
        <w:t xml:space="preserve">. </w:t>
      </w:r>
      <w:r w:rsidRPr="007F770E">
        <w:rPr>
          <w:rStyle w:val="StyleUnderline"/>
        </w:rPr>
        <w:t>The probability of a child born today reaching retirement age is higher than the probability of previous generations ever celebrating their fifth birthdays.</w:t>
      </w:r>
      <w:r w:rsidRPr="007F770E">
        <w:t xml:space="preserve"> </w:t>
      </w:r>
      <w:r w:rsidRPr="007F770E">
        <w:rPr>
          <w:rStyle w:val="StyleUnderline"/>
        </w:rPr>
        <w:t xml:space="preserve">In 1900, the average life expectancy worldwide was </w:t>
      </w:r>
      <w:r w:rsidRPr="007F770E">
        <w:rPr>
          <w:rStyle w:val="Emphasis"/>
        </w:rPr>
        <w:t>31 years</w:t>
      </w:r>
      <w:r w:rsidRPr="007F770E">
        <w:rPr>
          <w:rStyle w:val="StyleUnderline"/>
        </w:rPr>
        <w:t xml:space="preserve">; today it stands at </w:t>
      </w:r>
      <w:r w:rsidRPr="007F770E">
        <w:rPr>
          <w:rStyle w:val="Emphasis"/>
        </w:rPr>
        <w:t>71 years</w:t>
      </w:r>
      <w:r w:rsidRPr="007F770E">
        <w:rPr>
          <w:rStyle w:val="StyleUnderline"/>
        </w:rPr>
        <w:t>.</w:t>
      </w:r>
      <w:r w:rsidRPr="007F770E">
        <w:t xml:space="preserve"> </w:t>
      </w:r>
      <w:r w:rsidRPr="007F770E">
        <w:rPr>
          <w:rStyle w:val="StyleUnderline"/>
        </w:rPr>
        <w:t>Of the roughly 8,000 generations of Homo sapiens</w:t>
      </w:r>
      <w:r w:rsidRPr="007F770E">
        <w:t xml:space="preserve"> since our species emerged approximately 200,000 years ago, </w:t>
      </w:r>
      <w:r w:rsidRPr="007F770E">
        <w:rPr>
          <w:rStyle w:val="StyleUnderline"/>
        </w:rPr>
        <w:t>only the last four have experienced massive declines in mortality rates.</w:t>
      </w:r>
    </w:p>
    <w:p w14:paraId="58C97E20" w14:textId="77777777" w:rsidR="00991BBC" w:rsidRPr="007F770E" w:rsidRDefault="00991BBC" w:rsidP="00991BBC">
      <w:pPr>
        <w:rPr>
          <w:rStyle w:val="StyleUnderline"/>
        </w:rPr>
      </w:pPr>
      <w:r w:rsidRPr="007F770E">
        <w:rPr>
          <w:rStyle w:val="StyleUnderline"/>
        </w:rPr>
        <w:t xml:space="preserve">In the last 140 years there have been 106 major famines, each of which has cost more than 100,000 lives. </w:t>
      </w:r>
      <w:r w:rsidRPr="007F770E">
        <w:rPr>
          <w:rStyle w:val="Emphasis"/>
          <w:highlight w:val="green"/>
        </w:rPr>
        <w:t>The death toll has been particularly</w:t>
      </w:r>
      <w:r w:rsidRPr="007F770E">
        <w:rPr>
          <w:rStyle w:val="Emphasis"/>
        </w:rPr>
        <w:t xml:space="preserve"> </w:t>
      </w:r>
      <w:r w:rsidRPr="007F770E">
        <w:rPr>
          <w:rStyle w:val="Emphasis"/>
          <w:highlight w:val="green"/>
        </w:rPr>
        <w:t>high in socialist countries</w:t>
      </w:r>
      <w:r w:rsidRPr="007F770E">
        <w:rPr>
          <w:rStyle w:val="Emphasis"/>
        </w:rPr>
        <w:t xml:space="preserve"> such as the Soviet Union, China, Cambodia, </w:t>
      </w:r>
      <w:proofErr w:type="gramStart"/>
      <w:r w:rsidRPr="007F770E">
        <w:rPr>
          <w:rStyle w:val="Emphasis"/>
        </w:rPr>
        <w:t>Ethiopia</w:t>
      </w:r>
      <w:proofErr w:type="gramEnd"/>
      <w:r w:rsidRPr="007F770E">
        <w:rPr>
          <w:rStyle w:val="Emphasis"/>
        </w:rPr>
        <w:t xml:space="preserve"> and North Korea, killing tens of millions of people through the forced transfer of private means of production to public economies and the weaponization of hunger.</w:t>
      </w:r>
      <w:r w:rsidRPr="007F770E">
        <w:t xml:space="preserve"> On its own, </w:t>
      </w:r>
      <w:r w:rsidRPr="007F770E">
        <w:rPr>
          <w:rStyle w:val="StyleUnderline"/>
          <w:highlight w:val="green"/>
        </w:rPr>
        <w:t>the biggest socialist experiment</w:t>
      </w:r>
      <w:r w:rsidRPr="007F770E">
        <w:rPr>
          <w:rStyle w:val="StyleUnderline"/>
        </w:rPr>
        <w:t xml:space="preserve"> in history, Mao’s Great Leap Forward in the late 1950s </w:t>
      </w:r>
      <w:r w:rsidRPr="007F770E">
        <w:rPr>
          <w:rStyle w:val="StyleUnderline"/>
          <w:highlight w:val="green"/>
        </w:rPr>
        <w:t xml:space="preserve">killed more than </w:t>
      </w:r>
      <w:r w:rsidRPr="007F770E">
        <w:rPr>
          <w:rStyle w:val="Emphasis"/>
          <w:highlight w:val="green"/>
        </w:rPr>
        <w:t>45 million</w:t>
      </w:r>
      <w:r w:rsidRPr="007F770E">
        <w:rPr>
          <w:rStyle w:val="StyleUnderline"/>
        </w:rPr>
        <w:t xml:space="preserve"> Chinese.</w:t>
      </w:r>
    </w:p>
    <w:p w14:paraId="44F874AE" w14:textId="77777777" w:rsidR="00991BBC" w:rsidRPr="007F770E" w:rsidRDefault="00991BBC" w:rsidP="00991BBC">
      <w:pPr>
        <w:rPr>
          <w:rStyle w:val="Emphasis"/>
        </w:rPr>
      </w:pPr>
      <w:r w:rsidRPr="007F770E">
        <w:rPr>
          <w:rStyle w:val="Emphasis"/>
          <w:highlight w:val="green"/>
        </w:rPr>
        <w:t xml:space="preserve">The number of deaths due to </w:t>
      </w:r>
      <w:r w:rsidRPr="007F770E">
        <w:rPr>
          <w:rStyle w:val="Emphasis"/>
        </w:rPr>
        <w:t xml:space="preserve">major </w:t>
      </w:r>
      <w:r w:rsidRPr="007F770E">
        <w:rPr>
          <w:rStyle w:val="Emphasis"/>
          <w:highlight w:val="green"/>
        </w:rPr>
        <w:t xml:space="preserve">famines </w:t>
      </w:r>
      <w:r w:rsidRPr="007F770E">
        <w:rPr>
          <w:rStyle w:val="Emphasis"/>
        </w:rPr>
        <w:t xml:space="preserve">fell to </w:t>
      </w:r>
      <w:r w:rsidRPr="007F770E">
        <w:rPr>
          <w:rStyle w:val="Emphasis"/>
          <w:highlight w:val="green"/>
        </w:rPr>
        <w:t xml:space="preserve">1.4 million per year </w:t>
      </w:r>
      <w:r w:rsidRPr="007F770E">
        <w:rPr>
          <w:rStyle w:val="Emphasis"/>
        </w:rPr>
        <w:t>in the 1990s</w:t>
      </w:r>
      <w:r w:rsidRPr="007F770E">
        <w:t>—</w:t>
      </w:r>
      <w:r w:rsidRPr="007F770E">
        <w:rPr>
          <w:rStyle w:val="StyleUnderline"/>
        </w:rPr>
        <w:t xml:space="preserve">not least </w:t>
      </w:r>
      <w:proofErr w:type="gramStart"/>
      <w:r w:rsidRPr="007F770E">
        <w:rPr>
          <w:rStyle w:val="StyleUnderline"/>
        </w:rPr>
        <w:t>as a result of</w:t>
      </w:r>
      <w:proofErr w:type="gramEnd"/>
      <w:r w:rsidRPr="007F770E">
        <w:rPr>
          <w:rStyle w:val="StyleUnderline"/>
        </w:rPr>
        <w:t xml:space="preserve"> the collapse of socialist systems worldwide and China increasingly embracing capitalism. In the first two decades of the 21st century approximately 600,000 people perished of hunger</w:t>
      </w:r>
      <w:r w:rsidRPr="007F770E">
        <w:t xml:space="preserve">. </w:t>
      </w:r>
      <w:r w:rsidRPr="007F770E">
        <w:rPr>
          <w:rStyle w:val="Emphasis"/>
        </w:rPr>
        <w:t>That is equivalent to roughly 2% of the death toll from the early 20th century</w:t>
      </w:r>
      <w:r w:rsidRPr="007F770E">
        <w:t>—</w:t>
      </w:r>
      <w:proofErr w:type="gramStart"/>
      <w:r w:rsidRPr="007F770E">
        <w:rPr>
          <w:rStyle w:val="StyleUnderline"/>
          <w:highlight w:val="green"/>
        </w:rPr>
        <w:t>despite the fact that</w:t>
      </w:r>
      <w:proofErr w:type="gramEnd"/>
      <w:r w:rsidRPr="007F770E">
        <w:rPr>
          <w:rStyle w:val="StyleUnderline"/>
          <w:highlight w:val="green"/>
        </w:rPr>
        <w:t xml:space="preserve"> the</w:t>
      </w:r>
      <w:r w:rsidRPr="007F770E">
        <w:rPr>
          <w:rStyle w:val="StyleUnderline"/>
        </w:rPr>
        <w:t xml:space="preserve"> global </w:t>
      </w:r>
      <w:r w:rsidRPr="007F770E">
        <w:rPr>
          <w:rStyle w:val="StyleUnderline"/>
          <w:highlight w:val="green"/>
        </w:rPr>
        <w:t>population</w:t>
      </w:r>
      <w:r w:rsidRPr="007F770E">
        <w:rPr>
          <w:rStyle w:val="StyleUnderline"/>
        </w:rPr>
        <w:t xml:space="preserve"> </w:t>
      </w:r>
      <w:r w:rsidRPr="007F770E">
        <w:rPr>
          <w:rStyle w:val="StyleUnderline"/>
          <w:highlight w:val="green"/>
        </w:rPr>
        <w:t>is</w:t>
      </w:r>
      <w:r w:rsidRPr="007F770E">
        <w:rPr>
          <w:rStyle w:val="Emphasis"/>
          <w:highlight w:val="green"/>
        </w:rPr>
        <w:t xml:space="preserve"> four times</w:t>
      </w:r>
      <w:r w:rsidRPr="007F770E">
        <w:rPr>
          <w:rStyle w:val="Emphasis"/>
        </w:rPr>
        <w:t xml:space="preserve"> </w:t>
      </w:r>
      <w:r w:rsidRPr="007F770E">
        <w:rPr>
          <w:rStyle w:val="Emphasis"/>
          <w:highlight w:val="green"/>
        </w:rPr>
        <w:t>larger</w:t>
      </w:r>
      <w:r w:rsidRPr="007F770E">
        <w:rPr>
          <w:rStyle w:val="Emphasis"/>
        </w:rPr>
        <w:t xml:space="preserve"> today than it was back then.</w:t>
      </w:r>
    </w:p>
    <w:p w14:paraId="0AA11600" w14:textId="77777777" w:rsidR="00991BBC" w:rsidRPr="007F770E" w:rsidRDefault="00991BBC" w:rsidP="00991BBC">
      <w:pPr>
        <w:rPr>
          <w:color w:val="000000" w:themeColor="text1"/>
        </w:rPr>
      </w:pPr>
    </w:p>
    <w:p w14:paraId="60D5A8DB" w14:textId="77777777" w:rsidR="00991BBC" w:rsidRPr="007F770E" w:rsidRDefault="00991BBC" w:rsidP="00991BBC">
      <w:pPr>
        <w:pStyle w:val="Heading4"/>
        <w:jc w:val="both"/>
        <w:rPr>
          <w:rFonts w:cs="Calibri"/>
          <w:color w:val="000000" w:themeColor="text1"/>
        </w:rPr>
      </w:pPr>
      <w:r w:rsidRPr="007F770E">
        <w:rPr>
          <w:rFonts w:cs="Calibri"/>
          <w:color w:val="000000" w:themeColor="text1"/>
        </w:rPr>
        <w:t xml:space="preserve">It’s key to CCS – link-turns </w:t>
      </w:r>
      <w:r w:rsidRPr="007F770E">
        <w:rPr>
          <w:rFonts w:cs="Calibri"/>
          <w:color w:val="000000" w:themeColor="text1"/>
          <w:u w:val="single"/>
        </w:rPr>
        <w:t>every</w:t>
      </w:r>
      <w:r w:rsidRPr="007F770E">
        <w:rPr>
          <w:rFonts w:cs="Calibri"/>
          <w:color w:val="000000" w:themeColor="text1"/>
        </w:rPr>
        <w:t xml:space="preserve"> impact. </w:t>
      </w:r>
    </w:p>
    <w:p w14:paraId="7FBBD5DC" w14:textId="77777777" w:rsidR="00991BBC" w:rsidRPr="007F770E" w:rsidRDefault="00991BBC" w:rsidP="00991BBC">
      <w:pPr>
        <w:rPr>
          <w:color w:val="000000" w:themeColor="text1"/>
          <w:szCs w:val="16"/>
        </w:rPr>
      </w:pPr>
      <w:r w:rsidRPr="007F770E">
        <w:rPr>
          <w:rStyle w:val="Style13ptBold"/>
          <w:color w:val="000000" w:themeColor="text1"/>
        </w:rPr>
        <w:t xml:space="preserve">Graciela ‘16 </w:t>
      </w:r>
      <w:r w:rsidRPr="007F770E">
        <w:rPr>
          <w:color w:val="000000" w:themeColor="text1"/>
          <w:szCs w:val="16"/>
        </w:rPr>
        <w:t xml:space="preserve">(/16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7F770E">
        <w:rPr>
          <w:color w:val="000000" w:themeColor="text1"/>
          <w:szCs w:val="16"/>
        </w:rPr>
        <w:t>Chichilnisky</w:t>
      </w:r>
      <w:proofErr w:type="spellEnd"/>
      <w:r w:rsidRPr="007F770E">
        <w:rPr>
          <w:color w:val="000000" w:themeColor="text1"/>
          <w:szCs w:val="16"/>
        </w:rPr>
        <w:t xml:space="preserve">,” http://www.globalpolicyjournal.com/blog/01/09/2016/reversing-climate-change-interview-graciela-chichilnisky)//cmr </w:t>
      </w:r>
    </w:p>
    <w:p w14:paraId="6408663C" w14:textId="77777777" w:rsidR="00991BBC" w:rsidRPr="007F770E" w:rsidRDefault="00991BBC" w:rsidP="00991BBC">
      <w:pPr>
        <w:rPr>
          <w:color w:val="000000" w:themeColor="text1"/>
          <w:szCs w:val="22"/>
        </w:rPr>
      </w:pPr>
      <w:r w:rsidRPr="007F770E">
        <w:rPr>
          <w:color w:val="000000" w:themeColor="text1"/>
          <w:szCs w:val="22"/>
        </w:rPr>
        <w:t xml:space="preserve">GC: Green capitalism is a new economic system that values the natural resources on which human survival depends. It fosters a harmonious relationship with our planet, its </w:t>
      </w:r>
      <w:proofErr w:type="gramStart"/>
      <w:r w:rsidRPr="007F770E">
        <w:rPr>
          <w:color w:val="000000" w:themeColor="text1"/>
          <w:szCs w:val="22"/>
        </w:rPr>
        <w:t>resources</w:t>
      </w:r>
      <w:proofErr w:type="gramEnd"/>
      <w:r w:rsidRPr="007F770E">
        <w:rPr>
          <w:color w:val="000000" w:themeColor="text1"/>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7F770E">
        <w:rPr>
          <w:color w:val="000000" w:themeColor="text1"/>
          <w:szCs w:val="22"/>
        </w:rPr>
        <w:t>China</w:t>
      </w:r>
      <w:proofErr w:type="gramEnd"/>
      <w:r w:rsidRPr="007F770E">
        <w:rPr>
          <w:color w:val="000000" w:themeColor="text1"/>
          <w:szCs w:val="22"/>
        </w:rPr>
        <w:t xml:space="preserve"> and India. How does this work? In a nutshell </w:t>
      </w:r>
      <w:r w:rsidRPr="007F770E">
        <w:rPr>
          <w:rStyle w:val="StyleUnderline"/>
          <w:color w:val="000000" w:themeColor="text1"/>
          <w:szCs w:val="22"/>
        </w:rPr>
        <w:t xml:space="preserve">Green Capitalism requires the creation of </w:t>
      </w:r>
      <w:r w:rsidRPr="007F770E">
        <w:rPr>
          <w:color w:val="000000" w:themeColor="text1"/>
          <w:szCs w:val="22"/>
        </w:rPr>
        <w:t xml:space="preserve">global limits or </w:t>
      </w:r>
      <w:r w:rsidRPr="007F770E">
        <w:rPr>
          <w:rStyle w:val="StyleUnderline"/>
          <w:color w:val="000000" w:themeColor="text1"/>
          <w:szCs w:val="22"/>
        </w:rPr>
        <w:t xml:space="preserve">property rights nation by nation for the use of the atmosphere, </w:t>
      </w:r>
      <w:r w:rsidRPr="007F770E">
        <w:rPr>
          <w:color w:val="000000" w:themeColor="text1"/>
          <w:szCs w:val="22"/>
        </w:rPr>
        <w:t xml:space="preserve">the bodies of water and the planet’s biodiversity, </w:t>
      </w:r>
      <w:r w:rsidRPr="007F770E">
        <w:rPr>
          <w:rStyle w:val="StyleUnderline"/>
          <w:color w:val="000000" w:themeColor="text1"/>
          <w:szCs w:val="22"/>
        </w:rPr>
        <w:t>and the creation of new markets to trade these rights</w:t>
      </w:r>
      <w:r w:rsidRPr="007F770E">
        <w:rPr>
          <w:color w:val="000000" w:themeColor="text1"/>
          <w:szCs w:val="22"/>
        </w:rPr>
        <w:t xml:space="preserve"> from which new economic values and a new concept of economic progress emerges updating GDP as is now generally agreed is needed. </w:t>
      </w:r>
      <w:r w:rsidRPr="007F770E">
        <w:rPr>
          <w:rStyle w:val="Emphasis"/>
          <w:color w:val="000000" w:themeColor="text1"/>
          <w:szCs w:val="22"/>
          <w:highlight w:val="green"/>
        </w:rPr>
        <w:t>Green Capitalism is needed</w:t>
      </w:r>
      <w:r w:rsidRPr="007F770E">
        <w:rPr>
          <w:rStyle w:val="StyleUnderline"/>
          <w:color w:val="000000" w:themeColor="text1"/>
          <w:szCs w:val="22"/>
        </w:rPr>
        <w:t xml:space="preserve"> now </w:t>
      </w:r>
      <w:r w:rsidRPr="007F770E">
        <w:rPr>
          <w:rStyle w:val="Emphasis"/>
          <w:color w:val="000000" w:themeColor="text1"/>
          <w:szCs w:val="22"/>
          <w:highlight w:val="green"/>
        </w:rPr>
        <w:t>to</w:t>
      </w:r>
      <w:r w:rsidRPr="007F770E">
        <w:rPr>
          <w:rStyle w:val="StyleUnderline"/>
          <w:color w:val="000000" w:themeColor="text1"/>
          <w:szCs w:val="22"/>
        </w:rPr>
        <w:t xml:space="preserve"> help </w:t>
      </w:r>
      <w:r w:rsidRPr="007F770E">
        <w:rPr>
          <w:rStyle w:val="Emphasis"/>
          <w:color w:val="000000" w:themeColor="text1"/>
          <w:szCs w:val="22"/>
          <w:highlight w:val="green"/>
        </w:rPr>
        <w:t xml:space="preserve">avert climate </w:t>
      </w:r>
      <w:r w:rsidRPr="007F770E">
        <w:rPr>
          <w:rStyle w:val="Emphasis"/>
          <w:color w:val="000000" w:themeColor="text1"/>
          <w:szCs w:val="22"/>
          <w:highlight w:val="green"/>
        </w:rPr>
        <w:lastRenderedPageBreak/>
        <w:t>change</w:t>
      </w:r>
      <w:r w:rsidRPr="007F770E">
        <w:rPr>
          <w:rStyle w:val="StyleUnderline"/>
          <w:color w:val="000000" w:themeColor="text1"/>
          <w:szCs w:val="22"/>
        </w:rPr>
        <w:t xml:space="preserve"> </w:t>
      </w:r>
      <w:r w:rsidRPr="007F770E">
        <w:rPr>
          <w:color w:val="000000" w:themeColor="text1"/>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7F770E">
        <w:rPr>
          <w:rStyle w:val="StyleUnderline"/>
          <w:color w:val="000000" w:themeColor="text1"/>
          <w:szCs w:val="22"/>
        </w:rPr>
        <w:t xml:space="preserve">the </w:t>
      </w:r>
      <w:r w:rsidRPr="007F770E">
        <w:rPr>
          <w:rStyle w:val="Emphasis"/>
          <w:color w:val="000000" w:themeColor="text1"/>
          <w:szCs w:val="22"/>
        </w:rPr>
        <w:t>building blocks</w:t>
      </w:r>
      <w:r w:rsidRPr="007F770E">
        <w:rPr>
          <w:rStyle w:val="StyleUnderline"/>
          <w:color w:val="000000" w:themeColor="text1"/>
          <w:szCs w:val="22"/>
        </w:rPr>
        <w:t xml:space="preserve"> for Green Capitalism are</w:t>
      </w:r>
      <w:r w:rsidRPr="007F770E">
        <w:rPr>
          <w:color w:val="000000" w:themeColor="text1"/>
          <w:szCs w:val="22"/>
        </w:rPr>
        <w:t xml:space="preserve"> then as follows; (1) </w:t>
      </w:r>
      <w:r w:rsidRPr="007F770E">
        <w:rPr>
          <w:rStyle w:val="StyleUnderline"/>
          <w:color w:val="000000" w:themeColor="text1"/>
          <w:szCs w:val="22"/>
        </w:rPr>
        <w:t>Global limits nation by nation</w:t>
      </w:r>
      <w:r w:rsidRPr="007F770E">
        <w:rPr>
          <w:color w:val="000000" w:themeColor="text1"/>
          <w:szCs w:val="22"/>
        </w:rPr>
        <w:t xml:space="preserve"> in the use of the planet’s atmosphere, its water bodies and biodiversity - these are global public goods. (2) </w:t>
      </w:r>
      <w:r w:rsidRPr="007F770E">
        <w:rPr>
          <w:rStyle w:val="StyleUnderline"/>
          <w:color w:val="000000" w:themeColor="text1"/>
          <w:szCs w:val="22"/>
        </w:rPr>
        <w:t>New global markets to trade these limits</w:t>
      </w:r>
      <w:r w:rsidRPr="007F770E">
        <w:rPr>
          <w:color w:val="000000" w:themeColor="text1"/>
          <w:szCs w:val="22"/>
        </w:rPr>
        <w:t xml:space="preserve">, based on equity and efficiency. These markets are relatives of the Carbon Market and the SO2 market. </w:t>
      </w:r>
      <w:r w:rsidRPr="007F770E">
        <w:rPr>
          <w:rStyle w:val="StyleUnderline"/>
          <w:color w:val="000000" w:themeColor="text1"/>
          <w:szCs w:val="22"/>
        </w:rPr>
        <w:t xml:space="preserve">The new market </w:t>
      </w:r>
      <w:proofErr w:type="gramStart"/>
      <w:r w:rsidRPr="007F770E">
        <w:rPr>
          <w:rStyle w:val="StyleUnderline"/>
          <w:color w:val="000000" w:themeColor="text1"/>
          <w:szCs w:val="22"/>
        </w:rPr>
        <w:t>create</w:t>
      </w:r>
      <w:proofErr w:type="gramEnd"/>
      <w:r w:rsidRPr="007F770E">
        <w:rPr>
          <w:rStyle w:val="StyleUnderline"/>
          <w:color w:val="000000" w:themeColor="text1"/>
          <w:szCs w:val="22"/>
        </w:rPr>
        <w:t xml:space="preserve"> new measures of economic values and update the concept of GDP. </w:t>
      </w:r>
      <w:r w:rsidRPr="007F770E">
        <w:rPr>
          <w:color w:val="000000" w:themeColor="text1"/>
          <w:szCs w:val="22"/>
        </w:rPr>
        <w:t xml:space="preserve">(3) </w:t>
      </w:r>
      <w:r w:rsidRPr="007F770E">
        <w:rPr>
          <w:rStyle w:val="StyleUnderline"/>
          <w:color w:val="000000" w:themeColor="text1"/>
          <w:szCs w:val="22"/>
        </w:rPr>
        <w:t>Efficient use of Carbon Negative Tech</w:t>
      </w:r>
      <w:r w:rsidRPr="007F770E">
        <w:rPr>
          <w:color w:val="000000" w:themeColor="text1"/>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7F770E">
        <w:rPr>
          <w:rStyle w:val="StyleUnderline"/>
          <w:color w:val="000000" w:themeColor="text1"/>
          <w:szCs w:val="22"/>
        </w:rPr>
        <w:t>new generation tech</w:t>
      </w:r>
      <w:r w:rsidRPr="007F770E">
        <w:rPr>
          <w:color w:val="000000" w:themeColor="text1"/>
          <w:szCs w:val="22"/>
        </w:rPr>
        <w:t xml:space="preserve">nologies that </w:t>
      </w:r>
      <w:r w:rsidRPr="007F770E">
        <w:rPr>
          <w:rStyle w:val="StyleUnderline"/>
          <w:color w:val="000000" w:themeColor="text1"/>
          <w:szCs w:val="22"/>
        </w:rPr>
        <w:t>can capture CO2 from the air</w:t>
      </w:r>
      <w:r w:rsidRPr="007F770E">
        <w:rPr>
          <w:color w:val="000000" w:themeColor="text1"/>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7F770E">
        <w:rPr>
          <w:color w:val="000000" w:themeColor="text1"/>
          <w:szCs w:val="22"/>
        </w:rPr>
        <w:t>low cost</w:t>
      </w:r>
      <w:proofErr w:type="gramEnd"/>
      <w:r w:rsidRPr="007F770E">
        <w:rPr>
          <w:color w:val="000000" w:themeColor="text1"/>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7F770E">
        <w:rPr>
          <w:rStyle w:val="StyleUnderline"/>
          <w:color w:val="000000" w:themeColor="text1"/>
          <w:szCs w:val="22"/>
        </w:rPr>
        <w:t xml:space="preserve">a 400 MW </w:t>
      </w:r>
      <w:r w:rsidRPr="007F770E">
        <w:rPr>
          <w:rStyle w:val="StyleUnderline"/>
          <w:color w:val="000000" w:themeColor="text1"/>
          <w:szCs w:val="22"/>
          <w:highlight w:val="green"/>
        </w:rPr>
        <w:t xml:space="preserve">coal plant </w:t>
      </w:r>
      <w:r w:rsidRPr="007F770E">
        <w:rPr>
          <w:rStyle w:val="StyleUnderline"/>
          <w:color w:val="000000" w:themeColor="text1"/>
          <w:szCs w:val="22"/>
        </w:rPr>
        <w:t xml:space="preserve">that emits 1 million tons of CO2 per year </w:t>
      </w:r>
      <w:r w:rsidRPr="007F770E">
        <w:rPr>
          <w:rStyle w:val="StyleUnderline"/>
          <w:color w:val="000000" w:themeColor="text1"/>
          <w:szCs w:val="22"/>
          <w:highlight w:val="green"/>
        </w:rPr>
        <w:t>can</w:t>
      </w:r>
      <w:r w:rsidRPr="007F770E">
        <w:rPr>
          <w:rStyle w:val="StyleUnderline"/>
          <w:color w:val="000000" w:themeColor="text1"/>
          <w:szCs w:val="22"/>
        </w:rPr>
        <w:t xml:space="preserve"> become a carbon sink </w:t>
      </w:r>
      <w:r w:rsidRPr="007F770E">
        <w:rPr>
          <w:rStyle w:val="StyleUnderline"/>
          <w:color w:val="000000" w:themeColor="text1"/>
          <w:szCs w:val="22"/>
          <w:highlight w:val="green"/>
        </w:rPr>
        <w:t>absorb</w:t>
      </w:r>
      <w:r w:rsidRPr="007F770E">
        <w:rPr>
          <w:rStyle w:val="StyleUnderline"/>
          <w:color w:val="000000" w:themeColor="text1"/>
          <w:szCs w:val="22"/>
        </w:rPr>
        <w:t xml:space="preserve">ing a net amount of </w:t>
      </w:r>
      <w:r w:rsidRPr="007F770E">
        <w:rPr>
          <w:rStyle w:val="StyleUnderline"/>
          <w:color w:val="000000" w:themeColor="text1"/>
          <w:szCs w:val="22"/>
          <w:highlight w:val="green"/>
        </w:rPr>
        <w:t>1 million tons</w:t>
      </w:r>
      <w:r w:rsidRPr="007F770E">
        <w:rPr>
          <w:rStyle w:val="StyleUnderline"/>
          <w:color w:val="000000" w:themeColor="text1"/>
          <w:szCs w:val="22"/>
        </w:rPr>
        <w:t xml:space="preserve"> of CO2 instead</w:t>
      </w:r>
      <w:r w:rsidRPr="007F770E">
        <w:rPr>
          <w:color w:val="000000" w:themeColor="text1"/>
          <w:szCs w:val="22"/>
        </w:rPr>
        <w:t xml:space="preserve">. </w:t>
      </w:r>
      <w:r w:rsidRPr="007F770E">
        <w:rPr>
          <w:rStyle w:val="StyleUnderline"/>
          <w:color w:val="000000" w:themeColor="text1"/>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7F770E">
        <w:rPr>
          <w:color w:val="000000" w:themeColor="text1"/>
          <w:szCs w:val="22"/>
        </w:rPr>
        <w:t xml:space="preserve">, all examples of large global markets and profitable opportunities. Carbon capture is powered mostly by low (85°C) residual heat that is inexpensive, and any source will do. </w:t>
      </w:r>
      <w:proofErr w:type="gramStart"/>
      <w:r w:rsidRPr="007F770E">
        <w:rPr>
          <w:color w:val="000000" w:themeColor="text1"/>
          <w:szCs w:val="22"/>
        </w:rPr>
        <w:t>In particular, renewable</w:t>
      </w:r>
      <w:proofErr w:type="gramEnd"/>
      <w:r w:rsidRPr="007F770E">
        <w:rPr>
          <w:color w:val="000000" w:themeColor="text1"/>
          <w:szCs w:val="22"/>
        </w:rPr>
        <w:t xml:space="preserve"> (solar) technology can power the process of carbon capture. This can help advance solar technology and make it more cost-efficient. </w:t>
      </w:r>
      <w:r w:rsidRPr="007F770E">
        <w:rPr>
          <w:rStyle w:val="StyleUnderline"/>
          <w:color w:val="000000" w:themeColor="text1"/>
          <w:szCs w:val="22"/>
        </w:rPr>
        <w:t>This means more energy, more jobs, and it also means economic growth in developing nations, all of this while cleaning the CO2 in the atmosphere. Carbon negative tech</w:t>
      </w:r>
      <w:r w:rsidRPr="007F770E">
        <w:rPr>
          <w:color w:val="000000" w:themeColor="text1"/>
          <w:szCs w:val="22"/>
        </w:rPr>
        <w:t xml:space="preserve">nologies </w:t>
      </w:r>
      <w:r w:rsidRPr="007F770E">
        <w:rPr>
          <w:rStyle w:val="StyleUnderline"/>
          <w:color w:val="000000" w:themeColor="text1"/>
          <w:szCs w:val="22"/>
        </w:rPr>
        <w:t>can literally transform the world economy</w:t>
      </w:r>
      <w:r w:rsidRPr="007F770E">
        <w:rPr>
          <w:color w:val="000000" w:themeColor="text1"/>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7F770E">
        <w:rPr>
          <w:rStyle w:val="Emphasis"/>
          <w:color w:val="000000" w:themeColor="text1"/>
          <w:szCs w:val="22"/>
          <w:highlight w:val="green"/>
        </w:rPr>
        <w:t xml:space="preserve">long-run strategies do not work </w:t>
      </w:r>
      <w:r w:rsidRPr="007F770E">
        <w:rPr>
          <w:rStyle w:val="Emphasis"/>
          <w:color w:val="000000" w:themeColor="text1"/>
          <w:szCs w:val="22"/>
        </w:rPr>
        <w:t>in the short run</w:t>
      </w:r>
      <w:r w:rsidRPr="007F770E">
        <w:rPr>
          <w:color w:val="000000" w:themeColor="text1"/>
          <w:szCs w:val="22"/>
        </w:rPr>
        <w:t xml:space="preserve"> and different policies and </w:t>
      </w:r>
      <w:r w:rsidRPr="007F770E">
        <w:rPr>
          <w:rStyle w:val="Emphasis"/>
          <w:color w:val="000000" w:themeColor="text1"/>
          <w:szCs w:val="22"/>
          <w:highlight w:val="green"/>
        </w:rPr>
        <w:t>economic incentives are needed</w:t>
      </w:r>
      <w:r w:rsidRPr="007F770E">
        <w:rPr>
          <w:rStyle w:val="Emphasis"/>
          <w:color w:val="000000" w:themeColor="text1"/>
          <w:szCs w:val="22"/>
        </w:rPr>
        <w:t>.</w:t>
      </w:r>
      <w:r w:rsidRPr="007F770E">
        <w:rPr>
          <w:color w:val="000000" w:themeColor="text1"/>
          <w:szCs w:val="22"/>
        </w:rPr>
        <w:t xml:space="preserve"> In the long run the best climate change policy is to replace fossil fuel sources of energy that by themselves cause 45% of the global emissions, and to plant trees to restore if </w:t>
      </w:r>
      <w:proofErr w:type="gramStart"/>
      <w:r w:rsidRPr="007F770E">
        <w:rPr>
          <w:color w:val="000000" w:themeColor="text1"/>
          <w:szCs w:val="22"/>
        </w:rPr>
        <w:t>possible</w:t>
      </w:r>
      <w:proofErr w:type="gramEnd"/>
      <w:r w:rsidRPr="007F770E">
        <w:rPr>
          <w:color w:val="000000" w:themeColor="text1"/>
          <w:szCs w:val="22"/>
        </w:rPr>
        <w:t xml:space="preserve"> the natural sources and sinks of CO2. But </w:t>
      </w:r>
      <w:r w:rsidRPr="007F770E">
        <w:rPr>
          <w:rStyle w:val="StyleUnderline"/>
          <w:color w:val="000000" w:themeColor="text1"/>
          <w:szCs w:val="22"/>
        </w:rPr>
        <w:t xml:space="preserve">the </w:t>
      </w:r>
      <w:r w:rsidRPr="007F770E">
        <w:rPr>
          <w:rStyle w:val="StyleUnderline"/>
          <w:color w:val="000000" w:themeColor="text1"/>
          <w:szCs w:val="22"/>
          <w:highlight w:val="green"/>
        </w:rPr>
        <w:t>fossil fuel</w:t>
      </w:r>
      <w:r w:rsidRPr="007F770E">
        <w:rPr>
          <w:rStyle w:val="StyleUnderline"/>
          <w:color w:val="000000" w:themeColor="text1"/>
          <w:szCs w:val="22"/>
        </w:rPr>
        <w:t xml:space="preserve"> power plant </w:t>
      </w:r>
      <w:r w:rsidRPr="007F770E">
        <w:rPr>
          <w:rStyle w:val="StyleUnderline"/>
          <w:color w:val="000000" w:themeColor="text1"/>
          <w:szCs w:val="22"/>
          <w:highlight w:val="green"/>
        </w:rPr>
        <w:t>infrastructure is</w:t>
      </w:r>
      <w:r w:rsidRPr="007F770E">
        <w:rPr>
          <w:color w:val="000000" w:themeColor="text1"/>
          <w:szCs w:val="22"/>
        </w:rPr>
        <w:t xml:space="preserve"> about </w:t>
      </w:r>
      <w:r w:rsidRPr="007F770E">
        <w:rPr>
          <w:rStyle w:val="Emphasis"/>
          <w:color w:val="000000" w:themeColor="text1"/>
          <w:szCs w:val="22"/>
          <w:highlight w:val="green"/>
        </w:rPr>
        <w:t>87%</w:t>
      </w:r>
      <w:r w:rsidRPr="007F770E">
        <w:rPr>
          <w:color w:val="000000" w:themeColor="text1"/>
          <w:szCs w:val="22"/>
        </w:rPr>
        <w:t xml:space="preserve"> </w:t>
      </w:r>
      <w:r w:rsidRPr="007F770E">
        <w:rPr>
          <w:rStyle w:val="StyleUnderline"/>
          <w:color w:val="000000" w:themeColor="text1"/>
          <w:szCs w:val="22"/>
        </w:rPr>
        <w:t xml:space="preserve">of the power plant infrastructure and about $45-55 trillion </w:t>
      </w:r>
      <w:r w:rsidRPr="007F770E">
        <w:rPr>
          <w:rStyle w:val="StyleUnderline"/>
          <w:color w:val="000000" w:themeColor="text1"/>
          <w:szCs w:val="22"/>
          <w:highlight w:val="green"/>
        </w:rPr>
        <w:t>globally.</w:t>
      </w:r>
      <w:r w:rsidRPr="007F770E">
        <w:rPr>
          <w:color w:val="000000" w:themeColor="text1"/>
          <w:szCs w:val="22"/>
          <w:highlight w:val="green"/>
        </w:rPr>
        <w:t xml:space="preserve"> </w:t>
      </w:r>
      <w:r w:rsidRPr="007F770E">
        <w:rPr>
          <w:rStyle w:val="StyleUnderline"/>
          <w:color w:val="000000" w:themeColor="text1"/>
          <w:szCs w:val="22"/>
          <w:highlight w:val="green"/>
        </w:rPr>
        <w:t>This</w:t>
      </w:r>
      <w:r w:rsidRPr="007F770E">
        <w:rPr>
          <w:rStyle w:val="StyleUnderline"/>
          <w:color w:val="000000" w:themeColor="text1"/>
          <w:szCs w:val="22"/>
        </w:rPr>
        <w:t xml:space="preserve"> infrastructure </w:t>
      </w:r>
      <w:r w:rsidRPr="007F770E">
        <w:rPr>
          <w:rStyle w:val="StyleUnderline"/>
          <w:color w:val="000000" w:themeColor="text1"/>
          <w:szCs w:val="22"/>
          <w:highlight w:val="green"/>
        </w:rPr>
        <w:t>cannot be replaced</w:t>
      </w:r>
      <w:r w:rsidRPr="007F770E">
        <w:rPr>
          <w:rStyle w:val="StyleUnderline"/>
          <w:color w:val="000000" w:themeColor="text1"/>
          <w:szCs w:val="22"/>
        </w:rPr>
        <w:t xml:space="preserve"> quickly, </w:t>
      </w:r>
      <w:r w:rsidRPr="007F770E">
        <w:rPr>
          <w:rStyle w:val="Emphasis"/>
          <w:color w:val="000000" w:themeColor="text1"/>
          <w:szCs w:val="22"/>
        </w:rPr>
        <w:t xml:space="preserve">certainly not </w:t>
      </w:r>
      <w:r w:rsidRPr="007F770E">
        <w:rPr>
          <w:rStyle w:val="Emphasis"/>
          <w:color w:val="000000" w:themeColor="text1"/>
          <w:szCs w:val="22"/>
          <w:highlight w:val="green"/>
        </w:rPr>
        <w:t xml:space="preserve">in </w:t>
      </w:r>
      <w:r w:rsidRPr="007F770E">
        <w:rPr>
          <w:rStyle w:val="Emphasis"/>
          <w:color w:val="000000" w:themeColor="text1"/>
          <w:szCs w:val="22"/>
        </w:rPr>
        <w:t xml:space="preserve">the short </w:t>
      </w:r>
      <w:proofErr w:type="gramStart"/>
      <w:r w:rsidRPr="007F770E">
        <w:rPr>
          <w:rStyle w:val="Emphasis"/>
          <w:color w:val="000000" w:themeColor="text1"/>
          <w:szCs w:val="22"/>
          <w:highlight w:val="green"/>
        </w:rPr>
        <w:t>time</w:t>
      </w:r>
      <w:r w:rsidRPr="007F770E">
        <w:rPr>
          <w:rStyle w:val="Emphasis"/>
          <w:color w:val="000000" w:themeColor="text1"/>
          <w:szCs w:val="22"/>
        </w:rPr>
        <w:t xml:space="preserve"> period</w:t>
      </w:r>
      <w:proofErr w:type="gramEnd"/>
      <w:r w:rsidRPr="007F770E">
        <w:rPr>
          <w:rStyle w:val="Emphasis"/>
          <w:color w:val="000000" w:themeColor="text1"/>
          <w:szCs w:val="22"/>
        </w:rPr>
        <w:t xml:space="preserve"> in which we need </w:t>
      </w:r>
      <w:r w:rsidRPr="007F770E">
        <w:rPr>
          <w:rStyle w:val="Emphasis"/>
          <w:color w:val="000000" w:themeColor="text1"/>
          <w:szCs w:val="22"/>
          <w:highlight w:val="green"/>
        </w:rPr>
        <w:t>to</w:t>
      </w:r>
      <w:r w:rsidRPr="007F770E">
        <w:rPr>
          <w:rStyle w:val="Emphasis"/>
          <w:color w:val="000000" w:themeColor="text1"/>
          <w:szCs w:val="22"/>
        </w:rPr>
        <w:t xml:space="preserve"> take action to </w:t>
      </w:r>
      <w:r w:rsidRPr="007F770E">
        <w:rPr>
          <w:rStyle w:val="Emphasis"/>
          <w:color w:val="000000" w:themeColor="text1"/>
          <w:szCs w:val="22"/>
          <w:highlight w:val="green"/>
        </w:rPr>
        <w:t>avert</w:t>
      </w:r>
      <w:r w:rsidRPr="007F770E">
        <w:rPr>
          <w:rStyle w:val="Emphasis"/>
          <w:color w:val="000000" w:themeColor="text1"/>
          <w:szCs w:val="22"/>
        </w:rPr>
        <w:t xml:space="preserve"> catastrophic </w:t>
      </w:r>
      <w:r w:rsidRPr="007F770E">
        <w:rPr>
          <w:rStyle w:val="Emphasis"/>
          <w:color w:val="000000" w:themeColor="text1"/>
          <w:szCs w:val="22"/>
          <w:highlight w:val="green"/>
        </w:rPr>
        <w:t>climate change</w:t>
      </w:r>
      <w:r w:rsidRPr="007F770E">
        <w:rPr>
          <w:rStyle w:val="StyleUnderline"/>
          <w:color w:val="000000" w:themeColor="text1"/>
          <w:szCs w:val="22"/>
        </w:rPr>
        <w:t>.</w:t>
      </w:r>
      <w:r w:rsidRPr="007F770E">
        <w:rPr>
          <w:color w:val="000000" w:themeColor="text1"/>
          <w:szCs w:val="22"/>
        </w:rPr>
        <w:t xml:space="preserve"> The issue is that </w:t>
      </w:r>
      <w:r w:rsidRPr="007F770E">
        <w:rPr>
          <w:rStyle w:val="StyleUnderline"/>
          <w:color w:val="000000" w:themeColor="text1"/>
          <w:szCs w:val="22"/>
        </w:rPr>
        <w:t xml:space="preserve">CO2 once emitted remains hundreds of years in the atmosphere and we have emitted so much that unless we </w:t>
      </w:r>
      <w:proofErr w:type="gramStart"/>
      <w:r w:rsidRPr="007F770E">
        <w:rPr>
          <w:rStyle w:val="StyleUnderline"/>
          <w:color w:val="000000" w:themeColor="text1"/>
          <w:szCs w:val="22"/>
        </w:rPr>
        <w:t xml:space="preserve">actually </w:t>
      </w:r>
      <w:r w:rsidRPr="007F770E">
        <w:rPr>
          <w:rStyle w:val="Emphasis"/>
          <w:color w:val="000000" w:themeColor="text1"/>
          <w:szCs w:val="22"/>
        </w:rPr>
        <w:t>remove</w:t>
      </w:r>
      <w:proofErr w:type="gramEnd"/>
      <w:r w:rsidRPr="007F770E">
        <w:rPr>
          <w:rStyle w:val="Emphasis"/>
          <w:color w:val="000000" w:themeColor="text1"/>
          <w:szCs w:val="22"/>
        </w:rPr>
        <w:t xml:space="preserve"> the CO2</w:t>
      </w:r>
      <w:r w:rsidRPr="007F770E">
        <w:rPr>
          <w:rStyle w:val="StyleUnderline"/>
          <w:color w:val="000000" w:themeColor="text1"/>
          <w:szCs w:val="22"/>
        </w:rPr>
        <w:t xml:space="preserve"> that is already there, </w:t>
      </w:r>
      <w:r w:rsidRPr="007F770E">
        <w:rPr>
          <w:rStyle w:val="Emphasis"/>
          <w:color w:val="000000" w:themeColor="text1"/>
          <w:szCs w:val="22"/>
        </w:rPr>
        <w:t>we cannot remain</w:t>
      </w:r>
      <w:r w:rsidRPr="007F770E">
        <w:rPr>
          <w:color w:val="000000" w:themeColor="text1"/>
          <w:szCs w:val="22"/>
        </w:rPr>
        <w:t xml:space="preserve"> long </w:t>
      </w:r>
      <w:r w:rsidRPr="007F770E">
        <w:rPr>
          <w:rStyle w:val="Emphasis"/>
          <w:color w:val="000000" w:themeColor="text1"/>
          <w:szCs w:val="22"/>
        </w:rPr>
        <w:t>within the carbon budget</w:t>
      </w:r>
      <w:r w:rsidRPr="007F770E">
        <w:rPr>
          <w:color w:val="000000" w:themeColor="text1"/>
          <w:szCs w:val="22"/>
        </w:rPr>
        <w:t xml:space="preserve">, which is the concentration of CO2 beyond which we fear catastrophic climate change. In the short run, therefore, </w:t>
      </w:r>
      <w:r w:rsidRPr="007F770E">
        <w:rPr>
          <w:rStyle w:val="Emphasis"/>
          <w:color w:val="000000" w:themeColor="text1"/>
          <w:szCs w:val="22"/>
        </w:rPr>
        <w:t>we face significant time pressure</w:t>
      </w:r>
      <w:r w:rsidRPr="007F770E">
        <w:rPr>
          <w:color w:val="000000" w:themeColor="text1"/>
          <w:szCs w:val="22"/>
        </w:rPr>
        <w:t xml:space="preserve">. The </w:t>
      </w:r>
      <w:r w:rsidRPr="007F770E">
        <w:rPr>
          <w:rStyle w:val="Emphasis"/>
          <w:color w:val="000000" w:themeColor="text1"/>
          <w:szCs w:val="22"/>
        </w:rPr>
        <w:t>IPCC indicates</w:t>
      </w:r>
      <w:r w:rsidRPr="007F770E">
        <w:rPr>
          <w:color w:val="000000" w:themeColor="text1"/>
          <w:szCs w:val="22"/>
        </w:rPr>
        <w:t xml:space="preserve"> in its 2014 5th Assessment Report that </w:t>
      </w:r>
      <w:r w:rsidRPr="007F770E">
        <w:rPr>
          <w:rStyle w:val="StyleUnderline"/>
          <w:color w:val="000000" w:themeColor="text1"/>
          <w:szCs w:val="22"/>
          <w:highlight w:val="green"/>
        </w:rPr>
        <w:t>we must</w:t>
      </w:r>
      <w:r w:rsidRPr="007F770E">
        <w:rPr>
          <w:rStyle w:val="StyleUnderline"/>
          <w:color w:val="000000" w:themeColor="text1"/>
          <w:szCs w:val="22"/>
        </w:rPr>
        <w:t xml:space="preserve"> </w:t>
      </w:r>
      <w:proofErr w:type="gramStart"/>
      <w:r w:rsidRPr="007F770E">
        <w:rPr>
          <w:rStyle w:val="StyleUnderline"/>
          <w:color w:val="000000" w:themeColor="text1"/>
          <w:szCs w:val="22"/>
        </w:rPr>
        <w:t xml:space="preserve">actually </w:t>
      </w:r>
      <w:r w:rsidRPr="007F770E">
        <w:rPr>
          <w:rStyle w:val="Emphasis"/>
          <w:color w:val="000000" w:themeColor="text1"/>
          <w:szCs w:val="22"/>
          <w:highlight w:val="green"/>
        </w:rPr>
        <w:t>remove</w:t>
      </w:r>
      <w:proofErr w:type="gramEnd"/>
      <w:r w:rsidRPr="007F770E">
        <w:rPr>
          <w:rStyle w:val="Emphasis"/>
          <w:color w:val="000000" w:themeColor="text1"/>
          <w:szCs w:val="22"/>
        </w:rPr>
        <w:t xml:space="preserve"> the </w:t>
      </w:r>
      <w:r w:rsidRPr="007F770E">
        <w:rPr>
          <w:rStyle w:val="Emphasis"/>
          <w:color w:val="000000" w:themeColor="text1"/>
          <w:szCs w:val="22"/>
          <w:highlight w:val="green"/>
        </w:rPr>
        <w:t>carbon</w:t>
      </w:r>
      <w:r w:rsidRPr="007F770E">
        <w:rPr>
          <w:rStyle w:val="Emphasis"/>
          <w:color w:val="000000" w:themeColor="text1"/>
          <w:szCs w:val="22"/>
        </w:rPr>
        <w:t xml:space="preserve"> that is already in the atmosphere</w:t>
      </w:r>
      <w:r w:rsidRPr="007F770E">
        <w:rPr>
          <w:color w:val="000000" w:themeColor="text1"/>
          <w:szCs w:val="22"/>
        </w:rPr>
        <w:t xml:space="preserve"> and do so </w:t>
      </w:r>
      <w:r w:rsidRPr="007F770E">
        <w:rPr>
          <w:rStyle w:val="Emphasis"/>
          <w:color w:val="000000" w:themeColor="text1"/>
          <w:szCs w:val="22"/>
        </w:rPr>
        <w:t>in massive quantities</w:t>
      </w:r>
      <w:r w:rsidRPr="007F770E">
        <w:rPr>
          <w:color w:val="000000" w:themeColor="text1"/>
          <w:szCs w:val="22"/>
        </w:rPr>
        <w:t xml:space="preserve">, this century (p. 191 of 5th Assessment Report). </w:t>
      </w:r>
      <w:r w:rsidRPr="007F770E">
        <w:rPr>
          <w:rStyle w:val="StyleUnderline"/>
          <w:color w:val="000000" w:themeColor="text1"/>
          <w:szCs w:val="22"/>
        </w:rPr>
        <w:t>This is what I called a carbon negative approach,</w:t>
      </w:r>
      <w:r w:rsidRPr="007F770E">
        <w:rPr>
          <w:color w:val="000000" w:themeColor="text1"/>
          <w:szCs w:val="22"/>
        </w:rPr>
        <w:t xml:space="preserve"> which works for the short run. Renewable energy is the long run solution. </w:t>
      </w:r>
      <w:r w:rsidRPr="007F770E">
        <w:rPr>
          <w:rStyle w:val="StyleUnderline"/>
          <w:color w:val="000000" w:themeColor="text1"/>
          <w:szCs w:val="22"/>
        </w:rPr>
        <w:t xml:space="preserve">Renewable energy is too slow for a short run resolution since replacing a $45-55 trillion power plant infrastructure with renewable plants could take </w:t>
      </w:r>
      <w:r w:rsidRPr="007F770E">
        <w:rPr>
          <w:rStyle w:val="Emphasis"/>
          <w:color w:val="000000" w:themeColor="text1"/>
          <w:szCs w:val="22"/>
        </w:rPr>
        <w:t>decades</w:t>
      </w:r>
      <w:r w:rsidRPr="007F770E">
        <w:rPr>
          <w:rStyle w:val="StyleUnderline"/>
          <w:color w:val="000000" w:themeColor="text1"/>
          <w:szCs w:val="22"/>
        </w:rPr>
        <w:t>.</w:t>
      </w:r>
      <w:r w:rsidRPr="007F770E">
        <w:rPr>
          <w:color w:val="000000" w:themeColor="text1"/>
          <w:szCs w:val="22"/>
        </w:rPr>
        <w:t xml:space="preserve"> </w:t>
      </w:r>
      <w:r w:rsidRPr="007F770E">
        <w:rPr>
          <w:rStyle w:val="StyleUnderline"/>
          <w:color w:val="000000" w:themeColor="text1"/>
          <w:szCs w:val="22"/>
        </w:rPr>
        <w:t>We need action sooner than that.</w:t>
      </w:r>
      <w:r w:rsidRPr="007F770E">
        <w:rPr>
          <w:color w:val="000000" w:themeColor="text1"/>
          <w:szCs w:val="22"/>
        </w:rPr>
        <w:t xml:space="preserve"> For the short run we need carbon negative technologies that capture more carbon than what is emitted. Trees do that and they must be conserved to help preserve biodiversity. Biochar does that. But </w:t>
      </w:r>
      <w:r w:rsidRPr="007F770E">
        <w:rPr>
          <w:rStyle w:val="StyleUnderline"/>
          <w:color w:val="000000" w:themeColor="text1"/>
          <w:szCs w:val="22"/>
        </w:rPr>
        <w:t>trees and other natural sinks are too slow for what we need today.</w:t>
      </w:r>
      <w:r w:rsidRPr="007F770E">
        <w:rPr>
          <w:color w:val="000000" w:themeColor="text1"/>
          <w:szCs w:val="22"/>
        </w:rPr>
        <w:t xml:space="preserve"> Therefore, negative carbon is needed now as part of a blueprint for transformation. It </w:t>
      </w:r>
      <w:r w:rsidRPr="007F770E">
        <w:rPr>
          <w:rStyle w:val="StyleUnderline"/>
          <w:color w:val="000000" w:themeColor="text1"/>
          <w:szCs w:val="22"/>
        </w:rPr>
        <w:t>must be part of the blueprint for</w:t>
      </w:r>
      <w:r w:rsidRPr="007F770E">
        <w:rPr>
          <w:color w:val="000000" w:themeColor="text1"/>
          <w:szCs w:val="22"/>
        </w:rPr>
        <w:t xml:space="preserve"> </w:t>
      </w:r>
      <w:r w:rsidRPr="007F770E">
        <w:rPr>
          <w:color w:val="000000" w:themeColor="text1"/>
          <w:szCs w:val="22"/>
        </w:rPr>
        <w:lastRenderedPageBreak/>
        <w:t xml:space="preserve">Sustainable Development and its </w:t>
      </w:r>
      <w:proofErr w:type="gramStart"/>
      <w:r w:rsidRPr="007F770E">
        <w:rPr>
          <w:color w:val="000000" w:themeColor="text1"/>
          <w:szCs w:val="22"/>
        </w:rPr>
        <w:t>short term</w:t>
      </w:r>
      <w:proofErr w:type="gramEnd"/>
      <w:r w:rsidRPr="007F770E">
        <w:rPr>
          <w:color w:val="000000" w:themeColor="text1"/>
          <w:szCs w:val="22"/>
        </w:rPr>
        <w:t xml:space="preserve"> manifestation that I call </w:t>
      </w:r>
      <w:r w:rsidRPr="007F770E">
        <w:rPr>
          <w:rStyle w:val="Emphasis"/>
          <w:color w:val="000000" w:themeColor="text1"/>
          <w:szCs w:val="22"/>
        </w:rPr>
        <w:t>Green Capitalism</w:t>
      </w:r>
      <w:r w:rsidRPr="007F770E">
        <w:rPr>
          <w:color w:val="000000" w:themeColor="text1"/>
          <w:szCs w:val="22"/>
        </w:rPr>
        <w:t xml:space="preserve">, </w:t>
      </w:r>
      <w:r w:rsidRPr="007F770E">
        <w:rPr>
          <w:rStyle w:val="StyleUnderline"/>
          <w:color w:val="000000" w:themeColor="text1"/>
          <w:szCs w:val="22"/>
        </w:rPr>
        <w:t>while in the long run renewable sources of energy suffice</w:t>
      </w:r>
      <w:r w:rsidRPr="007F770E">
        <w:rPr>
          <w:color w:val="000000" w:themeColor="text1"/>
          <w:szCs w:val="22"/>
        </w:rPr>
        <w:t xml:space="preserve">, including Wind, Biofuels, Nuclear, Geothermal, and Hydroelectric energy. </w:t>
      </w:r>
      <w:r w:rsidRPr="007F770E">
        <w:rPr>
          <w:rStyle w:val="StyleUnderline"/>
          <w:color w:val="000000" w:themeColor="text1"/>
          <w:szCs w:val="22"/>
        </w:rPr>
        <w:t>These are in limited supply and cannot replace fossil fuels</w:t>
      </w:r>
      <w:r w:rsidRPr="007F770E">
        <w:rPr>
          <w:color w:val="000000" w:themeColor="text1"/>
          <w:szCs w:val="22"/>
        </w:rPr>
        <w:t xml:space="preserve">. </w:t>
      </w:r>
      <w:r w:rsidRPr="007F770E">
        <w:rPr>
          <w:rStyle w:val="StyleUnderline"/>
          <w:color w:val="000000" w:themeColor="text1"/>
          <w:szCs w:val="22"/>
        </w:rPr>
        <w:t>Global energy today is</w:t>
      </w:r>
      <w:r w:rsidRPr="007F770E">
        <w:rPr>
          <w:color w:val="000000" w:themeColor="text1"/>
          <w:szCs w:val="22"/>
        </w:rPr>
        <w:t xml:space="preserve"> roughly divided as follows: </w:t>
      </w:r>
      <w:r w:rsidRPr="007F770E">
        <w:rPr>
          <w:rStyle w:val="StyleUnderline"/>
          <w:color w:val="000000" w:themeColor="text1"/>
          <w:szCs w:val="22"/>
        </w:rPr>
        <w:t>87%</w:t>
      </w:r>
      <w:r w:rsidRPr="007F770E">
        <w:rPr>
          <w:color w:val="000000" w:themeColor="text1"/>
          <w:szCs w:val="22"/>
        </w:rPr>
        <w:t xml:space="preserve"> is </w:t>
      </w:r>
      <w:r w:rsidRPr="007F770E">
        <w:rPr>
          <w:rStyle w:val="StyleUnderline"/>
          <w:color w:val="000000" w:themeColor="text1"/>
          <w:szCs w:val="22"/>
        </w:rPr>
        <w:t>fossil</w:t>
      </w:r>
      <w:r w:rsidRPr="007F770E">
        <w:rPr>
          <w:color w:val="000000" w:themeColor="text1"/>
          <w:szCs w:val="22"/>
        </w:rPr>
        <w:t xml:space="preserve">, namely natural gas, coal, oil; </w:t>
      </w:r>
      <w:r w:rsidRPr="007F770E">
        <w:rPr>
          <w:rStyle w:val="StyleUnderline"/>
          <w:color w:val="000000" w:themeColor="text1"/>
          <w:szCs w:val="22"/>
        </w:rPr>
        <w:t>10%</w:t>
      </w:r>
      <w:r w:rsidRPr="007F770E">
        <w:rPr>
          <w:color w:val="000000" w:themeColor="text1"/>
          <w:szCs w:val="22"/>
        </w:rPr>
        <w:t xml:space="preserve"> is </w:t>
      </w:r>
      <w:r w:rsidRPr="007F770E">
        <w:rPr>
          <w:rStyle w:val="StyleUnderline"/>
          <w:color w:val="000000" w:themeColor="text1"/>
          <w:szCs w:val="22"/>
        </w:rPr>
        <w:t xml:space="preserve">nuclear, geothermal, and hydroelectric, and less than 1% is solar </w:t>
      </w:r>
      <w:r w:rsidRPr="007F770E">
        <w:rPr>
          <w:color w:val="000000" w:themeColor="text1"/>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7F770E">
        <w:rPr>
          <w:color w:val="000000" w:themeColor="text1"/>
          <w:szCs w:val="22"/>
        </w:rPr>
        <w:t>long term</w:t>
      </w:r>
      <w:proofErr w:type="gramEnd"/>
      <w:r w:rsidRPr="007F770E">
        <w:rPr>
          <w:color w:val="000000" w:themeColor="text1"/>
          <w:szCs w:val="22"/>
        </w:rPr>
        <w:t xml:space="preserve"> solution: Less than 1% of the solar energy we receive on earth can be transformed into 10 times the fossil fuel energy used in the world today. Yet </w:t>
      </w:r>
      <w:r w:rsidRPr="007F770E">
        <w:rPr>
          <w:rStyle w:val="Emphasis"/>
          <w:color w:val="000000" w:themeColor="text1"/>
          <w:szCs w:val="22"/>
        </w:rPr>
        <w:t>we need a short-term strategy that accelerates long run renewable energy</w:t>
      </w:r>
      <w:r w:rsidRPr="007F770E">
        <w:rPr>
          <w:color w:val="000000" w:themeColor="text1"/>
          <w:szCs w:val="22"/>
        </w:rPr>
        <w:t xml:space="preserve">, or we will defeat long-term goals. </w:t>
      </w:r>
      <w:r w:rsidRPr="007F770E">
        <w:rPr>
          <w:rStyle w:val="StyleUnderline"/>
          <w:color w:val="000000" w:themeColor="text1"/>
          <w:szCs w:val="22"/>
        </w:rPr>
        <w:t>In the short term as the IPCC validates, we need carbon negative tech</w:t>
      </w:r>
      <w:r w:rsidRPr="007F770E">
        <w:rPr>
          <w:color w:val="000000" w:themeColor="text1"/>
          <w:szCs w:val="22"/>
        </w:rPr>
        <w:t xml:space="preserve">nology, carbon removals. </w:t>
      </w:r>
      <w:r w:rsidRPr="007F770E">
        <w:rPr>
          <w:rStyle w:val="StyleUnderline"/>
          <w:color w:val="000000" w:themeColor="text1"/>
          <w:szCs w:val="22"/>
        </w:rPr>
        <w:t>The short run is the next 20 or 30 years</w:t>
      </w:r>
      <w:r w:rsidRPr="007F770E">
        <w:rPr>
          <w:color w:val="000000" w:themeColor="text1"/>
          <w:szCs w:val="22"/>
        </w:rPr>
        <w:t xml:space="preserve">. </w:t>
      </w:r>
      <w:r w:rsidRPr="007F770E">
        <w:rPr>
          <w:rStyle w:val="Emphasis"/>
          <w:color w:val="000000" w:themeColor="text1"/>
          <w:szCs w:val="22"/>
        </w:rPr>
        <w:t xml:space="preserve">There is no time in this </w:t>
      </w:r>
      <w:proofErr w:type="gramStart"/>
      <w:r w:rsidRPr="007F770E">
        <w:rPr>
          <w:rStyle w:val="Emphasis"/>
          <w:color w:val="000000" w:themeColor="text1"/>
          <w:szCs w:val="22"/>
        </w:rPr>
        <w:t>period of time</w:t>
      </w:r>
      <w:proofErr w:type="gramEnd"/>
      <w:r w:rsidRPr="007F770E">
        <w:rPr>
          <w:rStyle w:val="Emphasis"/>
          <w:color w:val="000000" w:themeColor="text1"/>
          <w:szCs w:val="22"/>
        </w:rPr>
        <w:t xml:space="preserve"> to transform the entire fossil infrastructure</w:t>
      </w:r>
      <w:r w:rsidRPr="007F770E">
        <w:rPr>
          <w:color w:val="000000" w:themeColor="text1"/>
          <w:szCs w:val="22"/>
        </w:rPr>
        <w:t xml:space="preserve"> — it costs $45-55 trillion (IEA) to replace and it is slow to build. We need to directly reduce carbon in the atmosphere now. We cannot use traditional methods to remove CO2 from smokestacks (</w:t>
      </w:r>
      <w:proofErr w:type="gramStart"/>
      <w:r w:rsidRPr="007F770E">
        <w:rPr>
          <w:color w:val="000000" w:themeColor="text1"/>
          <w:szCs w:val="22"/>
        </w:rPr>
        <w:t>called often</w:t>
      </w:r>
      <w:proofErr w:type="gramEnd"/>
      <w:r w:rsidRPr="007F770E">
        <w:rPr>
          <w:color w:val="000000" w:themeColor="text1"/>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7F770E">
        <w:rPr>
          <w:color w:val="000000" w:themeColor="text1"/>
          <w:szCs w:val="22"/>
        </w:rPr>
        <w:t>today</w:t>
      </w:r>
      <w:proofErr w:type="gramEnd"/>
      <w:r w:rsidRPr="007F770E">
        <w:rPr>
          <w:color w:val="000000" w:themeColor="text1"/>
          <w:szCs w:val="22"/>
        </w:rPr>
        <w:t xml:space="preserve"> and CO2 remains in the atmosphere for years. We need to remove the CO2 that is already in the atmosphere, namely air capture of CO2 also called carbon removals. </w:t>
      </w:r>
      <w:r w:rsidRPr="007F770E">
        <w:rPr>
          <w:rStyle w:val="StyleUnderline"/>
          <w:color w:val="000000" w:themeColor="text1"/>
          <w:szCs w:val="22"/>
        </w:rPr>
        <w:t xml:space="preserve">The </w:t>
      </w:r>
      <w:r w:rsidRPr="007F770E">
        <w:rPr>
          <w:rStyle w:val="StyleUnderline"/>
          <w:color w:val="000000" w:themeColor="text1"/>
          <w:szCs w:val="22"/>
          <w:highlight w:val="green"/>
        </w:rPr>
        <w:t>solution is to</w:t>
      </w:r>
      <w:r w:rsidRPr="007F770E">
        <w:rPr>
          <w:rStyle w:val="StyleUnderline"/>
          <w:color w:val="000000" w:themeColor="text1"/>
          <w:szCs w:val="22"/>
        </w:rPr>
        <w:t xml:space="preserve"> combine </w:t>
      </w:r>
      <w:r w:rsidRPr="007F770E">
        <w:rPr>
          <w:rStyle w:val="StyleUnderline"/>
          <w:color w:val="000000" w:themeColor="text1"/>
          <w:szCs w:val="22"/>
          <w:highlight w:val="green"/>
        </w:rPr>
        <w:t>air capture of CO2</w:t>
      </w:r>
      <w:r w:rsidRPr="007F770E">
        <w:rPr>
          <w:rStyle w:val="StyleUnderline"/>
          <w:color w:val="000000" w:themeColor="text1"/>
          <w:szCs w:val="22"/>
        </w:rPr>
        <w:t xml:space="preserve"> </w:t>
      </w:r>
      <w:r w:rsidRPr="007F770E">
        <w:rPr>
          <w:rStyle w:val="StyleUnderline"/>
          <w:color w:val="000000" w:themeColor="text1"/>
          <w:szCs w:val="22"/>
          <w:highlight w:val="green"/>
        </w:rPr>
        <w:t>with storage</w:t>
      </w:r>
      <w:r w:rsidRPr="007F770E">
        <w:rPr>
          <w:rStyle w:val="StyleUnderline"/>
          <w:color w:val="000000" w:themeColor="text1"/>
          <w:szCs w:val="22"/>
        </w:rPr>
        <w:t xml:space="preserve"> of CO2 into stable materials</w:t>
      </w:r>
      <w:r w:rsidRPr="007F770E">
        <w:rPr>
          <w:color w:val="000000" w:themeColor="text1"/>
          <w:szCs w:val="22"/>
        </w:rPr>
        <w:t xml:space="preserve"> such as biochar, cement, polymers, and carbon fibers </w:t>
      </w:r>
      <w:r w:rsidRPr="007F770E">
        <w:rPr>
          <w:rStyle w:val="StyleUnderline"/>
          <w:color w:val="000000" w:themeColor="text1"/>
          <w:szCs w:val="22"/>
        </w:rPr>
        <w:t>that replace</w:t>
      </w:r>
      <w:r w:rsidRPr="007F770E">
        <w:rPr>
          <w:color w:val="000000" w:themeColor="text1"/>
          <w:szCs w:val="22"/>
        </w:rPr>
        <w:t xml:space="preserve"> </w:t>
      </w:r>
      <w:proofErr w:type="gramStart"/>
      <w:r w:rsidRPr="007F770E">
        <w:rPr>
          <w:color w:val="000000" w:themeColor="text1"/>
          <w:szCs w:val="22"/>
        </w:rPr>
        <w:t>a number of</w:t>
      </w:r>
      <w:proofErr w:type="gramEnd"/>
      <w:r w:rsidRPr="007F770E">
        <w:rPr>
          <w:color w:val="000000" w:themeColor="text1"/>
          <w:szCs w:val="22"/>
        </w:rPr>
        <w:t xml:space="preserve"> </w:t>
      </w:r>
      <w:r w:rsidRPr="007F770E">
        <w:rPr>
          <w:rStyle w:val="StyleUnderline"/>
          <w:color w:val="000000" w:themeColor="text1"/>
          <w:szCs w:val="22"/>
        </w:rPr>
        <w:t>other</w:t>
      </w:r>
      <w:r w:rsidRPr="007F770E">
        <w:rPr>
          <w:color w:val="000000" w:themeColor="text1"/>
          <w:szCs w:val="22"/>
        </w:rPr>
        <w:t xml:space="preserve"> construction </w:t>
      </w:r>
      <w:r w:rsidRPr="007F770E">
        <w:rPr>
          <w:rStyle w:val="StyleUnderline"/>
          <w:color w:val="000000" w:themeColor="text1"/>
          <w:szCs w:val="22"/>
        </w:rPr>
        <w:t>materials</w:t>
      </w:r>
      <w:r w:rsidRPr="007F770E">
        <w:rPr>
          <w:color w:val="000000" w:themeColor="text1"/>
          <w:szCs w:val="22"/>
        </w:rPr>
        <w:t xml:space="preserve"> such as metals. The most recent BMW automobile model uses only carbon fibers rather than metals. </w:t>
      </w:r>
      <w:r w:rsidRPr="007F770E">
        <w:rPr>
          <w:rStyle w:val="StyleUnderline"/>
          <w:color w:val="000000" w:themeColor="text1"/>
          <w:szCs w:val="22"/>
        </w:rPr>
        <w:t>It is</w:t>
      </w:r>
      <w:r w:rsidRPr="007F770E">
        <w:rPr>
          <w:color w:val="000000" w:themeColor="text1"/>
          <w:szCs w:val="22"/>
        </w:rPr>
        <w:t xml:space="preserve"> also </w:t>
      </w:r>
      <w:r w:rsidRPr="007F770E">
        <w:rPr>
          <w:rStyle w:val="StyleUnderline"/>
          <w:color w:val="000000" w:themeColor="text1"/>
          <w:szCs w:val="22"/>
        </w:rPr>
        <w:t xml:space="preserve">possible </w:t>
      </w:r>
      <w:r w:rsidRPr="007F770E">
        <w:rPr>
          <w:rStyle w:val="StyleUnderline"/>
          <w:color w:val="000000" w:themeColor="text1"/>
          <w:szCs w:val="22"/>
          <w:highlight w:val="green"/>
        </w:rPr>
        <w:t>to combine CO2 to produce renewable gasoline</w:t>
      </w:r>
      <w:r w:rsidRPr="007F770E">
        <w:rPr>
          <w:rStyle w:val="StyleUnderline"/>
          <w:color w:val="000000" w:themeColor="text1"/>
          <w:szCs w:val="22"/>
        </w:rPr>
        <w:t>,</w:t>
      </w:r>
      <w:r w:rsidRPr="007F770E">
        <w:rPr>
          <w:color w:val="000000" w:themeColor="text1"/>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7F770E">
        <w:rPr>
          <w:rStyle w:val="StyleUnderline"/>
          <w:color w:val="000000" w:themeColor="text1"/>
          <w:szCs w:val="22"/>
        </w:rPr>
        <w:t>new tech</w:t>
      </w:r>
      <w:r w:rsidRPr="007F770E">
        <w:rPr>
          <w:color w:val="000000" w:themeColor="text1"/>
          <w:szCs w:val="22"/>
        </w:rPr>
        <w:t xml:space="preserve">nologies </w:t>
      </w:r>
      <w:r w:rsidRPr="007F770E">
        <w:rPr>
          <w:rStyle w:val="StyleUnderline"/>
          <w:color w:val="000000" w:themeColor="text1"/>
          <w:szCs w:val="22"/>
        </w:rPr>
        <w:t>using algae</w:t>
      </w:r>
      <w:r w:rsidRPr="007F770E">
        <w:rPr>
          <w:color w:val="000000" w:themeColor="text1"/>
          <w:szCs w:val="22"/>
        </w:rPr>
        <w:t xml:space="preserve"> that </w:t>
      </w:r>
      <w:r w:rsidRPr="007F770E">
        <w:rPr>
          <w:rStyle w:val="StyleUnderline"/>
          <w:color w:val="000000" w:themeColor="text1"/>
          <w:szCs w:val="22"/>
          <w:highlight w:val="green"/>
        </w:rPr>
        <w:t>make synthetic fuel commercially feasible</w:t>
      </w:r>
      <w:r w:rsidRPr="007F770E">
        <w:rPr>
          <w:rStyle w:val="StyleUnderline"/>
          <w:color w:val="000000" w:themeColor="text1"/>
          <w:szCs w:val="22"/>
        </w:rPr>
        <w:t xml:space="preserve"> at competitive rates</w:t>
      </w:r>
      <w:r w:rsidRPr="007F770E">
        <w:rPr>
          <w:color w:val="000000" w:themeColor="text1"/>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7F770E">
        <w:rPr>
          <w:rStyle w:val="StyleUnderline"/>
          <w:color w:val="000000" w:themeColor="text1"/>
          <w:szCs w:val="22"/>
        </w:rPr>
        <w:t xml:space="preserve">the </w:t>
      </w:r>
      <w:r w:rsidRPr="007F770E">
        <w:rPr>
          <w:rStyle w:val="StyleUnderline"/>
          <w:color w:val="000000" w:themeColor="text1"/>
          <w:szCs w:val="22"/>
          <w:highlight w:val="green"/>
        </w:rPr>
        <w:t xml:space="preserve">blueprint </w:t>
      </w:r>
      <w:r w:rsidRPr="007F770E">
        <w:rPr>
          <w:rStyle w:val="StyleUnderline"/>
          <w:color w:val="000000" w:themeColor="text1"/>
          <w:szCs w:val="22"/>
        </w:rPr>
        <w:t xml:space="preserve">offered here </w:t>
      </w:r>
      <w:r w:rsidRPr="007F770E">
        <w:rPr>
          <w:rStyle w:val="StyleUnderline"/>
          <w:color w:val="000000" w:themeColor="text1"/>
          <w:szCs w:val="22"/>
          <w:highlight w:val="green"/>
        </w:rPr>
        <w:t xml:space="preserve">is a </w:t>
      </w:r>
      <w:r w:rsidRPr="007F770E">
        <w:rPr>
          <w:rStyle w:val="Emphasis"/>
          <w:color w:val="000000" w:themeColor="text1"/>
          <w:szCs w:val="22"/>
          <w:highlight w:val="green"/>
        </w:rPr>
        <w:t>private/public approach</w:t>
      </w:r>
      <w:r w:rsidRPr="007F770E">
        <w:rPr>
          <w:color w:val="000000" w:themeColor="text1"/>
          <w:szCs w:val="22"/>
          <w:highlight w:val="green"/>
        </w:rPr>
        <w:t xml:space="preserve">, </w:t>
      </w:r>
      <w:r w:rsidRPr="007F770E">
        <w:rPr>
          <w:rStyle w:val="StyleUnderline"/>
          <w:color w:val="000000" w:themeColor="text1"/>
          <w:szCs w:val="22"/>
          <w:highlight w:val="green"/>
        </w:rPr>
        <w:t xml:space="preserve">based on </w:t>
      </w:r>
      <w:r w:rsidRPr="007F770E">
        <w:rPr>
          <w:rStyle w:val="Emphasis"/>
          <w:color w:val="000000" w:themeColor="text1"/>
          <w:szCs w:val="22"/>
          <w:highlight w:val="green"/>
        </w:rPr>
        <w:t>new industrial tech</w:t>
      </w:r>
      <w:r w:rsidRPr="007F770E">
        <w:rPr>
          <w:color w:val="000000" w:themeColor="text1"/>
          <w:szCs w:val="22"/>
        </w:rPr>
        <w:t xml:space="preserve">nology and </w:t>
      </w:r>
      <w:r w:rsidRPr="007F770E">
        <w:rPr>
          <w:rStyle w:val="Emphasis"/>
          <w:color w:val="000000" w:themeColor="text1"/>
          <w:szCs w:val="22"/>
          <w:highlight w:val="green"/>
        </w:rPr>
        <w:t>financial markets</w:t>
      </w:r>
      <w:r w:rsidRPr="007F770E">
        <w:rPr>
          <w:color w:val="000000" w:themeColor="text1"/>
          <w:szCs w:val="22"/>
          <w:highlight w:val="green"/>
        </w:rPr>
        <w:t xml:space="preserve">, </w:t>
      </w:r>
      <w:r w:rsidRPr="007F770E">
        <w:rPr>
          <w:rStyle w:val="Emphasis"/>
          <w:color w:val="000000" w:themeColor="text1"/>
          <w:szCs w:val="22"/>
        </w:rPr>
        <w:t>self-funded</w:t>
      </w:r>
      <w:r w:rsidRPr="007F770E">
        <w:rPr>
          <w:color w:val="000000" w:themeColor="text1"/>
          <w:szCs w:val="22"/>
        </w:rPr>
        <w:t xml:space="preserve"> </w:t>
      </w:r>
      <w:r w:rsidRPr="007F770E">
        <w:rPr>
          <w:rStyle w:val="StyleUnderline"/>
          <w:color w:val="000000" w:themeColor="text1"/>
          <w:szCs w:val="22"/>
          <w:highlight w:val="green"/>
        </w:rPr>
        <w:t xml:space="preserve">and using </w:t>
      </w:r>
      <w:r w:rsidRPr="007F770E">
        <w:rPr>
          <w:rStyle w:val="Emphasis"/>
          <w:color w:val="000000" w:themeColor="text1"/>
          <w:szCs w:val="22"/>
          <w:highlight w:val="green"/>
        </w:rPr>
        <w:t>profitable greenmarkets</w:t>
      </w:r>
      <w:r w:rsidRPr="007F770E">
        <w:rPr>
          <w:color w:val="000000" w:themeColor="text1"/>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7F770E">
        <w:rPr>
          <w:color w:val="000000" w:themeColor="text1"/>
          <w:szCs w:val="22"/>
        </w:rPr>
        <w:t>equity</w:t>
      </w:r>
      <w:proofErr w:type="gramEnd"/>
      <w:r w:rsidRPr="007F770E">
        <w:rPr>
          <w:color w:val="000000" w:themeColor="text1"/>
          <w:szCs w:val="22"/>
        </w:rPr>
        <w:t xml:space="preserve"> and efficiency, and can assign a critical role for women as stewards for human survival and sustainable development. My vision is </w:t>
      </w:r>
      <w:r w:rsidRPr="007F770E">
        <w:rPr>
          <w:rStyle w:val="Emphasis"/>
          <w:color w:val="000000" w:themeColor="text1"/>
          <w:szCs w:val="22"/>
        </w:rPr>
        <w:t>a carbon negative economy</w:t>
      </w:r>
      <w:r w:rsidRPr="007F770E">
        <w:rPr>
          <w:color w:val="000000" w:themeColor="text1"/>
          <w:szCs w:val="22"/>
        </w:rPr>
        <w:t xml:space="preserve"> that </w:t>
      </w:r>
      <w:r w:rsidRPr="007F770E">
        <w:rPr>
          <w:rStyle w:val="Emphasis"/>
          <w:color w:val="000000" w:themeColor="text1"/>
          <w:szCs w:val="22"/>
        </w:rPr>
        <w:t>represents green capitalism</w:t>
      </w:r>
      <w:r w:rsidRPr="007F770E">
        <w:rPr>
          <w:color w:val="000000" w:themeColor="text1"/>
          <w:szCs w:val="22"/>
        </w:rPr>
        <w:t xml:space="preserve"> in </w:t>
      </w:r>
      <w:r w:rsidRPr="007F770E">
        <w:rPr>
          <w:rStyle w:val="Emphasis"/>
          <w:color w:val="000000" w:themeColor="text1"/>
          <w:szCs w:val="22"/>
        </w:rPr>
        <w:t>resolving</w:t>
      </w:r>
      <w:r w:rsidRPr="007F770E">
        <w:rPr>
          <w:color w:val="000000" w:themeColor="text1"/>
          <w:szCs w:val="22"/>
        </w:rPr>
        <w:t xml:space="preserve"> the Global Climate negotiations and </w:t>
      </w:r>
      <w:r w:rsidRPr="007F770E">
        <w:rPr>
          <w:rStyle w:val="Emphasis"/>
          <w:color w:val="000000" w:themeColor="text1"/>
          <w:szCs w:val="22"/>
        </w:rPr>
        <w:t>the North–South Divide</w:t>
      </w:r>
      <w:r w:rsidRPr="007F770E">
        <w:rPr>
          <w:color w:val="000000" w:themeColor="text1"/>
          <w:szCs w:val="22"/>
        </w:rPr>
        <w:t xml:space="preserve">. Carbon negative power plants and capture of CO2 from air and ensure a clean atmosphere together innovation and more jobs and exports: the more you produce and create jobs the cleaner becomes the atmosphere. In practice, </w:t>
      </w:r>
      <w:r w:rsidRPr="007F770E">
        <w:rPr>
          <w:rStyle w:val="StyleUnderline"/>
          <w:color w:val="000000" w:themeColor="text1"/>
          <w:szCs w:val="22"/>
        </w:rPr>
        <w:t>Green Capitalism means economic growth that is harmonious with the Earth resources</w:t>
      </w:r>
      <w:r w:rsidRPr="007F770E">
        <w:rPr>
          <w:color w:val="000000" w:themeColor="text1"/>
          <w:szCs w:val="22"/>
        </w:rPr>
        <w:t xml:space="preserve">. </w:t>
      </w:r>
    </w:p>
    <w:p w14:paraId="3146FBD1" w14:textId="77777777" w:rsidR="00991BBC" w:rsidRPr="007F770E" w:rsidRDefault="00991BBC" w:rsidP="00991BBC">
      <w:pPr>
        <w:rPr>
          <w:color w:val="000000" w:themeColor="text1"/>
          <w:szCs w:val="22"/>
        </w:rPr>
      </w:pPr>
    </w:p>
    <w:p w14:paraId="0B37499C" w14:textId="77777777" w:rsidR="00991BBC" w:rsidRPr="007F770E" w:rsidRDefault="00991BBC" w:rsidP="00991BBC">
      <w:pPr>
        <w:keepNext/>
        <w:keepLines/>
        <w:spacing w:before="40" w:after="0" w:line="276" w:lineRule="auto"/>
        <w:outlineLvl w:val="3"/>
        <w:rPr>
          <w:rFonts w:eastAsiaTheme="majorEastAsia"/>
          <w:b/>
          <w:bCs/>
          <w:color w:val="000000" w:themeColor="text1"/>
          <w:sz w:val="26"/>
          <w:szCs w:val="26"/>
        </w:rPr>
      </w:pPr>
      <w:r w:rsidRPr="007F770E">
        <w:rPr>
          <w:rFonts w:eastAsiaTheme="majorEastAsia"/>
          <w:b/>
          <w:bCs/>
          <w:color w:val="000000" w:themeColor="text1"/>
          <w:sz w:val="26"/>
          <w:szCs w:val="26"/>
        </w:rPr>
        <w:t xml:space="preserve">Warming causes extinction </w:t>
      </w:r>
    </w:p>
    <w:p w14:paraId="630FA07D" w14:textId="77777777" w:rsidR="00991BBC" w:rsidRPr="007F770E" w:rsidRDefault="00991BBC" w:rsidP="00991BBC">
      <w:pPr>
        <w:spacing w:line="276" w:lineRule="auto"/>
        <w:rPr>
          <w:b/>
          <w:color w:val="000000" w:themeColor="text1"/>
          <w:sz w:val="24"/>
          <w:u w:val="single"/>
        </w:rPr>
      </w:pPr>
      <w:r w:rsidRPr="007F770E">
        <w:rPr>
          <w:b/>
          <w:color w:val="000000" w:themeColor="text1"/>
          <w:sz w:val="26"/>
        </w:rPr>
        <w:t>Ramanathan et al. 17</w:t>
      </w:r>
      <w:r w:rsidRPr="007F770E">
        <w:rPr>
          <w:color w:val="000000" w:themeColor="text1"/>
        </w:rPr>
        <w:t xml:space="preserve"> [</w:t>
      </w:r>
      <w:proofErr w:type="spellStart"/>
      <w:r w:rsidRPr="007F770E">
        <w:rPr>
          <w:color w:val="000000" w:themeColor="text1"/>
        </w:rPr>
        <w:t>Veerabhadran</w:t>
      </w:r>
      <w:proofErr w:type="spellEnd"/>
      <w:r w:rsidRPr="007F770E">
        <w:rPr>
          <w:color w:val="000000" w:themeColor="text1"/>
        </w:rPr>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7F770E">
        <w:rPr>
          <w:color w:val="000000" w:themeColor="text1"/>
        </w:rPr>
        <w:t>Örjan</w:t>
      </w:r>
      <w:proofErr w:type="spellEnd"/>
      <w:r w:rsidRPr="007F770E">
        <w:rPr>
          <w:color w:val="000000" w:themeColor="text1"/>
        </w:rPr>
        <w:t xml:space="preserve"> Gustafsson is a Professor in the Department of Environmental Science and Analytic Chemistry at Stockholm University, </w:t>
      </w:r>
      <w:proofErr w:type="spellStart"/>
      <w:r w:rsidRPr="007F770E">
        <w:rPr>
          <w:color w:val="000000" w:themeColor="text1"/>
        </w:rPr>
        <w:t>Shichang</w:t>
      </w:r>
      <w:proofErr w:type="spellEnd"/>
      <w:r w:rsidRPr="007F770E">
        <w:rPr>
          <w:color w:val="000000" w:themeColor="text1"/>
        </w:rPr>
        <w:t xml:space="preserve"> Kang is Professor, Cold and Arid Regions Environmental and Engineering Research Institute, Chinese Academy of Sciences (CAS); CAS Center for Excellence in Tibetan Plateau Earth Sciences, and Molina, M.J., </w:t>
      </w:r>
      <w:proofErr w:type="spellStart"/>
      <w:r w:rsidRPr="007F770E">
        <w:rPr>
          <w:color w:val="000000" w:themeColor="text1"/>
        </w:rPr>
        <w:t>Zaelke</w:t>
      </w:r>
      <w:proofErr w:type="spellEnd"/>
      <w:r w:rsidRPr="007F770E">
        <w:rPr>
          <w:color w:val="000000" w:themeColor="text1"/>
        </w:rPr>
        <w:t xml:space="preserve">, D., </w:t>
      </w:r>
      <w:proofErr w:type="spellStart"/>
      <w:r w:rsidRPr="007F770E">
        <w:rPr>
          <w:color w:val="000000" w:themeColor="text1"/>
        </w:rPr>
        <w:t>Borgford</w:t>
      </w:r>
      <w:proofErr w:type="spellEnd"/>
      <w:r w:rsidRPr="007F770E">
        <w:rPr>
          <w:color w:val="000000" w:themeColor="text1"/>
        </w:rPr>
        <w:t xml:space="preserve">-Parnell, N., Xu, Y., Alex, K., </w:t>
      </w:r>
      <w:proofErr w:type="spellStart"/>
      <w:r w:rsidRPr="007F770E">
        <w:rPr>
          <w:color w:val="000000" w:themeColor="text1"/>
        </w:rPr>
        <w:t>Auffhammer</w:t>
      </w:r>
      <w:proofErr w:type="spellEnd"/>
      <w:r w:rsidRPr="007F770E">
        <w:rPr>
          <w:color w:val="000000" w:themeColor="text1"/>
        </w:rPr>
        <w:t xml:space="preserve">, M., Bledsoe, P., </w:t>
      </w:r>
      <w:proofErr w:type="spellStart"/>
      <w:r w:rsidRPr="007F770E">
        <w:rPr>
          <w:color w:val="000000" w:themeColor="text1"/>
        </w:rPr>
        <w:t>Croes</w:t>
      </w:r>
      <w:proofErr w:type="spellEnd"/>
      <w:r w:rsidRPr="007F770E">
        <w:rPr>
          <w:color w:val="000000" w:themeColor="text1"/>
        </w:rPr>
        <w:t xml:space="preserve">, B., Forman, F., Haines, A., Harnish, R., Jacobson, M.Z., Lawrence, M., </w:t>
      </w:r>
      <w:proofErr w:type="spellStart"/>
      <w:r w:rsidRPr="007F770E">
        <w:rPr>
          <w:color w:val="000000" w:themeColor="text1"/>
        </w:rPr>
        <w:t>Leloup</w:t>
      </w:r>
      <w:proofErr w:type="spellEnd"/>
      <w:r w:rsidRPr="007F770E">
        <w:rPr>
          <w:color w:val="000000" w:themeColor="text1"/>
        </w:rPr>
        <w:t xml:space="preserve">, D., </w:t>
      </w:r>
      <w:proofErr w:type="spellStart"/>
      <w:r w:rsidRPr="007F770E">
        <w:rPr>
          <w:color w:val="000000" w:themeColor="text1"/>
        </w:rPr>
        <w:t>Lenton</w:t>
      </w:r>
      <w:proofErr w:type="spellEnd"/>
      <w:r w:rsidRPr="007F770E">
        <w:rPr>
          <w:color w:val="000000" w:themeColor="text1"/>
        </w:rPr>
        <w:t xml:space="preserve">, T., Morehouse, T., Munk, W., </w:t>
      </w:r>
      <w:proofErr w:type="spellStart"/>
      <w:r w:rsidRPr="007F770E">
        <w:rPr>
          <w:color w:val="000000" w:themeColor="text1"/>
        </w:rPr>
        <w:t>Picolotti</w:t>
      </w:r>
      <w:proofErr w:type="spellEnd"/>
      <w:r w:rsidRPr="007F770E">
        <w:rPr>
          <w:color w:val="000000" w:themeColor="text1"/>
        </w:rPr>
        <w:t xml:space="preserve">, R., Prather, K., Raga, G., </w:t>
      </w:r>
      <w:proofErr w:type="spellStart"/>
      <w:r w:rsidRPr="007F770E">
        <w:rPr>
          <w:color w:val="000000" w:themeColor="text1"/>
        </w:rPr>
        <w:t>Rignot</w:t>
      </w:r>
      <w:proofErr w:type="spellEnd"/>
      <w:r w:rsidRPr="007F770E">
        <w:rPr>
          <w:color w:val="000000" w:themeColor="text1"/>
        </w:rPr>
        <w:t xml:space="preserve">, E., </w:t>
      </w:r>
      <w:proofErr w:type="spellStart"/>
      <w:r w:rsidRPr="007F770E">
        <w:rPr>
          <w:color w:val="000000" w:themeColor="text1"/>
        </w:rPr>
        <w:t>Shindell</w:t>
      </w:r>
      <w:proofErr w:type="spellEnd"/>
      <w:r w:rsidRPr="007F770E">
        <w:rPr>
          <w:color w:val="000000" w:themeColor="text1"/>
        </w:rPr>
        <w:t xml:space="preserve">, D., Singh, A.K., Steiner, A., </w:t>
      </w:r>
      <w:proofErr w:type="spellStart"/>
      <w:r w:rsidRPr="007F770E">
        <w:rPr>
          <w:color w:val="000000" w:themeColor="text1"/>
        </w:rPr>
        <w:t>Thiemens</w:t>
      </w:r>
      <w:proofErr w:type="spellEnd"/>
      <w:r w:rsidRPr="007F770E">
        <w:rPr>
          <w:color w:val="000000" w:themeColor="text1"/>
        </w:rPr>
        <w:t xml:space="preserve">, M., </w:t>
      </w:r>
      <w:proofErr w:type="spellStart"/>
      <w:r w:rsidRPr="007F770E">
        <w:rPr>
          <w:color w:val="000000" w:themeColor="text1"/>
        </w:rPr>
        <w:t>Titley</w:t>
      </w:r>
      <w:proofErr w:type="spellEnd"/>
      <w:r w:rsidRPr="007F770E">
        <w:rPr>
          <w:color w:val="000000" w:themeColor="text1"/>
        </w:rPr>
        <w:t xml:space="preserve">, D.W., Tucker, M.E., Tripathi, S., &amp; Victor, D., authors come from the following 9 countries - US, Switzerland, Sweden, UK, China, Germany, Australia, Mexico, India, “Well Under 2 Degrees Celsius: Fast Action Policies to Protect People and the Planet from </w:t>
      </w:r>
      <w:r w:rsidRPr="007F770E">
        <w:rPr>
          <w:color w:val="000000" w:themeColor="text1"/>
        </w:rPr>
        <w:lastRenderedPageBreak/>
        <w:t>Extreme Climate Change,” Report of the Committee to Prevent Extreme Climate Change, September 2017, http://www.igsd.org/wp-content/uploads/2017/09/Well-Under-2-Degrees-Celsius-Report-2017.pdf] TDI</w:t>
      </w:r>
    </w:p>
    <w:p w14:paraId="698CCBCD" w14:textId="77777777" w:rsidR="00991BBC" w:rsidRPr="007F770E" w:rsidRDefault="00991BBC" w:rsidP="00991BBC">
      <w:pPr>
        <w:spacing w:line="276" w:lineRule="auto"/>
        <w:rPr>
          <w:color w:val="000000" w:themeColor="text1"/>
          <w:sz w:val="12"/>
        </w:rPr>
      </w:pPr>
      <w:r w:rsidRPr="007F770E">
        <w:rPr>
          <w:rStyle w:val="StyleUnderline"/>
          <w:color w:val="000000" w:themeColor="text1"/>
          <w:highlight w:val="green"/>
        </w:rPr>
        <w:t>Climate change is</w:t>
      </w:r>
      <w:r w:rsidRPr="007F770E">
        <w:rPr>
          <w:rStyle w:val="StyleUnderline"/>
          <w:color w:val="000000" w:themeColor="text1"/>
        </w:rPr>
        <w:t xml:space="preserve"> becoming an </w:t>
      </w:r>
      <w:r w:rsidRPr="007F770E">
        <w:rPr>
          <w:rStyle w:val="StyleUnderline"/>
          <w:color w:val="000000" w:themeColor="text1"/>
          <w:highlight w:val="green"/>
        </w:rPr>
        <w:t>existential</w:t>
      </w:r>
      <w:r w:rsidRPr="007F770E">
        <w:rPr>
          <w:rStyle w:val="StyleUnderline"/>
          <w:color w:val="000000" w:themeColor="text1"/>
        </w:rPr>
        <w:t xml:space="preserve"> threat </w:t>
      </w:r>
      <w:r w:rsidRPr="007F770E">
        <w:rPr>
          <w:rStyle w:val="StyleUnderline"/>
          <w:color w:val="000000" w:themeColor="text1"/>
          <w:highlight w:val="green"/>
        </w:rPr>
        <w:t xml:space="preserve">with warming </w:t>
      </w:r>
      <w:proofErr w:type="gramStart"/>
      <w:r w:rsidRPr="007F770E">
        <w:rPr>
          <w:rStyle w:val="StyleUnderline"/>
          <w:color w:val="000000" w:themeColor="text1"/>
          <w:highlight w:val="green"/>
        </w:rPr>
        <w:t>in excess of</w:t>
      </w:r>
      <w:proofErr w:type="gramEnd"/>
      <w:r w:rsidRPr="007F770E">
        <w:rPr>
          <w:rStyle w:val="StyleUnderline"/>
          <w:color w:val="000000" w:themeColor="text1"/>
          <w:highlight w:val="green"/>
        </w:rPr>
        <w:t xml:space="preserve"> 2°C within the next three decades</w:t>
      </w:r>
      <w:r w:rsidRPr="007F770E">
        <w:rPr>
          <w:rStyle w:val="StyleUnderline"/>
          <w:color w:val="000000" w:themeColor="text1"/>
        </w:rPr>
        <w:t xml:space="preserve"> </w:t>
      </w:r>
      <w:r w:rsidRPr="007F770E">
        <w:rPr>
          <w:rStyle w:val="StyleUnderline"/>
          <w:color w:val="000000" w:themeColor="text1"/>
          <w:highlight w:val="green"/>
        </w:rPr>
        <w:t>and 4</w:t>
      </w:r>
      <w:r w:rsidRPr="007F770E">
        <w:rPr>
          <w:rStyle w:val="StyleUnderline"/>
          <w:color w:val="000000" w:themeColor="text1"/>
        </w:rPr>
        <w:t xml:space="preserve">°C </w:t>
      </w:r>
      <w:r w:rsidRPr="007F770E">
        <w:rPr>
          <w:rStyle w:val="StyleUnderline"/>
          <w:color w:val="000000" w:themeColor="text1"/>
          <w:highlight w:val="green"/>
        </w:rPr>
        <w:t>to 6</w:t>
      </w:r>
      <w:r w:rsidRPr="007F770E">
        <w:rPr>
          <w:rStyle w:val="StyleUnderline"/>
          <w:color w:val="000000" w:themeColor="text1"/>
        </w:rPr>
        <w:t>°C with</w:t>
      </w:r>
      <w:r w:rsidRPr="007F770E">
        <w:rPr>
          <w:rStyle w:val="StyleUnderline"/>
          <w:color w:val="000000" w:themeColor="text1"/>
          <w:highlight w:val="green"/>
        </w:rPr>
        <w:t>in the next several</w:t>
      </w:r>
      <w:r w:rsidRPr="007F770E">
        <w:rPr>
          <w:rStyle w:val="StyleUnderline"/>
          <w:color w:val="000000" w:themeColor="text1"/>
        </w:rPr>
        <w:t xml:space="preserve"> decades. Warming of such magnitudes will expose as many as 75% of the world’s population to deadly heat stress in addition to disrupting the climate and weather worldwide. Climate change is an urgent problem requiring urgent solutions</w:t>
      </w:r>
      <w:r w:rsidRPr="007F770E">
        <w:rPr>
          <w:color w:val="000000" w:themeColor="text1"/>
          <w:sz w:val="12"/>
        </w:rPr>
        <w:t xml:space="preserve">. This paper lays out urgent and </w:t>
      </w:r>
      <w:r w:rsidRPr="007F770E">
        <w:rPr>
          <w:rStyle w:val="StyleUnderline"/>
          <w:color w:val="000000" w:themeColor="text1"/>
        </w:rPr>
        <w:t>practical solutions that are ready for implementation now, will deliver benefits in the next few critical decades</w:t>
      </w:r>
      <w:r w:rsidRPr="007F770E">
        <w:rPr>
          <w:color w:val="000000" w:themeColor="text1"/>
          <w:sz w:val="12"/>
        </w:rPr>
        <w:t xml:space="preserve">, and places the world on a path to achieving the </w:t>
      </w:r>
      <w:proofErr w:type="spellStart"/>
      <w:r w:rsidRPr="007F770E">
        <w:rPr>
          <w:color w:val="000000" w:themeColor="text1"/>
          <w:sz w:val="12"/>
        </w:rPr>
        <w:t>longterm</w:t>
      </w:r>
      <w:proofErr w:type="spellEnd"/>
      <w:r w:rsidRPr="007F770E">
        <w:rPr>
          <w:color w:val="000000" w:themeColor="text1"/>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7F770E">
        <w:rPr>
          <w:color w:val="000000" w:themeColor="text1"/>
          <w:sz w:val="12"/>
        </w:rPr>
        <w:t>renewables</w:t>
      </w:r>
      <w:proofErr w:type="spellEnd"/>
      <w:r w:rsidRPr="007F770E">
        <w:rPr>
          <w:color w:val="000000" w:themeColor="text1"/>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597362FE" w14:textId="77777777" w:rsidR="00991BBC" w:rsidRPr="007F770E" w:rsidRDefault="00991BBC" w:rsidP="00991BBC">
      <w:pPr>
        <w:spacing w:line="276" w:lineRule="auto"/>
        <w:rPr>
          <w:color w:val="000000" w:themeColor="text1"/>
          <w:sz w:val="12"/>
        </w:rPr>
      </w:pPr>
      <w:r w:rsidRPr="007F770E">
        <w:rPr>
          <w:color w:val="000000" w:themeColor="text1"/>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7F770E">
        <w:rPr>
          <w:rStyle w:val="StyleUnderline"/>
          <w:color w:val="000000" w:themeColor="text1"/>
        </w:rPr>
        <w:t>emissions of greenhouse gases and air pollutants can be decoupled from economic growth</w:t>
      </w:r>
      <w:r w:rsidRPr="007F770E">
        <w:rPr>
          <w:color w:val="000000" w:themeColor="text1"/>
          <w:sz w:val="12"/>
        </w:rPr>
        <w:t xml:space="preserve">. Another favorable sign is that </w:t>
      </w:r>
      <w:r w:rsidRPr="007F770E">
        <w:rPr>
          <w:rStyle w:val="StyleUnderline"/>
          <w:color w:val="000000" w:themeColor="text1"/>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7F770E">
        <w:rPr>
          <w:color w:val="000000" w:themeColor="text1"/>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AA99D37" w14:textId="77777777" w:rsidR="00991BBC" w:rsidRPr="007F770E" w:rsidRDefault="00991BBC" w:rsidP="00991BBC">
      <w:pPr>
        <w:spacing w:line="276" w:lineRule="auto"/>
        <w:rPr>
          <w:color w:val="000000" w:themeColor="text1"/>
          <w:sz w:val="12"/>
          <w:szCs w:val="14"/>
        </w:rPr>
      </w:pPr>
      <w:r w:rsidRPr="007F770E">
        <w:rPr>
          <w:color w:val="000000" w:themeColor="text1"/>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80112E3" w14:textId="77777777" w:rsidR="00991BBC" w:rsidRPr="007F770E" w:rsidRDefault="00991BBC" w:rsidP="00991BBC">
      <w:pPr>
        <w:spacing w:line="276" w:lineRule="auto"/>
        <w:rPr>
          <w:color w:val="000000" w:themeColor="text1"/>
          <w:sz w:val="12"/>
        </w:rPr>
      </w:pPr>
      <w:r w:rsidRPr="007F770E">
        <w:rPr>
          <w:rStyle w:val="StyleUnderline"/>
          <w:color w:val="000000" w:themeColor="text1"/>
          <w:highlight w:val="green"/>
        </w:rPr>
        <w:t>The climate has already warmed by 1°C.</w:t>
      </w:r>
      <w:r w:rsidRPr="007F770E">
        <w:rPr>
          <w:rStyle w:val="StyleUnderline"/>
          <w:color w:val="000000" w:themeColor="text1"/>
        </w:rPr>
        <w:t xml:space="preserve"> The problem is running ahead of us, </w:t>
      </w:r>
      <w:r w:rsidRPr="007F770E">
        <w:rPr>
          <w:rStyle w:val="StyleUnderline"/>
          <w:color w:val="000000" w:themeColor="text1"/>
          <w:highlight w:val="green"/>
        </w:rPr>
        <w:t>and under current trends we</w:t>
      </w:r>
      <w:r w:rsidRPr="007F770E">
        <w:rPr>
          <w:rStyle w:val="StyleUnderline"/>
          <w:color w:val="000000" w:themeColor="text1"/>
        </w:rPr>
        <w:t xml:space="preserve"> </w:t>
      </w:r>
      <w:r w:rsidRPr="007F770E">
        <w:rPr>
          <w:rStyle w:val="StyleUnderline"/>
          <w:color w:val="000000" w:themeColor="text1"/>
          <w:highlight w:val="green"/>
        </w:rPr>
        <w:t>will</w:t>
      </w:r>
      <w:r w:rsidRPr="007F770E">
        <w:rPr>
          <w:rStyle w:val="StyleUnderline"/>
          <w:color w:val="000000" w:themeColor="text1"/>
        </w:rPr>
        <w:t xml:space="preserve"> likely reach 1.5°C in the next fifteen years and </w:t>
      </w:r>
      <w:r w:rsidRPr="007F770E">
        <w:rPr>
          <w:rStyle w:val="StyleUnderline"/>
          <w:color w:val="000000" w:themeColor="text1"/>
          <w:highlight w:val="green"/>
        </w:rPr>
        <w:t xml:space="preserve">surpass </w:t>
      </w:r>
      <w:r w:rsidRPr="007F770E">
        <w:rPr>
          <w:rStyle w:val="StyleUnderline"/>
          <w:color w:val="000000" w:themeColor="text1"/>
        </w:rPr>
        <w:t xml:space="preserve">the </w:t>
      </w:r>
      <w:r w:rsidRPr="007F770E">
        <w:rPr>
          <w:rStyle w:val="StyleUnderline"/>
          <w:color w:val="000000" w:themeColor="text1"/>
          <w:highlight w:val="green"/>
        </w:rPr>
        <w:t>2°C</w:t>
      </w:r>
      <w:r w:rsidRPr="007F770E">
        <w:rPr>
          <w:rStyle w:val="StyleUnderline"/>
          <w:color w:val="000000" w:themeColor="text1"/>
        </w:rPr>
        <w:t xml:space="preserve"> guardrail </w:t>
      </w:r>
      <w:r w:rsidRPr="007F770E">
        <w:rPr>
          <w:rStyle w:val="StyleUnderline"/>
          <w:color w:val="000000" w:themeColor="text1"/>
          <w:highlight w:val="green"/>
        </w:rPr>
        <w:t>by mid-century with a 50% probability of reaching 4°C by end of century</w:t>
      </w:r>
      <w:r w:rsidRPr="007F770E">
        <w:rPr>
          <w:color w:val="000000" w:themeColor="text1"/>
          <w:sz w:val="12"/>
        </w:rPr>
        <w:t xml:space="preserve">. Warming </w:t>
      </w:r>
      <w:proofErr w:type="gramStart"/>
      <w:r w:rsidRPr="007F770E">
        <w:rPr>
          <w:color w:val="000000" w:themeColor="text1"/>
          <w:sz w:val="12"/>
        </w:rPr>
        <w:t>in excess of</w:t>
      </w:r>
      <w:proofErr w:type="gramEnd"/>
      <w:r w:rsidRPr="007F770E">
        <w:rPr>
          <w:color w:val="000000" w:themeColor="text1"/>
          <w:sz w:val="12"/>
        </w:rPr>
        <w:t xml:space="preserve"> 3°C is likely to be a global catastrophe for three major reasons:</w:t>
      </w:r>
    </w:p>
    <w:p w14:paraId="7C3E4203" w14:textId="77777777" w:rsidR="00991BBC" w:rsidRPr="007F770E" w:rsidRDefault="00991BBC" w:rsidP="00991BBC">
      <w:pPr>
        <w:spacing w:line="276" w:lineRule="auto"/>
        <w:rPr>
          <w:rStyle w:val="StyleUnderline"/>
          <w:color w:val="000000" w:themeColor="text1"/>
        </w:rPr>
      </w:pPr>
      <w:r w:rsidRPr="007F770E">
        <w:rPr>
          <w:color w:val="000000" w:themeColor="text1"/>
          <w:sz w:val="12"/>
        </w:rPr>
        <w:t xml:space="preserve">• </w:t>
      </w:r>
      <w:r w:rsidRPr="007F770E">
        <w:rPr>
          <w:rStyle w:val="StyleUnderline"/>
          <w:color w:val="000000" w:themeColor="text1"/>
        </w:rPr>
        <w:t xml:space="preserve">Warming in the range of 3°C to 5°C is suggested as the threshold for several tipping points in the physical and geochemical systems; a warming of about </w:t>
      </w:r>
      <w:r w:rsidRPr="007F770E">
        <w:rPr>
          <w:rStyle w:val="StyleUnderline"/>
          <w:color w:val="000000" w:themeColor="text1"/>
          <w:highlight w:val="green"/>
        </w:rPr>
        <w:t>3°C has a probability of over 40% to cross</w:t>
      </w:r>
      <w:r w:rsidRPr="007F770E">
        <w:rPr>
          <w:rStyle w:val="StyleUnderline"/>
          <w:color w:val="000000" w:themeColor="text1"/>
        </w:rPr>
        <w:t xml:space="preserve"> over </w:t>
      </w:r>
      <w:r w:rsidRPr="007F770E">
        <w:rPr>
          <w:rStyle w:val="StyleUnderline"/>
          <w:color w:val="000000" w:themeColor="text1"/>
          <w:highlight w:val="green"/>
        </w:rPr>
        <w:t>multiple tipping points, while</w:t>
      </w:r>
      <w:r w:rsidRPr="007F770E">
        <w:rPr>
          <w:rStyle w:val="StyleUnderline"/>
          <w:color w:val="000000" w:themeColor="text1"/>
        </w:rPr>
        <w:t xml:space="preserve"> a warming close to </w:t>
      </w:r>
      <w:r w:rsidRPr="007F770E">
        <w:rPr>
          <w:rStyle w:val="StyleUnderline"/>
          <w:color w:val="000000" w:themeColor="text1"/>
          <w:highlight w:val="green"/>
        </w:rPr>
        <w:t>5°C increases it to nearly 90</w:t>
      </w:r>
      <w:r w:rsidRPr="007F770E">
        <w:rPr>
          <w:rStyle w:val="StyleUnderline"/>
          <w:color w:val="000000" w:themeColor="text1"/>
        </w:rPr>
        <w:t>%, compared with a baseline warming of less than 1.5°C, which has only just over a 10% probability of exceeding any tipping point.</w:t>
      </w:r>
    </w:p>
    <w:p w14:paraId="7B776C17" w14:textId="77777777" w:rsidR="00991BBC" w:rsidRPr="007F770E" w:rsidRDefault="00991BBC" w:rsidP="00991BBC">
      <w:pPr>
        <w:spacing w:line="276" w:lineRule="auto"/>
        <w:rPr>
          <w:color w:val="000000" w:themeColor="text1"/>
          <w:sz w:val="12"/>
        </w:rPr>
      </w:pPr>
      <w:r w:rsidRPr="007F770E">
        <w:rPr>
          <w:b/>
          <w:bCs/>
          <w:color w:val="000000" w:themeColor="text1"/>
          <w:sz w:val="12"/>
          <w:szCs w:val="22"/>
        </w:rPr>
        <w:t xml:space="preserve">• </w:t>
      </w:r>
      <w:r w:rsidRPr="007F770E">
        <w:rPr>
          <w:rStyle w:val="StyleUnderline"/>
          <w:color w:val="000000" w:themeColor="text1"/>
        </w:rPr>
        <w:t xml:space="preserve">Health effects of such warming are emerging as a major if not dominant source of concern. Warming of </w:t>
      </w:r>
      <w:r w:rsidRPr="007F770E">
        <w:rPr>
          <w:rStyle w:val="StyleUnderline"/>
          <w:color w:val="000000" w:themeColor="text1"/>
          <w:highlight w:val="green"/>
        </w:rPr>
        <w:t>4°C or more will expose</w:t>
      </w:r>
      <w:r w:rsidRPr="007F770E">
        <w:rPr>
          <w:rStyle w:val="StyleUnderline"/>
          <w:color w:val="000000" w:themeColor="text1"/>
        </w:rPr>
        <w:t xml:space="preserve"> </w:t>
      </w:r>
      <w:r w:rsidRPr="007F770E">
        <w:rPr>
          <w:rStyle w:val="StyleUnderline"/>
          <w:color w:val="000000" w:themeColor="text1"/>
          <w:highlight w:val="green"/>
        </w:rPr>
        <w:t>more than</w:t>
      </w:r>
      <w:r w:rsidRPr="007F770E">
        <w:rPr>
          <w:rStyle w:val="StyleUnderline"/>
          <w:color w:val="000000" w:themeColor="text1"/>
        </w:rPr>
        <w:t xml:space="preserve"> 70% of the population, </w:t>
      </w:r>
      <w:proofErr w:type="gramStart"/>
      <w:r w:rsidRPr="007F770E">
        <w:rPr>
          <w:rStyle w:val="StyleUnderline"/>
          <w:color w:val="000000" w:themeColor="text1"/>
        </w:rPr>
        <w:t>i.e.</w:t>
      </w:r>
      <w:proofErr w:type="gramEnd"/>
      <w:r w:rsidRPr="007F770E">
        <w:rPr>
          <w:rStyle w:val="StyleUnderline"/>
          <w:color w:val="000000" w:themeColor="text1"/>
        </w:rPr>
        <w:t xml:space="preserve"> about </w:t>
      </w:r>
      <w:r w:rsidRPr="007F770E">
        <w:rPr>
          <w:rStyle w:val="StyleUnderline"/>
          <w:color w:val="000000" w:themeColor="text1"/>
          <w:highlight w:val="green"/>
        </w:rPr>
        <w:t>7 billion</w:t>
      </w:r>
      <w:r w:rsidRPr="007F770E">
        <w:rPr>
          <w:rStyle w:val="StyleUnderline"/>
          <w:color w:val="000000" w:themeColor="text1"/>
        </w:rPr>
        <w:t xml:space="preserve"> by the end of the century, </w:t>
      </w:r>
      <w:r w:rsidRPr="007F770E">
        <w:rPr>
          <w:rStyle w:val="StyleUnderline"/>
          <w:color w:val="000000" w:themeColor="text1"/>
          <w:highlight w:val="green"/>
        </w:rPr>
        <w:t>to deadly heat stress and</w:t>
      </w:r>
      <w:r w:rsidRPr="007F770E">
        <w:rPr>
          <w:rStyle w:val="StyleUnderline"/>
          <w:color w:val="000000" w:themeColor="text1"/>
        </w:rPr>
        <w:t xml:space="preserve"> expose about 2.4 billion to </w:t>
      </w:r>
      <w:r w:rsidRPr="007F770E">
        <w:rPr>
          <w:rStyle w:val="StyleUnderline"/>
          <w:color w:val="000000" w:themeColor="text1"/>
          <w:highlight w:val="green"/>
        </w:rPr>
        <w:t>vector borne diseases</w:t>
      </w:r>
      <w:r w:rsidRPr="007F770E">
        <w:rPr>
          <w:rStyle w:val="StyleUnderline"/>
          <w:color w:val="000000" w:themeColor="text1"/>
        </w:rPr>
        <w:t xml:space="preserve"> such as Dengue, </w:t>
      </w:r>
      <w:proofErr w:type="spellStart"/>
      <w:r w:rsidRPr="007F770E">
        <w:rPr>
          <w:rStyle w:val="StyleUnderline"/>
          <w:color w:val="000000" w:themeColor="text1"/>
        </w:rPr>
        <w:t>Chikengunya</w:t>
      </w:r>
      <w:proofErr w:type="spellEnd"/>
      <w:r w:rsidRPr="007F770E">
        <w:rPr>
          <w:rStyle w:val="StyleUnderline"/>
          <w:color w:val="000000" w:themeColor="text1"/>
        </w:rPr>
        <w:t>, and Zika virus among others</w:t>
      </w:r>
      <w:r w:rsidRPr="007F770E">
        <w:rPr>
          <w:color w:val="000000" w:themeColor="text1"/>
          <w:sz w:val="12"/>
        </w:rPr>
        <w:t xml:space="preserve">. Ecologists and paleontologists have proposed that warming in excess of 3°C, accompanied by increased acidity of the oceans by the buildup of </w:t>
      </w:r>
      <w:proofErr w:type="gramStart"/>
      <w:r w:rsidRPr="007F770E">
        <w:rPr>
          <w:color w:val="000000" w:themeColor="text1"/>
          <w:sz w:val="12"/>
        </w:rPr>
        <w:t>CO2 ,</w:t>
      </w:r>
      <w:proofErr w:type="gramEnd"/>
      <w:r w:rsidRPr="007F770E">
        <w:rPr>
          <w:color w:val="000000" w:themeColor="text1"/>
          <w:sz w:val="12"/>
        </w:rPr>
        <w:t xml:space="preserve"> can become a major causal factor for exposing more than 50% of all species to extinction. 20% of species are in danger of extinction now due to population, habitat destruction, and climate change.</w:t>
      </w:r>
    </w:p>
    <w:p w14:paraId="2F7AAA10" w14:textId="77777777" w:rsidR="00991BBC" w:rsidRPr="007F770E" w:rsidRDefault="00991BBC" w:rsidP="00991BBC">
      <w:pPr>
        <w:spacing w:line="276" w:lineRule="auto"/>
        <w:rPr>
          <w:b/>
          <w:bCs/>
          <w:color w:val="000000" w:themeColor="text1"/>
          <w:sz w:val="12"/>
          <w:szCs w:val="22"/>
        </w:rPr>
      </w:pPr>
      <w:r w:rsidRPr="007F770E">
        <w:rPr>
          <w:color w:val="000000" w:themeColor="text1"/>
          <w:sz w:val="12"/>
        </w:rPr>
        <w:t xml:space="preserve">The good news is that </w:t>
      </w:r>
      <w:r w:rsidRPr="007F770E">
        <w:rPr>
          <w:rStyle w:val="StyleUnderline"/>
          <w:color w:val="000000" w:themeColor="text1"/>
        </w:rPr>
        <w:t>there may still be time to avert such catastrophic changes</w:t>
      </w:r>
      <w:r w:rsidRPr="007F770E">
        <w:rPr>
          <w:color w:val="000000" w:themeColor="text1"/>
          <w:sz w:val="12"/>
        </w:rPr>
        <w:t xml:space="preserve">. The Paris Agreement and </w:t>
      </w:r>
      <w:r w:rsidRPr="007F770E">
        <w:rPr>
          <w:rStyle w:val="StyleUnderline"/>
          <w:color w:val="000000" w:themeColor="text1"/>
        </w:rPr>
        <w:t xml:space="preserve">supporting climate </w:t>
      </w:r>
      <w:r w:rsidRPr="007F770E">
        <w:rPr>
          <w:rStyle w:val="StyleUnderline"/>
          <w:color w:val="000000" w:themeColor="text1"/>
          <w:highlight w:val="green"/>
        </w:rPr>
        <w:t>policies must be strengthened substantially within the next five years</w:t>
      </w:r>
      <w:r w:rsidRPr="007F770E">
        <w:rPr>
          <w:rStyle w:val="StyleUnderline"/>
          <w:color w:val="000000" w:themeColor="text1"/>
        </w:rPr>
        <w:t xml:space="preserve"> to bend the emissions curve down faster, stabilize climate, and prevent catastrophic warming</w:t>
      </w:r>
      <w:r w:rsidRPr="007F770E">
        <w:rPr>
          <w:color w:val="000000" w:themeColor="text1"/>
          <w:sz w:val="12"/>
        </w:rPr>
        <w:t xml:space="preserve">. To </w:t>
      </w:r>
      <w:r w:rsidRPr="007F770E">
        <w:rPr>
          <w:color w:val="000000" w:themeColor="text1"/>
          <w:sz w:val="12"/>
        </w:rPr>
        <w:lastRenderedPageBreak/>
        <w:t xml:space="preserve">the extent those efforts fall short, societies and </w:t>
      </w:r>
      <w:r w:rsidRPr="007F770E">
        <w:rPr>
          <w:rStyle w:val="StyleUnderline"/>
          <w:color w:val="000000" w:themeColor="text1"/>
        </w:rPr>
        <w:t xml:space="preserve">ecosystems will be forced to contend with substantial needs for </w:t>
      </w:r>
      <w:r w:rsidRPr="007F770E">
        <w:rPr>
          <w:rStyle w:val="StyleUnderline"/>
          <w:color w:val="000000" w:themeColor="text1"/>
          <w:highlight w:val="green"/>
        </w:rPr>
        <w:t>adaptation</w:t>
      </w:r>
      <w:r w:rsidRPr="007F770E">
        <w:rPr>
          <w:rStyle w:val="StyleUnderline"/>
          <w:color w:val="000000" w:themeColor="text1"/>
        </w:rPr>
        <w:t xml:space="preserve">—a burden that </w:t>
      </w:r>
      <w:r w:rsidRPr="007F770E">
        <w:rPr>
          <w:rStyle w:val="StyleUnderline"/>
          <w:color w:val="000000" w:themeColor="text1"/>
          <w:highlight w:val="green"/>
        </w:rPr>
        <w:t>will fall disproportionately on the poorest three billion</w:t>
      </w:r>
      <w:r w:rsidRPr="007F770E">
        <w:rPr>
          <w:rStyle w:val="StyleUnderline"/>
          <w:color w:val="000000" w:themeColor="text1"/>
        </w:rPr>
        <w:t xml:space="preserve"> who are least responsible for causing the climate change problem</w:t>
      </w:r>
      <w:r w:rsidRPr="007F770E">
        <w:rPr>
          <w:b/>
          <w:bCs/>
          <w:color w:val="000000" w:themeColor="text1"/>
          <w:sz w:val="12"/>
          <w:szCs w:val="22"/>
        </w:rPr>
        <w:t>.</w:t>
      </w:r>
    </w:p>
    <w:p w14:paraId="0FDAFD75" w14:textId="77777777" w:rsidR="00991BBC" w:rsidRPr="007F770E" w:rsidRDefault="00991BBC" w:rsidP="00991BBC">
      <w:pPr>
        <w:spacing w:line="276" w:lineRule="auto"/>
        <w:rPr>
          <w:color w:val="000000" w:themeColor="text1"/>
          <w:sz w:val="12"/>
          <w:szCs w:val="14"/>
        </w:rPr>
      </w:pPr>
      <w:r w:rsidRPr="007F770E">
        <w:rPr>
          <w:color w:val="000000" w:themeColor="text1"/>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F3A3C95" w14:textId="77777777" w:rsidR="00991BBC" w:rsidRPr="007F770E" w:rsidRDefault="00991BBC" w:rsidP="00991BBC">
      <w:pPr>
        <w:spacing w:line="276" w:lineRule="auto"/>
        <w:rPr>
          <w:color w:val="000000" w:themeColor="text1"/>
          <w:sz w:val="12"/>
          <w:szCs w:val="14"/>
        </w:rPr>
      </w:pPr>
      <w:r w:rsidRPr="007F770E">
        <w:rPr>
          <w:color w:val="000000" w:themeColor="text1"/>
          <w:sz w:val="12"/>
          <w:szCs w:val="14"/>
        </w:rPr>
        <w:t xml:space="preserve">For the second building block, numerous subnational and city scale climate action plans </w:t>
      </w:r>
      <w:proofErr w:type="gramStart"/>
      <w:r w:rsidRPr="007F770E">
        <w:rPr>
          <w:color w:val="000000" w:themeColor="text1"/>
          <w:sz w:val="12"/>
          <w:szCs w:val="14"/>
        </w:rPr>
        <w:t>have to</w:t>
      </w:r>
      <w:proofErr w:type="gramEnd"/>
      <w:r w:rsidRPr="007F770E">
        <w:rPr>
          <w:color w:val="000000" w:themeColor="text1"/>
          <w:sz w:val="12"/>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832FA1E" w14:textId="77777777" w:rsidR="00991BBC" w:rsidRPr="007F770E" w:rsidRDefault="00991BBC" w:rsidP="00991BBC">
      <w:pPr>
        <w:spacing w:line="276" w:lineRule="auto"/>
        <w:rPr>
          <w:color w:val="000000" w:themeColor="text1"/>
          <w:sz w:val="12"/>
          <w:szCs w:val="14"/>
        </w:rPr>
      </w:pPr>
      <w:r w:rsidRPr="007F770E">
        <w:rPr>
          <w:color w:val="000000" w:themeColor="text1"/>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7F770E">
        <w:rPr>
          <w:color w:val="000000" w:themeColor="text1"/>
          <w:sz w:val="12"/>
          <w:szCs w:val="14"/>
        </w:rPr>
        <w:t>renewables</w:t>
      </w:r>
      <w:proofErr w:type="spellEnd"/>
      <w:r w:rsidRPr="007F770E">
        <w:rPr>
          <w:color w:val="000000" w:themeColor="text1"/>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7F770E">
        <w:rPr>
          <w:color w:val="000000" w:themeColor="text1"/>
          <w:sz w:val="12"/>
          <w:szCs w:val="14"/>
        </w:rPr>
        <w:t>key way</w:t>
      </w:r>
      <w:proofErr w:type="gramEnd"/>
      <w:r w:rsidRPr="007F770E">
        <w:rPr>
          <w:color w:val="000000" w:themeColor="text1"/>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6B23082" w14:textId="77777777" w:rsidR="00991BBC" w:rsidRPr="007F770E" w:rsidRDefault="00991BBC" w:rsidP="00991BBC">
      <w:pPr>
        <w:spacing w:line="276" w:lineRule="auto"/>
        <w:rPr>
          <w:color w:val="000000" w:themeColor="text1"/>
          <w:sz w:val="12"/>
          <w:szCs w:val="14"/>
        </w:rPr>
      </w:pPr>
      <w:r w:rsidRPr="007F770E">
        <w:rPr>
          <w:color w:val="000000" w:themeColor="text1"/>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7F770E">
        <w:rPr>
          <w:color w:val="000000" w:themeColor="text1"/>
          <w:sz w:val="12"/>
          <w:szCs w:val="14"/>
        </w:rPr>
        <w:t>selfreinforcing</w:t>
      </w:r>
      <w:proofErr w:type="spellEnd"/>
      <w:r w:rsidRPr="007F770E">
        <w:rPr>
          <w:color w:val="000000" w:themeColor="text1"/>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6CFBBC5F" w14:textId="77777777" w:rsidR="00991BBC" w:rsidRPr="007F770E" w:rsidRDefault="00991BBC" w:rsidP="00991BBC">
      <w:pPr>
        <w:spacing w:line="276" w:lineRule="auto"/>
        <w:rPr>
          <w:color w:val="000000" w:themeColor="text1"/>
          <w:sz w:val="12"/>
        </w:rPr>
      </w:pPr>
      <w:r w:rsidRPr="007F770E">
        <w:rPr>
          <w:color w:val="000000" w:themeColor="text1"/>
          <w:sz w:val="12"/>
        </w:rPr>
        <w:t>Where Do We Go from Here?</w:t>
      </w:r>
    </w:p>
    <w:p w14:paraId="10767DDA" w14:textId="77777777" w:rsidR="00991BBC" w:rsidRPr="007F770E" w:rsidRDefault="00991BBC" w:rsidP="00991BBC">
      <w:pPr>
        <w:spacing w:line="276" w:lineRule="auto"/>
        <w:rPr>
          <w:color w:val="000000" w:themeColor="text1"/>
          <w:sz w:val="12"/>
        </w:rPr>
      </w:pPr>
      <w:r w:rsidRPr="007F770E">
        <w:rPr>
          <w:rStyle w:val="StyleUnderline"/>
          <w:color w:val="000000" w:themeColor="text1"/>
        </w:rPr>
        <w:t xml:space="preserve">A massive effort will be needed </w:t>
      </w:r>
      <w:r w:rsidRPr="007F770E">
        <w:rPr>
          <w:rStyle w:val="StyleUnderline"/>
          <w:color w:val="000000" w:themeColor="text1"/>
          <w:highlight w:val="green"/>
        </w:rPr>
        <w:t>to stop warming at 2°C</w:t>
      </w:r>
      <w:r w:rsidRPr="007F770E">
        <w:rPr>
          <w:rStyle w:val="StyleUnderline"/>
          <w:color w:val="000000" w:themeColor="text1"/>
        </w:rPr>
        <w:t xml:space="preserve">, and </w:t>
      </w:r>
      <w:r w:rsidRPr="007F770E">
        <w:rPr>
          <w:rStyle w:val="StyleUnderline"/>
          <w:color w:val="000000" w:themeColor="text1"/>
          <w:highlight w:val="green"/>
        </w:rPr>
        <w:t>time is of the essence</w:t>
      </w:r>
      <w:r w:rsidRPr="007F770E">
        <w:rPr>
          <w:rStyle w:val="StyleUnderline"/>
          <w:color w:val="000000" w:themeColor="text1"/>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7F770E">
        <w:rPr>
          <w:b/>
          <w:bCs/>
          <w:color w:val="000000" w:themeColor="text1"/>
          <w:sz w:val="12"/>
          <w:szCs w:val="22"/>
        </w:rPr>
        <w:t>.</w:t>
      </w:r>
      <w:r w:rsidRPr="007F770E">
        <w:rPr>
          <w:color w:val="000000" w:themeColor="text1"/>
          <w:sz w:val="12"/>
        </w:rPr>
        <w:t xml:space="preserve"> Dangerous to catastrophic impacts on the health of people including generations yet to </w:t>
      </w:r>
      <w:proofErr w:type="gramStart"/>
      <w:r w:rsidRPr="007F770E">
        <w:rPr>
          <w:color w:val="000000" w:themeColor="text1"/>
          <w:sz w:val="12"/>
        </w:rPr>
        <w:t>be born,</w:t>
      </w:r>
      <w:proofErr w:type="gramEnd"/>
      <w:r w:rsidRPr="007F770E">
        <w:rPr>
          <w:color w:val="000000" w:themeColor="text1"/>
          <w:sz w:val="12"/>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2CC6D90E"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6381C527" w14:textId="77777777" w:rsidR="00991BBC" w:rsidRPr="007F770E" w:rsidRDefault="00991BBC" w:rsidP="00991BBC">
      <w:pPr>
        <w:spacing w:line="276" w:lineRule="auto"/>
        <w:rPr>
          <w:rStyle w:val="StyleUnderline"/>
          <w:color w:val="000000" w:themeColor="text1"/>
        </w:rPr>
      </w:pPr>
      <w:r w:rsidRPr="007F770E">
        <w:rPr>
          <w:color w:val="000000" w:themeColor="text1"/>
          <w:sz w:val="12"/>
        </w:rPr>
        <w:t xml:space="preserve">1. The Building Blocks Approach The 2015 Paris Agreement, which went into effect November 2016, is a remarkable, historic achievement. For the </w:t>
      </w:r>
      <w:proofErr w:type="spellStart"/>
      <w:r w:rsidRPr="007F770E">
        <w:rPr>
          <w:color w:val="000000" w:themeColor="text1"/>
          <w:sz w:val="12"/>
        </w:rPr>
        <w:t>frst</w:t>
      </w:r>
      <w:proofErr w:type="spellEnd"/>
      <w:r w:rsidRPr="007F770E">
        <w:rPr>
          <w:color w:val="000000" w:themeColor="text1"/>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7F770E">
        <w:rPr>
          <w:color w:val="000000" w:themeColor="text1"/>
          <w:sz w:val="12"/>
        </w:rPr>
        <w:t>has to</w:t>
      </w:r>
      <w:proofErr w:type="gramEnd"/>
      <w:r w:rsidRPr="007F770E">
        <w:rPr>
          <w:color w:val="000000" w:themeColor="text1"/>
          <w:sz w:val="12"/>
        </w:rPr>
        <w:t xml:space="preserve"> be strengthened substantially within </w:t>
      </w:r>
      <w:proofErr w:type="spellStart"/>
      <w:r w:rsidRPr="007F770E">
        <w:rPr>
          <w:color w:val="000000" w:themeColor="text1"/>
          <w:sz w:val="12"/>
        </w:rPr>
        <w:t>fve</w:t>
      </w:r>
      <w:proofErr w:type="spellEnd"/>
      <w:r w:rsidRPr="007F770E">
        <w:rPr>
          <w:color w:val="000000" w:themeColor="text1"/>
          <w:sz w:val="12"/>
        </w:rPr>
        <w:t xml:space="preserve"> years if we are to prevent catastrophic warming; </w:t>
      </w:r>
      <w:r w:rsidRPr="007F770E">
        <w:rPr>
          <w:rStyle w:val="StyleUnderline"/>
          <w:color w:val="000000" w:themeColor="text1"/>
        </w:rPr>
        <w:t xml:space="preserve">current pledges </w:t>
      </w:r>
      <w:r w:rsidRPr="007F770E">
        <w:rPr>
          <w:rStyle w:val="StyleUnderline"/>
          <w:color w:val="000000" w:themeColor="text1"/>
        </w:rPr>
        <w:lastRenderedPageBreak/>
        <w:t xml:space="preserve">place the world on track for up to 3.4°C by 2100 (UNEP, 2016b). Until now, no </w:t>
      </w:r>
      <w:proofErr w:type="spellStart"/>
      <w:r w:rsidRPr="007F770E">
        <w:rPr>
          <w:rStyle w:val="StyleUnderline"/>
          <w:color w:val="000000" w:themeColor="text1"/>
        </w:rPr>
        <w:t>specifc</w:t>
      </w:r>
      <w:proofErr w:type="spellEnd"/>
      <w:r w:rsidRPr="007F770E">
        <w:rPr>
          <w:rStyle w:val="StyleUnderline"/>
          <w:color w:val="000000" w:themeColor="text1"/>
        </w:rPr>
        <w:t xml:space="preserve"> policy roadmap exists that provides a realistic and reasonable chance of limiting global temperatures to safe levels and preventing unmanageable climate change</w:t>
      </w:r>
      <w:r w:rsidRPr="007F770E">
        <w:rPr>
          <w:color w:val="000000" w:themeColor="text1"/>
          <w:sz w:val="12"/>
        </w:rPr>
        <w:t xml:space="preserve">. This report is our attempt to provide such a plan— an outline of </w:t>
      </w:r>
      <w:proofErr w:type="spellStart"/>
      <w:r w:rsidRPr="007F770E">
        <w:rPr>
          <w:color w:val="000000" w:themeColor="text1"/>
          <w:sz w:val="12"/>
        </w:rPr>
        <w:t>specifc</w:t>
      </w:r>
      <w:proofErr w:type="spellEnd"/>
      <w:r w:rsidRPr="007F770E">
        <w:rPr>
          <w:color w:val="000000" w:themeColor="text1"/>
          <w:sz w:val="12"/>
        </w:rPr>
        <w:t xml:space="preserve"> solutions that serve as the building blocks for a comprehensive strategy for limiting the warming to well under 2°C and avoiding dangerous climate change (Figure 1). The </w:t>
      </w:r>
      <w:proofErr w:type="spellStart"/>
      <w:r w:rsidRPr="007F770E">
        <w:rPr>
          <w:color w:val="000000" w:themeColor="text1"/>
          <w:sz w:val="12"/>
        </w:rPr>
        <w:t>frst</w:t>
      </w:r>
      <w:proofErr w:type="spellEnd"/>
      <w:r w:rsidRPr="007F770E">
        <w:rPr>
          <w:color w:val="000000" w:themeColor="text1"/>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7F770E">
        <w:rPr>
          <w:color w:val="000000" w:themeColor="text1"/>
          <w:sz w:val="12"/>
        </w:rPr>
        <w:t>have to</w:t>
      </w:r>
      <w:proofErr w:type="gramEnd"/>
      <w:r w:rsidRPr="007F770E">
        <w:rPr>
          <w:color w:val="000000" w:themeColor="text1"/>
          <w:sz w:val="12"/>
        </w:rPr>
        <w:t xml:space="preserve"> be scaled up such as California’s Under 2 Coalition signed by 177 jurisdictions from 37 countries on six continents. The third building block is targeted measures to reduce emissions of </w:t>
      </w:r>
      <w:proofErr w:type="spellStart"/>
      <w:r w:rsidRPr="007F770E">
        <w:rPr>
          <w:color w:val="000000" w:themeColor="text1"/>
          <w:sz w:val="12"/>
        </w:rPr>
        <w:t>shortlived</w:t>
      </w:r>
      <w:proofErr w:type="spellEnd"/>
      <w:r w:rsidRPr="007F770E">
        <w:rPr>
          <w:color w:val="000000" w:themeColor="text1"/>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7F770E">
        <w:rPr>
          <w:color w:val="000000" w:themeColor="text1"/>
          <w:sz w:val="12"/>
        </w:rPr>
        <w:t>similar to</w:t>
      </w:r>
      <w:proofErr w:type="gramEnd"/>
      <w:r w:rsidRPr="007F770E">
        <w:rPr>
          <w:color w:val="000000" w:themeColor="text1"/>
          <w:sz w:val="12"/>
        </w:rPr>
        <w:t xml:space="preserve"> the Industrial Revolution that was based on fossil fuels. The </w:t>
      </w:r>
      <w:proofErr w:type="spellStart"/>
      <w:r w:rsidRPr="007F770E">
        <w:rPr>
          <w:color w:val="000000" w:themeColor="text1"/>
          <w:sz w:val="12"/>
        </w:rPr>
        <w:t>fnal</w:t>
      </w:r>
      <w:proofErr w:type="spellEnd"/>
      <w:r w:rsidRPr="007F770E">
        <w:rPr>
          <w:color w:val="000000" w:themeColor="text1"/>
          <w:sz w:val="12"/>
        </w:rPr>
        <w:t xml:space="preserve"> building block includes scalable and reversible carbon dioxide (</w:t>
      </w:r>
      <w:proofErr w:type="gramStart"/>
      <w:r w:rsidRPr="007F770E">
        <w:rPr>
          <w:color w:val="000000" w:themeColor="text1"/>
          <w:sz w:val="12"/>
        </w:rPr>
        <w:t>CO2 )</w:t>
      </w:r>
      <w:proofErr w:type="gramEnd"/>
      <w:r w:rsidRPr="007F770E">
        <w:rPr>
          <w:color w:val="000000" w:themeColor="text1"/>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7F770E">
        <w:rPr>
          <w:color w:val="000000" w:themeColor="text1"/>
          <w:sz w:val="12"/>
        </w:rPr>
        <w:t>Lenton</w:t>
      </w:r>
      <w:proofErr w:type="spellEnd"/>
      <w:r w:rsidRPr="007F770E">
        <w:rPr>
          <w:color w:val="000000" w:themeColor="text1"/>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7F770E">
        <w:rPr>
          <w:color w:val="000000" w:themeColor="text1"/>
          <w:sz w:val="12"/>
        </w:rPr>
        <w:t>Drijfhout</w:t>
      </w:r>
      <w:proofErr w:type="spellEnd"/>
      <w:r w:rsidRPr="007F770E">
        <w:rPr>
          <w:color w:val="000000" w:themeColor="text1"/>
          <w:sz w:val="12"/>
        </w:rPr>
        <w:t xml:space="preserve"> et al., 2015). </w:t>
      </w:r>
      <w:proofErr w:type="gramStart"/>
      <w:r w:rsidRPr="007F770E">
        <w:rPr>
          <w:color w:val="000000" w:themeColor="text1"/>
          <w:sz w:val="12"/>
        </w:rPr>
        <w:t>In order to</w:t>
      </w:r>
      <w:proofErr w:type="gramEnd"/>
      <w:r w:rsidRPr="007F770E">
        <w:rPr>
          <w:color w:val="000000" w:themeColor="text1"/>
          <w:sz w:val="12"/>
        </w:rPr>
        <w:t xml:space="preserve"> avoid dangerous climate change, we must address these concerns. </w:t>
      </w:r>
      <w:r w:rsidRPr="007F770E">
        <w:rPr>
          <w:rStyle w:val="StyleUnderline"/>
          <w:color w:val="000000" w:themeColor="text1"/>
        </w:rPr>
        <w:t xml:space="preserve">We must act now, and we must act fast. Reduction of SLCPs will result in fast, near-term reductions in warming, while present-day reductions of CO2 will result in long-term climate </w:t>
      </w:r>
      <w:proofErr w:type="spellStart"/>
      <w:r w:rsidRPr="007F770E">
        <w:rPr>
          <w:rStyle w:val="StyleUnderline"/>
          <w:color w:val="000000" w:themeColor="text1"/>
        </w:rPr>
        <w:t>benefts</w:t>
      </w:r>
      <w:proofErr w:type="spellEnd"/>
      <w:r w:rsidRPr="007F770E">
        <w:rPr>
          <w:color w:val="000000" w:themeColor="text1"/>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7F770E">
        <w:rPr>
          <w:color w:val="000000" w:themeColor="text1"/>
          <w:sz w:val="12"/>
        </w:rPr>
        <w:t>nearterm</w:t>
      </w:r>
      <w:proofErr w:type="spellEnd"/>
      <w:r w:rsidRPr="007F770E">
        <w:rPr>
          <w:color w:val="000000" w:themeColor="text1"/>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7F770E">
        <w:rPr>
          <w:color w:val="000000" w:themeColor="text1"/>
          <w:sz w:val="12"/>
        </w:rPr>
        <w:t>in order to</w:t>
      </w:r>
      <w:proofErr w:type="gramEnd"/>
      <w:r w:rsidRPr="007F770E">
        <w:rPr>
          <w:color w:val="000000" w:themeColor="text1"/>
          <w:sz w:val="12"/>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7F770E">
        <w:rPr>
          <w:rStyle w:val="StyleUnderline"/>
          <w:color w:val="000000" w:themeColor="text1"/>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0475458F"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2. Major Climate Disruptions: How Soon and How Fast? “Without adequate mitigation and adaptation, climate change poses unacceptable risks to global public health.” (WHO, 2016)</w:t>
      </w:r>
    </w:p>
    <w:p w14:paraId="21FA3101"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7F770E">
        <w:rPr>
          <w:color w:val="000000" w:themeColor="text1"/>
          <w:sz w:val="12"/>
          <w:szCs w:val="16"/>
        </w:rPr>
        <w:t>business as usual</w:t>
      </w:r>
      <w:proofErr w:type="gramEnd"/>
      <w:r w:rsidRPr="007F770E">
        <w:rPr>
          <w:color w:val="000000" w:themeColor="text1"/>
          <w:sz w:val="12"/>
          <w:szCs w:val="16"/>
        </w:rPr>
        <w:t xml:space="preserve"> scenario:</w:t>
      </w:r>
    </w:p>
    <w:p w14:paraId="1636B3BB"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 xml:space="preserve">15 years from now: In 15 years, planetary warming will reach 1.5°C above pre-industrial global mean temperature (Ramanathan and Xu, 2010; </w:t>
      </w:r>
      <w:proofErr w:type="spellStart"/>
      <w:r w:rsidRPr="007F770E">
        <w:rPr>
          <w:color w:val="000000" w:themeColor="text1"/>
          <w:sz w:val="12"/>
          <w:szCs w:val="16"/>
        </w:rPr>
        <w:t>Shindell</w:t>
      </w:r>
      <w:proofErr w:type="spellEnd"/>
      <w:r w:rsidRPr="007F770E">
        <w:rPr>
          <w:color w:val="000000" w:themeColor="text1"/>
          <w:sz w:val="12"/>
          <w:szCs w:val="16"/>
        </w:rPr>
        <w:t xml:space="preserve"> et al., 2012). This exceeds the 0.5°C to 1°C of warming during the </w:t>
      </w:r>
      <w:proofErr w:type="spellStart"/>
      <w:r w:rsidRPr="007F770E">
        <w:rPr>
          <w:color w:val="000000" w:themeColor="text1"/>
          <w:sz w:val="12"/>
          <w:szCs w:val="16"/>
        </w:rPr>
        <w:t>Eemian</w:t>
      </w:r>
      <w:proofErr w:type="spellEnd"/>
      <w:r w:rsidRPr="007F770E">
        <w:rPr>
          <w:color w:val="000000" w:themeColor="text1"/>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7F770E">
        <w:rPr>
          <w:color w:val="000000" w:themeColor="text1"/>
          <w:sz w:val="12"/>
          <w:szCs w:val="16"/>
        </w:rPr>
        <w:t>lowlying</w:t>
      </w:r>
      <w:proofErr w:type="spellEnd"/>
      <w:r w:rsidRPr="007F770E">
        <w:rPr>
          <w:color w:val="000000" w:themeColor="text1"/>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7F770E">
        <w:rPr>
          <w:color w:val="000000" w:themeColor="text1"/>
          <w:sz w:val="12"/>
          <w:szCs w:val="16"/>
        </w:rPr>
        <w:t>fsheries</w:t>
      </w:r>
      <w:proofErr w:type="spellEnd"/>
      <w:r w:rsidRPr="007F770E">
        <w:rPr>
          <w:color w:val="000000" w:themeColor="text1"/>
          <w:sz w:val="12"/>
          <w:szCs w:val="16"/>
        </w:rPr>
        <w:t xml:space="preserve"> for protein, and these are likely to be affected by ocean </w:t>
      </w:r>
      <w:proofErr w:type="spellStart"/>
      <w:r w:rsidRPr="007F770E">
        <w:rPr>
          <w:color w:val="000000" w:themeColor="text1"/>
          <w:sz w:val="12"/>
          <w:szCs w:val="16"/>
        </w:rPr>
        <w:t>acidifcation</w:t>
      </w:r>
      <w:proofErr w:type="spellEnd"/>
      <w:r w:rsidRPr="007F770E">
        <w:rPr>
          <w:color w:val="000000" w:themeColor="text1"/>
          <w:sz w:val="12"/>
          <w:szCs w:val="16"/>
        </w:rPr>
        <w:t xml:space="preserve"> and climate change. Climate injustice could start causing visible regional and international </w:t>
      </w:r>
      <w:proofErr w:type="spellStart"/>
      <w:r w:rsidRPr="007F770E">
        <w:rPr>
          <w:color w:val="000000" w:themeColor="text1"/>
          <w:sz w:val="12"/>
          <w:szCs w:val="16"/>
        </w:rPr>
        <w:t>conficts</w:t>
      </w:r>
      <w:proofErr w:type="spellEnd"/>
      <w:r w:rsidRPr="007F770E">
        <w:rPr>
          <w:color w:val="000000" w:themeColor="text1"/>
          <w:sz w:val="12"/>
          <w:szCs w:val="16"/>
        </w:rPr>
        <w:t>. All of this will be exacerbated as the risk of passing tipping points increases (</w:t>
      </w:r>
      <w:proofErr w:type="spellStart"/>
      <w:r w:rsidRPr="007F770E">
        <w:rPr>
          <w:color w:val="000000" w:themeColor="text1"/>
          <w:sz w:val="12"/>
          <w:szCs w:val="16"/>
        </w:rPr>
        <w:t>Lenton</w:t>
      </w:r>
      <w:proofErr w:type="spellEnd"/>
      <w:r w:rsidRPr="007F770E">
        <w:rPr>
          <w:color w:val="000000" w:themeColor="text1"/>
          <w:sz w:val="12"/>
          <w:szCs w:val="16"/>
        </w:rPr>
        <w:t xml:space="preserve"> et al., 2008).</w:t>
      </w:r>
    </w:p>
    <w:p w14:paraId="4B99C188"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7F770E">
        <w:rPr>
          <w:color w:val="000000" w:themeColor="text1"/>
          <w:sz w:val="12"/>
          <w:szCs w:val="16"/>
        </w:rPr>
        <w:t>Drijfhout</w:t>
      </w:r>
      <w:proofErr w:type="spellEnd"/>
      <w:r w:rsidRPr="007F770E">
        <w:rPr>
          <w:color w:val="000000" w:themeColor="text1"/>
          <w:sz w:val="12"/>
          <w:szCs w:val="16"/>
        </w:rPr>
        <w:t xml:space="preserve"> et al., 2015). The melting of most mountain glaciers, including those in the Tibetan-Himalayas, combined with mega-droughts, heat waves, storms, and foods, would adversely affect nearly everyone on the planet.</w:t>
      </w:r>
    </w:p>
    <w:p w14:paraId="64A26BE0"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61158AD"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7F770E">
        <w:rPr>
          <w:color w:val="000000" w:themeColor="text1"/>
          <w:sz w:val="12"/>
          <w:szCs w:val="16"/>
        </w:rPr>
        <w:t>Lenton</w:t>
      </w:r>
      <w:proofErr w:type="spellEnd"/>
      <w:r w:rsidRPr="007F770E">
        <w:rPr>
          <w:color w:val="000000" w:themeColor="text1"/>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283B8B2" w14:textId="77777777" w:rsidR="00991BBC" w:rsidRPr="007F770E" w:rsidRDefault="00991BBC" w:rsidP="00991BBC">
      <w:pPr>
        <w:spacing w:line="276" w:lineRule="auto"/>
        <w:rPr>
          <w:color w:val="000000" w:themeColor="text1"/>
          <w:sz w:val="12"/>
          <w:szCs w:val="16"/>
        </w:rPr>
      </w:pPr>
      <w:r w:rsidRPr="007F770E">
        <w:rPr>
          <w:color w:val="000000" w:themeColor="text1"/>
          <w:sz w:val="12"/>
          <w:szCs w:val="16"/>
        </w:rPr>
        <w:t xml:space="preserve">1. Unmasking Aerosol Cooling: The </w:t>
      </w:r>
      <w:proofErr w:type="spellStart"/>
      <w:r w:rsidRPr="007F770E">
        <w:rPr>
          <w:color w:val="000000" w:themeColor="text1"/>
          <w:sz w:val="12"/>
          <w:szCs w:val="16"/>
        </w:rPr>
        <w:t>frst</w:t>
      </w:r>
      <w:proofErr w:type="spellEnd"/>
      <w:r w:rsidRPr="007F770E">
        <w:rPr>
          <w:color w:val="000000" w:themeColor="text1"/>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7F770E">
        <w:rPr>
          <w:color w:val="000000" w:themeColor="text1"/>
          <w:sz w:val="12"/>
          <w:szCs w:val="16"/>
        </w:rPr>
        <w:t>refect</w:t>
      </w:r>
      <w:proofErr w:type="spellEnd"/>
      <w:r w:rsidRPr="007F770E">
        <w:rPr>
          <w:color w:val="000000" w:themeColor="text1"/>
          <w:sz w:val="12"/>
          <w:szCs w:val="16"/>
        </w:rPr>
        <w:t xml:space="preserve"> sunlight back into space, which cools the climate (Ramanathan and Carmichael, 2008). The net impact of all manmade aerosols is negative, meaning that </w:t>
      </w:r>
      <w:r w:rsidRPr="007F770E">
        <w:rPr>
          <w:color w:val="000000" w:themeColor="text1"/>
          <w:sz w:val="12"/>
          <w:szCs w:val="16"/>
        </w:rPr>
        <w:lastRenderedPageBreak/>
        <w:t xml:space="preserve">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7F770E">
        <w:rPr>
          <w:color w:val="000000" w:themeColor="text1"/>
          <w:sz w:val="12"/>
          <w:szCs w:val="16"/>
        </w:rPr>
        <w:t>would</w:t>
      </w:r>
      <w:proofErr w:type="gramEnd"/>
      <w:r w:rsidRPr="007F770E">
        <w:rPr>
          <w:color w:val="000000" w:themeColor="text1"/>
          <w:sz w:val="12"/>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7F770E">
        <w:rPr>
          <w:color w:val="000000" w:themeColor="text1"/>
          <w:sz w:val="12"/>
          <w:szCs w:val="16"/>
        </w:rPr>
        <w:t>CO2 ,</w:t>
      </w:r>
      <w:proofErr w:type="gramEnd"/>
      <w:r w:rsidRPr="007F770E">
        <w:rPr>
          <w:color w:val="000000" w:themeColor="text1"/>
          <w:sz w:val="12"/>
          <w:szCs w:val="16"/>
        </w:rPr>
        <w:t xml:space="preserve"> other greenhouse gases, and black carbon and co-pollutants to avoid an abrupt and very large jump in the near-term warming beyond 2°C (Brasseur and </w:t>
      </w:r>
      <w:proofErr w:type="spellStart"/>
      <w:r w:rsidRPr="007F770E">
        <w:rPr>
          <w:color w:val="000000" w:themeColor="text1"/>
          <w:sz w:val="12"/>
          <w:szCs w:val="16"/>
        </w:rPr>
        <w:t>Roeckner</w:t>
      </w:r>
      <w:proofErr w:type="spellEnd"/>
      <w:r w:rsidRPr="007F770E">
        <w:rPr>
          <w:color w:val="000000" w:themeColor="text1"/>
          <w:sz w:val="12"/>
          <w:szCs w:val="16"/>
        </w:rPr>
        <w:t>, 2005).</w:t>
      </w:r>
    </w:p>
    <w:p w14:paraId="325141F5" w14:textId="77777777" w:rsidR="00991BBC" w:rsidRPr="007F770E" w:rsidRDefault="00991BBC" w:rsidP="00991BBC">
      <w:pPr>
        <w:spacing w:line="276" w:lineRule="auto"/>
        <w:rPr>
          <w:color w:val="000000" w:themeColor="text1"/>
          <w:sz w:val="12"/>
        </w:rPr>
      </w:pPr>
      <w:r w:rsidRPr="007F770E">
        <w:rPr>
          <w:color w:val="000000" w:themeColor="text1"/>
          <w:sz w:val="12"/>
        </w:rPr>
        <w:t>2. Tipping Points</w:t>
      </w:r>
      <w:r w:rsidRPr="007F770E">
        <w:rPr>
          <w:b/>
          <w:bCs/>
          <w:color w:val="000000" w:themeColor="text1"/>
          <w:sz w:val="12"/>
          <w:szCs w:val="22"/>
        </w:rPr>
        <w:t xml:space="preserve">: </w:t>
      </w:r>
      <w:r w:rsidRPr="007F770E">
        <w:rPr>
          <w:rStyle w:val="StyleUnderline"/>
          <w:color w:val="000000" w:themeColor="text1"/>
        </w:rPr>
        <w:t xml:space="preserve">It is likely that </w:t>
      </w:r>
      <w:r w:rsidRPr="007F770E">
        <w:rPr>
          <w:rStyle w:val="StyleUnderline"/>
          <w:color w:val="000000" w:themeColor="text1"/>
          <w:highlight w:val="green"/>
        </w:rPr>
        <w:t>as we cross the</w:t>
      </w:r>
      <w:r w:rsidRPr="007F770E">
        <w:rPr>
          <w:rStyle w:val="StyleUnderline"/>
          <w:color w:val="000000" w:themeColor="text1"/>
        </w:rPr>
        <w:t xml:space="preserve"> 1.5°C to </w:t>
      </w:r>
      <w:r w:rsidRPr="007F770E">
        <w:rPr>
          <w:rStyle w:val="StyleUnderline"/>
          <w:color w:val="000000" w:themeColor="text1"/>
          <w:highlight w:val="green"/>
        </w:rPr>
        <w:t>2°C thresholds we will trigger</w:t>
      </w:r>
      <w:r w:rsidRPr="007F770E">
        <w:rPr>
          <w:rStyle w:val="StyleUnderline"/>
          <w:color w:val="000000" w:themeColor="text1"/>
        </w:rPr>
        <w:t xml:space="preserve"> so called “</w:t>
      </w:r>
      <w:r w:rsidRPr="007F770E">
        <w:rPr>
          <w:rStyle w:val="StyleUnderline"/>
          <w:color w:val="000000" w:themeColor="text1"/>
          <w:highlight w:val="green"/>
        </w:rPr>
        <w:t>tipping points” for abrupt and nonlinear changes</w:t>
      </w:r>
      <w:r w:rsidRPr="007F770E">
        <w:rPr>
          <w:rStyle w:val="StyleUnderline"/>
          <w:color w:val="000000" w:themeColor="text1"/>
        </w:rPr>
        <w:t xml:space="preserve"> in the climate system </w:t>
      </w:r>
      <w:r w:rsidRPr="007F770E">
        <w:rPr>
          <w:rStyle w:val="StyleUnderline"/>
          <w:color w:val="000000" w:themeColor="text1"/>
          <w:highlight w:val="green"/>
        </w:rPr>
        <w:t>with catastrophic consequences</w:t>
      </w:r>
      <w:r w:rsidRPr="007F770E">
        <w:rPr>
          <w:color w:val="000000" w:themeColor="text1"/>
          <w:sz w:val="12"/>
        </w:rPr>
        <w:t xml:space="preserve"> for humanity and the environment (</w:t>
      </w:r>
      <w:proofErr w:type="spellStart"/>
      <w:r w:rsidRPr="007F770E">
        <w:rPr>
          <w:color w:val="000000" w:themeColor="text1"/>
          <w:sz w:val="12"/>
        </w:rPr>
        <w:t>Lenton</w:t>
      </w:r>
      <w:proofErr w:type="spellEnd"/>
      <w:r w:rsidRPr="007F770E">
        <w:rPr>
          <w:color w:val="000000" w:themeColor="text1"/>
          <w:sz w:val="12"/>
        </w:rPr>
        <w:t xml:space="preserve">, 2008; </w:t>
      </w:r>
      <w:proofErr w:type="spellStart"/>
      <w:r w:rsidRPr="007F770E">
        <w:rPr>
          <w:color w:val="000000" w:themeColor="text1"/>
          <w:sz w:val="12"/>
        </w:rPr>
        <w:t>Drijfhout</w:t>
      </w:r>
      <w:proofErr w:type="spellEnd"/>
      <w:r w:rsidRPr="007F770E">
        <w:rPr>
          <w:color w:val="000000" w:themeColor="text1"/>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7F770E">
        <w:rPr>
          <w:color w:val="000000" w:themeColor="text1"/>
          <w:sz w:val="12"/>
        </w:rPr>
        <w:t>Lenton</w:t>
      </w:r>
      <w:proofErr w:type="spellEnd"/>
      <w:r w:rsidRPr="007F770E">
        <w:rPr>
          <w:color w:val="000000" w:themeColor="text1"/>
          <w:sz w:val="12"/>
        </w:rPr>
        <w:t xml:space="preserve"> et al., 2008). Regardless of timescale, once underway many of these changes would be irreversible (</w:t>
      </w:r>
      <w:proofErr w:type="spellStart"/>
      <w:r w:rsidRPr="007F770E">
        <w:rPr>
          <w:color w:val="000000" w:themeColor="text1"/>
          <w:sz w:val="12"/>
        </w:rPr>
        <w:t>Lontzek</w:t>
      </w:r>
      <w:proofErr w:type="spellEnd"/>
      <w:r w:rsidRPr="007F770E">
        <w:rPr>
          <w:color w:val="000000" w:themeColor="text1"/>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7F770E">
        <w:rPr>
          <w:color w:val="000000" w:themeColor="text1"/>
          <w:sz w:val="12"/>
        </w:rPr>
        <w:t>highlatitude</w:t>
      </w:r>
      <w:proofErr w:type="spellEnd"/>
      <w:r w:rsidRPr="007F770E">
        <w:rPr>
          <w:color w:val="000000" w:themeColor="text1"/>
          <w:sz w:val="12"/>
        </w:rPr>
        <w:t xml:space="preserve"> ocean circulation (deep convection) (</w:t>
      </w:r>
      <w:proofErr w:type="spellStart"/>
      <w:r w:rsidRPr="007F770E">
        <w:rPr>
          <w:color w:val="000000" w:themeColor="text1"/>
          <w:sz w:val="12"/>
        </w:rPr>
        <w:t>Drijfhout</w:t>
      </w:r>
      <w:proofErr w:type="spellEnd"/>
      <w:r w:rsidRPr="007F770E">
        <w:rPr>
          <w:color w:val="000000" w:themeColor="text1"/>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7F770E">
        <w:rPr>
          <w:color w:val="000000" w:themeColor="text1"/>
          <w:sz w:val="12"/>
        </w:rPr>
        <w:t>justifcation</w:t>
      </w:r>
      <w:proofErr w:type="spellEnd"/>
      <w:r w:rsidRPr="007F770E">
        <w:rPr>
          <w:color w:val="000000" w:themeColor="text1"/>
          <w:sz w:val="12"/>
        </w:rPr>
        <w:t xml:space="preserve"> for limiting warming to no more than 1.5°C.</w:t>
      </w:r>
    </w:p>
    <w:p w14:paraId="725C1DCE" w14:textId="77777777" w:rsidR="00991BBC" w:rsidRPr="007F770E" w:rsidRDefault="00991BBC" w:rsidP="00991BBC">
      <w:pPr>
        <w:spacing w:line="276" w:lineRule="auto"/>
        <w:rPr>
          <w:rStyle w:val="StyleUnderline"/>
          <w:color w:val="000000" w:themeColor="text1"/>
        </w:rPr>
      </w:pPr>
      <w:r w:rsidRPr="007F770E">
        <w:rPr>
          <w:color w:val="000000" w:themeColor="text1"/>
          <w:sz w:val="12"/>
        </w:rPr>
        <w:t xml:space="preserve">While all climate tipping points have the potential to rapidly destabilize climate, social, and economic systems, some are also </w:t>
      </w:r>
      <w:r w:rsidRPr="007F770E">
        <w:rPr>
          <w:rStyle w:val="StyleUnderline"/>
          <w:color w:val="000000" w:themeColor="text1"/>
        </w:rPr>
        <w:t xml:space="preserve">self-amplifying feedbacks that once set in motion increase warming in such a way that they perpetuate yet even more warming. </w:t>
      </w:r>
      <w:proofErr w:type="gramStart"/>
      <w:r w:rsidRPr="007F770E">
        <w:rPr>
          <w:rStyle w:val="StyleUnderline"/>
          <w:color w:val="000000" w:themeColor="text1"/>
          <w:highlight w:val="green"/>
        </w:rPr>
        <w:t>Declining Arctic sea</w:t>
      </w:r>
      <w:proofErr w:type="gramEnd"/>
      <w:r w:rsidRPr="007F770E">
        <w:rPr>
          <w:rStyle w:val="StyleUnderline"/>
          <w:color w:val="000000" w:themeColor="text1"/>
          <w:highlight w:val="green"/>
        </w:rPr>
        <w:t xml:space="preserve"> ice, thawing permafrost, and</w:t>
      </w:r>
      <w:r w:rsidRPr="007F770E">
        <w:rPr>
          <w:rStyle w:val="StyleUnderline"/>
          <w:color w:val="000000" w:themeColor="text1"/>
        </w:rPr>
        <w:t xml:space="preserve"> the poleward </w:t>
      </w:r>
      <w:r w:rsidRPr="007F770E">
        <w:rPr>
          <w:rStyle w:val="StyleUnderline"/>
          <w:color w:val="000000" w:themeColor="text1"/>
          <w:highlight w:val="green"/>
        </w:rPr>
        <w:t>migration of cloud systems are</w:t>
      </w:r>
      <w:r w:rsidRPr="007F770E">
        <w:rPr>
          <w:rStyle w:val="StyleUnderline"/>
          <w:color w:val="000000" w:themeColor="text1"/>
        </w:rPr>
        <w:t xml:space="preserve"> all examples of </w:t>
      </w:r>
      <w:r w:rsidRPr="007F770E">
        <w:rPr>
          <w:rStyle w:val="StyleUnderline"/>
          <w:color w:val="000000" w:themeColor="text1"/>
          <w:highlight w:val="green"/>
        </w:rPr>
        <w:t>self-amplifying feedback</w:t>
      </w:r>
      <w:r w:rsidRPr="007F770E">
        <w:rPr>
          <w:rStyle w:val="StyleUnderline"/>
          <w:color w:val="000000" w:themeColor="text1"/>
        </w:rPr>
        <w:t xml:space="preserve"> mechanisms, </w:t>
      </w:r>
      <w:r w:rsidRPr="007F770E">
        <w:rPr>
          <w:rStyle w:val="StyleUnderline"/>
          <w:color w:val="000000" w:themeColor="text1"/>
          <w:highlight w:val="green"/>
        </w:rPr>
        <w:t xml:space="preserve">where initial warming feeds upon itself </w:t>
      </w:r>
      <w:r w:rsidRPr="007F770E">
        <w:rPr>
          <w:rStyle w:val="StyleUnderline"/>
          <w:color w:val="000000" w:themeColor="text1"/>
        </w:rPr>
        <w:t xml:space="preserve">to cause still more warming acting </w:t>
      </w:r>
      <w:r w:rsidRPr="007F770E">
        <w:rPr>
          <w:rStyle w:val="StyleUnderline"/>
          <w:color w:val="000000" w:themeColor="text1"/>
          <w:highlight w:val="green"/>
        </w:rPr>
        <w:t>as a force multiplier</w:t>
      </w:r>
      <w:r w:rsidRPr="007F770E">
        <w:rPr>
          <w:rStyle w:val="StyleUnderline"/>
          <w:color w:val="000000" w:themeColor="text1"/>
        </w:rPr>
        <w:t xml:space="preserve"> (Schuur et al., 2015).</w:t>
      </w:r>
    </w:p>
    <w:p w14:paraId="52F064D1" w14:textId="77777777" w:rsidR="00991BBC" w:rsidRPr="007F770E" w:rsidRDefault="00991BBC" w:rsidP="00991BBC">
      <w:pPr>
        <w:rPr>
          <w:color w:val="000000" w:themeColor="text1"/>
          <w:szCs w:val="22"/>
        </w:rPr>
      </w:pPr>
    </w:p>
    <w:p w14:paraId="6B587EDD" w14:textId="77777777" w:rsidR="00991BBC" w:rsidRPr="007F770E" w:rsidRDefault="00991BBC" w:rsidP="00991BBC">
      <w:pPr>
        <w:rPr>
          <w:color w:val="000000" w:themeColor="text1"/>
          <w:szCs w:val="22"/>
        </w:rPr>
      </w:pPr>
    </w:p>
    <w:p w14:paraId="3D07D56D" w14:textId="77777777" w:rsidR="00991BBC" w:rsidRPr="007F770E" w:rsidRDefault="00991BBC" w:rsidP="00991BBC"/>
    <w:p w14:paraId="398EF5AD" w14:textId="77777777" w:rsidR="00E42E4C" w:rsidRPr="007F770E" w:rsidRDefault="00E42E4C" w:rsidP="00F601E6"/>
    <w:sectPr w:rsidR="00E42E4C" w:rsidRPr="007F77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F0D52"/>
    <w:multiLevelType w:val="hybridMultilevel"/>
    <w:tmpl w:val="670232D4"/>
    <w:lvl w:ilvl="0" w:tplc="AE16EE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2F683F"/>
    <w:multiLevelType w:val="hybridMultilevel"/>
    <w:tmpl w:val="AFC24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87673"/>
    <w:multiLevelType w:val="hybridMultilevel"/>
    <w:tmpl w:val="2940E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44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51"/>
    <w:rsid w:val="000D26A6"/>
    <w:rsid w:val="000D2B90"/>
    <w:rsid w:val="000D6ED8"/>
    <w:rsid w:val="000D717B"/>
    <w:rsid w:val="00100B28"/>
    <w:rsid w:val="00107506"/>
    <w:rsid w:val="001132C0"/>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C9"/>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44447"/>
    <w:rsid w:val="006529B9"/>
    <w:rsid w:val="00654695"/>
    <w:rsid w:val="0065500A"/>
    <w:rsid w:val="00655217"/>
    <w:rsid w:val="0065727C"/>
    <w:rsid w:val="00674A78"/>
    <w:rsid w:val="00696A16"/>
    <w:rsid w:val="006A4840"/>
    <w:rsid w:val="006A52A0"/>
    <w:rsid w:val="006A7611"/>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2AB"/>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7F770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BC"/>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78F"/>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E8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2C8"/>
    <w:rsid w:val="00E92A5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1DB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81544"/>
  <w14:defaultImageDpi w14:val="300"/>
  <w15:docId w15:val="{2C938590-628E-4E45-BED9-5AF9558D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BB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444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44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444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64444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991BB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444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447"/>
  </w:style>
  <w:style w:type="character" w:customStyle="1" w:styleId="Heading1Char">
    <w:name w:val="Heading 1 Char"/>
    <w:aliases w:val="Pocket Char"/>
    <w:basedOn w:val="DefaultParagraphFont"/>
    <w:link w:val="Heading1"/>
    <w:uiPriority w:val="9"/>
    <w:rsid w:val="006444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444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4444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444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4444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644447"/>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64444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44447"/>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644447"/>
    <w:rPr>
      <w:color w:val="auto"/>
      <w:u w:val="none"/>
    </w:rPr>
  </w:style>
  <w:style w:type="paragraph" w:styleId="DocumentMap">
    <w:name w:val="Document Map"/>
    <w:basedOn w:val="Normal"/>
    <w:link w:val="DocumentMapChar"/>
    <w:uiPriority w:val="99"/>
    <w:semiHidden/>
    <w:unhideWhenUsed/>
    <w:rsid w:val="006444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4447"/>
    <w:rPr>
      <w:rFonts w:ascii="Lucida Grande" w:hAnsi="Lucida Grande" w:cs="Lucida Grande"/>
    </w:rPr>
  </w:style>
  <w:style w:type="character" w:customStyle="1" w:styleId="Heading5Char">
    <w:name w:val="Heading 5 Char"/>
    <w:basedOn w:val="DefaultParagraphFont"/>
    <w:link w:val="Heading5"/>
    <w:uiPriority w:val="9"/>
    <w:semiHidden/>
    <w:rsid w:val="00991BBC"/>
    <w:rPr>
      <w:rFonts w:asciiTheme="majorHAnsi" w:eastAsiaTheme="majorEastAsia" w:hAnsiTheme="majorHAnsi" w:cstheme="majorBidi"/>
      <w:color w:val="365F91" w:themeColor="accent1" w:themeShade="BF"/>
      <w:sz w:val="16"/>
    </w:rPr>
  </w:style>
  <w:style w:type="paragraph" w:customStyle="1" w:styleId="Emphasis1">
    <w:name w:val="Emphasis1"/>
    <w:basedOn w:val="Normal"/>
    <w:link w:val="Emphasis"/>
    <w:autoRedefine/>
    <w:uiPriority w:val="20"/>
    <w:qFormat/>
    <w:rsid w:val="00991BB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991BBC"/>
    <w:pPr>
      <w:spacing w:after="0" w:line="240"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Small Text,Debate Text,Read stuff"/>
    <w:uiPriority w:val="99"/>
    <w:qFormat/>
    <w:rsid w:val="00991BBC"/>
    <w:rPr>
      <w:rFonts w:ascii="Garamond" w:hAnsi="Garamond"/>
      <w:sz w:val="22"/>
    </w:rPr>
  </w:style>
  <w:style w:type="character" w:customStyle="1" w:styleId="UnderlineBold">
    <w:name w:val="Underline + Bold"/>
    <w:uiPriority w:val="1"/>
    <w:qFormat/>
    <w:rsid w:val="00991BBC"/>
    <w:rPr>
      <w:rFonts w:ascii="Georgia" w:hAnsi="Georgia"/>
      <w:b/>
      <w:sz w:val="22"/>
      <w:u w:val="single"/>
    </w:rPr>
  </w:style>
  <w:style w:type="paragraph" w:styleId="ListParagraph">
    <w:name w:val="List Paragraph"/>
    <w:basedOn w:val="Normal"/>
    <w:uiPriority w:val="34"/>
    <w:qFormat/>
    <w:rsid w:val="00991BBC"/>
    <w:pPr>
      <w:ind w:left="720"/>
      <w:contextualSpacing/>
    </w:pPr>
  </w:style>
  <w:style w:type="paragraph" w:styleId="FootnoteText">
    <w:name w:val="footnote text"/>
    <w:basedOn w:val="Normal"/>
    <w:link w:val="FootnoteTextChar"/>
    <w:uiPriority w:val="99"/>
    <w:semiHidden/>
    <w:unhideWhenUsed/>
    <w:rsid w:val="00991B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1BBC"/>
    <w:rPr>
      <w:rFonts w:ascii="Calibri" w:hAnsi="Calibri" w:cs="Calibri"/>
      <w:sz w:val="20"/>
      <w:szCs w:val="20"/>
    </w:rPr>
  </w:style>
  <w:style w:type="character" w:styleId="FootnoteReference">
    <w:name w:val="footnote reference"/>
    <w:basedOn w:val="DefaultParagraphFont"/>
    <w:uiPriority w:val="99"/>
    <w:semiHidden/>
    <w:unhideWhenUsed/>
    <w:rsid w:val="00991BBC"/>
    <w:rPr>
      <w:vertAlign w:val="superscript"/>
    </w:rPr>
  </w:style>
  <w:style w:type="character" w:customStyle="1" w:styleId="underline">
    <w:name w:val="underline"/>
    <w:basedOn w:val="DefaultParagraphFont"/>
    <w:qFormat/>
    <w:rsid w:val="007F770E"/>
    <w:rPr>
      <w:rFonts w:ascii="Times New Roman"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reason.com/archives/2016/12/16/is-economic-growth-environmentally-sust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existential-risk.org/concept.pdf"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rees-journal.org/articles/rees/pdf/2017/01/rees170008s.pdf)"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32</Pages>
  <Words>21947</Words>
  <Characters>125100</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13</cp:revision>
  <dcterms:created xsi:type="dcterms:W3CDTF">2021-11-01T15:02:00Z</dcterms:created>
  <dcterms:modified xsi:type="dcterms:W3CDTF">2021-11-01T16:48:00Z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