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B03C5" w14:textId="44C685CE" w:rsidR="007F7FE5" w:rsidRDefault="00ED2479" w:rsidP="00ED2479">
      <w:pPr>
        <w:pStyle w:val="Heading2"/>
        <w:rPr>
          <w:rFonts w:cs="Calibri"/>
        </w:rPr>
      </w:pPr>
      <w:r w:rsidRPr="009A1D8A">
        <w:rPr>
          <w:rFonts w:cs="Calibri"/>
        </w:rPr>
        <w:t>1</w:t>
      </w:r>
      <w:r w:rsidR="007F7FE5">
        <w:rPr>
          <w:rFonts w:cs="Calibri"/>
        </w:rPr>
        <w:t>NC – T</w:t>
      </w:r>
    </w:p>
    <w:p w14:paraId="19E082D0" w14:textId="77777777" w:rsidR="007F7FE5" w:rsidRPr="00F67B6E" w:rsidRDefault="007F7FE5" w:rsidP="007F7FE5">
      <w:pPr>
        <w:pStyle w:val="Heading4"/>
      </w:pPr>
      <w:r w:rsidRPr="00F67B6E">
        <w:rPr>
          <w:rFonts w:cs="Calibri"/>
        </w:rPr>
        <w:t xml:space="preserve">Interpretation: </w:t>
      </w:r>
      <w:r w:rsidRPr="00F67B6E">
        <w:t>outer space consists of regions outside the atmospheres of celestial bodies</w:t>
      </w:r>
    </w:p>
    <w:p w14:paraId="550729D2" w14:textId="77777777" w:rsidR="007F7FE5" w:rsidRPr="00F67B6E" w:rsidRDefault="007F7FE5" w:rsidP="007F7FE5">
      <w:pPr>
        <w:rPr>
          <w:rStyle w:val="Style13ptBold"/>
          <w:b w:val="0"/>
        </w:rPr>
      </w:pPr>
      <w:r w:rsidRPr="00F67B6E">
        <w:rPr>
          <w:rStyle w:val="Style13ptBold"/>
        </w:rPr>
        <w:t xml:space="preserve">Tanabe 19 </w:t>
      </w:r>
      <w:r w:rsidRPr="00F67B6E">
        <w:rPr>
          <w:rStyle w:val="Style13ptBold"/>
          <w:b w:val="0"/>
          <w:bCs/>
          <w:sz w:val="16"/>
          <w:szCs w:val="16"/>
        </w:rPr>
        <w:t xml:space="preserve">[(Rosie, </w:t>
      </w:r>
      <w:proofErr w:type="gramStart"/>
      <w:r w:rsidRPr="00F67B6E">
        <w:rPr>
          <w:rStyle w:val="Style13ptBold"/>
          <w:b w:val="0"/>
          <w:bCs/>
          <w:sz w:val="16"/>
          <w:szCs w:val="16"/>
        </w:rPr>
        <w:t>updater</w:t>
      </w:r>
      <w:proofErr w:type="gramEnd"/>
      <w:r w:rsidRPr="00F67B6E">
        <w:rPr>
          <w:rStyle w:val="Style13ptBold"/>
          <w:b w:val="0"/>
          <w:bCs/>
          <w:sz w:val="16"/>
          <w:szCs w:val="16"/>
        </w:rPr>
        <w:t xml:space="preserve"> and writer at NWE) “</w:t>
      </w:r>
      <w:r w:rsidRPr="00F67B6E">
        <w:rPr>
          <w:szCs w:val="16"/>
        </w:rPr>
        <w:t>Outer space,” New World Encyclopedia, 1/8/2019] JL</w:t>
      </w:r>
    </w:p>
    <w:p w14:paraId="0EDC4957" w14:textId="77777777" w:rsidR="007F7FE5" w:rsidRDefault="007F7FE5" w:rsidP="007F7FE5">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atmospheres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r w:rsidRPr="009B1F1C">
        <w:rPr>
          <w:sz w:val="12"/>
        </w:rPr>
        <w:t>Earth's atmosphere</w:t>
      </w:r>
      <w:r w:rsidRPr="00F67B6E">
        <w:rPr>
          <w:sz w:val="12"/>
        </w:rPr>
        <w:t> and space, as the </w:t>
      </w:r>
      <w:r w:rsidRPr="009B1F1C">
        <w:rPr>
          <w:sz w:val="12"/>
        </w:rPr>
        <w:t>density</w:t>
      </w:r>
      <w:r w:rsidRPr="00F67B6E">
        <w:rPr>
          <w:sz w:val="12"/>
        </w:rPr>
        <w:t> of the atmosphere gradually decreases as the altitude increases.</w:t>
      </w:r>
    </w:p>
    <w:p w14:paraId="6A36BCD1" w14:textId="77777777" w:rsidR="007F7FE5" w:rsidRPr="00F67B6E" w:rsidRDefault="007F7FE5" w:rsidP="007F7FE5">
      <w:pPr>
        <w:rPr>
          <w:sz w:val="12"/>
        </w:rPr>
      </w:pPr>
    </w:p>
    <w:p w14:paraId="10592452" w14:textId="1E410823" w:rsidR="00075AED" w:rsidRPr="00A06FC8" w:rsidRDefault="00075AED" w:rsidP="00075AED">
      <w:pPr>
        <w:pStyle w:val="Heading4"/>
        <w:rPr>
          <w:rStyle w:val="Style13ptBold"/>
          <w:b/>
          <w:bCs w:val="0"/>
        </w:rPr>
      </w:pPr>
      <w:r>
        <w:rPr>
          <w:rStyle w:val="Style13ptBold"/>
          <w:b/>
          <w:bCs w:val="0"/>
        </w:rPr>
        <w:t>Violation: p</w:t>
      </w:r>
      <w:r w:rsidRPr="00A06FC8">
        <w:rPr>
          <w:rStyle w:val="Style13ptBold"/>
          <w:b/>
          <w:bCs w:val="0"/>
        </w:rPr>
        <w:t xml:space="preserve">lanets have atmospheres </w:t>
      </w:r>
    </w:p>
    <w:p w14:paraId="2C1BDA6D" w14:textId="758B468F" w:rsidR="00075AED" w:rsidRPr="00F601E6" w:rsidRDefault="00075AED" w:rsidP="00075AED">
      <w:r w:rsidRPr="00A06FC8">
        <w:rPr>
          <w:rStyle w:val="Style13ptBold"/>
        </w:rPr>
        <w:t xml:space="preserve">Williams 16 </w:t>
      </w:r>
      <w:r w:rsidRPr="00A06FC8">
        <w:rPr>
          <w:rStyle w:val="Style13ptBold"/>
          <w:b w:val="0"/>
          <w:bCs/>
          <w:sz w:val="16"/>
          <w:szCs w:val="16"/>
        </w:rPr>
        <w:t xml:space="preserve">[(Matt, Curator of Universe Today's Guide to Space) “What Is </w:t>
      </w:r>
      <w:proofErr w:type="gramStart"/>
      <w:r w:rsidRPr="00A06FC8">
        <w:rPr>
          <w:rStyle w:val="Style13ptBold"/>
          <w:b w:val="0"/>
          <w:bCs/>
          <w:sz w:val="16"/>
          <w:szCs w:val="16"/>
        </w:rPr>
        <w:t>The</w:t>
      </w:r>
      <w:proofErr w:type="gramEnd"/>
      <w:r w:rsidRPr="00A06FC8">
        <w:rPr>
          <w:rStyle w:val="Style13ptBold"/>
          <w:b w:val="0"/>
          <w:bCs/>
          <w:sz w:val="16"/>
          <w:szCs w:val="16"/>
        </w:rPr>
        <w:t xml:space="preserve"> Atmosphere Like On Other Planets?” Universe Today, 1/7/2016]</w:t>
      </w:r>
      <w:r>
        <w:br/>
      </w:r>
      <w:r w:rsidRPr="00A06FC8">
        <w:t xml:space="preserve">For starters, it should be noted that </w:t>
      </w:r>
      <w:r w:rsidRPr="00A06FC8">
        <w:rPr>
          <w:rStyle w:val="Emphasis"/>
          <w:highlight w:val="green"/>
        </w:rPr>
        <w:t>every</w:t>
      </w:r>
      <w:r w:rsidRPr="00A06FC8">
        <w:rPr>
          <w:rStyle w:val="StyleUnderline"/>
          <w:highlight w:val="green"/>
        </w:rPr>
        <w:t xml:space="preserve"> planet</w:t>
      </w:r>
      <w:r w:rsidRPr="00A06FC8">
        <w:rPr>
          <w:rStyle w:val="StyleUnderline"/>
        </w:rPr>
        <w:t xml:space="preserve"> in the Solar System </w:t>
      </w:r>
      <w:r w:rsidRPr="00A06FC8">
        <w:rPr>
          <w:rStyle w:val="StyleUnderline"/>
          <w:highlight w:val="green"/>
        </w:rPr>
        <w:t>has an atmosphere</w:t>
      </w:r>
      <w:r w:rsidRPr="00A06FC8">
        <w:rPr>
          <w:rStyle w:val="StyleUnderline"/>
        </w:rPr>
        <w:t xml:space="preserve"> of one kind or another.</w:t>
      </w:r>
      <w:r w:rsidRPr="00A06FC8">
        <w:t xml:space="preserve"> And </w:t>
      </w:r>
      <w:r w:rsidRPr="00A06FC8">
        <w:rPr>
          <w:rStyle w:val="StyleUnderline"/>
        </w:rPr>
        <w:t>these range from incredibly thin and tenuous</w:t>
      </w:r>
      <w:r w:rsidRPr="00A06FC8">
        <w:t xml:space="preserve"> (such as Mercury’s “exosphere”) </w:t>
      </w:r>
      <w:r w:rsidRPr="00A06FC8">
        <w:rPr>
          <w:rStyle w:val="StyleUnderline"/>
        </w:rPr>
        <w:t>to the incredibly dense and powerful</w:t>
      </w:r>
      <w:r w:rsidRPr="00A06FC8">
        <w:t xml:space="preserve"> – which is the case for </w:t>
      </w:r>
      <w:proofErr w:type="gramStart"/>
      <w:r w:rsidRPr="00A06FC8">
        <w:t>all of</w:t>
      </w:r>
      <w:proofErr w:type="gramEnd"/>
      <w:r w:rsidRPr="00A06FC8">
        <w:t xml:space="preserve"> the gas giants. And depending on the composition of the planet, whether it is a terrestrial or a gas/ice giant, the gases that make up its atmosphere range from either the hydrogen and helium to more complex elements like oxygen, carbon dioxide, </w:t>
      </w:r>
      <w:proofErr w:type="gramStart"/>
      <w:r w:rsidRPr="00A06FC8">
        <w:t>ammonia</w:t>
      </w:r>
      <w:proofErr w:type="gramEnd"/>
      <w:r w:rsidRPr="00A06FC8">
        <w:t xml:space="preserve"> and methane.</w:t>
      </w:r>
    </w:p>
    <w:p w14:paraId="46FF3831" w14:textId="77777777" w:rsidR="007F7FE5" w:rsidRPr="00F67B6E" w:rsidRDefault="007F7FE5" w:rsidP="007F7FE5"/>
    <w:p w14:paraId="481B8033" w14:textId="77777777" w:rsidR="007F7FE5" w:rsidRPr="00F67B6E" w:rsidRDefault="007F7FE5" w:rsidP="007F7FE5">
      <w:pPr>
        <w:pStyle w:val="Heading4"/>
        <w:rPr>
          <w:rFonts w:cs="Calibri"/>
        </w:rPr>
      </w:pPr>
      <w:r w:rsidRPr="00F67B6E">
        <w:rPr>
          <w:rFonts w:cs="Calibri"/>
        </w:rPr>
        <w:t>Standards:</w:t>
      </w:r>
    </w:p>
    <w:p w14:paraId="6211FA8B" w14:textId="0CB8AA1F" w:rsidR="007F7FE5" w:rsidRPr="00F67B6E" w:rsidRDefault="007F7FE5" w:rsidP="007F7FE5">
      <w:pPr>
        <w:pStyle w:val="Heading4"/>
        <w:numPr>
          <w:ilvl w:val="0"/>
          <w:numId w:val="18"/>
        </w:numPr>
        <w:tabs>
          <w:tab w:val="num" w:pos="360"/>
        </w:tabs>
        <w:ind w:left="0" w:firstLine="0"/>
        <w:rPr>
          <w:rFonts w:cs="Calibri"/>
        </w:rPr>
      </w:pPr>
      <w:r w:rsidRPr="00F67B6E">
        <w:rPr>
          <w:rFonts w:cs="Calibri"/>
        </w:rPr>
        <w:t xml:space="preserve">Limits – their interpretation </w:t>
      </w:r>
      <w:r>
        <w:rPr>
          <w:rFonts w:cs="Calibri"/>
        </w:rPr>
        <w:t xml:space="preserve">allows for </w:t>
      </w:r>
      <w:r w:rsidRPr="00F67B6E">
        <w:rPr>
          <w:rFonts w:cs="Calibri"/>
        </w:rPr>
        <w:t xml:space="preserve">the elimination of private appropriation on </w:t>
      </w:r>
      <w:r>
        <w:rPr>
          <w:rFonts w:cs="Calibri"/>
        </w:rPr>
        <w:t>E</w:t>
      </w:r>
      <w:r w:rsidRPr="00F67B6E">
        <w:rPr>
          <w:rFonts w:cs="Calibri"/>
        </w:rPr>
        <w:t xml:space="preserve">arth, </w:t>
      </w:r>
      <w:r>
        <w:rPr>
          <w:rFonts w:cs="Calibri"/>
        </w:rPr>
        <w:t>Mars</w:t>
      </w:r>
      <w:r w:rsidRPr="00F67B6E">
        <w:rPr>
          <w:rFonts w:cs="Calibri"/>
        </w:rPr>
        <w:t>, comets</w:t>
      </w:r>
      <w:r>
        <w:rPr>
          <w:rFonts w:cs="Calibri"/>
        </w:rPr>
        <w:t xml:space="preserve">, moons, </w:t>
      </w:r>
      <w:r w:rsidRPr="00F67B6E">
        <w:rPr>
          <w:rFonts w:cs="Calibri"/>
        </w:rPr>
        <w:t xml:space="preserve">etc.  </w:t>
      </w:r>
      <w:r w:rsidR="00882C6C">
        <w:rPr>
          <w:rFonts w:cs="Calibri"/>
        </w:rPr>
        <w:t xml:space="preserve">– that </w:t>
      </w:r>
      <w:r>
        <w:rPr>
          <w:rFonts w:cs="Calibri"/>
        </w:rPr>
        <w:t>destroy</w:t>
      </w:r>
      <w:r w:rsidR="00882C6C">
        <w:rPr>
          <w:rFonts w:cs="Calibri"/>
        </w:rPr>
        <w:t>s</w:t>
      </w:r>
      <w:r>
        <w:rPr>
          <w:rFonts w:cs="Calibri"/>
        </w:rPr>
        <w:t xml:space="preserve"> neg prep </w:t>
      </w:r>
      <w:r w:rsidRPr="00F67B6E">
        <w:rPr>
          <w:rFonts w:cs="Calibri"/>
        </w:rPr>
        <w:t xml:space="preserve">burdens since outer space activity is vague </w:t>
      </w:r>
      <w:r w:rsidR="00196483">
        <w:rPr>
          <w:rFonts w:cs="Calibri"/>
        </w:rPr>
        <w:t>and distracts from core topic controversies like the ethicality of satellites in orbital slots</w:t>
      </w:r>
    </w:p>
    <w:p w14:paraId="66C5946A" w14:textId="03B27811" w:rsidR="007F7FE5" w:rsidRPr="00F67B6E" w:rsidRDefault="007F7FE5" w:rsidP="007F7FE5">
      <w:pPr>
        <w:pStyle w:val="Heading4"/>
        <w:numPr>
          <w:ilvl w:val="0"/>
          <w:numId w:val="18"/>
        </w:numPr>
        <w:tabs>
          <w:tab w:val="num" w:pos="360"/>
        </w:tabs>
        <w:ind w:left="0" w:firstLine="0"/>
        <w:rPr>
          <w:rFonts w:cs="Calibri"/>
        </w:rPr>
      </w:pPr>
      <w:r w:rsidRPr="00F67B6E">
        <w:rPr>
          <w:rFonts w:cs="Calibri"/>
        </w:rPr>
        <w:t>Ground –</w:t>
      </w:r>
      <w:r>
        <w:rPr>
          <w:rFonts w:cs="Calibri"/>
        </w:rPr>
        <w:t xml:space="preserve"> </w:t>
      </w:r>
      <w:proofErr w:type="spellStart"/>
      <w:r w:rsidR="004E313C">
        <w:rPr>
          <w:rFonts w:cs="Calibri"/>
        </w:rPr>
        <w:t>affs</w:t>
      </w:r>
      <w:proofErr w:type="spellEnd"/>
      <w:r w:rsidRPr="00F67B6E">
        <w:rPr>
          <w:rFonts w:cs="Calibri"/>
        </w:rPr>
        <w:t xml:space="preserve"> about celestial bodies den</w:t>
      </w:r>
      <w:r w:rsidR="004E313C">
        <w:rPr>
          <w:rFonts w:cs="Calibri"/>
        </w:rPr>
        <w:t>y</w:t>
      </w:r>
      <w:r w:rsidRPr="00F67B6E">
        <w:rPr>
          <w:rFonts w:cs="Calibri"/>
        </w:rPr>
        <w:t xml:space="preserve"> the neg links to core generics </w:t>
      </w:r>
      <w:r>
        <w:rPr>
          <w:rFonts w:cs="Calibri"/>
        </w:rPr>
        <w:t xml:space="preserve">that utilize the LEO </w:t>
      </w:r>
      <w:r w:rsidRPr="00F67B6E">
        <w:rPr>
          <w:rFonts w:cs="Calibri"/>
        </w:rPr>
        <w:t xml:space="preserve">like </w:t>
      </w:r>
      <w:r>
        <w:rPr>
          <w:rFonts w:cs="Calibri"/>
        </w:rPr>
        <w:t>debris good, satellites good</w:t>
      </w:r>
      <w:r w:rsidRPr="00F67B6E">
        <w:rPr>
          <w:rFonts w:cs="Calibri"/>
        </w:rPr>
        <w:t xml:space="preserve">, </w:t>
      </w:r>
      <w:r w:rsidR="00FE6324">
        <w:rPr>
          <w:rFonts w:cs="Calibri"/>
        </w:rPr>
        <w:t xml:space="preserve">and DAs about constellations like </w:t>
      </w:r>
      <w:proofErr w:type="spellStart"/>
      <w:r w:rsidR="00FE6324">
        <w:rPr>
          <w:rFonts w:cs="Calibri"/>
        </w:rPr>
        <w:t>Starlink</w:t>
      </w:r>
      <w:proofErr w:type="spellEnd"/>
      <w:r w:rsidRPr="00F67B6E">
        <w:rPr>
          <w:rFonts w:cs="Calibri"/>
        </w:rPr>
        <w:t xml:space="preserve"> – that kills clash by forcing negatives to the fringes of argumentation that disagree with everything and kills fairness by giving the </w:t>
      </w:r>
      <w:proofErr w:type="spellStart"/>
      <w:r w:rsidRPr="00F67B6E">
        <w:rPr>
          <w:rFonts w:cs="Calibri"/>
        </w:rPr>
        <w:t>aff</w:t>
      </w:r>
      <w:proofErr w:type="spellEnd"/>
      <w:r w:rsidRPr="00F67B6E">
        <w:rPr>
          <w:rFonts w:cs="Calibri"/>
        </w:rPr>
        <w:t xml:space="preserve"> a major prep advantage since they only need to frontline the few negative arguments </w:t>
      </w:r>
    </w:p>
    <w:p w14:paraId="44DB9241" w14:textId="69C8F9E8" w:rsidR="007F7FE5" w:rsidRDefault="007F7FE5" w:rsidP="007F7FE5"/>
    <w:p w14:paraId="5E281A89" w14:textId="3A3A0A3F" w:rsidR="00687A4C" w:rsidRPr="00687A4C" w:rsidRDefault="00687A4C" w:rsidP="00687A4C">
      <w:pPr>
        <w:pStyle w:val="Heading4"/>
        <w:rPr>
          <w:rFonts w:cs="Calibri"/>
        </w:rPr>
      </w:pPr>
      <w:r w:rsidRPr="009A1D8A">
        <w:rPr>
          <w:rFonts w:cs="Calibri"/>
        </w:rPr>
        <w:lastRenderedPageBreak/>
        <w:t>No plan text in a vacuum –</w:t>
      </w:r>
      <w:r>
        <w:rPr>
          <w:rFonts w:cs="Calibri"/>
        </w:rPr>
        <w:t xml:space="preserve"> arbitrarily divorcing plan texts from advantage areas kills 1NC strategy by greenlighting </w:t>
      </w:r>
      <w:proofErr w:type="spellStart"/>
      <w:r>
        <w:rPr>
          <w:rFonts w:cs="Calibri"/>
        </w:rPr>
        <w:t>aff</w:t>
      </w:r>
      <w:proofErr w:type="spellEnd"/>
      <w:r>
        <w:rPr>
          <w:rFonts w:cs="Calibri"/>
        </w:rPr>
        <w:t xml:space="preserve"> shiftiness and incentivizes Frankenstein </w:t>
      </w:r>
      <w:proofErr w:type="spellStart"/>
      <w:r>
        <w:rPr>
          <w:rFonts w:cs="Calibri"/>
        </w:rPr>
        <w:t>affs</w:t>
      </w:r>
      <w:proofErr w:type="spellEnd"/>
      <w:r>
        <w:rPr>
          <w:rFonts w:cs="Calibri"/>
        </w:rPr>
        <w:t xml:space="preserve"> that kill topic ed</w:t>
      </w:r>
    </w:p>
    <w:p w14:paraId="3686A919" w14:textId="77777777" w:rsidR="007F7FE5" w:rsidRPr="00F67B6E" w:rsidRDefault="007F7FE5" w:rsidP="007F7FE5">
      <w:pPr>
        <w:pStyle w:val="Heading4"/>
        <w:rPr>
          <w:rFonts w:cs="Calibri"/>
        </w:rPr>
      </w:pPr>
      <w:r w:rsidRPr="00F67B6E">
        <w:rPr>
          <w:rFonts w:cs="Calibri"/>
        </w:rPr>
        <w:t>Fairness and education are voters – debate’s a game, and fairness is necessary to determine the winner of the game, and education is the reason why schools fund debate.</w:t>
      </w:r>
    </w:p>
    <w:p w14:paraId="6711E39F" w14:textId="77777777" w:rsidR="007F7FE5" w:rsidRPr="00F67B6E" w:rsidRDefault="007F7FE5" w:rsidP="007F7FE5">
      <w:pPr>
        <w:pStyle w:val="Heading4"/>
        <w:rPr>
          <w:rFonts w:cs="Calibri"/>
        </w:rPr>
      </w:pPr>
      <w:r w:rsidRPr="00F67B6E">
        <w:rPr>
          <w:rFonts w:cs="Calibri"/>
        </w:rPr>
        <w:t xml:space="preserve">Drop the debater – dropping the argument doesn’t rectify abuse since winning T proves why we don’t have the burden of rejoinder against their </w:t>
      </w:r>
      <w:proofErr w:type="spellStart"/>
      <w:r w:rsidRPr="00F67B6E">
        <w:rPr>
          <w:rFonts w:cs="Calibri"/>
        </w:rPr>
        <w:t>aff</w:t>
      </w:r>
      <w:proofErr w:type="spellEnd"/>
      <w:r w:rsidRPr="00F67B6E">
        <w:rPr>
          <w:rFonts w:cs="Calibri"/>
        </w:rPr>
        <w:t xml:space="preserve">. </w:t>
      </w:r>
    </w:p>
    <w:p w14:paraId="345625CD" w14:textId="77777777" w:rsidR="007F7FE5" w:rsidRPr="00F67B6E" w:rsidRDefault="007F7FE5" w:rsidP="007F7FE5">
      <w:pPr>
        <w:pStyle w:val="Heading4"/>
        <w:rPr>
          <w:rFonts w:cs="Calibri"/>
        </w:rPr>
      </w:pPr>
      <w:r w:rsidRPr="00F67B6E">
        <w:rPr>
          <w:rFonts w:cs="Calibri"/>
        </w:rPr>
        <w:t xml:space="preserve">Use competing </w:t>
      </w:r>
      <w:proofErr w:type="spellStart"/>
      <w:r w:rsidRPr="00F67B6E">
        <w:rPr>
          <w:rFonts w:cs="Calibri"/>
        </w:rPr>
        <w:t>interps</w:t>
      </w:r>
      <w:proofErr w:type="spellEnd"/>
      <w:r w:rsidRPr="00F67B6E">
        <w:rPr>
          <w:rFonts w:cs="Calibri"/>
        </w:rPr>
        <w:t xml:space="preserve"> – reasonability invites arbitrary judge intervention since there’s no consensus as to what’s reasonable. </w:t>
      </w:r>
    </w:p>
    <w:p w14:paraId="67F4F78C" w14:textId="77777777" w:rsidR="007F7FE5" w:rsidRPr="00C80D3E" w:rsidRDefault="007F7FE5" w:rsidP="007F7FE5">
      <w:pPr>
        <w:pStyle w:val="Heading4"/>
        <w:rPr>
          <w:rFonts w:cs="Calibri"/>
        </w:rPr>
      </w:pPr>
      <w:r w:rsidRPr="00F67B6E">
        <w:rPr>
          <w:rFonts w:cs="Calibri"/>
        </w:rPr>
        <w:t xml:space="preserve">No RVIs – fairness and education are logical litmus </w:t>
      </w:r>
      <w:proofErr w:type="gramStart"/>
      <w:r w:rsidRPr="00F67B6E">
        <w:rPr>
          <w:rFonts w:cs="Calibri"/>
        </w:rPr>
        <w:t>tests</w:t>
      </w:r>
      <w:proofErr w:type="gramEnd"/>
      <w:r w:rsidRPr="00F67B6E">
        <w:rPr>
          <w:rFonts w:cs="Calibri"/>
        </w:rPr>
        <w:t xml:space="preserve"> and they incentivize baiting theory and prepping it out which turns substance </w:t>
      </w:r>
      <w:proofErr w:type="spellStart"/>
      <w:r w:rsidRPr="00F67B6E">
        <w:rPr>
          <w:rFonts w:cs="Calibri"/>
        </w:rPr>
        <w:t>crowdout</w:t>
      </w:r>
      <w:proofErr w:type="spellEnd"/>
    </w:p>
    <w:p w14:paraId="0F080003" w14:textId="77777777" w:rsidR="007F7FE5" w:rsidRPr="007F7FE5" w:rsidRDefault="007F7FE5" w:rsidP="007F7FE5"/>
    <w:p w14:paraId="6D696195" w14:textId="6B8C6CBD" w:rsidR="00ED2479" w:rsidRPr="009A1D8A" w:rsidRDefault="007F7FE5" w:rsidP="00ED2479">
      <w:pPr>
        <w:pStyle w:val="Heading2"/>
        <w:rPr>
          <w:rFonts w:cs="Calibri"/>
        </w:rPr>
      </w:pPr>
      <w:r>
        <w:rPr>
          <w:rFonts w:cs="Calibri"/>
        </w:rPr>
        <w:lastRenderedPageBreak/>
        <w:t>1</w:t>
      </w:r>
      <w:r w:rsidR="00ED2479" w:rsidRPr="009A1D8A">
        <w:rPr>
          <w:rFonts w:cs="Calibri"/>
        </w:rPr>
        <w:t>NC – T</w:t>
      </w:r>
    </w:p>
    <w:p w14:paraId="7ED17814" w14:textId="77777777" w:rsidR="00ED2479" w:rsidRPr="009A1D8A" w:rsidRDefault="00ED2479" w:rsidP="00ED2479">
      <w:pPr>
        <w:pStyle w:val="Heading4"/>
        <w:rPr>
          <w:rFonts w:cs="Calibri"/>
        </w:rPr>
      </w:pPr>
      <w:r w:rsidRPr="009A1D8A">
        <w:rPr>
          <w:rFonts w:cs="Calibri"/>
        </w:rPr>
        <w:t>Interpretation: the affirmative may only defend a plan that affects “private entities” – that excludes governments</w:t>
      </w:r>
    </w:p>
    <w:p w14:paraId="44F88749" w14:textId="77777777" w:rsidR="00ED2479" w:rsidRPr="009A1D8A" w:rsidRDefault="00ED2479" w:rsidP="00ED2479">
      <w:pPr>
        <w:rPr>
          <w:rStyle w:val="Style13ptBold"/>
        </w:rPr>
      </w:pPr>
      <w:proofErr w:type="spellStart"/>
      <w:r w:rsidRPr="009A1D8A">
        <w:rPr>
          <w:rStyle w:val="Style13ptBold"/>
        </w:rPr>
        <w:t>UpCounsel</w:t>
      </w:r>
      <w:proofErr w:type="spellEnd"/>
      <w:r w:rsidRPr="009A1D8A">
        <w:rPr>
          <w:rStyle w:val="Style13ptBold"/>
        </w:rPr>
        <w:t xml:space="preserve"> n.d. </w:t>
      </w:r>
      <w:r w:rsidRPr="009A1D8A">
        <w:rPr>
          <w:rStyle w:val="Style13ptBold"/>
          <w:b w:val="0"/>
          <w:bCs/>
          <w:sz w:val="16"/>
          <w:szCs w:val="16"/>
        </w:rPr>
        <w:t>[(</w:t>
      </w:r>
      <w:proofErr w:type="spellStart"/>
      <w:r w:rsidRPr="009A1D8A">
        <w:rPr>
          <w:rStyle w:val="Style13ptBold"/>
          <w:b w:val="0"/>
          <w:bCs/>
          <w:sz w:val="16"/>
          <w:szCs w:val="16"/>
        </w:rPr>
        <w:t>UpCounsel</w:t>
      </w:r>
      <w:proofErr w:type="spellEnd"/>
      <w:r w:rsidRPr="009A1D8A">
        <w:rPr>
          <w:rStyle w:val="Style13ptBold"/>
          <w:b w:val="0"/>
          <w:bCs/>
          <w:sz w:val="16"/>
          <w:szCs w:val="16"/>
        </w:rPr>
        <w:t xml:space="preserve">, </w:t>
      </w:r>
      <w:r w:rsidRPr="009A1D8A">
        <w:rPr>
          <w:szCs w:val="16"/>
        </w:rPr>
        <w:t xml:space="preserve">interactive online service that makes it faster and easier for businesses to find and hire legal help solely based on their preferences) </w:t>
      </w:r>
      <w:r w:rsidRPr="009A1D8A">
        <w:rPr>
          <w:rStyle w:val="Style13ptBold"/>
          <w:b w:val="0"/>
          <w:bCs/>
          <w:sz w:val="16"/>
          <w:szCs w:val="16"/>
        </w:rPr>
        <w:t>“</w:t>
      </w:r>
      <w:r w:rsidRPr="009A1D8A">
        <w:rPr>
          <w:szCs w:val="16"/>
        </w:rPr>
        <w:t>Private Entity: Everything You Need to Know”] JL</w:t>
      </w:r>
    </w:p>
    <w:p w14:paraId="0D6AC447" w14:textId="77777777" w:rsidR="00ED2479" w:rsidRPr="009A1D8A" w:rsidRDefault="00ED2479" w:rsidP="00ED2479">
      <w:pPr>
        <w:rPr>
          <w:sz w:val="12"/>
        </w:rPr>
      </w:pPr>
      <w:r w:rsidRPr="009A1D8A">
        <w:rPr>
          <w:rStyle w:val="StyleUnderline"/>
          <w:highlight w:val="green"/>
        </w:rPr>
        <w:t xml:space="preserve">A </w:t>
      </w:r>
      <w:r w:rsidRPr="009A1D8A">
        <w:rPr>
          <w:rStyle w:val="Emphasis"/>
          <w:highlight w:val="green"/>
        </w:rPr>
        <w:t>private entity</w:t>
      </w:r>
      <w:r w:rsidRPr="009A1D8A">
        <w:rPr>
          <w:rStyle w:val="StyleUnderline"/>
          <w:highlight w:val="green"/>
        </w:rPr>
        <w:t xml:space="preserve"> can be</w:t>
      </w:r>
      <w:r w:rsidRPr="009A1D8A">
        <w:rPr>
          <w:rStyle w:val="StyleUnderline"/>
        </w:rPr>
        <w:t xml:space="preserve"> a partnership, corporation, individual, nonprofit organization, company, or </w:t>
      </w:r>
      <w:r w:rsidRPr="009A1D8A">
        <w:rPr>
          <w:rStyle w:val="StyleUnderline"/>
          <w:highlight w:val="green"/>
        </w:rPr>
        <w:t>any</w:t>
      </w:r>
      <w:r w:rsidRPr="009A1D8A">
        <w:rPr>
          <w:rStyle w:val="StyleUnderline"/>
        </w:rPr>
        <w:t xml:space="preserve"> other </w:t>
      </w:r>
      <w:r w:rsidRPr="009A1D8A">
        <w:rPr>
          <w:rStyle w:val="StyleUnderline"/>
          <w:highlight w:val="green"/>
        </w:rPr>
        <w:t xml:space="preserve">organized group that is </w:t>
      </w:r>
      <w:r w:rsidRPr="009A1D8A">
        <w:rPr>
          <w:rStyle w:val="Emphasis"/>
          <w:highlight w:val="green"/>
        </w:rPr>
        <w:t xml:space="preserve">not </w:t>
      </w:r>
      <w:proofErr w:type="gramStart"/>
      <w:r w:rsidRPr="009A1D8A">
        <w:rPr>
          <w:rStyle w:val="Emphasis"/>
          <w:highlight w:val="green"/>
        </w:rPr>
        <w:t>government-affiliated</w:t>
      </w:r>
      <w:proofErr w:type="gramEnd"/>
      <w:r w:rsidRPr="009A1D8A">
        <w:rPr>
          <w:sz w:val="12"/>
        </w:rPr>
        <w:t>. Indian tribes and foreign public entities are not considered private entities.</w:t>
      </w:r>
    </w:p>
    <w:p w14:paraId="53F89994" w14:textId="77777777" w:rsidR="00ED2479" w:rsidRPr="009A1D8A" w:rsidRDefault="00ED2479" w:rsidP="00ED2479">
      <w:pPr>
        <w:rPr>
          <w:sz w:val="12"/>
        </w:rPr>
      </w:pPr>
    </w:p>
    <w:p w14:paraId="0328AF0B" w14:textId="77777777" w:rsidR="00ED2479" w:rsidRPr="009A1D8A" w:rsidRDefault="00ED2479" w:rsidP="00ED2479">
      <w:pPr>
        <w:pStyle w:val="Heading4"/>
        <w:rPr>
          <w:rFonts w:cs="Calibri"/>
        </w:rPr>
      </w:pPr>
      <w:r w:rsidRPr="009A1D8A">
        <w:rPr>
          <w:rFonts w:cs="Calibri"/>
        </w:rPr>
        <w:t>Violation – they advocate for “</w:t>
      </w:r>
      <w:r w:rsidRPr="009A1D8A">
        <w:rPr>
          <w:rFonts w:cs="Calibri"/>
          <w:u w:val="single"/>
        </w:rPr>
        <w:t>global commons</w:t>
      </w:r>
      <w:r w:rsidRPr="009A1D8A">
        <w:rPr>
          <w:rFonts w:cs="Calibri"/>
        </w:rPr>
        <w:t>” regime which requires states to pursue space resources more sustainably and adapt to polluted orbits</w:t>
      </w:r>
    </w:p>
    <w:p w14:paraId="4ACFD82A" w14:textId="77777777" w:rsidR="00ED2479" w:rsidRPr="009A1D8A" w:rsidRDefault="00ED2479" w:rsidP="00ED2479">
      <w:pPr>
        <w:rPr>
          <w:szCs w:val="16"/>
        </w:rPr>
      </w:pPr>
    </w:p>
    <w:p w14:paraId="22A4B2AE" w14:textId="77777777" w:rsidR="00ED2479" w:rsidRPr="009A1D8A" w:rsidRDefault="00ED2479" w:rsidP="00ED2479">
      <w:pPr>
        <w:pStyle w:val="Heading4"/>
        <w:rPr>
          <w:rFonts w:cs="Calibri"/>
        </w:rPr>
      </w:pPr>
      <w:r w:rsidRPr="009A1D8A">
        <w:rPr>
          <w:rStyle w:val="Style13ptBold"/>
          <w:rFonts w:cs="Calibri"/>
          <w:b/>
        </w:rPr>
        <w:t xml:space="preserve">Global commons </w:t>
      </w:r>
      <w:proofErr w:type="gramStart"/>
      <w:r w:rsidRPr="009A1D8A">
        <w:rPr>
          <w:rStyle w:val="Style13ptBold"/>
          <w:rFonts w:cs="Calibri"/>
          <w:b/>
        </w:rPr>
        <w:t>is</w:t>
      </w:r>
      <w:proofErr w:type="gramEnd"/>
      <w:r w:rsidRPr="009A1D8A">
        <w:rPr>
          <w:rStyle w:val="Style13ptBold"/>
          <w:rFonts w:cs="Calibri"/>
          <w:b/>
        </w:rPr>
        <w:t xml:space="preserve"> implemented for governments and public entities – 1AC Vollmer – inserted</w:t>
      </w:r>
    </w:p>
    <w:p w14:paraId="23678B83" w14:textId="77777777" w:rsidR="00ED2479" w:rsidRPr="009A1D8A" w:rsidRDefault="00ED2479" w:rsidP="00ED2479">
      <w:pPr>
        <w:rPr>
          <w:szCs w:val="16"/>
        </w:rPr>
      </w:pPr>
      <w:r w:rsidRPr="009A1D8A">
        <w:rPr>
          <w:rStyle w:val="StyleUnderline"/>
        </w:rPr>
        <w:t xml:space="preserve">absolute liability mechanisms.175 As such, </w:t>
      </w:r>
      <w:r w:rsidRPr="007B3731">
        <w:rPr>
          <w:rStyle w:val="Emphasis"/>
          <w:highlight w:val="yellow"/>
        </w:rPr>
        <w:t>shared global</w:t>
      </w:r>
      <w:r w:rsidRPr="009A1D8A">
        <w:rPr>
          <w:rStyle w:val="Emphasis"/>
          <w:highlight w:val="yellow"/>
        </w:rPr>
        <w:t xml:space="preserve"> liability will consider the responsibility of </w:t>
      </w:r>
      <w:r w:rsidRPr="009A1D8A">
        <w:rPr>
          <w:rStyle w:val="StyleUnderline"/>
          <w:highlight w:val="yellow"/>
        </w:rPr>
        <w:t>nation-</w:t>
      </w:r>
      <w:r w:rsidRPr="009A1D8A">
        <w:rPr>
          <w:rStyle w:val="Emphasis"/>
          <w:highlight w:val="yellow"/>
        </w:rPr>
        <w:t>states and private entities in isolation</w:t>
      </w:r>
      <w:r w:rsidRPr="009A1D8A">
        <w:t xml:space="preserve">.176 </w:t>
      </w:r>
      <w:r w:rsidRPr="009A1D8A">
        <w:rPr>
          <w:rStyle w:val="Emphasis"/>
          <w:highlight w:val="yellow"/>
        </w:rPr>
        <w:t xml:space="preserve">This will coerce cooperation </w:t>
      </w:r>
      <w:r w:rsidRPr="009A1D8A">
        <w:rPr>
          <w:rStyle w:val="StyleUnderline"/>
        </w:rPr>
        <w:t xml:space="preserve">among all agencies, nations, and private entities </w:t>
      </w:r>
      <w:r w:rsidRPr="009A1D8A">
        <w:rPr>
          <w:rStyle w:val="Emphasis"/>
          <w:highlight w:val="yellow"/>
        </w:rPr>
        <w:t>because the equitable share of responsibility will drive collective resolution</w:t>
      </w:r>
      <w:r w:rsidRPr="009A1D8A">
        <w:rPr>
          <w:rStyle w:val="StyleUnderline"/>
        </w:rPr>
        <w:t>.</w:t>
      </w:r>
      <w:r w:rsidRPr="009A1D8A">
        <w:t xml:space="preserve"> ¶ V. CONCLUSION¶ </w:t>
      </w:r>
      <w:proofErr w:type="gramStart"/>
      <w:r w:rsidRPr="009A1D8A">
        <w:t>In light of</w:t>
      </w:r>
      <w:proofErr w:type="gramEnd"/>
      <w:r w:rsidRPr="009A1D8A">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9A1D8A">
        <w:rPr>
          <w:rStyle w:val="Emphasis"/>
        </w:rPr>
        <w:t xml:space="preserve">This international agreement aligns </w:t>
      </w:r>
      <w:r w:rsidRPr="009A1D8A">
        <w:rPr>
          <w:rStyle w:val="StyleUnderline"/>
        </w:rPr>
        <w:t xml:space="preserve">with the universal value that the international community places on the utility of </w:t>
      </w:r>
      <w:proofErr w:type="spellStart"/>
      <w:r w:rsidRPr="009A1D8A">
        <w:rPr>
          <w:rStyle w:val="StyleUnderline"/>
        </w:rPr>
        <w:t>geospace</w:t>
      </w:r>
      <w:proofErr w:type="spellEnd"/>
      <w:r w:rsidRPr="009A1D8A">
        <w:rPr>
          <w:rStyle w:val="StyleUnderline"/>
        </w:rPr>
        <w:t>.</w:t>
      </w:r>
      <w:r w:rsidRPr="009A1D8A">
        <w:rPr>
          <w:szCs w:val="16"/>
        </w:rPr>
        <w:t xml:space="preserve"> </w:t>
      </w:r>
    </w:p>
    <w:p w14:paraId="565FF34F" w14:textId="77777777" w:rsidR="00ED2479" w:rsidRPr="009A1D8A" w:rsidRDefault="00ED2479" w:rsidP="00ED2479">
      <w:pPr>
        <w:rPr>
          <w:szCs w:val="16"/>
        </w:rPr>
      </w:pPr>
    </w:p>
    <w:p w14:paraId="3A060BEB" w14:textId="77777777" w:rsidR="00ED2479" w:rsidRPr="009A1D8A" w:rsidRDefault="00ED2479" w:rsidP="00ED2479">
      <w:pPr>
        <w:pStyle w:val="Heading4"/>
        <w:rPr>
          <w:rStyle w:val="Style13ptBold"/>
          <w:rFonts w:cs="Calibri"/>
          <w:sz w:val="22"/>
          <w:szCs w:val="16"/>
        </w:rPr>
      </w:pPr>
      <w:r w:rsidRPr="009A1D8A">
        <w:rPr>
          <w:rStyle w:val="Style13ptBold"/>
          <w:rFonts w:cs="Calibri"/>
          <w:b/>
        </w:rPr>
        <w:t>1AC Silverstein – inserted</w:t>
      </w:r>
    </w:p>
    <w:p w14:paraId="150417A2" w14:textId="77777777" w:rsidR="00ED2479" w:rsidRPr="009A1D8A" w:rsidRDefault="00ED2479" w:rsidP="00ED2479">
      <w:pPr>
        <w:rPr>
          <w:rStyle w:val="StyleUnderline"/>
        </w:rPr>
      </w:pPr>
      <w:r w:rsidRPr="009A1D8A">
        <w:rPr>
          <w:sz w:val="12"/>
        </w:rPr>
        <w:t xml:space="preserve">Debris in higher orbits can persist for a century or more. </w:t>
      </w:r>
      <w:r w:rsidRPr="009A1D8A">
        <w:rPr>
          <w:rStyle w:val="StyleUnderline"/>
        </w:rPr>
        <w:t>The costs of adapting to</w:t>
      </w:r>
      <w:r w:rsidRPr="009A1D8A">
        <w:rPr>
          <w:sz w:val="12"/>
        </w:rPr>
        <w:t xml:space="preserve"> increasingly </w:t>
      </w:r>
      <w:r w:rsidRPr="009A1D8A">
        <w:rPr>
          <w:rStyle w:val="StyleUnderline"/>
        </w:rPr>
        <w:t>polluted orbits would be immense, and the opportunity costs would be even higher</w:t>
      </w:r>
      <w:r w:rsidRPr="009A1D8A">
        <w:rPr>
          <w:sz w:val="12"/>
        </w:rPr>
        <w:t xml:space="preserve">. For instance, </w:t>
      </w:r>
      <w:r w:rsidRPr="009A1D8A">
        <w:rPr>
          <w:rStyle w:val="StyleUnderline"/>
          <w:highlight w:val="yellow"/>
        </w:rPr>
        <w:t xml:space="preserve">all else being equal, hardening satellites against collisions increases their mass and volume, in turn raising launch costs per satellite. </w:t>
      </w:r>
      <w:r w:rsidRPr="002762EF">
        <w:rPr>
          <w:rStyle w:val="Emphasis"/>
          <w:highlight w:val="yellow"/>
        </w:rPr>
        <w:t>These costs, rooted in a failure to govern space as a commons, will be</w:t>
      </w:r>
      <w:r w:rsidRPr="002762EF">
        <w:rPr>
          <w:rStyle w:val="Emphasis"/>
        </w:rPr>
        <w:t xml:space="preserve"> </w:t>
      </w:r>
      <w:r w:rsidRPr="002762EF">
        <w:rPr>
          <w:rStyle w:val="Emphasis"/>
          <w:highlight w:val="yellow"/>
        </w:rPr>
        <w:t xml:space="preserve">borne by all space actors, including emerging states and commercial </w:t>
      </w:r>
      <w:proofErr w:type="gramStart"/>
      <w:r w:rsidRPr="002762EF">
        <w:rPr>
          <w:rStyle w:val="Emphasis"/>
          <w:highlight w:val="yellow"/>
        </w:rPr>
        <w:t>entities</w:t>
      </w:r>
      <w:r w:rsidRPr="009A1D8A">
        <w:rPr>
          <w:rStyle w:val="StyleUnderline"/>
          <w:highlight w:val="yellow"/>
        </w:rPr>
        <w:t>.</w:t>
      </w:r>
      <w:r w:rsidRPr="009A1D8A">
        <w:rPr>
          <w:sz w:val="12"/>
          <w:highlight w:val="yellow"/>
        </w:rPr>
        <w:t>¶</w:t>
      </w:r>
      <w:proofErr w:type="gramEnd"/>
      <w:r w:rsidRPr="009A1D8A">
        <w:rPr>
          <w:sz w:val="12"/>
        </w:rPr>
        <w:t xml:space="preserve"> EXISTING FORMS OF SPACE GOVERNANCE¶ A well-designed governance system, founded on a widespread understanding of Earth orbits as a great commons, could temper these risks. Currently, space is not wholly unregulated, but </w:t>
      </w:r>
      <w:r w:rsidRPr="009A1D8A">
        <w:rPr>
          <w:rStyle w:val="StyleUnderline"/>
          <w:highlight w:val="yellow"/>
        </w:rPr>
        <w:t>existing regulations are limited</w:t>
      </w:r>
      <w:r w:rsidRPr="009A1D8A">
        <w:rPr>
          <w:sz w:val="12"/>
        </w:rPr>
        <w:t xml:space="preserve"> both </w:t>
      </w:r>
      <w:r w:rsidRPr="009A1D8A">
        <w:rPr>
          <w:rStyle w:val="StyleUnderline"/>
          <w:highlight w:val="yellow"/>
        </w:rPr>
        <w:t>in scope and implementation.</w:t>
      </w:r>
    </w:p>
    <w:p w14:paraId="590B4C7C" w14:textId="77777777" w:rsidR="00ED2479" w:rsidRPr="009A1D8A" w:rsidRDefault="00ED2479" w:rsidP="00ED2479">
      <w:pPr>
        <w:rPr>
          <w:rStyle w:val="Emphasis"/>
        </w:rPr>
      </w:pPr>
    </w:p>
    <w:p w14:paraId="08467EBD" w14:textId="7A923D87" w:rsidR="00ED2479" w:rsidRPr="009A1D8A" w:rsidRDefault="00ED2479" w:rsidP="00635662">
      <w:pPr>
        <w:pStyle w:val="Heading4"/>
        <w:rPr>
          <w:rFonts w:cs="Calibri"/>
        </w:rPr>
      </w:pPr>
      <w:r w:rsidRPr="009A1D8A">
        <w:rPr>
          <w:rFonts w:cs="Calibri"/>
        </w:rPr>
        <w:t xml:space="preserve">Vote neg for limits – their interpretation skirts the core topic controversies of private property rights and reinterpretation of the OST and kills uniqueness – national appropriation is already prohibited – unlimited topics incentivize obscure </w:t>
      </w:r>
      <w:proofErr w:type="spellStart"/>
      <w:r w:rsidRPr="009A1D8A">
        <w:rPr>
          <w:rFonts w:cs="Calibri"/>
        </w:rPr>
        <w:t>affs</w:t>
      </w:r>
      <w:proofErr w:type="spellEnd"/>
      <w:r w:rsidRPr="009A1D8A">
        <w:rPr>
          <w:rFonts w:cs="Calibri"/>
        </w:rPr>
        <w:t xml:space="preserve"> that negs won’t have prep on, which kills clash and neg flex – extra T creates a slippery slope that incentivizes Frankenstein </w:t>
      </w:r>
      <w:proofErr w:type="spellStart"/>
      <w:r w:rsidRPr="009A1D8A">
        <w:rPr>
          <w:rFonts w:cs="Calibri"/>
        </w:rPr>
        <w:t>affs</w:t>
      </w:r>
      <w:proofErr w:type="spellEnd"/>
      <w:r w:rsidRPr="009A1D8A">
        <w:rPr>
          <w:rFonts w:cs="Calibri"/>
        </w:rPr>
        <w:t xml:space="preserve"> with infinite additional planks to circumvent neg links</w:t>
      </w:r>
    </w:p>
    <w:p w14:paraId="198C621C" w14:textId="77777777" w:rsidR="00ED2479" w:rsidRPr="009A1D8A" w:rsidRDefault="00ED2479" w:rsidP="00ED2479"/>
    <w:p w14:paraId="399C9E98" w14:textId="77777777" w:rsidR="00ED2479" w:rsidRPr="009A1D8A" w:rsidRDefault="00ED2479" w:rsidP="00ED2479"/>
    <w:p w14:paraId="487CFF91" w14:textId="4EBE8DDC" w:rsidR="00ED2479" w:rsidRPr="009A1D8A" w:rsidRDefault="009A1D8A" w:rsidP="00ED2479">
      <w:pPr>
        <w:pStyle w:val="Heading2"/>
        <w:rPr>
          <w:rFonts w:cs="Calibri"/>
        </w:rPr>
      </w:pPr>
      <w:r w:rsidRPr="009A1D8A">
        <w:rPr>
          <w:rFonts w:cs="Calibri"/>
        </w:rPr>
        <w:lastRenderedPageBreak/>
        <w:t>1</w:t>
      </w:r>
      <w:r w:rsidR="00ED2479" w:rsidRPr="009A1D8A">
        <w:rPr>
          <w:rFonts w:cs="Calibri"/>
        </w:rPr>
        <w:t>NC – CP</w:t>
      </w:r>
    </w:p>
    <w:p w14:paraId="7E65290D" w14:textId="77777777" w:rsidR="00ED2479" w:rsidRPr="009A1D8A" w:rsidRDefault="00ED2479" w:rsidP="00ED2479">
      <w:pPr>
        <w:pStyle w:val="Heading4"/>
        <w:rPr>
          <w:rFonts w:cs="Calibri"/>
          <w:b w:val="0"/>
          <w:bCs w:val="0"/>
        </w:rPr>
      </w:pPr>
      <w:r w:rsidRPr="009A1D8A">
        <w:rPr>
          <w:rStyle w:val="Style13ptBold"/>
          <w:rFonts w:cs="Calibri"/>
          <w:b/>
          <w:bCs w:val="0"/>
        </w:rPr>
        <w:t xml:space="preserve">CP: States except the Republic of Iran should adopt a binding international agreement that bans the appropriation of outer space by private entities by establishing outer space as a </w:t>
      </w:r>
      <w:proofErr w:type="gramStart"/>
      <w:r w:rsidRPr="009A1D8A">
        <w:rPr>
          <w:rStyle w:val="Style13ptBold"/>
          <w:rFonts w:cs="Calibri"/>
          <w:b/>
          <w:bCs w:val="0"/>
        </w:rPr>
        <w:t>global commons</w:t>
      </w:r>
      <w:proofErr w:type="gramEnd"/>
      <w:r w:rsidRPr="009A1D8A">
        <w:rPr>
          <w:rStyle w:val="Style13ptBold"/>
          <w:rFonts w:cs="Calibri"/>
          <w:b/>
          <w:bCs w:val="0"/>
        </w:rPr>
        <w:t xml:space="preserve"> subject to regulatory delimiting and global liability.</w:t>
      </w:r>
    </w:p>
    <w:p w14:paraId="0938EBA5" w14:textId="77777777" w:rsidR="00ED2479" w:rsidRPr="009A1D8A" w:rsidRDefault="00ED2479" w:rsidP="00ED2479">
      <w:pPr>
        <w:pStyle w:val="Heading4"/>
        <w:rPr>
          <w:rFonts w:cs="Calibri"/>
          <w:u w:val="single"/>
        </w:rPr>
      </w:pPr>
      <w:r w:rsidRPr="009A1D8A">
        <w:rPr>
          <w:rFonts w:cs="Calibri"/>
        </w:rPr>
        <w:t xml:space="preserve">JCPOA passes now, but it’s </w:t>
      </w:r>
      <w:r w:rsidRPr="009A1D8A">
        <w:rPr>
          <w:rFonts w:cs="Calibri"/>
          <w:u w:val="single"/>
        </w:rPr>
        <w:t>tentative</w:t>
      </w:r>
      <w:r w:rsidRPr="009A1D8A">
        <w:rPr>
          <w:rFonts w:cs="Calibri"/>
        </w:rPr>
        <w:t xml:space="preserve"> and the </w:t>
      </w:r>
      <w:r w:rsidRPr="009A1D8A">
        <w:rPr>
          <w:rFonts w:cs="Calibri"/>
          <w:u w:val="single"/>
        </w:rPr>
        <w:t>window is closing</w:t>
      </w:r>
    </w:p>
    <w:p w14:paraId="67B4C812" w14:textId="77777777" w:rsidR="00ED2479" w:rsidRPr="009A1D8A" w:rsidRDefault="00ED2479" w:rsidP="00ED2479">
      <w:pPr>
        <w:rPr>
          <w:rStyle w:val="Style13ptBold"/>
        </w:rPr>
      </w:pPr>
      <w:r w:rsidRPr="009A1D8A">
        <w:rPr>
          <w:rStyle w:val="Style13ptBold"/>
        </w:rPr>
        <w:t>Norman 3/15</w:t>
      </w:r>
      <w:r w:rsidRPr="009A1D8A">
        <w:rPr>
          <w:rStyle w:val="Style13ptBold"/>
          <w:sz w:val="16"/>
          <w:szCs w:val="16"/>
        </w:rPr>
        <w:t xml:space="preserve"> </w:t>
      </w:r>
      <w:r w:rsidRPr="009A1D8A">
        <w:rPr>
          <w:rStyle w:val="Style13ptBold"/>
          <w:b w:val="0"/>
          <w:bCs/>
          <w:sz w:val="16"/>
          <w:szCs w:val="16"/>
        </w:rPr>
        <w:t xml:space="preserve">[(Laurence, </w:t>
      </w:r>
      <w:r w:rsidRPr="009A1D8A">
        <w:rPr>
          <w:szCs w:val="16"/>
        </w:rPr>
        <w:t>deputy bureau chief at Dow Jones Newswires and The Wall Street Journal based in London</w:t>
      </w:r>
      <w:r w:rsidRPr="009A1D8A">
        <w:rPr>
          <w:rStyle w:val="Style13ptBold"/>
          <w:b w:val="0"/>
          <w:bCs/>
          <w:sz w:val="16"/>
          <w:szCs w:val="16"/>
        </w:rPr>
        <w:t>) “</w:t>
      </w:r>
      <w:r w:rsidRPr="009A1D8A">
        <w:rPr>
          <w:szCs w:val="16"/>
        </w:rPr>
        <w:t>Russia Softens Iran Demands, Re-Opening Way for Nuclear Deal,” The Wall Street Journal, 3/15/2022] JL</w:t>
      </w:r>
    </w:p>
    <w:p w14:paraId="1D6C3E0C" w14:textId="77777777" w:rsidR="00ED2479" w:rsidRPr="009A1D8A" w:rsidRDefault="00ED2479" w:rsidP="00ED2479">
      <w:pPr>
        <w:rPr>
          <w:sz w:val="12"/>
        </w:rPr>
      </w:pPr>
      <w:r w:rsidRPr="009A1D8A">
        <w:rPr>
          <w:rStyle w:val="StyleUnderline"/>
          <w:highlight w:val="green"/>
        </w:rPr>
        <w:t>Russia walked back</w:t>
      </w:r>
      <w:r w:rsidRPr="009A1D8A">
        <w:rPr>
          <w:rStyle w:val="StyleUnderline"/>
        </w:rPr>
        <w:t xml:space="preserve"> recently made </w:t>
      </w:r>
      <w:r w:rsidRPr="009A1D8A">
        <w:rPr>
          <w:rStyle w:val="StyleUnderline"/>
          <w:highlight w:val="green"/>
        </w:rPr>
        <w:t>demands</w:t>
      </w:r>
      <w:r w:rsidRPr="009A1D8A">
        <w:rPr>
          <w:rStyle w:val="StyleUnderline"/>
        </w:rPr>
        <w:t xml:space="preserve"> on Washington </w:t>
      </w:r>
      <w:r w:rsidRPr="009A1D8A">
        <w:rPr>
          <w:rStyle w:val="StyleUnderline"/>
          <w:highlight w:val="green"/>
        </w:rPr>
        <w:t>related to the Iran</w:t>
      </w:r>
      <w:r w:rsidRPr="009A1D8A">
        <w:rPr>
          <w:rStyle w:val="StyleUnderline"/>
        </w:rPr>
        <w:t xml:space="preserve"> nuclear </w:t>
      </w:r>
      <w:r w:rsidRPr="009A1D8A">
        <w:rPr>
          <w:rStyle w:val="StyleUnderline"/>
          <w:highlight w:val="green"/>
        </w:rPr>
        <w:t>deal</w:t>
      </w:r>
      <w:r w:rsidRPr="009A1D8A">
        <w:rPr>
          <w:rStyle w:val="StyleUnderline"/>
        </w:rPr>
        <w:t xml:space="preserve">, </w:t>
      </w:r>
      <w:r w:rsidRPr="009A1D8A">
        <w:rPr>
          <w:rStyle w:val="Emphasis"/>
          <w:highlight w:val="green"/>
        </w:rPr>
        <w:t>clearing the way</w:t>
      </w:r>
      <w:r w:rsidRPr="009A1D8A">
        <w:rPr>
          <w:rStyle w:val="Emphasis"/>
        </w:rPr>
        <w:t xml:space="preserve"> for Tehran and Washington </w:t>
      </w:r>
      <w:r w:rsidRPr="009A1D8A">
        <w:rPr>
          <w:rStyle w:val="Emphasis"/>
          <w:highlight w:val="green"/>
        </w:rPr>
        <w:t>to revive the</w:t>
      </w:r>
      <w:r w:rsidRPr="009A1D8A">
        <w:rPr>
          <w:rStyle w:val="Emphasis"/>
        </w:rPr>
        <w:t xml:space="preserve"> 2015 </w:t>
      </w:r>
      <w:r w:rsidRPr="009A1D8A">
        <w:rPr>
          <w:rStyle w:val="Emphasis"/>
          <w:highlight w:val="green"/>
        </w:rPr>
        <w:t>agreement</w:t>
      </w:r>
      <w:r w:rsidRPr="009A1D8A">
        <w:rPr>
          <w:sz w:val="12"/>
        </w:rPr>
        <w:t>, senior western diplomats said.</w:t>
      </w:r>
    </w:p>
    <w:p w14:paraId="5C950E3A" w14:textId="77777777" w:rsidR="00ED2479" w:rsidRPr="009A1D8A" w:rsidRDefault="00ED2479" w:rsidP="00ED2479">
      <w:pPr>
        <w:rPr>
          <w:sz w:val="12"/>
        </w:rPr>
      </w:pPr>
      <w:r w:rsidRPr="009A1D8A">
        <w:rPr>
          <w:sz w:val="12"/>
        </w:rPr>
        <w:t xml:space="preserve">On Tuesday, </w:t>
      </w:r>
      <w:r w:rsidRPr="009A1D8A">
        <w:rPr>
          <w:rStyle w:val="StyleUnderline"/>
        </w:rPr>
        <w:t>after Russia’s Foreign Minister Sergei Lavrov met in Moscow with his Iranian counterpart</w:t>
      </w:r>
      <w:r w:rsidRPr="009A1D8A">
        <w:rPr>
          <w:sz w:val="12"/>
        </w:rPr>
        <w:t>, both Mr. Lavrov and Hossein Amir-</w:t>
      </w:r>
      <w:proofErr w:type="spellStart"/>
      <w:r w:rsidRPr="009A1D8A">
        <w:rPr>
          <w:sz w:val="12"/>
        </w:rPr>
        <w:t>Abdollahian</w:t>
      </w:r>
      <w:proofErr w:type="spellEnd"/>
      <w:r w:rsidRPr="009A1D8A">
        <w:rPr>
          <w:sz w:val="12"/>
        </w:rPr>
        <w:t xml:space="preserve"> said </w:t>
      </w:r>
      <w:r w:rsidRPr="009A1D8A">
        <w:rPr>
          <w:rStyle w:val="StyleUnderline"/>
        </w:rPr>
        <w:t>Russia wasn’t standing in the way of the accord</w:t>
      </w:r>
      <w:r w:rsidRPr="009A1D8A">
        <w:rPr>
          <w:sz w:val="12"/>
        </w:rPr>
        <w:t>.</w:t>
      </w:r>
    </w:p>
    <w:p w14:paraId="5D4FA5EE" w14:textId="77777777" w:rsidR="00ED2479" w:rsidRPr="009A1D8A" w:rsidRDefault="00ED2479" w:rsidP="00ED2479">
      <w:pPr>
        <w:rPr>
          <w:sz w:val="12"/>
        </w:rPr>
      </w:pPr>
      <w:r w:rsidRPr="009A1D8A">
        <w:rPr>
          <w:rStyle w:val="StyleUnderline"/>
        </w:rPr>
        <w:t>Russia earlier this month </w:t>
      </w:r>
      <w:r w:rsidRPr="009A1D8A">
        <w:rPr>
          <w:rStyle w:val="StyleUnderline"/>
          <w:rFonts w:eastAsiaTheme="majorEastAsia"/>
        </w:rPr>
        <w:t>had demanded guarantees</w:t>
      </w:r>
      <w:r w:rsidRPr="009A1D8A">
        <w:rPr>
          <w:rStyle w:val="StyleUnderline"/>
        </w:rPr>
        <w:t> from Washington that its economic ties with Iran wouldn’t be affected by the Western sanctions imposed on Moscow</w:t>
      </w:r>
      <w:r w:rsidRPr="009A1D8A">
        <w:rPr>
          <w:sz w:val="12"/>
        </w:rPr>
        <w:t xml:space="preserve"> over Ukraine. The last-minute move was </w:t>
      </w:r>
      <w:r w:rsidRPr="009A1D8A">
        <w:rPr>
          <w:rStyle w:val="StyleUnderline"/>
        </w:rPr>
        <w:t>the driving factor that prevented a deal to revive the 2015 nuclear agreement </w:t>
      </w:r>
      <w:r w:rsidRPr="009A1D8A">
        <w:rPr>
          <w:rStyle w:val="StyleUnderline"/>
          <w:rFonts w:eastAsiaTheme="majorEastAsia"/>
        </w:rPr>
        <w:t>over the past 10 days</w:t>
      </w:r>
      <w:r w:rsidRPr="009A1D8A">
        <w:rPr>
          <w:sz w:val="12"/>
        </w:rPr>
        <w:t>, western diplomats have said. </w:t>
      </w:r>
    </w:p>
    <w:p w14:paraId="539D73A7" w14:textId="77777777" w:rsidR="00ED2479" w:rsidRPr="009A1D8A" w:rsidRDefault="00ED2479" w:rsidP="00ED2479">
      <w:pPr>
        <w:rPr>
          <w:sz w:val="12"/>
        </w:rPr>
      </w:pPr>
      <w:r w:rsidRPr="009A1D8A">
        <w:rPr>
          <w:rStyle w:val="StyleUnderline"/>
        </w:rPr>
        <w:t>The European Union</w:t>
      </w:r>
      <w:r w:rsidRPr="009A1D8A">
        <w:rPr>
          <w:sz w:val="12"/>
        </w:rPr>
        <w:t xml:space="preserve">, which coordinates the talks, announced a break in the negotiations on Friday, </w:t>
      </w:r>
      <w:r w:rsidRPr="009A1D8A">
        <w:rPr>
          <w:rStyle w:val="StyleUnderline"/>
        </w:rPr>
        <w:t xml:space="preserve">blaming “external factors” for preventing </w:t>
      </w:r>
      <w:r w:rsidRPr="009A1D8A">
        <w:rPr>
          <w:rStyle w:val="StyleUnderline"/>
          <w:highlight w:val="green"/>
        </w:rPr>
        <w:t>a deal</w:t>
      </w:r>
      <w:r w:rsidRPr="009A1D8A">
        <w:rPr>
          <w:rStyle w:val="StyleUnderline"/>
        </w:rPr>
        <w:t xml:space="preserve"> that </w:t>
      </w:r>
      <w:r w:rsidRPr="009A1D8A">
        <w:rPr>
          <w:rStyle w:val="StyleUnderline"/>
          <w:highlight w:val="green"/>
        </w:rPr>
        <w:t>is “</w:t>
      </w:r>
      <w:r w:rsidRPr="009A1D8A">
        <w:rPr>
          <w:rStyle w:val="Emphasis"/>
          <w:highlight w:val="green"/>
        </w:rPr>
        <w:t>essentially ready</w:t>
      </w:r>
      <w:r w:rsidRPr="009A1D8A">
        <w:rPr>
          <w:sz w:val="12"/>
        </w:rPr>
        <w:t>.”</w:t>
      </w:r>
    </w:p>
    <w:p w14:paraId="5A6A9F7D" w14:textId="77777777" w:rsidR="00ED2479" w:rsidRPr="009A1D8A" w:rsidRDefault="00ED2479" w:rsidP="00ED2479">
      <w:pPr>
        <w:rPr>
          <w:sz w:val="12"/>
        </w:rPr>
      </w:pPr>
      <w:r w:rsidRPr="009A1D8A">
        <w:rPr>
          <w:sz w:val="12"/>
        </w:rPr>
        <w:t xml:space="preserve">A senior Western diplomat said Tuesday evening that Russia’s chief negotiator at the talks, Mikhail Ulyanov, had informed the EU that </w:t>
      </w:r>
      <w:r w:rsidRPr="009A1D8A">
        <w:rPr>
          <w:rStyle w:val="StyleUnderline"/>
        </w:rPr>
        <w:t>Russia would accept narrower guarantees ensuring that Russia could carry out the nuclear work it is mandated to do under the 2015 nuclear deal</w:t>
      </w:r>
      <w:r w:rsidRPr="009A1D8A">
        <w:rPr>
          <w:sz w:val="12"/>
        </w:rPr>
        <w:t>. That includes a uranium swap with Iran, the redesign of the Fordow nuclear facility and the provision of nuclear fuel to Iranian reactors.</w:t>
      </w:r>
    </w:p>
    <w:p w14:paraId="477565BC" w14:textId="77777777" w:rsidR="00ED2479" w:rsidRPr="009A1D8A" w:rsidRDefault="00ED2479" w:rsidP="00ED2479">
      <w:pPr>
        <w:rPr>
          <w:sz w:val="12"/>
        </w:rPr>
      </w:pPr>
      <w:r w:rsidRPr="009A1D8A">
        <w:rPr>
          <w:sz w:val="12"/>
        </w:rPr>
        <w:t>“</w:t>
      </w:r>
      <w:r w:rsidRPr="009A1D8A">
        <w:rPr>
          <w:rStyle w:val="StyleUnderline"/>
        </w:rPr>
        <w:t>Russia says happy with guarantees on nuclear projects and not asking for anything else</w:t>
      </w:r>
      <w:r w:rsidRPr="009A1D8A">
        <w:rPr>
          <w:sz w:val="12"/>
        </w:rPr>
        <w:t>,” said the diplomat, who asked to remain unidentified because of the sensitive nature of the talks. “</w:t>
      </w:r>
      <w:proofErr w:type="gramStart"/>
      <w:r w:rsidRPr="009A1D8A">
        <w:rPr>
          <w:sz w:val="12"/>
        </w:rPr>
        <w:t>So</w:t>
      </w:r>
      <w:proofErr w:type="gramEnd"/>
      <w:r w:rsidRPr="009A1D8A">
        <w:rPr>
          <w:sz w:val="12"/>
        </w:rPr>
        <w:t xml:space="preserve"> </w:t>
      </w:r>
      <w:r w:rsidRPr="009A1D8A">
        <w:rPr>
          <w:rStyle w:val="Emphasis"/>
        </w:rPr>
        <w:t xml:space="preserve">we can go ahead with </w:t>
      </w:r>
      <w:r w:rsidRPr="009A1D8A">
        <w:rPr>
          <w:rStyle w:val="Emphasis"/>
          <w:highlight w:val="green"/>
        </w:rPr>
        <w:t>negotiations</w:t>
      </w:r>
      <w:r w:rsidRPr="009A1D8A">
        <w:rPr>
          <w:rStyle w:val="Emphasis"/>
        </w:rPr>
        <w:t xml:space="preserve"> that </w:t>
      </w:r>
      <w:r w:rsidRPr="009A1D8A">
        <w:rPr>
          <w:rStyle w:val="Emphasis"/>
          <w:highlight w:val="green"/>
        </w:rPr>
        <w:t>are now exclusively US-Iran</w:t>
      </w:r>
      <w:r w:rsidRPr="009A1D8A">
        <w:rPr>
          <w:sz w:val="12"/>
        </w:rPr>
        <w:t>.”</w:t>
      </w:r>
    </w:p>
    <w:p w14:paraId="7DCCC9A4" w14:textId="77777777" w:rsidR="00ED2479" w:rsidRPr="009A1D8A" w:rsidRDefault="00ED2479" w:rsidP="00ED2479">
      <w:pPr>
        <w:rPr>
          <w:sz w:val="12"/>
          <w:szCs w:val="12"/>
        </w:rPr>
      </w:pPr>
      <w:r w:rsidRPr="009A1D8A">
        <w:rPr>
          <w:sz w:val="12"/>
          <w:szCs w:val="12"/>
        </w:rPr>
        <w:t>State Department spokesman Ned Price said Tuesday evening that “we are not going to sanction Russia for undertaking, for participating in nuclear projects that are part of the” nuclear deal.</w:t>
      </w:r>
    </w:p>
    <w:p w14:paraId="34608B72" w14:textId="77777777" w:rsidR="00ED2479" w:rsidRPr="009A1D8A" w:rsidRDefault="00ED2479" w:rsidP="00ED2479">
      <w:pPr>
        <w:rPr>
          <w:sz w:val="12"/>
          <w:szCs w:val="12"/>
        </w:rPr>
      </w:pPr>
      <w:r w:rsidRPr="009A1D8A">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76D2596C" w14:textId="77777777" w:rsidR="00ED2479" w:rsidRPr="009A1D8A" w:rsidRDefault="00ED2479" w:rsidP="00ED2479">
      <w:pPr>
        <w:rPr>
          <w:sz w:val="12"/>
          <w:szCs w:val="12"/>
        </w:rPr>
      </w:pPr>
      <w:r w:rsidRPr="009A1D8A">
        <w:rPr>
          <w:sz w:val="12"/>
          <w:szCs w:val="12"/>
        </w:rPr>
        <w:t>After the Trump administration took the U.S. out of the accord and reimposed sweeping sanctions on Iran, saying the accord was too weak, Tehran expanded its nuclear work and has now </w:t>
      </w:r>
      <w:r w:rsidRPr="009A1D8A">
        <w:rPr>
          <w:rFonts w:eastAsiaTheme="majorEastAsia"/>
          <w:sz w:val="12"/>
          <w:szCs w:val="12"/>
        </w:rPr>
        <w:t>gathered almost enough nuclear high-grade enriched uranium for a nuclear weapon</w:t>
      </w:r>
      <w:r w:rsidRPr="009A1D8A">
        <w:rPr>
          <w:sz w:val="12"/>
          <w:szCs w:val="12"/>
        </w:rPr>
        <w:t>, according to the United Nations nuclear agency. </w:t>
      </w:r>
    </w:p>
    <w:p w14:paraId="7EBD693C" w14:textId="77777777" w:rsidR="00ED2479" w:rsidRPr="009A1D8A" w:rsidRDefault="00ED2479" w:rsidP="00ED2479">
      <w:pPr>
        <w:rPr>
          <w:sz w:val="12"/>
          <w:szCs w:val="12"/>
        </w:rPr>
      </w:pPr>
      <w:r w:rsidRPr="009A1D8A">
        <w:rPr>
          <w:sz w:val="12"/>
          <w:szCs w:val="12"/>
        </w:rPr>
        <w:t>Iran says its nuclear program is purely peaceful and U.S. officials have said there is no evidence Iran has decided to build a nuclear weapon.</w:t>
      </w:r>
    </w:p>
    <w:p w14:paraId="437B1D4E" w14:textId="77777777" w:rsidR="00ED2479" w:rsidRPr="009A1D8A" w:rsidRDefault="00ED2479" w:rsidP="00ED2479">
      <w:pPr>
        <w:rPr>
          <w:sz w:val="12"/>
        </w:rPr>
      </w:pPr>
      <w:r w:rsidRPr="009A1D8A">
        <w:rPr>
          <w:sz w:val="12"/>
        </w:rPr>
        <w:t>Over the weekend, a senior U.S. official told The Wall Street Journal that </w:t>
      </w:r>
      <w:r w:rsidRPr="009A1D8A">
        <w:rPr>
          <w:rStyle w:val="Emphasis"/>
          <w:highlight w:val="green"/>
        </w:rPr>
        <w:t>only “a handful of issues</w:t>
      </w:r>
      <w:r w:rsidRPr="009A1D8A">
        <w:rPr>
          <w:rStyle w:val="Emphasis"/>
        </w:rPr>
        <w:t xml:space="preserve"> left” </w:t>
      </w:r>
      <w:r w:rsidRPr="009A1D8A">
        <w:rPr>
          <w:rStyle w:val="Emphasis"/>
          <w:highlight w:val="green"/>
        </w:rPr>
        <w:t>remained</w:t>
      </w:r>
      <w:r w:rsidRPr="009A1D8A">
        <w:rPr>
          <w:rStyle w:val="StyleUnderline"/>
        </w:rPr>
        <w:t xml:space="preserve"> between the U.S. and Iran </w:t>
      </w:r>
      <w:r w:rsidRPr="009A1D8A">
        <w:rPr>
          <w:rStyle w:val="StyleUnderline"/>
          <w:highlight w:val="green"/>
        </w:rPr>
        <w:t>to reach an accord</w:t>
      </w:r>
      <w:r w:rsidRPr="009A1D8A">
        <w:rPr>
          <w:rStyle w:val="StyleUnderline"/>
        </w:rPr>
        <w:t xml:space="preserve">, mainly on the issue of the scope of sanctions relief Iran would receive from Washington. The official said the U.S. side felt </w:t>
      </w:r>
      <w:r w:rsidRPr="009A1D8A">
        <w:rPr>
          <w:rStyle w:val="Emphasis"/>
        </w:rPr>
        <w:t xml:space="preserve">the </w:t>
      </w:r>
      <w:r w:rsidRPr="009A1D8A">
        <w:rPr>
          <w:rStyle w:val="Emphasis"/>
          <w:highlight w:val="green"/>
        </w:rPr>
        <w:t>resolution</w:t>
      </w:r>
      <w:r w:rsidRPr="009A1D8A">
        <w:rPr>
          <w:rStyle w:val="Emphasis"/>
        </w:rPr>
        <w:t xml:space="preserve"> of these issues </w:t>
      </w:r>
      <w:r w:rsidRPr="009A1D8A">
        <w:rPr>
          <w:rStyle w:val="Emphasis"/>
          <w:highlight w:val="green"/>
        </w:rPr>
        <w:t>was “within reach</w:t>
      </w:r>
      <w:r w:rsidRPr="009A1D8A">
        <w:rPr>
          <w:sz w:val="12"/>
        </w:rPr>
        <w:t>.”</w:t>
      </w:r>
    </w:p>
    <w:p w14:paraId="65201293" w14:textId="77777777" w:rsidR="00ED2479" w:rsidRPr="009A1D8A" w:rsidRDefault="00ED2479" w:rsidP="00ED2479">
      <w:pPr>
        <w:rPr>
          <w:sz w:val="12"/>
          <w:szCs w:val="12"/>
        </w:rPr>
      </w:pPr>
      <w:r w:rsidRPr="009A1D8A">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1A75780F" w14:textId="77777777" w:rsidR="00ED2479" w:rsidRPr="009A1D8A" w:rsidRDefault="00ED2479" w:rsidP="00ED2479">
      <w:pPr>
        <w:rPr>
          <w:sz w:val="12"/>
          <w:szCs w:val="12"/>
        </w:rPr>
      </w:pPr>
      <w:r w:rsidRPr="009A1D8A">
        <w:rPr>
          <w:sz w:val="12"/>
          <w:szCs w:val="12"/>
        </w:rPr>
        <w:lastRenderedPageBreak/>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p>
    <w:p w14:paraId="278B8515" w14:textId="77777777" w:rsidR="00ED2479" w:rsidRPr="009A1D8A" w:rsidRDefault="00ED2479" w:rsidP="00ED2479">
      <w:pPr>
        <w:rPr>
          <w:sz w:val="12"/>
        </w:rPr>
      </w:pPr>
      <w:r w:rsidRPr="009A1D8A">
        <w:rPr>
          <w:rStyle w:val="StyleUnderline"/>
        </w:rPr>
        <w:t>Negotiations between the U.S. and Iran could resume without negotiators returning to Vienna</w:t>
      </w:r>
      <w:r w:rsidRPr="009A1D8A">
        <w:rPr>
          <w:sz w:val="12"/>
        </w:rPr>
        <w:t xml:space="preserve">, where the talks have been held since April 2021, the senior western diplomat said. Iran so far has refused to talk directly with the Americans and instead have negotiated through the European powers at the talks. </w:t>
      </w:r>
      <w:r w:rsidRPr="009A1D8A">
        <w:rPr>
          <w:rStyle w:val="StyleUnderline"/>
          <w:highlight w:val="green"/>
        </w:rPr>
        <w:t>With so few issues</w:t>
      </w:r>
      <w:r w:rsidRPr="009A1D8A">
        <w:rPr>
          <w:rStyle w:val="StyleUnderline"/>
        </w:rPr>
        <w:t xml:space="preserve"> still to be resolved, </w:t>
      </w:r>
      <w:r w:rsidRPr="009A1D8A">
        <w:rPr>
          <w:rStyle w:val="StyleUnderline"/>
          <w:highlight w:val="green"/>
        </w:rPr>
        <w:t>negotiators could work from capitals to resolve the remaining differences</w:t>
      </w:r>
      <w:r w:rsidRPr="009A1D8A">
        <w:rPr>
          <w:sz w:val="12"/>
        </w:rPr>
        <w:t>.</w:t>
      </w:r>
    </w:p>
    <w:p w14:paraId="2E7D41DC" w14:textId="77777777" w:rsidR="00ED2479" w:rsidRPr="009A1D8A" w:rsidRDefault="00ED2479" w:rsidP="00ED2479">
      <w:r w:rsidRPr="009A1D8A">
        <w:rPr>
          <w:rStyle w:val="StyleUnderline"/>
        </w:rPr>
        <w:t xml:space="preserve">Time is pressing. U.S. and European officials say that </w:t>
      </w:r>
      <w:r w:rsidRPr="009A1D8A">
        <w:rPr>
          <w:rStyle w:val="Emphasis"/>
          <w:highlight w:val="green"/>
        </w:rPr>
        <w:t>Iran’s nuclear work has expanded close to a point that</w:t>
      </w:r>
      <w:r w:rsidRPr="009A1D8A">
        <w:rPr>
          <w:rStyle w:val="Emphasis"/>
        </w:rPr>
        <w:t xml:space="preserve"> the deal’s main benefit to the West—</w:t>
      </w:r>
      <w:r w:rsidRPr="009A1D8A">
        <w:rPr>
          <w:rStyle w:val="Emphasis"/>
          <w:highlight w:val="green"/>
        </w:rPr>
        <w:t>keeping Iran</w:t>
      </w:r>
      <w:r w:rsidRPr="009A1D8A">
        <w:rPr>
          <w:rStyle w:val="Emphasis"/>
        </w:rPr>
        <w:t xml:space="preserve"> months </w:t>
      </w:r>
      <w:r w:rsidRPr="009A1D8A">
        <w:rPr>
          <w:rStyle w:val="Emphasis"/>
          <w:highlight w:val="green"/>
        </w:rPr>
        <w:t>away from</w:t>
      </w:r>
      <w:r w:rsidRPr="009A1D8A">
        <w:rPr>
          <w:rStyle w:val="Emphasis"/>
        </w:rPr>
        <w:t xml:space="preserve"> amassing enough nuclear fuel for </w:t>
      </w:r>
      <w:r w:rsidRPr="009A1D8A">
        <w:rPr>
          <w:rStyle w:val="Emphasis"/>
          <w:highlight w:val="green"/>
        </w:rPr>
        <w:t>a nuclear weapon—would be impossible</w:t>
      </w:r>
      <w:r w:rsidRPr="009A1D8A">
        <w:t>.</w:t>
      </w:r>
    </w:p>
    <w:p w14:paraId="1654567D" w14:textId="77777777" w:rsidR="00ED2479" w:rsidRPr="009A1D8A" w:rsidRDefault="00ED2479" w:rsidP="00ED2479">
      <w:pPr>
        <w:rPr>
          <w:sz w:val="12"/>
        </w:rPr>
      </w:pPr>
      <w:r w:rsidRPr="009A1D8A">
        <w:rPr>
          <w:sz w:val="12"/>
        </w:rPr>
        <w:t xml:space="preserve">European diplomats in particular have warned that </w:t>
      </w:r>
      <w:r w:rsidRPr="009A1D8A">
        <w:rPr>
          <w:rStyle w:val="StyleUnderline"/>
        </w:rPr>
        <w:t xml:space="preserve">with the war in Ukraine becoming </w:t>
      </w:r>
      <w:proofErr w:type="gramStart"/>
      <w:r w:rsidRPr="009A1D8A">
        <w:rPr>
          <w:rStyle w:val="StyleUnderline"/>
        </w:rPr>
        <w:t>ever-deadlier</w:t>
      </w:r>
      <w:proofErr w:type="gramEnd"/>
      <w:r w:rsidRPr="009A1D8A">
        <w:rPr>
          <w:rStyle w:val="StyleUnderline"/>
        </w:rPr>
        <w:t xml:space="preserve">, </w:t>
      </w:r>
      <w:r w:rsidRPr="009A1D8A">
        <w:rPr>
          <w:rStyle w:val="Emphasis"/>
          <w:highlight w:val="green"/>
        </w:rPr>
        <w:t>the diplomatic window</w:t>
      </w:r>
      <w:r w:rsidRPr="009A1D8A">
        <w:rPr>
          <w:rStyle w:val="Emphasis"/>
        </w:rPr>
        <w:t xml:space="preserve"> for concluding the deal </w:t>
      </w:r>
      <w:r w:rsidRPr="009A1D8A">
        <w:rPr>
          <w:rStyle w:val="Emphasis"/>
          <w:highlight w:val="green"/>
        </w:rPr>
        <w:t>is closing</w:t>
      </w:r>
      <w:r w:rsidRPr="009A1D8A">
        <w:rPr>
          <w:sz w:val="12"/>
        </w:rPr>
        <w:t>.</w:t>
      </w:r>
    </w:p>
    <w:p w14:paraId="3C86AA6A" w14:textId="77777777" w:rsidR="00ED2479" w:rsidRPr="009A1D8A" w:rsidRDefault="00ED2479" w:rsidP="00ED2479">
      <w:pPr>
        <w:rPr>
          <w:sz w:val="12"/>
        </w:rPr>
      </w:pPr>
    </w:p>
    <w:p w14:paraId="15447668" w14:textId="77777777" w:rsidR="00ED2479" w:rsidRPr="009A1D8A" w:rsidRDefault="00ED2479" w:rsidP="00ED2479">
      <w:pPr>
        <w:pStyle w:val="Heading4"/>
        <w:rPr>
          <w:rFonts w:cs="Calibri"/>
        </w:rPr>
      </w:pPr>
      <w:r w:rsidRPr="009A1D8A">
        <w:rPr>
          <w:rFonts w:cs="Calibri"/>
        </w:rPr>
        <w:t xml:space="preserve">American </w:t>
      </w:r>
      <w:r w:rsidRPr="009A1D8A">
        <w:rPr>
          <w:rFonts w:cs="Calibri"/>
          <w:u w:val="single"/>
        </w:rPr>
        <w:t>consistency</w:t>
      </w:r>
      <w:r w:rsidRPr="009A1D8A">
        <w:rPr>
          <w:rFonts w:cs="Calibri"/>
        </w:rPr>
        <w:t xml:space="preserve"> in negotiations is key to Iranian support</w:t>
      </w:r>
    </w:p>
    <w:p w14:paraId="7E7F3BB5" w14:textId="77777777" w:rsidR="00ED2479" w:rsidRPr="009A1D8A" w:rsidRDefault="00ED2479" w:rsidP="00ED2479">
      <w:pPr>
        <w:rPr>
          <w:rStyle w:val="Style13ptBold"/>
        </w:rPr>
      </w:pPr>
      <w:r w:rsidRPr="009A1D8A">
        <w:rPr>
          <w:rStyle w:val="Style13ptBold"/>
        </w:rPr>
        <w:t xml:space="preserve">Al-Monitor 3/17 </w:t>
      </w:r>
      <w:r w:rsidRPr="009A1D8A">
        <w:rPr>
          <w:rStyle w:val="Style13ptBold"/>
          <w:b w:val="0"/>
          <w:bCs/>
          <w:sz w:val="16"/>
          <w:szCs w:val="16"/>
        </w:rPr>
        <w:t xml:space="preserve">[(Al-Monitor, </w:t>
      </w:r>
      <w:r w:rsidRPr="009A1D8A">
        <w:rPr>
          <w:szCs w:val="16"/>
        </w:rPr>
        <w:t>news website launched in February 2012 by the Arab American entrepreneur Jamal Daniel, based in Washington, DC, United States, provides reporting and analysis from and about the Middle East</w:t>
      </w:r>
      <w:r w:rsidRPr="009A1D8A">
        <w:rPr>
          <w:rStyle w:val="Style13ptBold"/>
          <w:b w:val="0"/>
          <w:bCs/>
          <w:sz w:val="16"/>
          <w:szCs w:val="16"/>
        </w:rPr>
        <w:t>) “</w:t>
      </w:r>
      <w:r w:rsidRPr="009A1D8A">
        <w:rPr>
          <w:szCs w:val="16"/>
        </w:rPr>
        <w:t>Iran says nuclear deal within closest reach yet,” 3/17/2022] JL</w:t>
      </w:r>
    </w:p>
    <w:p w14:paraId="72229D57" w14:textId="77777777" w:rsidR="00ED2479" w:rsidRPr="009A1D8A" w:rsidRDefault="00ED2479" w:rsidP="00ED2479">
      <w:pPr>
        <w:rPr>
          <w:sz w:val="12"/>
        </w:rPr>
      </w:pPr>
      <w:r w:rsidRPr="009A1D8A">
        <w:rPr>
          <w:sz w:val="12"/>
        </w:rPr>
        <w:t>"</w:t>
      </w:r>
      <w:r w:rsidRPr="009A1D8A">
        <w:rPr>
          <w:rStyle w:val="StyleUnderline"/>
          <w:highlight w:val="green"/>
        </w:rPr>
        <w:t>We have inched</w:t>
      </w:r>
      <w:r w:rsidRPr="009A1D8A">
        <w:rPr>
          <w:rStyle w:val="StyleUnderline"/>
        </w:rPr>
        <w:t xml:space="preserve"> to an agreement </w:t>
      </w:r>
      <w:r w:rsidRPr="009A1D8A">
        <w:rPr>
          <w:rStyle w:val="Emphasis"/>
          <w:highlight w:val="green"/>
        </w:rPr>
        <w:t>closer than ever</w:t>
      </w:r>
      <w:r w:rsidRPr="009A1D8A">
        <w:rPr>
          <w:rStyle w:val="StyleUnderline"/>
        </w:rPr>
        <w:t>," Iran's Foreign Minister </w:t>
      </w:r>
      <w:r w:rsidRPr="009A1D8A">
        <w:rPr>
          <w:rStyle w:val="StyleUnderline"/>
          <w:rFonts w:eastAsiaTheme="majorEastAsia"/>
        </w:rPr>
        <w:t>Hossein Amir-</w:t>
      </w:r>
      <w:proofErr w:type="spellStart"/>
      <w:r w:rsidRPr="009A1D8A">
        <w:rPr>
          <w:rStyle w:val="StyleUnderline"/>
          <w:rFonts w:eastAsiaTheme="majorEastAsia"/>
        </w:rPr>
        <w:t>Abdollahian</w:t>
      </w:r>
      <w:proofErr w:type="spellEnd"/>
      <w:r w:rsidRPr="009A1D8A">
        <w:rPr>
          <w:rStyle w:val="StyleUnderline"/>
        </w:rPr>
        <w:t> told his British counterpart Liz Truss</w:t>
      </w:r>
      <w:r w:rsidRPr="009A1D8A">
        <w:rPr>
          <w:sz w:val="12"/>
        </w:rPr>
        <w:t xml:space="preserve"> in a phone conversation on the status of the talks over the revival of the Iran nuclear deal.</w:t>
      </w:r>
    </w:p>
    <w:p w14:paraId="34FB05EC" w14:textId="77777777" w:rsidR="00ED2479" w:rsidRPr="009A1D8A" w:rsidRDefault="00ED2479" w:rsidP="00ED2479">
      <w:pPr>
        <w:rPr>
          <w:sz w:val="12"/>
        </w:rPr>
      </w:pPr>
      <w:r w:rsidRPr="009A1D8A">
        <w:rPr>
          <w:sz w:val="12"/>
        </w:rPr>
        <w:t>Amir-</w:t>
      </w:r>
      <w:proofErr w:type="spellStart"/>
      <w:r w:rsidRPr="009A1D8A">
        <w:rPr>
          <w:sz w:val="12"/>
        </w:rPr>
        <w:t>Abdollahian</w:t>
      </w:r>
      <w:proofErr w:type="spellEnd"/>
      <w:r w:rsidRPr="009A1D8A">
        <w:rPr>
          <w:sz w:val="12"/>
        </w:rPr>
        <w:t xml:space="preserve"> maintained that </w:t>
      </w:r>
      <w:r w:rsidRPr="009A1D8A">
        <w:rPr>
          <w:rStyle w:val="Emphasis"/>
          <w:highlight w:val="green"/>
        </w:rPr>
        <w:t>Iran is ready to sign a final deal</w:t>
      </w:r>
      <w:r w:rsidRPr="009A1D8A">
        <w:rPr>
          <w:rStyle w:val="StyleUnderline"/>
        </w:rPr>
        <w:t xml:space="preserve"> if its "red lines" are minded. "</w:t>
      </w:r>
      <w:r w:rsidRPr="009A1D8A">
        <w:rPr>
          <w:rStyle w:val="Emphasis"/>
          <w:highlight w:val="green"/>
        </w:rPr>
        <w:t>What determines a</w:t>
      </w:r>
      <w:r w:rsidRPr="009A1D8A">
        <w:rPr>
          <w:rStyle w:val="Emphasis"/>
        </w:rPr>
        <w:t xml:space="preserve"> good and lasting </w:t>
      </w:r>
      <w:r w:rsidRPr="009A1D8A">
        <w:rPr>
          <w:rStyle w:val="Emphasis"/>
          <w:highlight w:val="green"/>
        </w:rPr>
        <w:t>deal is America's realistic behavior by not presenting new and unfitting demands</w:t>
      </w:r>
      <w:r w:rsidRPr="009A1D8A">
        <w:rPr>
          <w:sz w:val="12"/>
        </w:rPr>
        <w:t>."</w:t>
      </w:r>
    </w:p>
    <w:p w14:paraId="1D1EF731" w14:textId="77777777" w:rsidR="00ED2479" w:rsidRPr="009A1D8A" w:rsidRDefault="00ED2479" w:rsidP="00ED2479">
      <w:pPr>
        <w:rPr>
          <w:sz w:val="12"/>
          <w:szCs w:val="12"/>
        </w:rPr>
      </w:pPr>
      <w:r w:rsidRPr="009A1D8A">
        <w:rPr>
          <w:sz w:val="12"/>
          <w:szCs w:val="12"/>
        </w:rPr>
        <w:t>Seeking reentry into the nuclear deal after its 2018 withdrawal, the United States has engaged with Tehran through intermediaries in eight rounds of negotiations over a period of nearly a year.</w:t>
      </w:r>
    </w:p>
    <w:p w14:paraId="47FDDF14" w14:textId="77777777" w:rsidR="00ED2479" w:rsidRPr="009A1D8A" w:rsidRDefault="00ED2479" w:rsidP="00ED2479">
      <w:pPr>
        <w:rPr>
          <w:sz w:val="12"/>
        </w:rPr>
      </w:pPr>
      <w:r w:rsidRPr="009A1D8A">
        <w:rPr>
          <w:sz w:val="12"/>
        </w:rPr>
        <w:t xml:space="preserve">The other parties — the UK, France, Germany, </w:t>
      </w:r>
      <w:proofErr w:type="gramStart"/>
      <w:r w:rsidRPr="009A1D8A">
        <w:rPr>
          <w:sz w:val="12"/>
        </w:rPr>
        <w:t>China</w:t>
      </w:r>
      <w:proofErr w:type="gramEnd"/>
      <w:r w:rsidRPr="009A1D8A">
        <w:rPr>
          <w:sz w:val="12"/>
        </w:rPr>
        <w:t xml:space="preserve"> and Russia — have by and large sought to work toward bridging the Tehran-Washington gaps. </w:t>
      </w:r>
      <w:r w:rsidRPr="009A1D8A">
        <w:rPr>
          <w:rStyle w:val="StyleUnderline"/>
        </w:rPr>
        <w:t>Last week, however, Russia poured sand in the gears with its last-minute demand that </w:t>
      </w:r>
      <w:r w:rsidRPr="009A1D8A">
        <w:rPr>
          <w:rStyle w:val="StyleUnderline"/>
          <w:rFonts w:eastAsiaTheme="majorEastAsia"/>
        </w:rPr>
        <w:t>Ukraine-related sanctions</w:t>
      </w:r>
      <w:r w:rsidRPr="009A1D8A">
        <w:rPr>
          <w:rStyle w:val="StyleUnderline"/>
        </w:rPr>
        <w:t> not hamper its trade with the Islamic Republic</w:t>
      </w:r>
      <w:r w:rsidRPr="009A1D8A">
        <w:rPr>
          <w:sz w:val="12"/>
        </w:rPr>
        <w:t>.</w:t>
      </w:r>
    </w:p>
    <w:p w14:paraId="7163D8A8" w14:textId="77777777" w:rsidR="00ED2479" w:rsidRPr="009A1D8A" w:rsidRDefault="00ED2479" w:rsidP="00ED2479">
      <w:pPr>
        <w:rPr>
          <w:sz w:val="12"/>
        </w:rPr>
      </w:pPr>
      <w:r w:rsidRPr="009A1D8A">
        <w:rPr>
          <w:sz w:val="12"/>
        </w:rPr>
        <w:t xml:space="preserve">Still, </w:t>
      </w:r>
      <w:r w:rsidRPr="009A1D8A">
        <w:rPr>
          <w:rStyle w:val="StyleUnderline"/>
        </w:rPr>
        <w:t>Moscow said on Tuesday that the United States had provided it with those guarantees, </w:t>
      </w:r>
      <w:r w:rsidRPr="009A1D8A">
        <w:rPr>
          <w:rStyle w:val="Emphasis"/>
          <w:rFonts w:eastAsiaTheme="majorEastAsia"/>
        </w:rPr>
        <w:t>reviving hopes</w:t>
      </w:r>
      <w:r w:rsidRPr="009A1D8A">
        <w:rPr>
          <w:rStyle w:val="Emphasis"/>
        </w:rPr>
        <w:t xml:space="preserve"> that the </w:t>
      </w:r>
      <w:r w:rsidRPr="009A1D8A">
        <w:rPr>
          <w:rStyle w:val="Emphasis"/>
          <w:highlight w:val="green"/>
        </w:rPr>
        <w:t>negotiators would reconvene</w:t>
      </w:r>
      <w:r w:rsidRPr="009A1D8A">
        <w:rPr>
          <w:rStyle w:val="Emphasis"/>
        </w:rPr>
        <w:t xml:space="preserve"> and pick up from where they left off </w:t>
      </w:r>
      <w:r w:rsidRPr="009A1D8A">
        <w:rPr>
          <w:rStyle w:val="Emphasis"/>
          <w:highlight w:val="green"/>
        </w:rPr>
        <w:t>and take</w:t>
      </w:r>
      <w:r w:rsidRPr="009A1D8A">
        <w:rPr>
          <w:rStyle w:val="Emphasis"/>
        </w:rPr>
        <w:t xml:space="preserve"> what seemed to be </w:t>
      </w:r>
      <w:r w:rsidRPr="009A1D8A">
        <w:rPr>
          <w:rStyle w:val="Emphasis"/>
          <w:highlight w:val="green"/>
        </w:rPr>
        <w:t>the final steps</w:t>
      </w:r>
      <w:r w:rsidRPr="009A1D8A">
        <w:rPr>
          <w:rStyle w:val="StyleUnderline"/>
        </w:rPr>
        <w:t xml:space="preserve"> from the previous round</w:t>
      </w:r>
      <w:r w:rsidRPr="009A1D8A">
        <w:rPr>
          <w:sz w:val="12"/>
        </w:rPr>
        <w:t>.</w:t>
      </w:r>
    </w:p>
    <w:p w14:paraId="1E7B8F6F" w14:textId="77777777" w:rsidR="00ED2479" w:rsidRPr="009A1D8A" w:rsidRDefault="00ED2479" w:rsidP="00ED2479">
      <w:pPr>
        <w:rPr>
          <w:sz w:val="12"/>
        </w:rPr>
      </w:pPr>
      <w:r w:rsidRPr="009A1D8A">
        <w:rPr>
          <w:sz w:val="12"/>
        </w:rPr>
        <w:t xml:space="preserve">In Iran, </w:t>
      </w:r>
      <w:r w:rsidRPr="009A1D8A">
        <w:rPr>
          <w:rStyle w:val="StyleUnderline"/>
        </w:rPr>
        <w:t>the </w:t>
      </w:r>
      <w:r w:rsidRPr="009A1D8A">
        <w:rPr>
          <w:rStyle w:val="StyleUnderline"/>
          <w:rFonts w:eastAsiaTheme="majorEastAsia"/>
        </w:rPr>
        <w:t>Fars News Agency</w:t>
      </w:r>
      <w:r w:rsidRPr="009A1D8A">
        <w:rPr>
          <w:rStyle w:val="StyleUnderline"/>
        </w:rPr>
        <w:t xml:space="preserve"> also quoted a German Foreign Ministry spokesperson as saying that work on </w:t>
      </w:r>
      <w:r w:rsidRPr="009A1D8A">
        <w:rPr>
          <w:rStyle w:val="StyleUnderline"/>
          <w:highlight w:val="green"/>
        </w:rPr>
        <w:t>the draft of the final text</w:t>
      </w:r>
      <w:r w:rsidRPr="009A1D8A">
        <w:rPr>
          <w:rStyle w:val="StyleUnderline"/>
        </w:rPr>
        <w:t xml:space="preserve"> of the agreement </w:t>
      </w:r>
      <w:r w:rsidRPr="009A1D8A">
        <w:rPr>
          <w:rStyle w:val="StyleUnderline"/>
          <w:highlight w:val="green"/>
        </w:rPr>
        <w:t>has</w:t>
      </w:r>
      <w:r w:rsidRPr="009A1D8A">
        <w:rPr>
          <w:rStyle w:val="StyleUnderline"/>
        </w:rPr>
        <w:t xml:space="preserve"> now </w:t>
      </w:r>
      <w:r w:rsidRPr="009A1D8A">
        <w:rPr>
          <w:rStyle w:val="StyleUnderline"/>
          <w:highlight w:val="green"/>
        </w:rPr>
        <w:t>been completed</w:t>
      </w:r>
      <w:r w:rsidRPr="009A1D8A">
        <w:rPr>
          <w:sz w:val="12"/>
        </w:rPr>
        <w:t>.</w:t>
      </w:r>
    </w:p>
    <w:p w14:paraId="053A461B" w14:textId="77777777" w:rsidR="00ED2479" w:rsidRPr="009A1D8A" w:rsidRDefault="00ED2479" w:rsidP="00ED2479">
      <w:pPr>
        <w:rPr>
          <w:sz w:val="12"/>
        </w:rPr>
      </w:pPr>
      <w:r w:rsidRPr="009A1D8A">
        <w:rPr>
          <w:sz w:val="12"/>
        </w:rPr>
        <w:t>Over the course of the talks, the Islamic Republic has pushed for </w:t>
      </w:r>
      <w:r w:rsidRPr="009A1D8A">
        <w:rPr>
          <w:rFonts w:eastAsiaTheme="majorEastAsia"/>
          <w:sz w:val="12"/>
        </w:rPr>
        <w:t>verifiable sanctions relief</w:t>
      </w:r>
      <w:r w:rsidRPr="009A1D8A">
        <w:rPr>
          <w:sz w:val="12"/>
        </w:rPr>
        <w:t xml:space="preserve"> and robust guarantees that the deal will not be simply torn up by future US administrations. </w:t>
      </w:r>
      <w:r w:rsidRPr="009A1D8A">
        <w:rPr>
          <w:rStyle w:val="StyleUnderline"/>
        </w:rPr>
        <w:t>Concessions exchanged between the two sides remain the subject of speculation</w:t>
      </w:r>
      <w:r w:rsidRPr="009A1D8A">
        <w:rPr>
          <w:sz w:val="12"/>
        </w:rPr>
        <w:t>. There have been other non-JCPOA sticking points, including sanctions targeting Iran's powerful Islamic Revolutionary Guard Corps (IRGC). </w:t>
      </w:r>
    </w:p>
    <w:p w14:paraId="27A036CD" w14:textId="77777777" w:rsidR="00ED2479" w:rsidRPr="009A1D8A" w:rsidRDefault="00ED2479" w:rsidP="00ED2479"/>
    <w:p w14:paraId="48632AC4" w14:textId="77777777" w:rsidR="00ED2479" w:rsidRPr="009A1D8A" w:rsidRDefault="00ED2479" w:rsidP="00ED2479">
      <w:pPr>
        <w:pStyle w:val="Heading4"/>
        <w:rPr>
          <w:rFonts w:cs="Calibri"/>
        </w:rPr>
      </w:pPr>
      <w:r w:rsidRPr="009A1D8A">
        <w:rPr>
          <w:rFonts w:cs="Calibri"/>
        </w:rPr>
        <w:lastRenderedPageBreak/>
        <w:t xml:space="preserve">The plan kills Iranian support for JCPOA – private space capabilities are a key focus for </w:t>
      </w:r>
      <w:proofErr w:type="spellStart"/>
      <w:r w:rsidRPr="009A1D8A">
        <w:rPr>
          <w:rFonts w:cs="Calibri"/>
        </w:rPr>
        <w:t>Raisi</w:t>
      </w:r>
      <w:proofErr w:type="spellEnd"/>
      <w:r w:rsidRPr="009A1D8A">
        <w:rPr>
          <w:rFonts w:cs="Calibri"/>
        </w:rPr>
        <w:t xml:space="preserve"> </w:t>
      </w:r>
    </w:p>
    <w:p w14:paraId="1F6C884F" w14:textId="77777777" w:rsidR="00ED2479" w:rsidRPr="009A1D8A" w:rsidRDefault="00ED2479" w:rsidP="00ED2479">
      <w:pPr>
        <w:rPr>
          <w:rStyle w:val="StyleUnderline"/>
          <w:b w:val="0"/>
          <w:u w:val="none"/>
        </w:rPr>
      </w:pPr>
      <w:r w:rsidRPr="009A1D8A">
        <w:rPr>
          <w:rStyle w:val="Style13ptBold"/>
        </w:rPr>
        <w:t xml:space="preserve">Larson and Lewis 21 </w:t>
      </w:r>
      <w:r w:rsidRPr="009A1D8A">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9A1D8A">
        <w:br/>
        <w:t xml:space="preserve">Western press reporting on the first 100 days of Iran’s new hardline president, Ebrahim </w:t>
      </w:r>
      <w:proofErr w:type="spellStart"/>
      <w:r w:rsidRPr="009A1D8A">
        <w:t>Raisi</w:t>
      </w:r>
      <w:proofErr w:type="spellEnd"/>
      <w:r w:rsidRPr="009A1D8A">
        <w:t xml:space="preserve">, has naturally focused on his impact on Iran’s nuclear and missile programs. But </w:t>
      </w:r>
      <w:r w:rsidRPr="009A1D8A">
        <w:rPr>
          <w:rStyle w:val="StyleUnderline"/>
          <w:highlight w:val="green"/>
        </w:rPr>
        <w:t xml:space="preserve">in Iran, officials refer to </w:t>
      </w:r>
      <w:r w:rsidRPr="009A1D8A">
        <w:rPr>
          <w:rStyle w:val="StyleUnderline"/>
        </w:rPr>
        <w:t>three</w:t>
      </w:r>
      <w:r w:rsidRPr="009A1D8A">
        <w:t xml:space="preserve">, not </w:t>
      </w:r>
      <w:r w:rsidRPr="009A1D8A">
        <w:rPr>
          <w:rStyle w:val="StyleUnderline"/>
          <w:highlight w:val="green"/>
        </w:rPr>
        <w:t>two, “power-creating”</w:t>
      </w:r>
      <w:r w:rsidRPr="009A1D8A">
        <w:t xml:space="preserve"> (</w:t>
      </w:r>
      <w:proofErr w:type="spellStart"/>
      <w:r w:rsidRPr="009A1D8A">
        <w:t>eghtedar-saz</w:t>
      </w:r>
      <w:proofErr w:type="spellEnd"/>
      <w:r w:rsidRPr="009A1D8A">
        <w:t xml:space="preserve">) </w:t>
      </w:r>
      <w:r w:rsidRPr="009A1D8A">
        <w:rPr>
          <w:rStyle w:val="StyleUnderline"/>
          <w:highlight w:val="green"/>
        </w:rPr>
        <w:t>industries: nuclear</w:t>
      </w:r>
      <w:r w:rsidRPr="009A1D8A">
        <w:rPr>
          <w:rStyle w:val="StyleUnderline"/>
        </w:rPr>
        <w:t xml:space="preserve">, missiles, </w:t>
      </w:r>
      <w:r w:rsidRPr="009A1D8A">
        <w:rPr>
          <w:rStyle w:val="StyleUnderline"/>
          <w:highlight w:val="green"/>
        </w:rPr>
        <w:t xml:space="preserve">and </w:t>
      </w:r>
      <w:r w:rsidRPr="009A1D8A">
        <w:rPr>
          <w:rStyle w:val="Emphasis"/>
          <w:highlight w:val="green"/>
        </w:rPr>
        <w:t>space.</w:t>
      </w:r>
      <w:r w:rsidRPr="009A1D8A">
        <w:rPr>
          <w:rStyle w:val="StyleUnderline"/>
          <w:highlight w:val="green"/>
        </w:rPr>
        <w:t xml:space="preserve"> And it is space, </w:t>
      </w:r>
      <w:r w:rsidRPr="009A1D8A">
        <w:rPr>
          <w:rStyle w:val="Emphasis"/>
          <w:highlight w:val="green"/>
        </w:rPr>
        <w:t>more so than</w:t>
      </w:r>
      <w:r w:rsidRPr="009A1D8A">
        <w:rPr>
          <w:rStyle w:val="Emphasis"/>
        </w:rPr>
        <w:t xml:space="preserve"> either </w:t>
      </w:r>
      <w:r w:rsidRPr="009A1D8A">
        <w:rPr>
          <w:rStyle w:val="Emphasis"/>
          <w:highlight w:val="green"/>
        </w:rPr>
        <w:t>nuclear</w:t>
      </w:r>
      <w:r w:rsidRPr="009A1D8A">
        <w:rPr>
          <w:rStyle w:val="Emphasis"/>
        </w:rPr>
        <w:t xml:space="preserve"> or missiles</w:t>
      </w:r>
      <w:r w:rsidRPr="009A1D8A">
        <w:rPr>
          <w:rStyle w:val="StyleUnderline"/>
        </w:rPr>
        <w:t xml:space="preserve">, </w:t>
      </w:r>
      <w:r w:rsidRPr="009A1D8A">
        <w:rPr>
          <w:rStyle w:val="StyleUnderline"/>
          <w:highlight w:val="green"/>
        </w:rPr>
        <w:t xml:space="preserve">where </w:t>
      </w:r>
      <w:proofErr w:type="spellStart"/>
      <w:r w:rsidRPr="009A1D8A">
        <w:rPr>
          <w:rStyle w:val="StyleUnderline"/>
          <w:highlight w:val="green"/>
        </w:rPr>
        <w:t>Raisi</w:t>
      </w:r>
      <w:proofErr w:type="spellEnd"/>
      <w:r w:rsidRPr="009A1D8A">
        <w:rPr>
          <w:rStyle w:val="StyleUnderline"/>
          <w:highlight w:val="green"/>
        </w:rPr>
        <w:t xml:space="preserve"> has focused his</w:t>
      </w:r>
      <w:r w:rsidRPr="009A1D8A">
        <w:rPr>
          <w:rStyle w:val="StyleUnderline"/>
        </w:rPr>
        <w:t xml:space="preserve"> early public </w:t>
      </w:r>
      <w:r w:rsidRPr="009A1D8A">
        <w:rPr>
          <w:rStyle w:val="StyleUnderline"/>
          <w:highlight w:val="green"/>
        </w:rPr>
        <w:t>efforts</w:t>
      </w:r>
      <w:r w:rsidRPr="009A1D8A">
        <w:rPr>
          <w:rStyle w:val="StyleUnderline"/>
        </w:rPr>
        <w:t>.</w:t>
      </w:r>
      <w:r w:rsidRPr="009A1D8A">
        <w:t xml:space="preserve"> And it is </w:t>
      </w:r>
      <w:r w:rsidRPr="009A1D8A">
        <w:rPr>
          <w:rStyle w:val="StyleUnderline"/>
          <w:highlight w:val="green"/>
        </w:rPr>
        <w:t>Iran’s moves in space</w:t>
      </w:r>
      <w:r w:rsidRPr="009A1D8A">
        <w:t xml:space="preserve"> that </w:t>
      </w:r>
      <w:r w:rsidRPr="009A1D8A">
        <w:rPr>
          <w:rStyle w:val="StyleUnderline"/>
          <w:highlight w:val="green"/>
        </w:rPr>
        <w:t>will</w:t>
      </w:r>
      <w:r w:rsidRPr="009A1D8A">
        <w:t xml:space="preserve"> probably </w:t>
      </w:r>
      <w:r w:rsidRPr="009A1D8A">
        <w:rPr>
          <w:rStyle w:val="StyleUnderline"/>
          <w:highlight w:val="green"/>
        </w:rPr>
        <w:t>present</w:t>
      </w:r>
      <w:r w:rsidRPr="009A1D8A">
        <w:rPr>
          <w:rStyle w:val="StyleUnderline"/>
        </w:rPr>
        <w:t xml:space="preserve"> President Joe </w:t>
      </w:r>
      <w:r w:rsidRPr="009A1D8A">
        <w:rPr>
          <w:rStyle w:val="StyleUnderline"/>
          <w:highlight w:val="green"/>
        </w:rPr>
        <w:t xml:space="preserve">Biden with the </w:t>
      </w:r>
      <w:r w:rsidRPr="009A1D8A">
        <w:rPr>
          <w:rStyle w:val="Emphasis"/>
          <w:highlight w:val="green"/>
        </w:rPr>
        <w:t>first challenge</w:t>
      </w:r>
      <w:r w:rsidRPr="009A1D8A">
        <w:rPr>
          <w:rStyle w:val="StyleUnderline"/>
          <w:highlight w:val="green"/>
        </w:rPr>
        <w:t xml:space="preserve"> of the post-nuclear deal era.</w:t>
      </w:r>
    </w:p>
    <w:p w14:paraId="21B5EFC8" w14:textId="77777777" w:rsidR="00ED2479" w:rsidRPr="009A1D8A" w:rsidRDefault="00ED2479" w:rsidP="00ED2479">
      <w:pPr>
        <w:rPr>
          <w:rStyle w:val="StyleUnderline"/>
        </w:rPr>
      </w:pPr>
      <w:r w:rsidRPr="009A1D8A">
        <w:t xml:space="preserve">In his first 100 days, </w:t>
      </w:r>
      <w:proofErr w:type="spellStart"/>
      <w:r w:rsidRPr="009A1D8A">
        <w:rPr>
          <w:rStyle w:val="StyleUnderline"/>
        </w:rPr>
        <w:t>Raisi</w:t>
      </w:r>
      <w:proofErr w:type="spellEnd"/>
      <w:r w:rsidRPr="009A1D8A">
        <w:rPr>
          <w:rStyle w:val="StyleUnderline"/>
        </w:rPr>
        <w:t xml:space="preserve"> has moved to place his imprint by reinvigorating Iran’s space program</w:t>
      </w:r>
      <w:r w:rsidRPr="009A1D8A">
        <w:t xml:space="preserve">, the results of which will be visible in the coming months and years. </w:t>
      </w:r>
      <w:proofErr w:type="spellStart"/>
      <w:r w:rsidRPr="009A1D8A">
        <w:t>Raisi</w:t>
      </w:r>
      <w:proofErr w:type="spellEnd"/>
      <w:r w:rsidRPr="009A1D8A">
        <w:t xml:space="preserve">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9A1D8A">
        <w:rPr>
          <w:rStyle w:val="StyleUnderline"/>
          <w:highlight w:val="green"/>
        </w:rPr>
        <w:t>Iran is</w:t>
      </w:r>
      <w:r w:rsidRPr="009A1D8A">
        <w:rPr>
          <w:rStyle w:val="StyleUnderline"/>
        </w:rPr>
        <w:t xml:space="preserve"> also </w:t>
      </w:r>
      <w:r w:rsidRPr="009A1D8A">
        <w:rPr>
          <w:rStyle w:val="StyleUnderline"/>
          <w:highlight w:val="green"/>
        </w:rPr>
        <w:t>deeply committed to the economic</w:t>
      </w:r>
      <w:r w:rsidRPr="009A1D8A">
        <w:rPr>
          <w:rStyle w:val="StyleUnderline"/>
        </w:rPr>
        <w:t xml:space="preserve">, military, and security </w:t>
      </w:r>
      <w:r w:rsidRPr="009A1D8A">
        <w:rPr>
          <w:rStyle w:val="StyleUnderline"/>
          <w:highlight w:val="green"/>
        </w:rPr>
        <w:t>uses of outer space.</w:t>
      </w:r>
    </w:p>
    <w:p w14:paraId="5BBC7E28" w14:textId="77777777" w:rsidR="00ED2479" w:rsidRPr="009A1D8A" w:rsidRDefault="00ED2479" w:rsidP="00ED2479">
      <w:r w:rsidRPr="009A1D8A">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14:paraId="6940AEB4" w14:textId="77777777" w:rsidR="00ED2479" w:rsidRPr="009A1D8A" w:rsidRDefault="00ED2479" w:rsidP="00ED2479">
      <w:proofErr w:type="spellStart"/>
      <w:r w:rsidRPr="009A1D8A">
        <w:t>Raisi</w:t>
      </w:r>
      <w:proofErr w:type="spellEnd"/>
      <w:r w:rsidRPr="009A1D8A">
        <w:t xml:space="preserve"> Moves to Revive Iran’s Space Programs</w:t>
      </w:r>
    </w:p>
    <w:p w14:paraId="717B17FD" w14:textId="77777777" w:rsidR="00ED2479" w:rsidRPr="009A1D8A" w:rsidRDefault="00ED2479" w:rsidP="00ED2479">
      <w:proofErr w:type="spellStart"/>
      <w:r w:rsidRPr="009A1D8A">
        <w:rPr>
          <w:rStyle w:val="StyleUnderline"/>
        </w:rPr>
        <w:t>Raisi</w:t>
      </w:r>
      <w:proofErr w:type="spellEnd"/>
      <w:r w:rsidRPr="009A1D8A">
        <w:rPr>
          <w:rStyle w:val="StyleUnderline"/>
        </w:rPr>
        <w:t xml:space="preserve"> is very publicly attempting to reinvigorate an Iranian space program that has been struggling in recent years. His new communications minister has criticized the state of the space program left by his predecessor </w:t>
      </w:r>
      <w:r w:rsidRPr="009A1D8A">
        <w:t xml:space="preserve">— he called it “sorrowful” and “backwards” and sacked the head of the Iranian Space Agency. </w:t>
      </w:r>
      <w:proofErr w:type="spellStart"/>
      <w:r w:rsidRPr="009A1D8A">
        <w:t>Raisi</w:t>
      </w:r>
      <w:proofErr w:type="spellEnd"/>
      <w:r w:rsidRPr="009A1D8A">
        <w:t xml:space="preserve"> chaired a meeting of the Supreme Space Council — the country’s highest-level space policymaking organization — which had not met for more than a decade. At that meeting, </w:t>
      </w:r>
      <w:proofErr w:type="spellStart"/>
      <w:r w:rsidRPr="009A1D8A">
        <w:t>Raisi</w:t>
      </w:r>
      <w:proofErr w:type="spellEnd"/>
      <w:r w:rsidRPr="009A1D8A">
        <w:t xml:space="preserve"> committed Iran to launching more satellites into low earth orbit and reaching geostationary orbit by 2026. </w:t>
      </w:r>
    </w:p>
    <w:p w14:paraId="1A5434A2" w14:textId="77777777" w:rsidR="00ED2479" w:rsidRPr="009A1D8A" w:rsidRDefault="00ED2479" w:rsidP="00ED2479">
      <w:r w:rsidRPr="009A1D8A">
        <w:rPr>
          <w:rStyle w:val="StyleUnderline"/>
          <w:highlight w:val="green"/>
        </w:rPr>
        <w:t>Iran has two space programs: a state space program</w:t>
      </w:r>
      <w:r w:rsidRPr="009A1D8A">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9A1D8A">
        <w:rPr>
          <w:rStyle w:val="StyleUnderline"/>
          <w:highlight w:val="green"/>
        </w:rPr>
        <w:t xml:space="preserve">and increasingly, </w:t>
      </w:r>
      <w:r w:rsidRPr="009A1D8A">
        <w:rPr>
          <w:rStyle w:val="Emphasis"/>
          <w:highlight w:val="green"/>
        </w:rPr>
        <w:t>Iran’s private sector.</w:t>
      </w:r>
      <w:r w:rsidRPr="009A1D8A">
        <w:t xml:space="preserve"> We use the phrase “state” space program rather than “civilian” because Iran’s military is fully integrated into this program.</w:t>
      </w:r>
    </w:p>
    <w:p w14:paraId="2B73D7BC" w14:textId="77777777" w:rsidR="00ED2479" w:rsidRPr="009A1D8A" w:rsidRDefault="00ED2479" w:rsidP="00ED2479"/>
    <w:p w14:paraId="16281992" w14:textId="77777777" w:rsidR="00ED2479" w:rsidRPr="009A1D8A" w:rsidRDefault="00ED2479" w:rsidP="00ED2479">
      <w:pPr>
        <w:pStyle w:val="Heading4"/>
        <w:rPr>
          <w:rFonts w:cs="Calibri"/>
        </w:rPr>
      </w:pPr>
      <w:r w:rsidRPr="009A1D8A">
        <w:rPr>
          <w:rFonts w:cs="Calibri"/>
        </w:rPr>
        <w:t xml:space="preserve">The JCPOA returns Iran to global oil markets – </w:t>
      </w:r>
      <w:r w:rsidRPr="009A1D8A">
        <w:rPr>
          <w:rFonts w:cs="Calibri"/>
          <w:u w:val="single"/>
        </w:rPr>
        <w:t>increased supply</w:t>
      </w:r>
      <w:r w:rsidRPr="009A1D8A">
        <w:rPr>
          <w:rFonts w:cs="Calibri"/>
        </w:rPr>
        <w:t xml:space="preserve"> and </w:t>
      </w:r>
      <w:r w:rsidRPr="009A1D8A">
        <w:rPr>
          <w:rFonts w:cs="Calibri"/>
          <w:u w:val="single"/>
        </w:rPr>
        <w:t>perception</w:t>
      </w:r>
      <w:r w:rsidRPr="009A1D8A">
        <w:rPr>
          <w:rFonts w:cs="Calibri"/>
        </w:rPr>
        <w:t xml:space="preserve"> solve market volatility </w:t>
      </w:r>
    </w:p>
    <w:p w14:paraId="1B69BA73" w14:textId="77777777" w:rsidR="00ED2479" w:rsidRPr="009A1D8A" w:rsidRDefault="00ED2479" w:rsidP="00ED2479">
      <w:pPr>
        <w:rPr>
          <w:rStyle w:val="Style13ptBold"/>
        </w:rPr>
      </w:pPr>
      <w:r w:rsidRPr="009A1D8A">
        <w:rPr>
          <w:rStyle w:val="Style13ptBold"/>
        </w:rPr>
        <w:t xml:space="preserve">Shokri 3/3 </w:t>
      </w:r>
      <w:r w:rsidRPr="009A1D8A">
        <w:rPr>
          <w:rStyle w:val="Style13ptBold"/>
          <w:b w:val="0"/>
          <w:bCs/>
          <w:sz w:val="16"/>
          <w:szCs w:val="16"/>
        </w:rPr>
        <w:t xml:space="preserve">[(Omid, </w:t>
      </w:r>
      <w:r w:rsidRPr="009A1D8A">
        <w:rPr>
          <w:rFonts w:eastAsiaTheme="majorEastAsia"/>
          <w:szCs w:val="16"/>
        </w:rPr>
        <w:t>visiting research scholar at the School of Policy and Government at George Mason University and is an analyst at Gulf State Analytics (GSA) who specializes in energy security</w:t>
      </w:r>
      <w:r w:rsidRPr="009A1D8A">
        <w:rPr>
          <w:szCs w:val="16"/>
        </w:rPr>
        <w:t>,</w:t>
      </w:r>
      <w:r w:rsidRPr="009A1D8A">
        <w:rPr>
          <w:rFonts w:eastAsiaTheme="majorEastAsia"/>
          <w:szCs w:val="16"/>
        </w:rPr>
        <w:t xml:space="preserve"> author of US</w:t>
      </w:r>
      <w:r w:rsidRPr="009A1D8A">
        <w:rPr>
          <w:szCs w:val="16"/>
        </w:rPr>
        <w:t> Energy Diplomacy in the Caspian Sea Basin: Changing Trends Since 2001</w:t>
      </w:r>
      <w:r w:rsidRPr="009A1D8A">
        <w:rPr>
          <w:rStyle w:val="Style13ptBold"/>
          <w:b w:val="0"/>
          <w:bCs/>
          <w:sz w:val="16"/>
          <w:szCs w:val="16"/>
        </w:rPr>
        <w:t>) “</w:t>
      </w:r>
      <w:r w:rsidRPr="009A1D8A">
        <w:rPr>
          <w:rStyle w:val="StyleUnderline"/>
          <w:highlight w:val="green"/>
        </w:rPr>
        <w:t>Can Iranian oil stabilize a volatile market</w:t>
      </w:r>
      <w:r w:rsidRPr="009A1D8A">
        <w:rPr>
          <w:szCs w:val="16"/>
        </w:rPr>
        <w:t>?” Atlantic Council, 3/3/2022] JL</w:t>
      </w:r>
    </w:p>
    <w:p w14:paraId="4222A166" w14:textId="77777777" w:rsidR="00ED2479" w:rsidRPr="009A1D8A" w:rsidRDefault="00ED2479" w:rsidP="00ED2479">
      <w:r w:rsidRPr="009A1D8A">
        <w:rPr>
          <w:rStyle w:val="StyleUnderline"/>
          <w:highlight w:val="green"/>
        </w:rPr>
        <w:t>As</w:t>
      </w:r>
      <w:r w:rsidRPr="009A1D8A">
        <w:rPr>
          <w:rStyle w:val="StyleUnderline"/>
        </w:rPr>
        <w:t xml:space="preserve"> </w:t>
      </w:r>
      <w:r w:rsidRPr="009A1D8A">
        <w:rPr>
          <w:rStyle w:val="Emphasis"/>
        </w:rPr>
        <w:t xml:space="preserve">fuel </w:t>
      </w:r>
      <w:r w:rsidRPr="009A1D8A">
        <w:rPr>
          <w:rStyle w:val="Emphasis"/>
          <w:highlight w:val="green"/>
        </w:rPr>
        <w:t>prices skyrocket following the Russian invasion</w:t>
      </w:r>
      <w:r w:rsidRPr="009A1D8A">
        <w:rPr>
          <w:rStyle w:val="Emphasis"/>
        </w:rPr>
        <w:t xml:space="preserve"> of Ukraine, another major supplier of oil and natural gas is poised to play an important role</w:t>
      </w:r>
      <w:r w:rsidRPr="009A1D8A">
        <w:t>.</w:t>
      </w:r>
    </w:p>
    <w:p w14:paraId="459694CE" w14:textId="77777777" w:rsidR="00ED2479" w:rsidRPr="009A1D8A" w:rsidRDefault="00ED2479" w:rsidP="00ED2479">
      <w:pPr>
        <w:rPr>
          <w:sz w:val="12"/>
        </w:rPr>
      </w:pPr>
      <w:r w:rsidRPr="009A1D8A">
        <w:rPr>
          <w:rStyle w:val="StyleUnderline"/>
        </w:rPr>
        <w:t>Before Donald </w:t>
      </w:r>
      <w:proofErr w:type="gramStart"/>
      <w:r w:rsidRPr="009A1D8A">
        <w:rPr>
          <w:rStyle w:val="StyleUnderline"/>
          <w:rFonts w:eastAsiaTheme="majorEastAsia"/>
        </w:rPr>
        <w:t>Trump</w:t>
      </w:r>
      <w:r w:rsidRPr="009A1D8A">
        <w:rPr>
          <w:rStyle w:val="StyleUnderline"/>
        </w:rPr>
        <w:t>‘</w:t>
      </w:r>
      <w:proofErr w:type="gramEnd"/>
      <w:r w:rsidRPr="009A1D8A">
        <w:rPr>
          <w:rStyle w:val="StyleUnderline"/>
        </w:rPr>
        <w:t>s withdrawal from the 2015 nuclear deal</w:t>
      </w:r>
      <w:r w:rsidRPr="009A1D8A">
        <w:rPr>
          <w:sz w:val="12"/>
        </w:rPr>
        <w:t xml:space="preserve"> and the imposition of sanctions on Iran’s oil exports, </w:t>
      </w:r>
      <w:r w:rsidRPr="009A1D8A">
        <w:rPr>
          <w:rStyle w:val="StyleUnderline"/>
        </w:rPr>
        <w:t>Iran produced 3.8 million barrels of oil per day</w:t>
      </w:r>
      <w:r w:rsidRPr="009A1D8A">
        <w:rPr>
          <w:sz w:val="12"/>
        </w:rPr>
        <w:t>. Afterwards, this dropped as low as 1.9 million barrels and currently it is about 2.4 million barrels. It will take time for the country’s production to return to </w:t>
      </w:r>
      <w:r w:rsidRPr="009A1D8A">
        <w:rPr>
          <w:rFonts w:eastAsiaTheme="majorEastAsia"/>
          <w:sz w:val="12"/>
        </w:rPr>
        <w:t>pre-sanction levels</w:t>
      </w:r>
      <w:r w:rsidRPr="009A1D8A">
        <w:rPr>
          <w:sz w:val="12"/>
        </w:rPr>
        <w:t xml:space="preserve"> due to this significant drop as well as low levels of investment in recent years. However, </w:t>
      </w:r>
      <w:r w:rsidRPr="009A1D8A">
        <w:rPr>
          <w:rStyle w:val="StyleUnderline"/>
        </w:rPr>
        <w:lastRenderedPageBreak/>
        <w:t>Iran’s oil and gas condensate reserves in tankers, as well as onshore oil storage facilities, will help Iran accelerate its exports </w:t>
      </w:r>
      <w:r w:rsidRPr="009A1D8A">
        <w:rPr>
          <w:rStyle w:val="StyleUnderline"/>
          <w:rFonts w:eastAsiaTheme="majorEastAsia"/>
        </w:rPr>
        <w:t>which currently total</w:t>
      </w:r>
      <w:r w:rsidRPr="009A1D8A">
        <w:rPr>
          <w:rStyle w:val="StyleUnderline"/>
        </w:rPr>
        <w:t> more than 1 million barrels per day</w:t>
      </w:r>
      <w:r w:rsidRPr="009A1D8A">
        <w:rPr>
          <w:sz w:val="12"/>
        </w:rPr>
        <w:t>.  Some </w:t>
      </w:r>
      <w:r w:rsidRPr="009A1D8A">
        <w:rPr>
          <w:rFonts w:eastAsiaTheme="majorEastAsia"/>
          <w:sz w:val="12"/>
        </w:rPr>
        <w:t>sources</w:t>
      </w:r>
      <w:r w:rsidRPr="009A1D8A">
        <w:rPr>
          <w:sz w:val="12"/>
        </w:rPr>
        <w:t xml:space="preserve"> predict that </w:t>
      </w:r>
      <w:r w:rsidRPr="009A1D8A">
        <w:rPr>
          <w:rStyle w:val="StyleUnderline"/>
        </w:rPr>
        <w:t xml:space="preserve">with the lifting of the sanctions, </w:t>
      </w:r>
      <w:r w:rsidRPr="009A1D8A">
        <w:rPr>
          <w:rStyle w:val="Emphasis"/>
          <w:highlight w:val="green"/>
        </w:rPr>
        <w:t>Iran could ship</w:t>
      </w:r>
      <w:r w:rsidRPr="009A1D8A">
        <w:rPr>
          <w:rStyle w:val="Emphasis"/>
        </w:rPr>
        <w:t xml:space="preserve"> an additional </w:t>
      </w:r>
      <w:r w:rsidRPr="009A1D8A">
        <w:rPr>
          <w:rStyle w:val="Emphasis"/>
          <w:highlight w:val="green"/>
        </w:rPr>
        <w:t>500,000 barrels</w:t>
      </w:r>
      <w:r w:rsidRPr="009A1D8A">
        <w:rPr>
          <w:rStyle w:val="Emphasis"/>
        </w:rPr>
        <w:t xml:space="preserve"> of oil </w:t>
      </w:r>
      <w:r w:rsidRPr="009A1D8A">
        <w:rPr>
          <w:rStyle w:val="Emphasis"/>
          <w:highlight w:val="green"/>
        </w:rPr>
        <w:t>per day to international markets</w:t>
      </w:r>
      <w:r w:rsidRPr="009A1D8A">
        <w:rPr>
          <w:rStyle w:val="Emphasis"/>
        </w:rPr>
        <w:t xml:space="preserve"> from April to May</w:t>
      </w:r>
      <w:r w:rsidRPr="009A1D8A">
        <w:rPr>
          <w:rStyle w:val="StyleUnderline"/>
        </w:rPr>
        <w:t>, and by the end of this year this figure could reach an additional 1.3 million barrels per day</w:t>
      </w:r>
      <w:r w:rsidRPr="009A1D8A">
        <w:rPr>
          <w:sz w:val="12"/>
        </w:rPr>
        <w:t>.</w:t>
      </w:r>
    </w:p>
    <w:p w14:paraId="3CD77901" w14:textId="77777777" w:rsidR="00ED2479" w:rsidRPr="009A1D8A" w:rsidRDefault="00ED2479" w:rsidP="00ED2479">
      <w:pPr>
        <w:rPr>
          <w:sz w:val="12"/>
        </w:rPr>
      </w:pPr>
      <w:r w:rsidRPr="009A1D8A">
        <w:rPr>
          <w:sz w:val="12"/>
        </w:rPr>
        <w:t xml:space="preserve">All of </w:t>
      </w:r>
      <w:r w:rsidRPr="009A1D8A">
        <w:rPr>
          <w:rStyle w:val="Emphasis"/>
          <w:highlight w:val="green"/>
        </w:rPr>
        <w:t>this assumes that</w:t>
      </w:r>
      <w:r w:rsidRPr="009A1D8A">
        <w:rPr>
          <w:rStyle w:val="Emphasis"/>
        </w:rPr>
        <w:t xml:space="preserve"> current </w:t>
      </w:r>
      <w:r w:rsidRPr="009A1D8A">
        <w:rPr>
          <w:rStyle w:val="Emphasis"/>
          <w:highlight w:val="green"/>
        </w:rPr>
        <w:t>talks</w:t>
      </w:r>
      <w:r w:rsidRPr="009A1D8A">
        <w:rPr>
          <w:rStyle w:val="Emphasis"/>
        </w:rPr>
        <w:t xml:space="preserve"> in Vienna </w:t>
      </w:r>
      <w:r w:rsidRPr="009A1D8A">
        <w:rPr>
          <w:rStyle w:val="Emphasis"/>
          <w:highlight w:val="green"/>
        </w:rPr>
        <w:t>on</w:t>
      </w:r>
      <w:r w:rsidRPr="009A1D8A">
        <w:rPr>
          <w:rStyle w:val="Emphasis"/>
        </w:rPr>
        <w:t xml:space="preserve"> reviving </w:t>
      </w:r>
      <w:r w:rsidRPr="009A1D8A">
        <w:rPr>
          <w:rStyle w:val="Emphasis"/>
          <w:highlight w:val="green"/>
        </w:rPr>
        <w:t>the</w:t>
      </w:r>
      <w:r w:rsidRPr="009A1D8A">
        <w:rPr>
          <w:rStyle w:val="Emphasis"/>
        </w:rPr>
        <w:t xml:space="preserve"> Joint Comprehensive Plan of Action (</w:t>
      </w:r>
      <w:r w:rsidRPr="009A1D8A">
        <w:rPr>
          <w:rStyle w:val="Emphasis"/>
          <w:highlight w:val="green"/>
        </w:rPr>
        <w:t>JCPOA) are successful. Without sanctions relief</w:t>
      </w:r>
      <w:r w:rsidRPr="009A1D8A">
        <w:rPr>
          <w:rStyle w:val="Emphasis"/>
        </w:rPr>
        <w:t xml:space="preserve">, any </w:t>
      </w:r>
      <w:r w:rsidRPr="009A1D8A">
        <w:rPr>
          <w:rStyle w:val="Emphasis"/>
          <w:highlight w:val="green"/>
        </w:rPr>
        <w:t>new disruptions</w:t>
      </w:r>
      <w:r w:rsidRPr="009A1D8A">
        <w:rPr>
          <w:rStyle w:val="Emphasis"/>
        </w:rPr>
        <w:t xml:space="preserve"> in </w:t>
      </w:r>
      <w:r w:rsidRPr="009A1D8A">
        <w:rPr>
          <w:rStyle w:val="Emphasis"/>
          <w:rFonts w:eastAsiaTheme="majorEastAsia"/>
        </w:rPr>
        <w:t>US supplies</w:t>
      </w:r>
      <w:r w:rsidRPr="009A1D8A">
        <w:rPr>
          <w:rStyle w:val="Emphasis"/>
        </w:rPr>
        <w:t> </w:t>
      </w:r>
      <w:r w:rsidRPr="009A1D8A">
        <w:rPr>
          <w:rStyle w:val="Emphasis"/>
          <w:highlight w:val="green"/>
        </w:rPr>
        <w:t>could boost</w:t>
      </w:r>
      <w:r w:rsidRPr="009A1D8A">
        <w:rPr>
          <w:rStyle w:val="Emphasis"/>
        </w:rPr>
        <w:t xml:space="preserve"> oil </w:t>
      </w:r>
      <w:r w:rsidRPr="009A1D8A">
        <w:rPr>
          <w:rStyle w:val="Emphasis"/>
          <w:highlight w:val="green"/>
        </w:rPr>
        <w:t>prices</w:t>
      </w:r>
      <w:r w:rsidRPr="009A1D8A">
        <w:rPr>
          <w:rStyle w:val="Emphasis"/>
        </w:rPr>
        <w:t xml:space="preserve"> beyond $100 a barrel </w:t>
      </w:r>
      <w:r w:rsidRPr="009A1D8A">
        <w:rPr>
          <w:rStyle w:val="Emphasis"/>
          <w:highlight w:val="green"/>
        </w:rPr>
        <w:t>to</w:t>
      </w:r>
      <w:r w:rsidRPr="009A1D8A">
        <w:rPr>
          <w:rStyle w:val="Emphasis"/>
        </w:rPr>
        <w:t xml:space="preserve"> as high as </w:t>
      </w:r>
      <w:r w:rsidRPr="009A1D8A">
        <w:rPr>
          <w:rStyle w:val="Emphasis"/>
          <w:highlight w:val="green"/>
        </w:rPr>
        <w:t>$150</w:t>
      </w:r>
      <w:r w:rsidRPr="009A1D8A">
        <w:rPr>
          <w:sz w:val="12"/>
        </w:rPr>
        <w:t>. </w:t>
      </w:r>
      <w:r w:rsidRPr="009A1D8A">
        <w:rPr>
          <w:b/>
          <w:bCs/>
          <w:sz w:val="12"/>
        </w:rPr>
        <w:t> </w:t>
      </w:r>
      <w:r w:rsidRPr="009A1D8A">
        <w:rPr>
          <w:sz w:val="12"/>
        </w:rPr>
        <w:t>As reported by </w:t>
      </w:r>
      <w:r w:rsidRPr="009A1D8A">
        <w:rPr>
          <w:rFonts w:eastAsiaTheme="majorEastAsia"/>
          <w:sz w:val="12"/>
        </w:rPr>
        <w:t>GasBuddy</w:t>
      </w:r>
      <w:r w:rsidRPr="009A1D8A">
        <w:rPr>
          <w:b/>
          <w:bCs/>
          <w:sz w:val="12"/>
        </w:rPr>
        <w:t>,</w:t>
      </w:r>
      <w:r w:rsidRPr="009A1D8A">
        <w:rPr>
          <w:sz w:val="12"/>
        </w:rPr>
        <w:t> </w:t>
      </w:r>
      <w:r w:rsidRPr="009A1D8A">
        <w:rPr>
          <w:rStyle w:val="StyleUnderline"/>
          <w:highlight w:val="green"/>
        </w:rPr>
        <w:t>the U</w:t>
      </w:r>
      <w:r w:rsidRPr="009A1D8A">
        <w:rPr>
          <w:rStyle w:val="StyleUnderline"/>
        </w:rPr>
        <w:t xml:space="preserve">nited </w:t>
      </w:r>
      <w:r w:rsidRPr="009A1D8A">
        <w:rPr>
          <w:rStyle w:val="StyleUnderline"/>
          <w:highlight w:val="green"/>
        </w:rPr>
        <w:t>S</w:t>
      </w:r>
      <w:r w:rsidRPr="009A1D8A">
        <w:rPr>
          <w:rStyle w:val="StyleUnderline"/>
        </w:rPr>
        <w:t xml:space="preserve">tates </w:t>
      </w:r>
      <w:r w:rsidRPr="009A1D8A">
        <w:rPr>
          <w:rStyle w:val="StyleUnderline"/>
          <w:highlight w:val="green"/>
        </w:rPr>
        <w:t>is</w:t>
      </w:r>
      <w:r w:rsidRPr="009A1D8A">
        <w:rPr>
          <w:rStyle w:val="StyleUnderline"/>
        </w:rPr>
        <w:t xml:space="preserve"> already </w:t>
      </w:r>
      <w:r w:rsidRPr="009A1D8A">
        <w:rPr>
          <w:rStyle w:val="StyleUnderline"/>
          <w:highlight w:val="green"/>
        </w:rPr>
        <w:t>struggling</w:t>
      </w:r>
      <w:r w:rsidRPr="009A1D8A">
        <w:rPr>
          <w:rStyle w:val="StyleUnderline"/>
        </w:rPr>
        <w:t xml:space="preserve"> to cope </w:t>
      </w:r>
      <w:r w:rsidRPr="009A1D8A">
        <w:rPr>
          <w:rStyle w:val="StyleUnderline"/>
          <w:highlight w:val="green"/>
        </w:rPr>
        <w:t>with</w:t>
      </w:r>
      <w:r w:rsidRPr="009A1D8A">
        <w:rPr>
          <w:rStyle w:val="StyleUnderline"/>
        </w:rPr>
        <w:t xml:space="preserve"> its highest level of </w:t>
      </w:r>
      <w:r w:rsidRPr="009A1D8A">
        <w:rPr>
          <w:rStyle w:val="StyleUnderline"/>
          <w:highlight w:val="green"/>
        </w:rPr>
        <w:t>inflation</w:t>
      </w:r>
      <w:r w:rsidRPr="009A1D8A">
        <w:rPr>
          <w:rStyle w:val="StyleUnderline"/>
        </w:rPr>
        <w:t xml:space="preserve"> in four decades. The price of gasoline has risen about $4 a gallon in many parts of the country since the Ukraine crisis began</w:t>
      </w:r>
      <w:r w:rsidRPr="009A1D8A">
        <w:rPr>
          <w:sz w:val="12"/>
        </w:rPr>
        <w:t>.</w:t>
      </w:r>
    </w:p>
    <w:p w14:paraId="3149F0DC" w14:textId="77777777" w:rsidR="00ED2479" w:rsidRPr="009A1D8A" w:rsidRDefault="00ED2479" w:rsidP="00ED2479">
      <w:pPr>
        <w:rPr>
          <w:sz w:val="12"/>
        </w:rPr>
      </w:pPr>
      <w:r w:rsidRPr="009A1D8A">
        <w:rPr>
          <w:rStyle w:val="StyleUnderline"/>
          <w:rFonts w:eastAsiaTheme="majorEastAsia"/>
          <w:highlight w:val="green"/>
        </w:rPr>
        <w:t>Iran</w:t>
      </w:r>
      <w:r w:rsidRPr="009A1D8A">
        <w:rPr>
          <w:rStyle w:val="StyleUnderline"/>
        </w:rPr>
        <w:t xml:space="preserve"> has said that it </w:t>
      </w:r>
      <w:r w:rsidRPr="009A1D8A">
        <w:rPr>
          <w:rStyle w:val="StyleUnderline"/>
          <w:highlight w:val="green"/>
        </w:rPr>
        <w:t>is ready to increase</w:t>
      </w:r>
      <w:r w:rsidRPr="009A1D8A">
        <w:rPr>
          <w:rStyle w:val="StyleUnderline"/>
        </w:rPr>
        <w:t xml:space="preserve"> its oil </w:t>
      </w:r>
      <w:r w:rsidRPr="009A1D8A">
        <w:rPr>
          <w:rStyle w:val="StyleUnderline"/>
          <w:highlight w:val="green"/>
        </w:rPr>
        <w:t>exports significantly</w:t>
      </w:r>
      <w:r w:rsidRPr="009A1D8A">
        <w:rPr>
          <w:rStyle w:val="StyleUnderline"/>
        </w:rPr>
        <w:t xml:space="preserve"> if sanctions imposed by the Trump administration are lifted</w:t>
      </w:r>
      <w:r w:rsidRPr="009A1D8A">
        <w:rPr>
          <w:sz w:val="12"/>
        </w:rPr>
        <w:t xml:space="preserve">, but it will take time to restore relationships with customers in Europe and Asia. In February, </w:t>
      </w:r>
      <w:r w:rsidRPr="009A1D8A">
        <w:rPr>
          <w:rStyle w:val="StyleUnderline"/>
          <w:highlight w:val="green"/>
        </w:rPr>
        <w:t>officials</w:t>
      </w:r>
      <w:r w:rsidRPr="009A1D8A">
        <w:rPr>
          <w:rStyle w:val="StyleUnderline"/>
        </w:rPr>
        <w:t xml:space="preserve"> from the National Iranian Oil Company (NIOC) </w:t>
      </w:r>
      <w:r w:rsidRPr="009A1D8A">
        <w:rPr>
          <w:rStyle w:val="StyleUnderline"/>
          <w:highlight w:val="green"/>
        </w:rPr>
        <w:t>traveled to</w:t>
      </w:r>
      <w:r w:rsidRPr="009A1D8A">
        <w:rPr>
          <w:rStyle w:val="StyleUnderline"/>
        </w:rPr>
        <w:t xml:space="preserve"> Seoul, the capital of </w:t>
      </w:r>
      <w:r w:rsidRPr="009A1D8A">
        <w:rPr>
          <w:rStyle w:val="StyleUnderline"/>
          <w:highlight w:val="green"/>
        </w:rPr>
        <w:t>South Korea, to</w:t>
      </w:r>
      <w:r w:rsidRPr="009A1D8A">
        <w:rPr>
          <w:rStyle w:val="StyleUnderline"/>
        </w:rPr>
        <w:t xml:space="preserve"> hold talks with several refineries on the prospects for </w:t>
      </w:r>
      <w:r w:rsidRPr="009A1D8A">
        <w:rPr>
          <w:rStyle w:val="StyleUnderline"/>
          <w:highlight w:val="green"/>
        </w:rPr>
        <w:t>resum</w:t>
      </w:r>
      <w:r w:rsidRPr="009A1D8A">
        <w:rPr>
          <w:rStyle w:val="StyleUnderline"/>
        </w:rPr>
        <w:t xml:space="preserve">ing oil </w:t>
      </w:r>
      <w:r w:rsidRPr="009A1D8A">
        <w:rPr>
          <w:rStyle w:val="StyleUnderline"/>
          <w:highlight w:val="green"/>
        </w:rPr>
        <w:t>deliverie</w:t>
      </w:r>
      <w:r w:rsidRPr="009A1D8A">
        <w:rPr>
          <w:rStyle w:val="StyleUnderline"/>
        </w:rPr>
        <w:t>s</w:t>
      </w:r>
      <w:r w:rsidRPr="009A1D8A">
        <w:rPr>
          <w:sz w:val="12"/>
        </w:rPr>
        <w:t>.</w:t>
      </w:r>
    </w:p>
    <w:p w14:paraId="7CA9E50F" w14:textId="77777777" w:rsidR="00ED2479" w:rsidRPr="009A1D8A" w:rsidRDefault="00ED2479" w:rsidP="00ED2479">
      <w:pPr>
        <w:rPr>
          <w:sz w:val="12"/>
        </w:rPr>
      </w:pPr>
      <w:r w:rsidRPr="009A1D8A">
        <w:rPr>
          <w:sz w:val="12"/>
        </w:rPr>
        <w:t>The </w:t>
      </w:r>
      <w:r w:rsidRPr="009A1D8A">
        <w:rPr>
          <w:rFonts w:eastAsiaTheme="majorEastAsia"/>
          <w:sz w:val="12"/>
        </w:rPr>
        <w:t>International Energy Agency</w:t>
      </w:r>
      <w:r w:rsidRPr="009A1D8A">
        <w:rPr>
          <w:sz w:val="12"/>
        </w:rPr>
        <w:t> (IEA) has increased its forecast for </w:t>
      </w:r>
      <w:r w:rsidRPr="009A1D8A">
        <w:rPr>
          <w:rFonts w:eastAsiaTheme="majorEastAsia"/>
          <w:sz w:val="12"/>
        </w:rPr>
        <w:t>demand growth</w:t>
      </w:r>
      <w:r w:rsidRPr="009A1D8A">
        <w:rPr>
          <w:sz w:val="12"/>
        </w:rPr>
        <w:t xml:space="preserve"> in 2022, stating that </w:t>
      </w:r>
      <w:r w:rsidRPr="009A1D8A">
        <w:rPr>
          <w:rStyle w:val="StyleUnderline"/>
          <w:highlight w:val="green"/>
        </w:rPr>
        <w:t>global demand for oil will increase</w:t>
      </w:r>
      <w:r w:rsidRPr="009A1D8A">
        <w:rPr>
          <w:rStyle w:val="StyleUnderline"/>
        </w:rPr>
        <w:t xml:space="preserve"> by 3.2 million barrels per day this year </w:t>
      </w:r>
      <w:r w:rsidRPr="009A1D8A">
        <w:rPr>
          <w:rStyle w:val="StyleUnderline"/>
          <w:highlight w:val="green"/>
        </w:rPr>
        <w:t>to a record 100.6 million b</w:t>
      </w:r>
      <w:r w:rsidRPr="009A1D8A">
        <w:rPr>
          <w:rStyle w:val="StyleUnderline"/>
        </w:rPr>
        <w:t xml:space="preserve">arrels </w:t>
      </w:r>
      <w:r w:rsidRPr="009A1D8A">
        <w:rPr>
          <w:rStyle w:val="StyleUnderline"/>
          <w:highlight w:val="green"/>
        </w:rPr>
        <w:t>p</w:t>
      </w:r>
      <w:r w:rsidRPr="009A1D8A">
        <w:rPr>
          <w:rStyle w:val="StyleUnderline"/>
        </w:rPr>
        <w:t xml:space="preserve">er </w:t>
      </w:r>
      <w:r w:rsidRPr="009A1D8A">
        <w:rPr>
          <w:rStyle w:val="StyleUnderline"/>
          <w:highlight w:val="green"/>
        </w:rPr>
        <w:t>d</w:t>
      </w:r>
      <w:r w:rsidRPr="009A1D8A">
        <w:rPr>
          <w:rStyle w:val="StyleUnderline"/>
        </w:rPr>
        <w:t>ay</w:t>
      </w:r>
      <w:r w:rsidRPr="009A1D8A">
        <w:rPr>
          <w:sz w:val="12"/>
        </w:rPr>
        <w:t xml:space="preserve">. These forecasts show that </w:t>
      </w:r>
      <w:r w:rsidRPr="009A1D8A">
        <w:rPr>
          <w:rStyle w:val="Emphasis"/>
          <w:highlight w:val="green"/>
        </w:rPr>
        <w:t>there is a market for more</w:t>
      </w:r>
      <w:r w:rsidRPr="009A1D8A">
        <w:rPr>
          <w:rStyle w:val="Emphasis"/>
        </w:rPr>
        <w:t xml:space="preserve"> oil</w:t>
      </w:r>
      <w:r w:rsidRPr="009A1D8A">
        <w:rPr>
          <w:rStyle w:val="StyleUnderline"/>
        </w:rPr>
        <w:t xml:space="preserve"> and that this is an opportunity for producers to increase oil sales and export revenues</w:t>
      </w:r>
      <w:r w:rsidRPr="009A1D8A">
        <w:rPr>
          <w:sz w:val="12"/>
        </w:rPr>
        <w:t>.</w:t>
      </w:r>
    </w:p>
    <w:p w14:paraId="1CC5790C" w14:textId="77777777" w:rsidR="00ED2479" w:rsidRPr="009A1D8A" w:rsidRDefault="00ED2479" w:rsidP="00ED2479">
      <w:pPr>
        <w:rPr>
          <w:sz w:val="12"/>
        </w:rPr>
      </w:pPr>
      <w:r w:rsidRPr="009A1D8A">
        <w:rPr>
          <w:rStyle w:val="StyleUnderline"/>
        </w:rPr>
        <w:t>Iran will clearly be a major beneficiary of this increase if it can resolve its problems with the United States over a return to the JCPOA</w:t>
      </w:r>
      <w:r w:rsidRPr="009A1D8A">
        <w:rPr>
          <w:sz w:val="12"/>
        </w:rPr>
        <w:t>.  </w:t>
      </w:r>
      <w:r w:rsidRPr="009A1D8A">
        <w:rPr>
          <w:rFonts w:eastAsiaTheme="majorEastAsia"/>
          <w:sz w:val="12"/>
        </w:rPr>
        <w:t>Iran</w:t>
      </w:r>
      <w:r w:rsidRPr="009A1D8A">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14:paraId="5EC179EE" w14:textId="77777777" w:rsidR="00ED2479" w:rsidRPr="009A1D8A" w:rsidRDefault="00ED2479" w:rsidP="00ED2479">
      <w:pPr>
        <w:rPr>
          <w:sz w:val="12"/>
        </w:rPr>
      </w:pPr>
      <w:r w:rsidRPr="009A1D8A">
        <w:rPr>
          <w:rStyle w:val="StyleUnderline"/>
          <w:highlight w:val="green"/>
        </w:rPr>
        <w:t>After the JCPOA</w:t>
      </w:r>
      <w:r w:rsidRPr="009A1D8A">
        <w:rPr>
          <w:rStyle w:val="StyleUnderline"/>
        </w:rPr>
        <w:t xml:space="preserve"> went into implementation in 2016, </w:t>
      </w:r>
      <w:r w:rsidRPr="009A1D8A">
        <w:rPr>
          <w:rStyle w:val="StyleUnderline"/>
          <w:highlight w:val="green"/>
        </w:rPr>
        <w:t>Iran increased</w:t>
      </w:r>
      <w:r w:rsidRPr="009A1D8A">
        <w:rPr>
          <w:rStyle w:val="StyleUnderline"/>
        </w:rPr>
        <w:t xml:space="preserve"> its oil </w:t>
      </w:r>
      <w:r w:rsidRPr="009A1D8A">
        <w:rPr>
          <w:rStyle w:val="StyleUnderline"/>
          <w:highlight w:val="green"/>
        </w:rPr>
        <w:t>production</w:t>
      </w:r>
      <w:r w:rsidRPr="009A1D8A">
        <w:rPr>
          <w:rStyle w:val="StyleUnderline"/>
        </w:rPr>
        <w:t xml:space="preserve"> much </w:t>
      </w:r>
      <w:r w:rsidRPr="009A1D8A">
        <w:rPr>
          <w:rStyle w:val="StyleUnderline"/>
          <w:highlight w:val="green"/>
        </w:rPr>
        <w:t>faster than expected</w:t>
      </w:r>
      <w:r w:rsidRPr="009A1D8A">
        <w:rPr>
          <w:rStyle w:val="StyleUnderline"/>
        </w:rPr>
        <w:t>. Most </w:t>
      </w:r>
      <w:r w:rsidRPr="009A1D8A">
        <w:rPr>
          <w:rStyle w:val="StyleUnderline"/>
          <w:rFonts w:eastAsiaTheme="majorEastAsia"/>
        </w:rPr>
        <w:t>analysts</w:t>
      </w:r>
      <w:r w:rsidRPr="009A1D8A">
        <w:rPr>
          <w:rStyle w:val="StyleUnderline"/>
        </w:rPr>
        <w:t> had predicted that Iran would increase its production by 500,000 barrels per day within a year</w:t>
      </w:r>
      <w:r w:rsidRPr="009A1D8A">
        <w:rPr>
          <w:sz w:val="12"/>
        </w:rPr>
        <w:t xml:space="preserve"> after the lifting of sanctions, but in fact </w:t>
      </w:r>
      <w:r w:rsidRPr="009A1D8A">
        <w:rPr>
          <w:rStyle w:val="StyleUnderline"/>
        </w:rPr>
        <w:t>Iran reached this figure in less than four months</w:t>
      </w:r>
      <w:r w:rsidRPr="009A1D8A">
        <w:rPr>
          <w:sz w:val="12"/>
        </w:rPr>
        <w:t>, and by the end of the year had increased production by nearly one million barrels.</w:t>
      </w:r>
    </w:p>
    <w:p w14:paraId="3F6F7E9F" w14:textId="77777777" w:rsidR="00ED2479" w:rsidRPr="009A1D8A" w:rsidRDefault="00ED2479" w:rsidP="00ED2479">
      <w:pPr>
        <w:rPr>
          <w:sz w:val="12"/>
        </w:rPr>
      </w:pPr>
      <w:r w:rsidRPr="009A1D8A">
        <w:rPr>
          <w:rStyle w:val="StyleUnderline"/>
        </w:rPr>
        <w:t>After sanctions were reimposed following the US withdrawal from the JCPOA in 2018, Iran stored oil in tankers</w:t>
      </w:r>
      <w:r w:rsidRPr="009A1D8A">
        <w:rPr>
          <w:sz w:val="12"/>
        </w:rPr>
        <w:t>. It is estimated that </w:t>
      </w:r>
      <w:r w:rsidRPr="009A1D8A">
        <w:rPr>
          <w:rStyle w:val="Emphasis"/>
          <w:rFonts w:eastAsiaTheme="majorEastAsia"/>
          <w:highlight w:val="green"/>
        </w:rPr>
        <w:t>Iran</w:t>
      </w:r>
      <w:r w:rsidRPr="009A1D8A">
        <w:rPr>
          <w:rStyle w:val="Emphasis"/>
          <w:highlight w:val="green"/>
        </w:rPr>
        <w:t> has stored</w:t>
      </w:r>
      <w:r w:rsidRPr="009A1D8A">
        <w:rPr>
          <w:rStyle w:val="Emphasis"/>
        </w:rPr>
        <w:t xml:space="preserve"> more than </w:t>
      </w:r>
      <w:r w:rsidRPr="009A1D8A">
        <w:rPr>
          <w:rStyle w:val="Emphasis"/>
          <w:highlight w:val="green"/>
        </w:rPr>
        <w:t>85 million barrels</w:t>
      </w:r>
      <w:r w:rsidRPr="009A1D8A">
        <w:rPr>
          <w:rStyle w:val="Emphasis"/>
        </w:rPr>
        <w:t xml:space="preserve"> of oil and gas condensate </w:t>
      </w:r>
      <w:r w:rsidRPr="009A1D8A">
        <w:rPr>
          <w:rStyle w:val="Emphasis"/>
          <w:highlight w:val="green"/>
        </w:rPr>
        <w:t>at sea. These</w:t>
      </w:r>
      <w:r w:rsidRPr="009A1D8A">
        <w:rPr>
          <w:rStyle w:val="Emphasis"/>
        </w:rPr>
        <w:t xml:space="preserve"> supplies </w:t>
      </w:r>
      <w:r w:rsidRPr="009A1D8A">
        <w:rPr>
          <w:rStyle w:val="Emphasis"/>
          <w:highlight w:val="green"/>
        </w:rPr>
        <w:t>can be exported rapidly</w:t>
      </w:r>
      <w:r w:rsidRPr="009A1D8A">
        <w:rPr>
          <w:rStyle w:val="Emphasis"/>
        </w:rPr>
        <w:t xml:space="preserve"> if sanctions are lifted</w:t>
      </w:r>
      <w:r w:rsidRPr="009A1D8A">
        <w:rPr>
          <w:sz w:val="12"/>
        </w:rPr>
        <w:t>.</w:t>
      </w:r>
    </w:p>
    <w:p w14:paraId="33596777" w14:textId="77777777" w:rsidR="00ED2479" w:rsidRPr="009A1D8A" w:rsidRDefault="00ED2479" w:rsidP="00ED2479">
      <w:pPr>
        <w:rPr>
          <w:sz w:val="12"/>
        </w:rPr>
      </w:pPr>
      <w:r w:rsidRPr="009A1D8A">
        <w:rPr>
          <w:sz w:val="12"/>
        </w:rPr>
        <w:t>The elimination of important </w:t>
      </w:r>
      <w:r w:rsidRPr="009A1D8A">
        <w:rPr>
          <w:rFonts w:eastAsiaTheme="majorEastAsia"/>
          <w:sz w:val="12"/>
        </w:rPr>
        <w:t>oil</w:t>
      </w:r>
      <w:r w:rsidRPr="009A1D8A">
        <w:rPr>
          <w:sz w:val="12"/>
        </w:rPr>
        <w:t xml:space="preserve"> exporting countries from the market has major ripple effects. Other producers often raise prices and pursue their own interests. Even if Iran returns to the market, not all problems of oil and gas will be solved, but </w:t>
      </w:r>
      <w:r w:rsidRPr="009A1D8A">
        <w:rPr>
          <w:rStyle w:val="Emphasis"/>
          <w:highlight w:val="green"/>
        </w:rPr>
        <w:t>an Iranian return can have a major psychological impact</w:t>
      </w:r>
      <w:r w:rsidRPr="009A1D8A">
        <w:rPr>
          <w:rStyle w:val="Emphasis"/>
        </w:rPr>
        <w:t xml:space="preserve"> </w:t>
      </w:r>
      <w:r w:rsidRPr="009A1D8A">
        <w:rPr>
          <w:rStyle w:val="Emphasis"/>
          <w:highlight w:val="green"/>
        </w:rPr>
        <w:t>in helping the</w:t>
      </w:r>
      <w:r w:rsidRPr="009A1D8A">
        <w:rPr>
          <w:rStyle w:val="Emphasis"/>
        </w:rPr>
        <w:t xml:space="preserve"> oil </w:t>
      </w:r>
      <w:r w:rsidRPr="009A1D8A">
        <w:rPr>
          <w:rStyle w:val="Emphasis"/>
          <w:highlight w:val="green"/>
        </w:rPr>
        <w:t>market move towards equilibrium</w:t>
      </w:r>
      <w:r w:rsidRPr="009A1D8A">
        <w:rPr>
          <w:sz w:val="12"/>
        </w:rPr>
        <w:t xml:space="preserve">. There is also the possibility that </w:t>
      </w:r>
      <w:r w:rsidRPr="009A1D8A">
        <w:rPr>
          <w:rStyle w:val="StyleUnderline"/>
        </w:rPr>
        <w:t>Iran can play a role in replacing Russian gas exports to Europe</w:t>
      </w:r>
      <w:r w:rsidRPr="009A1D8A">
        <w:rPr>
          <w:sz w:val="12"/>
        </w:rPr>
        <w:t>.</w:t>
      </w:r>
    </w:p>
    <w:p w14:paraId="07E30192" w14:textId="77777777" w:rsidR="00ED2479" w:rsidRPr="009A1D8A" w:rsidRDefault="00ED2479" w:rsidP="00ED2479"/>
    <w:p w14:paraId="2AC00081" w14:textId="77777777" w:rsidR="00ED2479" w:rsidRPr="009A1D8A" w:rsidRDefault="00ED2479" w:rsidP="00ED2479">
      <w:pPr>
        <w:pStyle w:val="Heading4"/>
        <w:rPr>
          <w:rFonts w:cs="Calibri"/>
          <w:u w:val="single"/>
        </w:rPr>
      </w:pPr>
      <w:r w:rsidRPr="009A1D8A">
        <w:rPr>
          <w:rFonts w:cs="Calibri"/>
        </w:rPr>
        <w:t xml:space="preserve">High oil prices and volatility cause </w:t>
      </w:r>
      <w:r w:rsidRPr="009A1D8A">
        <w:rPr>
          <w:rFonts w:cs="Calibri"/>
          <w:u w:val="single"/>
        </w:rPr>
        <w:t>nuclear war</w:t>
      </w:r>
    </w:p>
    <w:p w14:paraId="22E00CC3" w14:textId="77777777" w:rsidR="00ED2479" w:rsidRPr="009A1D8A" w:rsidRDefault="00ED2479" w:rsidP="00ED2479">
      <w:r w:rsidRPr="009A1D8A">
        <w:rPr>
          <w:rStyle w:val="Style13ptBold"/>
        </w:rPr>
        <w:t xml:space="preserve">King 8 </w:t>
      </w:r>
      <w:r w:rsidRPr="009A1D8A">
        <w:t>[(Neil King, Global Economics Editor for the WSJ), Peak Oil: A Survey of Security Concerns, Center for a New American Security, September, http://www.cnas.org/files/documents/publications/CNAS_Working%20Paper_PeakOil_King_Sept2008.pdf] TDI</w:t>
      </w:r>
    </w:p>
    <w:p w14:paraId="08565BA7" w14:textId="77777777" w:rsidR="00ED2479" w:rsidRPr="009A1D8A" w:rsidRDefault="00ED2479" w:rsidP="00ED2479">
      <w:pPr>
        <w:rPr>
          <w:sz w:val="14"/>
          <w:szCs w:val="20"/>
        </w:rPr>
      </w:pPr>
      <w:r w:rsidRPr="009A1D8A">
        <w:rPr>
          <w:sz w:val="14"/>
          <w:szCs w:val="20"/>
        </w:rPr>
        <w:lastRenderedPageBreak/>
        <w:t xml:space="preserve">Many commentators in the United States and abroad have begun to wrestle with the question of whether </w:t>
      </w:r>
      <w:r w:rsidRPr="009A1D8A">
        <w:rPr>
          <w:rStyle w:val="Emphasis"/>
          <w:highlight w:val="green"/>
        </w:rPr>
        <w:t>soaring oil prices and market volatility could s</w:t>
      </w:r>
      <w:r w:rsidRPr="009A1D8A">
        <w:rPr>
          <w:rStyle w:val="Emphasis"/>
          <w:szCs w:val="20"/>
          <w:highlight w:val="green"/>
        </w:rPr>
        <w:t>park</w:t>
      </w:r>
      <w:r w:rsidRPr="009A1D8A">
        <w:rPr>
          <w:sz w:val="14"/>
          <w:szCs w:val="20"/>
        </w:rPr>
        <w:t xml:space="preserve"> an outright </w:t>
      </w:r>
      <w:r w:rsidRPr="009A1D8A">
        <w:rPr>
          <w:rStyle w:val="Emphasis"/>
          <w:szCs w:val="20"/>
          <w:highlight w:val="green"/>
        </w:rPr>
        <w:t xml:space="preserve">oil </w:t>
      </w:r>
      <w:r w:rsidRPr="009A1D8A">
        <w:rPr>
          <w:rStyle w:val="Emphasis"/>
          <w:highlight w:val="green"/>
        </w:rPr>
        <w:t>war between</w:t>
      </w:r>
      <w:r w:rsidRPr="009A1D8A">
        <w:rPr>
          <w:rStyle w:val="Emphasis"/>
          <w:szCs w:val="20"/>
          <w:highlight w:val="green"/>
        </w:rPr>
        <w:t xml:space="preserve"> major powers</w:t>
      </w:r>
      <w:r w:rsidRPr="009A1D8A">
        <w:rPr>
          <w:sz w:val="14"/>
          <w:szCs w:val="20"/>
        </w:rPr>
        <w:t xml:space="preserve">—possibly </w:t>
      </w:r>
      <w:r w:rsidRPr="009A1D8A">
        <w:rPr>
          <w:rStyle w:val="StyleUnderline"/>
          <w:szCs w:val="20"/>
          <w:highlight w:val="green"/>
        </w:rPr>
        <w:t>ignited</w:t>
      </w:r>
      <w:r w:rsidRPr="009A1D8A">
        <w:rPr>
          <w:sz w:val="14"/>
          <w:szCs w:val="20"/>
        </w:rPr>
        <w:t xml:space="preserve"> not </w:t>
      </w:r>
      <w:r w:rsidRPr="009A1D8A">
        <w:rPr>
          <w:rStyle w:val="StyleUnderline"/>
          <w:szCs w:val="20"/>
          <w:highlight w:val="green"/>
        </w:rPr>
        <w:t>by</w:t>
      </w:r>
      <w:r w:rsidRPr="009A1D8A">
        <w:rPr>
          <w:sz w:val="14"/>
          <w:szCs w:val="20"/>
        </w:rPr>
        <w:t xml:space="preserve"> China or Russia, but by </w:t>
      </w:r>
      <w:r w:rsidRPr="009A1D8A">
        <w:rPr>
          <w:rStyle w:val="StyleUnderline"/>
          <w:szCs w:val="20"/>
          <w:highlight w:val="green"/>
        </w:rPr>
        <w:t xml:space="preserve">the </w:t>
      </w:r>
      <w:r w:rsidRPr="009A1D8A">
        <w:rPr>
          <w:rStyle w:val="Emphasis"/>
          <w:szCs w:val="20"/>
          <w:highlight w:val="green"/>
        </w:rPr>
        <w:t>U</w:t>
      </w:r>
      <w:r w:rsidRPr="009A1D8A">
        <w:rPr>
          <w:sz w:val="14"/>
          <w:szCs w:val="20"/>
        </w:rPr>
        <w:t xml:space="preserve">nited </w:t>
      </w:r>
      <w:r w:rsidRPr="009A1D8A">
        <w:rPr>
          <w:rStyle w:val="Emphasis"/>
          <w:szCs w:val="20"/>
          <w:highlight w:val="green"/>
        </w:rPr>
        <w:t>S</w:t>
      </w:r>
      <w:r w:rsidRPr="009A1D8A">
        <w:rPr>
          <w:sz w:val="14"/>
          <w:szCs w:val="20"/>
          <w:highlight w:val="green"/>
        </w:rPr>
        <w:t>t</w:t>
      </w:r>
      <w:r w:rsidRPr="009A1D8A">
        <w:rPr>
          <w:sz w:val="14"/>
          <w:szCs w:val="20"/>
        </w:rPr>
        <w:t xml:space="preserve">ates. In a particularly pointed speech on the topic in May, James </w:t>
      </w:r>
      <w:r w:rsidRPr="009A1D8A">
        <w:rPr>
          <w:rStyle w:val="StyleUnderline"/>
          <w:szCs w:val="20"/>
        </w:rPr>
        <w:t>Russell of the Naval Postgraduate School</w:t>
      </w:r>
      <w:r w:rsidRPr="009A1D8A">
        <w:rPr>
          <w:sz w:val="14"/>
          <w:szCs w:val="20"/>
        </w:rPr>
        <w:t xml:space="preserve"> in California </w:t>
      </w:r>
      <w:r w:rsidRPr="009A1D8A">
        <w:rPr>
          <w:rStyle w:val="StyleUnderline"/>
          <w:szCs w:val="20"/>
        </w:rPr>
        <w:t>addressed</w:t>
      </w:r>
      <w:r w:rsidRPr="009A1D8A">
        <w:rPr>
          <w:sz w:val="14"/>
          <w:szCs w:val="20"/>
        </w:rPr>
        <w:t xml:space="preserve"> what he called </w:t>
      </w:r>
      <w:r w:rsidRPr="009A1D8A">
        <w:rPr>
          <w:rStyle w:val="StyleUnderline"/>
          <w:szCs w:val="20"/>
        </w:rPr>
        <w:t>the increasing militarization of international energy security. “</w:t>
      </w:r>
      <w:r w:rsidRPr="009A1D8A">
        <w:rPr>
          <w:rStyle w:val="StyleUnderline"/>
          <w:szCs w:val="20"/>
          <w:highlight w:val="green"/>
        </w:rPr>
        <w:t>Energy security is</w:t>
      </w:r>
      <w:r w:rsidRPr="009A1D8A">
        <w:rPr>
          <w:sz w:val="14"/>
          <w:szCs w:val="20"/>
        </w:rPr>
        <w:t xml:space="preserve"> now </w:t>
      </w:r>
      <w:r w:rsidRPr="009A1D8A">
        <w:rPr>
          <w:rStyle w:val="StyleUnderline"/>
          <w:szCs w:val="20"/>
        </w:rPr>
        <w:t>deemed</w:t>
      </w:r>
      <w:r w:rsidRPr="009A1D8A">
        <w:rPr>
          <w:sz w:val="14"/>
          <w:szCs w:val="20"/>
        </w:rPr>
        <w:t xml:space="preserve"> so </w:t>
      </w:r>
      <w:r w:rsidRPr="009A1D8A">
        <w:rPr>
          <w:rStyle w:val="Emphasis"/>
          <w:szCs w:val="20"/>
          <w:highlight w:val="green"/>
        </w:rPr>
        <w:t>central</w:t>
      </w:r>
      <w:r w:rsidRPr="009A1D8A">
        <w:rPr>
          <w:rStyle w:val="StyleUnderline"/>
          <w:szCs w:val="20"/>
          <w:highlight w:val="green"/>
        </w:rPr>
        <w:t xml:space="preserve"> to ‘national</w:t>
      </w:r>
      <w:r w:rsidRPr="009A1D8A">
        <w:rPr>
          <w:rStyle w:val="StyleUnderline"/>
          <w:szCs w:val="20"/>
        </w:rPr>
        <w:t xml:space="preserve"> </w:t>
      </w:r>
      <w:r w:rsidRPr="009A1D8A">
        <w:rPr>
          <w:rStyle w:val="StyleUnderline"/>
          <w:szCs w:val="20"/>
          <w:highlight w:val="green"/>
        </w:rPr>
        <w:t>security’</w:t>
      </w:r>
      <w:r w:rsidRPr="009A1D8A">
        <w:rPr>
          <w:sz w:val="14"/>
          <w:szCs w:val="20"/>
        </w:rPr>
        <w:t xml:space="preserve"> that threats to the former are liable to be reflexively interpreted as threats to the latter,” he told a gathering at the James A. Baker Institute for Public Policy at Houston’s Rice University.6 </w:t>
      </w:r>
      <w:r w:rsidRPr="009A1D8A">
        <w:rPr>
          <w:rStyle w:val="StyleUnderline"/>
          <w:szCs w:val="20"/>
        </w:rPr>
        <w:t xml:space="preserve">The possibility that a </w:t>
      </w:r>
      <w:r w:rsidRPr="009A1D8A">
        <w:rPr>
          <w:rStyle w:val="Emphasis"/>
          <w:szCs w:val="20"/>
        </w:rPr>
        <w:t>large-scale war</w:t>
      </w:r>
      <w:r w:rsidRPr="009A1D8A">
        <w:rPr>
          <w:rStyle w:val="StyleUnderline"/>
          <w:szCs w:val="20"/>
        </w:rPr>
        <w:t xml:space="preserve"> could break out over access to</w:t>
      </w:r>
      <w:r w:rsidRPr="009A1D8A">
        <w:rPr>
          <w:sz w:val="14"/>
          <w:szCs w:val="20"/>
        </w:rPr>
        <w:t xml:space="preserve"> dwindling </w:t>
      </w:r>
      <w:r w:rsidRPr="009A1D8A">
        <w:rPr>
          <w:rStyle w:val="StyleUnderline"/>
          <w:szCs w:val="20"/>
        </w:rPr>
        <w:t>energy resources</w:t>
      </w:r>
      <w:r w:rsidRPr="009A1D8A">
        <w:rPr>
          <w:sz w:val="14"/>
          <w:szCs w:val="20"/>
        </w:rPr>
        <w:t>, he wrote, “</w:t>
      </w:r>
      <w:r w:rsidRPr="009A1D8A">
        <w:rPr>
          <w:rStyle w:val="StyleUnderline"/>
          <w:szCs w:val="20"/>
        </w:rPr>
        <w:t xml:space="preserve">is one of the </w:t>
      </w:r>
      <w:r w:rsidRPr="009A1D8A">
        <w:rPr>
          <w:rStyle w:val="Emphasis"/>
          <w:szCs w:val="20"/>
        </w:rPr>
        <w:t>most alarming prospects</w:t>
      </w:r>
      <w:r w:rsidRPr="009A1D8A">
        <w:rPr>
          <w:rStyle w:val="StyleUnderline"/>
          <w:szCs w:val="20"/>
        </w:rPr>
        <w:t xml:space="preserve"> facing the current world system</w:t>
      </w:r>
      <w:r w:rsidRPr="009A1D8A">
        <w:rPr>
          <w:sz w:val="14"/>
          <w:szCs w:val="20"/>
        </w:rPr>
        <w:t xml:space="preserve">.”7 Mr. Russell figures among </w:t>
      </w:r>
      <w:r w:rsidRPr="009A1D8A">
        <w:rPr>
          <w:rStyle w:val="Emphasis"/>
          <w:szCs w:val="20"/>
        </w:rPr>
        <w:t xml:space="preserve">a growing pool of </w:t>
      </w:r>
      <w:r w:rsidRPr="009A1D8A">
        <w:rPr>
          <w:rStyle w:val="Emphasis"/>
          <w:szCs w:val="20"/>
          <w:highlight w:val="green"/>
        </w:rPr>
        <w:t>analysts</w:t>
      </w:r>
      <w:r w:rsidRPr="009A1D8A">
        <w:rPr>
          <w:sz w:val="14"/>
          <w:szCs w:val="20"/>
        </w:rPr>
        <w:t xml:space="preserve"> who </w:t>
      </w:r>
      <w:r w:rsidRPr="009A1D8A">
        <w:rPr>
          <w:rStyle w:val="StyleUnderline"/>
          <w:szCs w:val="20"/>
          <w:highlight w:val="green"/>
        </w:rPr>
        <w:t>worry</w:t>
      </w:r>
      <w:r w:rsidRPr="009A1D8A">
        <w:rPr>
          <w:sz w:val="14"/>
          <w:szCs w:val="20"/>
        </w:rPr>
        <w:t xml:space="preserve"> in particular </w:t>
      </w:r>
      <w:r w:rsidRPr="009A1D8A">
        <w:rPr>
          <w:rStyle w:val="StyleUnderline"/>
          <w:szCs w:val="20"/>
          <w:highlight w:val="green"/>
        </w:rPr>
        <w:t>about the</w:t>
      </w:r>
      <w:r w:rsidRPr="009A1D8A">
        <w:rPr>
          <w:rStyle w:val="StyleUnderline"/>
          <w:szCs w:val="20"/>
        </w:rPr>
        <w:t xml:space="preserve"> psychological </w:t>
      </w:r>
      <w:r w:rsidRPr="009A1D8A">
        <w:rPr>
          <w:rStyle w:val="StyleUnderline"/>
          <w:szCs w:val="20"/>
          <w:highlight w:val="green"/>
        </w:rPr>
        <w:t xml:space="preserve">readiness of the </w:t>
      </w:r>
      <w:r w:rsidRPr="009A1D8A">
        <w:rPr>
          <w:rStyle w:val="Emphasis"/>
          <w:szCs w:val="20"/>
          <w:highlight w:val="green"/>
        </w:rPr>
        <w:t>U</w:t>
      </w:r>
      <w:r w:rsidRPr="009A1D8A">
        <w:rPr>
          <w:sz w:val="14"/>
          <w:szCs w:val="20"/>
        </w:rPr>
        <w:t xml:space="preserve">nited </w:t>
      </w:r>
      <w:r w:rsidRPr="009A1D8A">
        <w:rPr>
          <w:rStyle w:val="Emphasis"/>
          <w:szCs w:val="20"/>
          <w:highlight w:val="green"/>
        </w:rPr>
        <w:t>S</w:t>
      </w:r>
      <w:r w:rsidRPr="009A1D8A">
        <w:rPr>
          <w:sz w:val="14"/>
          <w:szCs w:val="20"/>
        </w:rPr>
        <w:t xml:space="preserve">tates </w:t>
      </w:r>
      <w:r w:rsidRPr="009A1D8A">
        <w:rPr>
          <w:rStyle w:val="StyleUnderline"/>
          <w:szCs w:val="20"/>
          <w:highlight w:val="green"/>
        </w:rPr>
        <w:t xml:space="preserve">to </w:t>
      </w:r>
      <w:r w:rsidRPr="009A1D8A">
        <w:rPr>
          <w:rStyle w:val="Emphasis"/>
          <w:szCs w:val="20"/>
          <w:highlight w:val="green"/>
        </w:rPr>
        <w:t>deal rationally</w:t>
      </w:r>
      <w:r w:rsidRPr="009A1D8A">
        <w:rPr>
          <w:rStyle w:val="StyleUnderline"/>
          <w:szCs w:val="20"/>
          <w:highlight w:val="green"/>
        </w:rPr>
        <w:t xml:space="preserve"> with a </w:t>
      </w:r>
      <w:r w:rsidRPr="009A1D8A">
        <w:rPr>
          <w:rStyle w:val="Emphasis"/>
          <w:szCs w:val="20"/>
          <w:highlight w:val="green"/>
        </w:rPr>
        <w:t>sustained oil shock</w:t>
      </w:r>
      <w:r w:rsidRPr="009A1D8A">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w:t>
      </w:r>
      <w:proofErr w:type="gramStart"/>
      <w:r w:rsidRPr="009A1D8A">
        <w:rPr>
          <w:sz w:val="14"/>
          <w:szCs w:val="20"/>
        </w:rPr>
        <w:t>in order to</w:t>
      </w:r>
      <w:proofErr w:type="gramEnd"/>
      <w:r w:rsidRPr="009A1D8A">
        <w:rPr>
          <w:sz w:val="14"/>
          <w:szCs w:val="20"/>
        </w:rPr>
        <w:t xml:space="preserve"> drive up the price. </w:t>
      </w:r>
      <w:r w:rsidRPr="009A1D8A">
        <w:rPr>
          <w:rStyle w:val="Emphasis"/>
          <w:szCs w:val="20"/>
        </w:rPr>
        <w:t xml:space="preserve">A </w:t>
      </w:r>
      <w:r w:rsidRPr="009A1D8A">
        <w:rPr>
          <w:rStyle w:val="Emphasis"/>
          <w:szCs w:val="20"/>
          <w:highlight w:val="green"/>
        </w:rPr>
        <w:t>breakdown in</w:t>
      </w:r>
      <w:r w:rsidRPr="009A1D8A">
        <w:rPr>
          <w:rStyle w:val="Emphasis"/>
          <w:szCs w:val="20"/>
        </w:rPr>
        <w:t xml:space="preserve"> trust for </w:t>
      </w:r>
      <w:r w:rsidRPr="009A1D8A">
        <w:rPr>
          <w:rStyle w:val="Emphasis"/>
          <w:szCs w:val="20"/>
          <w:highlight w:val="green"/>
        </w:rPr>
        <w:t>the oil markets</w:t>
      </w:r>
      <w:r w:rsidRPr="009A1D8A">
        <w:rPr>
          <w:sz w:val="14"/>
          <w:szCs w:val="20"/>
        </w:rPr>
        <w:t xml:space="preserve">, these analysts fear, </w:t>
      </w:r>
      <w:r w:rsidRPr="009A1D8A">
        <w:rPr>
          <w:rStyle w:val="StyleUnderline"/>
          <w:szCs w:val="20"/>
          <w:highlight w:val="green"/>
        </w:rPr>
        <w:t>could spur</w:t>
      </w:r>
      <w:r w:rsidRPr="009A1D8A">
        <w:rPr>
          <w:rStyle w:val="StyleUnderline"/>
          <w:szCs w:val="20"/>
        </w:rPr>
        <w:t xml:space="preserve"> calls for</w:t>
      </w:r>
      <w:r w:rsidRPr="009A1D8A">
        <w:rPr>
          <w:sz w:val="14"/>
          <w:szCs w:val="20"/>
        </w:rPr>
        <w:t xml:space="preserve"> government action—even </w:t>
      </w:r>
      <w:r w:rsidRPr="009A1D8A">
        <w:rPr>
          <w:rStyle w:val="Emphasis"/>
          <w:szCs w:val="20"/>
          <w:highlight w:val="green"/>
        </w:rPr>
        <w:t>military intervention</w:t>
      </w:r>
      <w:r w:rsidRPr="009A1D8A">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9A1D8A">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9A1D8A">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w:t>
      </w:r>
      <w:proofErr w:type="gramStart"/>
      <w:r w:rsidRPr="009A1D8A">
        <w:rPr>
          <w:sz w:val="14"/>
          <w:szCs w:val="20"/>
        </w:rPr>
        <w:t>is able to</w:t>
      </w:r>
      <w:proofErr w:type="gramEnd"/>
      <w:r w:rsidRPr="009A1D8A">
        <w:rPr>
          <w:sz w:val="14"/>
          <w:szCs w:val="20"/>
        </w:rPr>
        <w:t xml:space="preserve">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w:t>
      </w:r>
      <w:proofErr w:type="gramStart"/>
      <w:r w:rsidRPr="009A1D8A">
        <w:rPr>
          <w:sz w:val="14"/>
          <w:szCs w:val="20"/>
        </w:rPr>
        <w:t>an d</w:t>
      </w:r>
      <w:proofErr w:type="gramEnd"/>
      <w:r w:rsidRPr="009A1D8A">
        <w:rPr>
          <w:sz w:val="14"/>
          <w:szCs w:val="20"/>
        </w:rPr>
        <w:t xml:space="preserve"> very vast again. Oceans will reemerge as a hindrance to trade, instead of the conduit they have been for so long. </w:t>
      </w:r>
      <w:r w:rsidRPr="009A1D8A">
        <w:rPr>
          <w:rStyle w:val="StyleUnderline"/>
          <w:szCs w:val="20"/>
          <w:highlight w:val="green"/>
        </w:rPr>
        <w:t>An energy</w:t>
      </w:r>
      <w:r w:rsidRPr="009A1D8A">
        <w:rPr>
          <w:rStyle w:val="StyleUnderline"/>
          <w:szCs w:val="20"/>
        </w:rPr>
        <w:t xml:space="preserve">-born </w:t>
      </w:r>
      <w:r w:rsidRPr="009A1D8A">
        <w:rPr>
          <w:rStyle w:val="StyleUnderline"/>
          <w:szCs w:val="20"/>
          <w:highlight w:val="green"/>
        </w:rPr>
        <w:t>jolt</w:t>
      </w:r>
      <w:r w:rsidRPr="009A1D8A">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9A1D8A">
        <w:rPr>
          <w:rStyle w:val="StyleUnderline"/>
          <w:szCs w:val="20"/>
          <w:highlight w:val="green"/>
        </w:rPr>
        <w:t>could sweep across</w:t>
      </w:r>
      <w:r w:rsidRPr="009A1D8A">
        <w:rPr>
          <w:rStyle w:val="StyleUnderline"/>
          <w:szCs w:val="20"/>
        </w:rPr>
        <w:t xml:space="preserve"> many of the smallest and poorest countries in </w:t>
      </w:r>
      <w:r w:rsidRPr="009A1D8A">
        <w:rPr>
          <w:rStyle w:val="StyleUnderline"/>
          <w:szCs w:val="20"/>
          <w:highlight w:val="green"/>
        </w:rPr>
        <w:t>Africa, Asia, and Latin America, reversing many</w:t>
      </w:r>
      <w:r w:rsidRPr="009A1D8A">
        <w:rPr>
          <w:rStyle w:val="StyleUnderline"/>
          <w:szCs w:val="20"/>
        </w:rPr>
        <w:t xml:space="preserve"> of the tentative </w:t>
      </w:r>
      <w:r w:rsidRPr="009A1D8A">
        <w:rPr>
          <w:rStyle w:val="StyleUnderline"/>
          <w:szCs w:val="20"/>
          <w:highlight w:val="green"/>
        </w:rPr>
        <w:t xml:space="preserve">gains in those regions and stirring </w:t>
      </w:r>
      <w:r w:rsidRPr="009A1D8A">
        <w:rPr>
          <w:rStyle w:val="Emphasis"/>
          <w:szCs w:val="20"/>
          <w:highlight w:val="green"/>
        </w:rPr>
        <w:t>deep social unrest</w:t>
      </w:r>
      <w:r w:rsidRPr="009A1D8A">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9A1D8A">
        <w:rPr>
          <w:sz w:val="14"/>
          <w:szCs w:val="14"/>
        </w:rPr>
        <w:t>Pakistan – a country of huge strategic importance, with its own stash of nuclear weapons – that is now in the grips of a severe energy crisis</w:t>
      </w:r>
      <w:r w:rsidRPr="009A1D8A">
        <w:rPr>
          <w:rStyle w:val="StyleUnderline"/>
          <w:szCs w:val="20"/>
        </w:rPr>
        <w:t>. By crippling the</w:t>
      </w:r>
      <w:r w:rsidRPr="009A1D8A">
        <w:rPr>
          <w:sz w:val="14"/>
          <w:szCs w:val="20"/>
        </w:rPr>
        <w:t xml:space="preserve"> country’s </w:t>
      </w:r>
      <w:r w:rsidRPr="009A1D8A">
        <w:rPr>
          <w:rStyle w:val="StyleUnderline"/>
          <w:szCs w:val="20"/>
        </w:rPr>
        <w:t>economy</w:t>
      </w:r>
      <w:r w:rsidRPr="009A1D8A">
        <w:rPr>
          <w:sz w:val="14"/>
          <w:szCs w:val="20"/>
        </w:rPr>
        <w:t xml:space="preserve">, battering the stock market, and spurring mass protests, </w:t>
      </w:r>
      <w:r w:rsidRPr="009A1D8A">
        <w:rPr>
          <w:rStyle w:val="StyleUnderline"/>
        </w:rPr>
        <w:t xml:space="preserve">Pakistan’s </w:t>
      </w:r>
      <w:r w:rsidRPr="009A1D8A">
        <w:rPr>
          <w:rStyle w:val="StyleUnderline"/>
          <w:highlight w:val="green"/>
        </w:rPr>
        <w:t>power shortages</w:t>
      </w:r>
      <w:r w:rsidRPr="009A1D8A">
        <w:rPr>
          <w:rStyle w:val="StyleUnderline"/>
          <w:szCs w:val="20"/>
          <w:highlight w:val="green"/>
        </w:rPr>
        <w:t xml:space="preserve"> could end up giving</w:t>
      </w:r>
      <w:r w:rsidRPr="009A1D8A">
        <w:rPr>
          <w:rStyle w:val="StyleUnderline"/>
          <w:szCs w:val="20"/>
        </w:rPr>
        <w:t xml:space="preserve"> the country’s </w:t>
      </w:r>
      <w:r w:rsidRPr="009A1D8A">
        <w:rPr>
          <w:rStyle w:val="StyleUnderline"/>
          <w:szCs w:val="20"/>
          <w:highlight w:val="green"/>
        </w:rPr>
        <w:t>Islamic parties</w:t>
      </w:r>
      <w:r w:rsidRPr="009A1D8A">
        <w:rPr>
          <w:rStyle w:val="StyleUnderline"/>
          <w:szCs w:val="20"/>
        </w:rPr>
        <w:t xml:space="preserve"> the </w:t>
      </w:r>
      <w:r w:rsidRPr="009A1D8A">
        <w:rPr>
          <w:rStyle w:val="Emphasis"/>
          <w:szCs w:val="20"/>
          <w:highlight w:val="green"/>
        </w:rPr>
        <w:t>leverage</w:t>
      </w:r>
      <w:r w:rsidRPr="009A1D8A">
        <w:rPr>
          <w:rStyle w:val="StyleUnderline"/>
          <w:szCs w:val="20"/>
        </w:rPr>
        <w:t xml:space="preserve"> they have long </w:t>
      </w:r>
      <w:r w:rsidRPr="009A1D8A">
        <w:rPr>
          <w:rStyle w:val="StyleUnderline"/>
          <w:szCs w:val="20"/>
          <w:highlight w:val="green"/>
        </w:rPr>
        <w:t xml:space="preserve">needed to </w:t>
      </w:r>
      <w:r w:rsidRPr="009A1D8A">
        <w:rPr>
          <w:rStyle w:val="Emphasis"/>
          <w:szCs w:val="20"/>
          <w:highlight w:val="green"/>
        </w:rPr>
        <w:t>take power</w:t>
      </w:r>
      <w:r w:rsidRPr="009A1D8A">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w:t>
      </w:r>
      <w:proofErr w:type="gramStart"/>
      <w:r w:rsidRPr="009A1D8A">
        <w:rPr>
          <w:sz w:val="14"/>
          <w:szCs w:val="20"/>
        </w:rPr>
        <w:t>So</w:t>
      </w:r>
      <w:proofErr w:type="gramEnd"/>
      <w:r w:rsidRPr="009A1D8A">
        <w:rPr>
          <w:sz w:val="14"/>
          <w:szCs w:val="20"/>
        </w:rPr>
        <w:t xml:space="preserve"> on top of the strains caused by scarce fossil fuels, the world may also have to grapple with the destabilizing effects of more rapid desertification, dwindling fisheries, and strained food supplies. </w:t>
      </w:r>
      <w:r w:rsidRPr="009A1D8A">
        <w:rPr>
          <w:rStyle w:val="StyleUnderline"/>
          <w:szCs w:val="20"/>
          <w:highlight w:val="green"/>
        </w:rPr>
        <w:t>An oil-constricted world will</w:t>
      </w:r>
      <w:r w:rsidRPr="009A1D8A">
        <w:rPr>
          <w:sz w:val="14"/>
          <w:szCs w:val="20"/>
          <w:highlight w:val="green"/>
        </w:rPr>
        <w:t xml:space="preserve"> also </w:t>
      </w:r>
      <w:r w:rsidRPr="009A1D8A">
        <w:rPr>
          <w:rStyle w:val="Emphasis"/>
          <w:szCs w:val="20"/>
          <w:highlight w:val="green"/>
        </w:rPr>
        <w:t>stir perilous frictions</w:t>
      </w:r>
      <w:r w:rsidRPr="009A1D8A">
        <w:rPr>
          <w:rStyle w:val="StyleUnderline"/>
          <w:szCs w:val="20"/>
        </w:rPr>
        <w:t xml:space="preserve"> between haves and have-nots</w:t>
      </w:r>
      <w:r w:rsidRPr="009A1D8A">
        <w:rPr>
          <w:sz w:val="14"/>
          <w:szCs w:val="20"/>
        </w:rPr>
        <w:t xml:space="preserve">. </w:t>
      </w:r>
      <w:proofErr w:type="gramStart"/>
      <w:r w:rsidRPr="009A1D8A">
        <w:rPr>
          <w:sz w:val="14"/>
          <w:szCs w:val="20"/>
        </w:rPr>
        <w:t>The vast majority of</w:t>
      </w:r>
      <w:proofErr w:type="gramEnd"/>
      <w:r w:rsidRPr="009A1D8A">
        <w:rPr>
          <w:sz w:val="14"/>
          <w:szCs w:val="20"/>
        </w:rPr>
        <w:t xml:space="preserve"> all the world’s known oil reserves is now in the hands of national oil companies, largely in countries with corrupt and autocratic governments. Many of these </w:t>
      </w:r>
      <w:r w:rsidRPr="009A1D8A">
        <w:rPr>
          <w:sz w:val="14"/>
          <w:szCs w:val="14"/>
        </w:rPr>
        <w:t>governments—Iran and Venezuela top the list—are now seen as antagonists of the United States. Tightened oil supplies will substantially boost these countries’ political leverage, but that enhanced</w:t>
      </w:r>
      <w:r w:rsidRPr="009A1D8A">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w:t>
      </w:r>
      <w:proofErr w:type="gramStart"/>
      <w:r w:rsidRPr="009A1D8A">
        <w:rPr>
          <w:sz w:val="14"/>
          <w:szCs w:val="20"/>
        </w:rPr>
        <w:t>all the more</w:t>
      </w:r>
      <w:proofErr w:type="gramEnd"/>
      <w:r w:rsidRPr="009A1D8A">
        <w:rPr>
          <w:sz w:val="14"/>
          <w:szCs w:val="20"/>
        </w:rPr>
        <w:t xml:space="preserve"> from those of the United States. A conservation-oriented Europe (oil demand is on the decline in almost every EU country) will look </w:t>
      </w:r>
      <w:proofErr w:type="gramStart"/>
      <w:r w:rsidRPr="009A1D8A">
        <w:rPr>
          <w:sz w:val="14"/>
          <w:szCs w:val="20"/>
        </w:rPr>
        <w:t>all the more</w:t>
      </w:r>
      <w:proofErr w:type="gramEnd"/>
      <w:r w:rsidRPr="009A1D8A">
        <w:rPr>
          <w:sz w:val="14"/>
          <w:szCs w:val="20"/>
        </w:rPr>
        <w:t xml:space="preserv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w:t>
      </w:r>
      <w:r w:rsidRPr="009A1D8A">
        <w:rPr>
          <w:sz w:val="14"/>
          <w:szCs w:val="20"/>
        </w:rPr>
        <w:lastRenderedPageBreak/>
        <w:t xml:space="preserve">(and own internal stability) requires massive doses of energy. </w:t>
      </w:r>
      <w:r w:rsidRPr="009A1D8A">
        <w:rPr>
          <w:rStyle w:val="StyleUnderline"/>
          <w:szCs w:val="20"/>
        </w:rPr>
        <w:t xml:space="preserve">For Beijing, running low on fuel spells </w:t>
      </w:r>
      <w:r w:rsidRPr="009A1D8A">
        <w:rPr>
          <w:rStyle w:val="Emphasis"/>
          <w:szCs w:val="20"/>
        </w:rPr>
        <w:t>economic chaos</w:t>
      </w:r>
      <w:r w:rsidRPr="009A1D8A">
        <w:rPr>
          <w:rStyle w:val="StyleUnderline"/>
          <w:szCs w:val="20"/>
        </w:rPr>
        <w:t xml:space="preserve"> and </w:t>
      </w:r>
      <w:r w:rsidRPr="009A1D8A">
        <w:rPr>
          <w:rStyle w:val="Emphasis"/>
          <w:szCs w:val="20"/>
        </w:rPr>
        <w:t>internal strife</w:t>
      </w:r>
      <w:r w:rsidRPr="009A1D8A">
        <w:rPr>
          <w:sz w:val="14"/>
          <w:szCs w:val="20"/>
        </w:rPr>
        <w:t xml:space="preserve">, which in turn </w:t>
      </w:r>
      <w:proofErr w:type="gramStart"/>
      <w:r w:rsidRPr="009A1D8A">
        <w:rPr>
          <w:sz w:val="14"/>
          <w:szCs w:val="20"/>
        </w:rPr>
        <w:t>spawns</w:t>
      </w:r>
      <w:proofErr w:type="gramEnd"/>
      <w:r w:rsidRPr="009A1D8A">
        <w:rPr>
          <w:sz w:val="14"/>
          <w:szCs w:val="20"/>
        </w:rPr>
        <w:t xml:space="preserve"> images of insurrection and a breaking up of the continent sized country. </w:t>
      </w:r>
      <w:r w:rsidRPr="009A1D8A">
        <w:rPr>
          <w:rStyle w:val="StyleUnderline"/>
          <w:szCs w:val="20"/>
          <w:highlight w:val="green"/>
        </w:rPr>
        <w:t>Slumping oil supplies will</w:t>
      </w:r>
      <w:r w:rsidRPr="009A1D8A">
        <w:rPr>
          <w:sz w:val="14"/>
          <w:szCs w:val="20"/>
        </w:rPr>
        <w:t xml:space="preserve"> automatically </w:t>
      </w:r>
      <w:r w:rsidRPr="009A1D8A">
        <w:rPr>
          <w:rStyle w:val="StyleUnderline"/>
          <w:szCs w:val="20"/>
          <w:highlight w:val="green"/>
        </w:rPr>
        <w:t>pit</w:t>
      </w:r>
      <w:r w:rsidRPr="009A1D8A">
        <w:rPr>
          <w:sz w:val="14"/>
          <w:szCs w:val="20"/>
        </w:rPr>
        <w:t xml:space="preserve"> the two largest energy consumers—</w:t>
      </w:r>
      <w:r w:rsidRPr="009A1D8A">
        <w:rPr>
          <w:rStyle w:val="StyleUnderline"/>
          <w:szCs w:val="20"/>
          <w:highlight w:val="green"/>
        </w:rPr>
        <w:t xml:space="preserve">the </w:t>
      </w:r>
      <w:r w:rsidRPr="009A1D8A">
        <w:rPr>
          <w:rStyle w:val="Emphasis"/>
          <w:szCs w:val="20"/>
          <w:highlight w:val="green"/>
        </w:rPr>
        <w:t>U</w:t>
      </w:r>
      <w:r w:rsidRPr="009A1D8A">
        <w:rPr>
          <w:sz w:val="14"/>
          <w:szCs w:val="20"/>
        </w:rPr>
        <w:t xml:space="preserve">nited </w:t>
      </w:r>
      <w:r w:rsidRPr="009A1D8A">
        <w:rPr>
          <w:rStyle w:val="Emphasis"/>
          <w:szCs w:val="20"/>
          <w:highlight w:val="green"/>
        </w:rPr>
        <w:t>S</w:t>
      </w:r>
      <w:r w:rsidRPr="009A1D8A">
        <w:rPr>
          <w:sz w:val="14"/>
          <w:szCs w:val="20"/>
        </w:rPr>
        <w:t xml:space="preserve">tates </w:t>
      </w:r>
      <w:r w:rsidRPr="009A1D8A">
        <w:rPr>
          <w:rStyle w:val="StyleUnderline"/>
          <w:szCs w:val="20"/>
          <w:highlight w:val="green"/>
        </w:rPr>
        <w:t>and China—against one another</w:t>
      </w:r>
      <w:r w:rsidRPr="009A1D8A">
        <w:rPr>
          <w:rStyle w:val="StyleUnderline"/>
          <w:szCs w:val="20"/>
        </w:rPr>
        <w:t xml:space="preserve"> in </w:t>
      </w:r>
      <w:r w:rsidRPr="009A1D8A">
        <w:rPr>
          <w:rStyle w:val="Emphasis"/>
          <w:szCs w:val="20"/>
        </w:rPr>
        <w:t>competition over supplies</w:t>
      </w:r>
      <w:r w:rsidRPr="009A1D8A">
        <w:rPr>
          <w:sz w:val="14"/>
          <w:szCs w:val="20"/>
        </w:rPr>
        <w:t xml:space="preserve"> in South America, West Africa, the Middle East, and Central Asia. </w:t>
      </w:r>
      <w:r w:rsidRPr="009A1D8A">
        <w:rPr>
          <w:rStyle w:val="StyleUnderline"/>
          <w:szCs w:val="20"/>
          <w:highlight w:val="green"/>
        </w:rPr>
        <w:t>China is</w:t>
      </w:r>
      <w:r w:rsidRPr="009A1D8A">
        <w:rPr>
          <w:sz w:val="14"/>
          <w:szCs w:val="20"/>
        </w:rPr>
        <w:t xml:space="preserve"> already </w:t>
      </w:r>
      <w:r w:rsidRPr="009A1D8A">
        <w:rPr>
          <w:rStyle w:val="Emphasis"/>
          <w:szCs w:val="20"/>
          <w:highlight w:val="green"/>
        </w:rPr>
        <w:t>taking this competition very seriously</w:t>
      </w:r>
      <w:r w:rsidRPr="009A1D8A">
        <w:rPr>
          <w:sz w:val="14"/>
          <w:szCs w:val="20"/>
        </w:rPr>
        <w:t xml:space="preserve">. It doesn’t require much of a leap to imagine a Cold War-style scramble between Washington and Beijing—not for like-minded allies this time but simply for reliable and tested suppliers of oil. </w:t>
      </w:r>
      <w:r w:rsidRPr="009A1D8A">
        <w:rPr>
          <w:rStyle w:val="StyleUnderline"/>
          <w:szCs w:val="20"/>
        </w:rPr>
        <w:t>One region that offers</w:t>
      </w:r>
      <w:r w:rsidRPr="009A1D8A">
        <w:rPr>
          <w:sz w:val="14"/>
          <w:szCs w:val="20"/>
        </w:rPr>
        <w:t xml:space="preserve"> promise and </w:t>
      </w:r>
      <w:r w:rsidRPr="009A1D8A">
        <w:rPr>
          <w:rStyle w:val="StyleUnderline"/>
          <w:szCs w:val="20"/>
        </w:rPr>
        <w:t>peril</w:t>
      </w:r>
      <w:r w:rsidRPr="009A1D8A">
        <w:rPr>
          <w:sz w:val="14"/>
          <w:szCs w:val="20"/>
        </w:rPr>
        <w:t xml:space="preserve"> in almost equal measure </w:t>
      </w:r>
      <w:r w:rsidRPr="009A1D8A">
        <w:rPr>
          <w:rStyle w:val="StyleUnderline"/>
          <w:szCs w:val="20"/>
        </w:rPr>
        <w:t xml:space="preserve">is </w:t>
      </w:r>
      <w:r w:rsidRPr="009A1D8A">
        <w:rPr>
          <w:rStyle w:val="StyleUnderline"/>
          <w:szCs w:val="20"/>
          <w:highlight w:val="green"/>
        </w:rPr>
        <w:t>the Artic</w:t>
      </w:r>
      <w:r w:rsidRPr="009A1D8A">
        <w:rPr>
          <w:sz w:val="14"/>
          <w:szCs w:val="20"/>
        </w:rPr>
        <w:t xml:space="preserve">, which many in the oil industry consider the last big basin of untapped hydrocarbon riches. But </w:t>
      </w:r>
      <w:r w:rsidRPr="009A1D8A">
        <w:rPr>
          <w:rStyle w:val="StyleUnderline"/>
          <w:szCs w:val="20"/>
        </w:rPr>
        <w:t xml:space="preserve">the Artic </w:t>
      </w:r>
      <w:r w:rsidRPr="009A1D8A">
        <w:rPr>
          <w:rStyle w:val="StyleUnderline"/>
          <w:szCs w:val="20"/>
          <w:highlight w:val="green"/>
        </w:rPr>
        <w:t>remains an ungoverned ocean</w:t>
      </w:r>
      <w:r w:rsidRPr="009A1D8A">
        <w:rPr>
          <w:sz w:val="14"/>
          <w:szCs w:val="20"/>
        </w:rPr>
        <w:t xml:space="preserve"> whose legal status couldn’t be less clear, especially so long as the United States continues to remain outside the international Law of the Sea Treaty. A</w:t>
      </w:r>
      <w:r w:rsidRPr="009A1D8A">
        <w:rPr>
          <w:rStyle w:val="StyleUnderline"/>
          <w:szCs w:val="20"/>
        </w:rPr>
        <w:t xml:space="preserve">s the ices there recede, the risk increases that </w:t>
      </w:r>
      <w:r w:rsidRPr="009A1D8A">
        <w:rPr>
          <w:rStyle w:val="StyleUnderline"/>
          <w:szCs w:val="20"/>
          <w:highlight w:val="green"/>
        </w:rPr>
        <w:t xml:space="preserve">a scramble for assets in the Artic could </w:t>
      </w:r>
      <w:r w:rsidRPr="009A1D8A">
        <w:rPr>
          <w:rStyle w:val="Emphasis"/>
          <w:szCs w:val="20"/>
          <w:highlight w:val="green"/>
        </w:rPr>
        <w:t>turn nasty</w:t>
      </w:r>
      <w:r w:rsidRPr="009A1D8A">
        <w:rPr>
          <w:sz w:val="14"/>
          <w:szCs w:val="20"/>
          <w:highlight w:val="green"/>
        </w:rPr>
        <w:t>.</w:t>
      </w:r>
    </w:p>
    <w:p w14:paraId="3D16CB01" w14:textId="77777777" w:rsidR="00ED2479" w:rsidRPr="009A1D8A" w:rsidRDefault="00ED2479" w:rsidP="00ED2479"/>
    <w:p w14:paraId="5CFD1A7A" w14:textId="77777777" w:rsidR="00ED2479" w:rsidRPr="009A1D8A" w:rsidRDefault="00ED2479" w:rsidP="00ED2479"/>
    <w:p w14:paraId="59B2D68E" w14:textId="0BB34591" w:rsidR="00ED2479" w:rsidRPr="009A1D8A" w:rsidRDefault="00ED2479" w:rsidP="00BC0D86">
      <w:pPr>
        <w:pStyle w:val="Heading2"/>
        <w:rPr>
          <w:rFonts w:cs="Calibri"/>
        </w:rPr>
      </w:pPr>
      <w:r w:rsidRPr="009A1D8A">
        <w:rPr>
          <w:rFonts w:cs="Calibri"/>
        </w:rPr>
        <w:lastRenderedPageBreak/>
        <w:t>1NC – CP</w:t>
      </w:r>
    </w:p>
    <w:p w14:paraId="3CDDF8C0" w14:textId="77777777" w:rsidR="00ED2479" w:rsidRPr="009A1D8A" w:rsidRDefault="00ED2479" w:rsidP="00ED2479">
      <w:pPr>
        <w:pStyle w:val="Heading4"/>
        <w:rPr>
          <w:rStyle w:val="Style13ptBold"/>
          <w:rFonts w:cs="Calibri"/>
          <w:bCs w:val="0"/>
        </w:rPr>
      </w:pPr>
      <w:r w:rsidRPr="009A1D8A">
        <w:rPr>
          <w:rStyle w:val="Style13ptBold"/>
          <w:rFonts w:cs="Calibri"/>
          <w:b/>
          <w:bCs w:val="0"/>
        </w:rPr>
        <w:t xml:space="preserve">CP: States except the United States should adopt a binding international agreement that bans the appropriation of outer space by private entities by establishing outer space as a </w:t>
      </w:r>
      <w:proofErr w:type="gramStart"/>
      <w:r w:rsidRPr="009A1D8A">
        <w:rPr>
          <w:rStyle w:val="Style13ptBold"/>
          <w:rFonts w:cs="Calibri"/>
          <w:b/>
          <w:bCs w:val="0"/>
        </w:rPr>
        <w:t>global commons</w:t>
      </w:r>
      <w:proofErr w:type="gramEnd"/>
      <w:r w:rsidRPr="009A1D8A">
        <w:rPr>
          <w:rStyle w:val="Style13ptBold"/>
          <w:rFonts w:cs="Calibri"/>
          <w:b/>
          <w:bCs w:val="0"/>
        </w:rPr>
        <w:t xml:space="preserve"> subject to regulatory delimiting and global liability.</w:t>
      </w:r>
      <w:r w:rsidRPr="009A1D8A">
        <w:rPr>
          <w:rStyle w:val="Style13ptBold"/>
          <w:rFonts w:cs="Calibri"/>
          <w:bCs w:val="0"/>
        </w:rPr>
        <w:t xml:space="preserve"> </w:t>
      </w:r>
      <w:r w:rsidRPr="009A1D8A">
        <w:rPr>
          <w:rFonts w:cs="Calibri"/>
        </w:rPr>
        <w:t xml:space="preserve">The United States should submit an environmental impact assessment of establishing outer space as a </w:t>
      </w:r>
      <w:proofErr w:type="gramStart"/>
      <w:r w:rsidRPr="009A1D8A">
        <w:rPr>
          <w:rFonts w:cs="Calibri"/>
        </w:rPr>
        <w:t>global commons</w:t>
      </w:r>
      <w:proofErr w:type="gramEnd"/>
      <w:r w:rsidRPr="009A1D8A">
        <w:rPr>
          <w:rFonts w:cs="Calibri"/>
        </w:rPr>
        <w:t xml:space="preserve"> subject to regulatory delimiting and global liability to the UN Office of Outer Space Affairs for public comment, modification, and approval. The United States federal government should implement the approved version of the submitted proposal. </w:t>
      </w:r>
    </w:p>
    <w:p w14:paraId="2A9CBE8F" w14:textId="77777777" w:rsidR="00ED2479" w:rsidRPr="009A1D8A" w:rsidRDefault="00ED2479" w:rsidP="00ED2479">
      <w:pPr>
        <w:keepNext/>
        <w:keepLines/>
        <w:spacing w:before="200"/>
        <w:outlineLvl w:val="3"/>
        <w:rPr>
          <w:rFonts w:eastAsiaTheme="majorEastAsia"/>
          <w:b/>
          <w:iCs/>
          <w:sz w:val="26"/>
        </w:rPr>
      </w:pPr>
      <w:r w:rsidRPr="009A1D8A">
        <w:rPr>
          <w:rFonts w:eastAsiaTheme="majorEastAsia"/>
          <w:b/>
          <w:iCs/>
          <w:sz w:val="26"/>
        </w:rPr>
        <w:t xml:space="preserve">Counterplan competes and creates the least environmentally damaging version of the </w:t>
      </w:r>
      <w:proofErr w:type="spellStart"/>
      <w:r w:rsidRPr="009A1D8A">
        <w:rPr>
          <w:rFonts w:eastAsiaTheme="majorEastAsia"/>
          <w:b/>
          <w:iCs/>
          <w:sz w:val="26"/>
        </w:rPr>
        <w:t>aff</w:t>
      </w:r>
      <w:proofErr w:type="spellEnd"/>
      <w:r w:rsidRPr="009A1D8A">
        <w:rPr>
          <w:rFonts w:eastAsiaTheme="majorEastAsia"/>
          <w:b/>
          <w:iCs/>
          <w:sz w:val="26"/>
        </w:rPr>
        <w:t xml:space="preserve">. </w:t>
      </w:r>
    </w:p>
    <w:p w14:paraId="5A474180" w14:textId="77777777" w:rsidR="00ED2479" w:rsidRPr="009A1D8A" w:rsidRDefault="00ED2479" w:rsidP="00ED2479">
      <w:r w:rsidRPr="009A1D8A">
        <w:t xml:space="preserve">William R. </w:t>
      </w:r>
      <w:r w:rsidRPr="009A1D8A">
        <w:rPr>
          <w:b/>
          <w:bCs/>
          <w:sz w:val="26"/>
          <w:u w:val="single"/>
        </w:rPr>
        <w:t>Kramer</w:t>
      </w:r>
      <w:r w:rsidRPr="009A1D8A">
        <w:t xml:space="preserve">, PhD </w:t>
      </w:r>
      <w:proofErr w:type="spellStart"/>
      <w:r w:rsidRPr="009A1D8A">
        <w:t>Polisci</w:t>
      </w:r>
      <w:proofErr w:type="spellEnd"/>
      <w:r w:rsidRPr="009A1D8A">
        <w:t xml:space="preserve">/Futures Studies @ U of H Manoa, Currently HDR Inc. Extraterrestrial Environmental Analyst, </w:t>
      </w:r>
      <w:r w:rsidRPr="009A1D8A">
        <w:rPr>
          <w:b/>
          <w:bCs/>
          <w:sz w:val="26"/>
          <w:u w:val="single"/>
        </w:rPr>
        <w:t>’14</w:t>
      </w:r>
      <w:r w:rsidRPr="009A1D8A">
        <w:t xml:space="preserve">, “Extraterrestrial environmental impact assessments A foreseeable prerequisite for wise decisions regarding outer space exploration, </w:t>
      </w:r>
      <w:proofErr w:type="gramStart"/>
      <w:r w:rsidRPr="009A1D8A">
        <w:t>research</w:t>
      </w:r>
      <w:proofErr w:type="gramEnd"/>
      <w:r w:rsidRPr="009A1D8A">
        <w:t xml:space="preserve"> and development” Space Policy 30 (2014) 215-222</w:t>
      </w:r>
    </w:p>
    <w:p w14:paraId="7AA8A543" w14:textId="77777777" w:rsidR="00ED2479" w:rsidRPr="009A1D8A" w:rsidRDefault="00ED2479" w:rsidP="00ED2479">
      <w:pPr>
        <w:rPr>
          <w:u w:val="single"/>
        </w:rPr>
      </w:pPr>
      <w:r w:rsidRPr="009A1D8A">
        <w:t xml:space="preserve">To be most effective, all spacefaring nations and enterprises would voluntarily participate in assessing their extraterrestrial environmental impacts prior to undertaking actions in space. </w:t>
      </w:r>
      <w:r w:rsidRPr="009A1D8A">
        <w:rPr>
          <w:u w:val="single"/>
        </w:rPr>
        <w:t>A hypothetical</w:t>
      </w:r>
      <w:r w:rsidRPr="009A1D8A">
        <w:t xml:space="preserve"> chronology of such a process might include: (1</w:t>
      </w:r>
      <w:r w:rsidRPr="009A1D8A">
        <w:rPr>
          <w:u w:val="single"/>
        </w:rPr>
        <w:t xml:space="preserve">) Impact </w:t>
      </w:r>
      <w:r w:rsidRPr="009A1D8A">
        <w:rPr>
          <w:highlight w:val="green"/>
          <w:u w:val="single"/>
        </w:rPr>
        <w:t xml:space="preserve">assessments are prepared </w:t>
      </w:r>
      <w:r w:rsidRPr="009A1D8A">
        <w:rPr>
          <w:u w:val="single"/>
        </w:rPr>
        <w:t xml:space="preserve">by the action proponent </w:t>
      </w:r>
      <w:r w:rsidRPr="009A1D8A">
        <w:rPr>
          <w:highlight w:val="green"/>
          <w:u w:val="single"/>
        </w:rPr>
        <w:t>and submitted to a</w:t>
      </w:r>
      <w:r w:rsidRPr="009A1D8A">
        <w:rPr>
          <w:u w:val="single"/>
        </w:rPr>
        <w:t xml:space="preserve">n impartial international </w:t>
      </w:r>
      <w:r w:rsidRPr="009A1D8A">
        <w:rPr>
          <w:highlight w:val="green"/>
          <w:u w:val="single"/>
        </w:rPr>
        <w:t>panel</w:t>
      </w:r>
      <w:r w:rsidRPr="009A1D8A">
        <w:t xml:space="preserve"> or board; (2) </w:t>
      </w:r>
      <w:r w:rsidRPr="009A1D8A">
        <w:rPr>
          <w:highlight w:val="green"/>
          <w:u w:val="single"/>
        </w:rPr>
        <w:t xml:space="preserve">The panel determines </w:t>
      </w:r>
      <w:r w:rsidRPr="009A1D8A">
        <w:rPr>
          <w:u w:val="single"/>
        </w:rPr>
        <w:t xml:space="preserve">the assessment's </w:t>
      </w:r>
      <w:r w:rsidRPr="009A1D8A">
        <w:rPr>
          <w:highlight w:val="green"/>
          <w:u w:val="single"/>
        </w:rPr>
        <w:t>sufficiency</w:t>
      </w:r>
      <w:r w:rsidRPr="009A1D8A">
        <w:t xml:space="preserve">; (3) </w:t>
      </w:r>
      <w:r w:rsidRPr="009A1D8A">
        <w:rPr>
          <w:highlight w:val="green"/>
          <w:u w:val="single"/>
        </w:rPr>
        <w:t>The assessment is published in</w:t>
      </w:r>
      <w:r w:rsidRPr="009A1D8A">
        <w:rPr>
          <w:u w:val="single"/>
        </w:rPr>
        <w:t xml:space="preserve"> an electronic or other </w:t>
      </w:r>
      <w:r w:rsidRPr="009A1D8A">
        <w:rPr>
          <w:highlight w:val="green"/>
          <w:u w:val="single"/>
        </w:rPr>
        <w:t xml:space="preserve">format accessible to the public followed by </w:t>
      </w:r>
      <w:r w:rsidRPr="009A1D8A">
        <w:rPr>
          <w:u w:val="single"/>
        </w:rPr>
        <w:t xml:space="preserve">a </w:t>
      </w:r>
      <w:r w:rsidRPr="009A1D8A">
        <w:rPr>
          <w:highlight w:val="green"/>
          <w:u w:val="single"/>
        </w:rPr>
        <w:t>comment period</w:t>
      </w:r>
      <w:r w:rsidRPr="009A1D8A">
        <w:t xml:space="preserve">; (4) </w:t>
      </w:r>
      <w:r w:rsidRPr="009A1D8A">
        <w:rPr>
          <w:u w:val="single"/>
        </w:rPr>
        <w:t xml:space="preserve">The </w:t>
      </w:r>
      <w:r w:rsidRPr="009A1D8A">
        <w:rPr>
          <w:highlight w:val="green"/>
          <w:u w:val="single"/>
        </w:rPr>
        <w:t xml:space="preserve">action proponent addresses comments and submits responses </w:t>
      </w:r>
      <w:r w:rsidRPr="009A1D8A">
        <w:rPr>
          <w:u w:val="single"/>
        </w:rPr>
        <w:t>to the panel;</w:t>
      </w:r>
      <w:r w:rsidRPr="009A1D8A">
        <w:t xml:space="preserve"> (5) </w:t>
      </w:r>
      <w:r w:rsidRPr="009A1D8A">
        <w:rPr>
          <w:highlight w:val="green"/>
          <w:u w:val="single"/>
        </w:rPr>
        <w:t xml:space="preserve">The panel publishes </w:t>
      </w:r>
      <w:r w:rsidRPr="009A1D8A">
        <w:rPr>
          <w:u w:val="single"/>
        </w:rPr>
        <w:t xml:space="preserve">its </w:t>
      </w:r>
      <w:r w:rsidRPr="009A1D8A">
        <w:rPr>
          <w:highlight w:val="green"/>
          <w:u w:val="single"/>
        </w:rPr>
        <w:t>approval or concerns</w:t>
      </w:r>
      <w:r w:rsidRPr="009A1D8A">
        <w:t xml:space="preserve">; (6) </w:t>
      </w:r>
      <w:r w:rsidRPr="009A1D8A">
        <w:rPr>
          <w:highlight w:val="green"/>
          <w:u w:val="single"/>
        </w:rPr>
        <w:t xml:space="preserve">The action </w:t>
      </w:r>
      <w:r w:rsidRPr="009A1D8A">
        <w:rPr>
          <w:u w:val="single"/>
        </w:rPr>
        <w:t xml:space="preserve">proceeds, </w:t>
      </w:r>
      <w:r w:rsidRPr="009A1D8A">
        <w:rPr>
          <w:highlight w:val="green"/>
          <w:u w:val="single"/>
        </w:rPr>
        <w:t xml:space="preserve">is </w:t>
      </w:r>
      <w:r w:rsidRPr="009A1D8A">
        <w:rPr>
          <w:b/>
          <w:iCs/>
          <w:highlight w:val="green"/>
          <w:u w:val="single"/>
          <w:bdr w:val="single" w:sz="8" w:space="0" w:color="auto"/>
        </w:rPr>
        <w:t>modified or is abandoned</w:t>
      </w:r>
      <w:r w:rsidRPr="009A1D8A">
        <w:rPr>
          <w:u w:val="single"/>
        </w:rPr>
        <w:t xml:space="preserve">; </w:t>
      </w:r>
      <w:r w:rsidRPr="009A1D8A">
        <w:t>and (7) should the action proceed, periodic reports of the action's progress and impacts are filed for future reference in a digital format to allow broad access</w:t>
      </w:r>
      <w:r w:rsidRPr="009A1D8A">
        <w:rPr>
          <w:u w:val="single"/>
        </w:rPr>
        <w:t xml:space="preserve">. The process would support the spirit of both </w:t>
      </w:r>
      <w:r w:rsidRPr="009A1D8A">
        <w:rPr>
          <w:b/>
          <w:iCs/>
          <w:u w:val="single"/>
          <w:bdr w:val="single" w:sz="8" w:space="0" w:color="auto"/>
        </w:rPr>
        <w:t>NEPA</w:t>
      </w:r>
      <w:r w:rsidRPr="009A1D8A">
        <w:rPr>
          <w:u w:val="single"/>
        </w:rPr>
        <w:t xml:space="preserve"> to “fulfill the responsibilities of each generation as trustee of the environment for succeeding generations”</w:t>
      </w:r>
      <w:r w:rsidRPr="009A1D8A">
        <w:t xml:space="preserve"> (42 USC x4331(b)(1)) </w:t>
      </w:r>
      <w:r w:rsidRPr="009A1D8A">
        <w:rPr>
          <w:u w:val="single"/>
        </w:rPr>
        <w:t xml:space="preserve">and Article 4(1) of the Moon Agreement's directive that “due regard shall be paid to the interests of present and future generations.” </w:t>
      </w:r>
      <w:r w:rsidRPr="009A1D8A">
        <w:t xml:space="preserve">Given the likelihood that </w:t>
      </w:r>
      <w:r w:rsidRPr="009A1D8A">
        <w:rPr>
          <w:u w:val="single"/>
        </w:rPr>
        <w:t xml:space="preserve">all states would appreciate the need for maintaining extraterrestrial environments and landscapes for both future research and exploitation, </w:t>
      </w:r>
      <w:r w:rsidRPr="009A1D8A">
        <w:rPr>
          <w:highlight w:val="green"/>
          <w:u w:val="single"/>
        </w:rPr>
        <w:t xml:space="preserve">pressure from peer states and space industries may be sufficient to </w:t>
      </w:r>
      <w:r w:rsidRPr="009A1D8A">
        <w:rPr>
          <w:b/>
          <w:iCs/>
          <w:highlight w:val="green"/>
          <w:u w:val="single"/>
          <w:bdr w:val="single" w:sz="8" w:space="0" w:color="auto"/>
        </w:rPr>
        <w:t>encourage a trend of compliance</w:t>
      </w:r>
      <w:r w:rsidRPr="009A1D8A">
        <w:rPr>
          <w:highlight w:val="green"/>
          <w:u w:val="single"/>
        </w:rPr>
        <w:t>.</w:t>
      </w:r>
    </w:p>
    <w:p w14:paraId="32D8EC68" w14:textId="77777777" w:rsidR="00ED2479" w:rsidRPr="009A1D8A" w:rsidRDefault="00ED2479" w:rsidP="00ED2479">
      <w:r w:rsidRPr="009A1D8A">
        <w:t xml:space="preserve">Such </w:t>
      </w:r>
      <w:r w:rsidRPr="009A1D8A">
        <w:rPr>
          <w:u w:val="single"/>
        </w:rPr>
        <w:t>a review and approval system</w:t>
      </w:r>
      <w:r w:rsidRPr="009A1D8A">
        <w:t xml:space="preserve"> (perhaps </w:t>
      </w:r>
      <w:proofErr w:type="gramStart"/>
      <w:r w:rsidRPr="009A1D8A">
        <w:t>similar to</w:t>
      </w:r>
      <w:proofErr w:type="gramEnd"/>
      <w:r w:rsidRPr="009A1D8A">
        <w:t xml:space="preserve"> NEPA's relationship with the Council on Environmental Quality and its oversight function) </w:t>
      </w:r>
      <w:r w:rsidRPr="009A1D8A">
        <w:rPr>
          <w:u w:val="single"/>
        </w:rPr>
        <w:t xml:space="preserve">could be attempted </w:t>
      </w:r>
      <w:r w:rsidRPr="009A1D8A">
        <w:rPr>
          <w:highlight w:val="green"/>
          <w:u w:val="single"/>
        </w:rPr>
        <w:t>within</w:t>
      </w:r>
      <w:r w:rsidRPr="009A1D8A">
        <w:rPr>
          <w:u w:val="single"/>
        </w:rPr>
        <w:t xml:space="preserve"> </w:t>
      </w:r>
      <w:r w:rsidRPr="009A1D8A">
        <w:rPr>
          <w:highlight w:val="green"/>
          <w:u w:val="single"/>
        </w:rPr>
        <w:t>the</w:t>
      </w:r>
      <w:r w:rsidRPr="009A1D8A">
        <w:t xml:space="preserve"> structure of the UN, such as within the </w:t>
      </w:r>
      <w:r w:rsidRPr="009A1D8A">
        <w:rPr>
          <w:b/>
          <w:iCs/>
          <w:highlight w:val="green"/>
          <w:u w:val="single"/>
          <w:bdr w:val="single" w:sz="8" w:space="0" w:color="auto"/>
        </w:rPr>
        <w:t>UN Office of Outer Space Affairs</w:t>
      </w:r>
      <w:r w:rsidRPr="009A1D8A">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9A1D8A">
        <w:rPr>
          <w:b/>
          <w:u w:val="single"/>
        </w:rPr>
        <w:t>so a precedent for reporting exists.</w:t>
      </w:r>
      <w:r w:rsidRPr="009A1D8A">
        <w:t xml:space="preserve"> </w:t>
      </w:r>
      <w:r w:rsidRPr="009A1D8A">
        <w:rPr>
          <w:b/>
          <w:iCs/>
          <w:u w:val="single"/>
          <w:bdr w:val="single" w:sz="8" w:space="0" w:color="auto"/>
        </w:rPr>
        <w:t xml:space="preserve">Presently, however, </w:t>
      </w:r>
      <w:r w:rsidRPr="009A1D8A">
        <w:rPr>
          <w:b/>
          <w:iCs/>
          <w:highlight w:val="green"/>
          <w:u w:val="single"/>
          <w:bdr w:val="single" w:sz="8" w:space="0" w:color="auto"/>
        </w:rPr>
        <w:t>reports</w:t>
      </w:r>
      <w:r w:rsidRPr="009A1D8A">
        <w:rPr>
          <w:b/>
          <w:iCs/>
          <w:u w:val="single"/>
          <w:bdr w:val="single" w:sz="8" w:space="0" w:color="auto"/>
        </w:rPr>
        <w:t xml:space="preserve"> tend to </w:t>
      </w:r>
      <w:r w:rsidRPr="009A1D8A">
        <w:rPr>
          <w:b/>
          <w:iCs/>
          <w:highlight w:val="green"/>
          <w:u w:val="single"/>
          <w:bdr w:val="single" w:sz="8" w:space="0" w:color="auto"/>
        </w:rPr>
        <w:t>document</w:t>
      </w:r>
      <w:r w:rsidRPr="009A1D8A">
        <w:rPr>
          <w:b/>
          <w:iCs/>
          <w:u w:val="single"/>
          <w:bdr w:val="single" w:sz="8" w:space="0" w:color="auto"/>
        </w:rPr>
        <w:t xml:space="preserve"> positive actions and research, </w:t>
      </w:r>
      <w:r w:rsidRPr="009A1D8A">
        <w:rPr>
          <w:b/>
          <w:iCs/>
          <w:highlight w:val="green"/>
          <w:u w:val="single"/>
          <w:bdr w:val="single" w:sz="8" w:space="0" w:color="auto"/>
        </w:rPr>
        <w:t xml:space="preserve">not details of </w:t>
      </w:r>
      <w:r w:rsidRPr="009A1D8A">
        <w:rPr>
          <w:b/>
          <w:iCs/>
          <w:u w:val="single"/>
          <w:bdr w:val="single" w:sz="8" w:space="0" w:color="auto"/>
        </w:rPr>
        <w:t xml:space="preserve">extraterrestrial </w:t>
      </w:r>
      <w:r w:rsidRPr="009A1D8A">
        <w:rPr>
          <w:b/>
          <w:iCs/>
          <w:highlight w:val="green"/>
          <w:u w:val="single"/>
          <w:bdr w:val="single" w:sz="8" w:space="0" w:color="auto"/>
        </w:rPr>
        <w:t>environmental impacts</w:t>
      </w:r>
      <w:r w:rsidRPr="009A1D8A">
        <w:t>.</w:t>
      </w:r>
    </w:p>
    <w:p w14:paraId="46F22F5E" w14:textId="77777777" w:rsidR="00ED2479" w:rsidRPr="009A1D8A" w:rsidRDefault="00ED2479" w:rsidP="00ED2479">
      <w:pPr>
        <w:keepNext/>
        <w:keepLines/>
        <w:spacing w:before="200"/>
        <w:outlineLvl w:val="3"/>
        <w:rPr>
          <w:rFonts w:eastAsiaTheme="majorEastAsia"/>
          <w:b/>
          <w:iCs/>
          <w:sz w:val="26"/>
        </w:rPr>
      </w:pPr>
      <w:r w:rsidRPr="009A1D8A">
        <w:rPr>
          <w:rFonts w:eastAsiaTheme="majorEastAsia"/>
          <w:b/>
          <w:iCs/>
          <w:sz w:val="26"/>
        </w:rPr>
        <w:t xml:space="preserve">Extinction. EIA is key to preserve space resources, stop resource wars, and extra-terrestrial environmental damage. </w:t>
      </w:r>
    </w:p>
    <w:p w14:paraId="540FFDF7" w14:textId="77777777" w:rsidR="00ED2479" w:rsidRPr="009A1D8A" w:rsidRDefault="00ED2479" w:rsidP="00ED2479">
      <w:r w:rsidRPr="009A1D8A">
        <w:t xml:space="preserve">William R. </w:t>
      </w:r>
      <w:r w:rsidRPr="009A1D8A">
        <w:rPr>
          <w:b/>
          <w:bCs/>
          <w:sz w:val="26"/>
          <w:u w:val="single"/>
        </w:rPr>
        <w:t>Kramer</w:t>
      </w:r>
      <w:r w:rsidRPr="009A1D8A">
        <w:t xml:space="preserve">, Hawaii Research Center for Futures Studies @ University of Hawaii, </w:t>
      </w:r>
      <w:r w:rsidRPr="009A1D8A">
        <w:rPr>
          <w:b/>
          <w:bCs/>
          <w:sz w:val="26"/>
          <w:u w:val="single"/>
        </w:rPr>
        <w:t>'17</w:t>
      </w:r>
      <w:r w:rsidRPr="009A1D8A">
        <w:t>, In dreams begin responsibilities – environmental impact assessment and outer space development, ENVIRONMENTAL PRACTICE, VOL. 19, NO. 3, 128–138</w:t>
      </w:r>
    </w:p>
    <w:p w14:paraId="048EDE40" w14:textId="77777777" w:rsidR="00ED2479" w:rsidRPr="009A1D8A" w:rsidRDefault="00ED2479" w:rsidP="00ED2479">
      <w:r w:rsidRPr="009A1D8A">
        <w:rPr>
          <w:b/>
          <w:iCs/>
          <w:u w:val="single"/>
          <w:bdr w:val="single" w:sz="8" w:space="0" w:color="auto"/>
        </w:rPr>
        <w:t xml:space="preserve">Benefits of </w:t>
      </w:r>
      <w:r w:rsidRPr="009A1D8A">
        <w:rPr>
          <w:b/>
          <w:iCs/>
          <w:highlight w:val="green"/>
          <w:u w:val="single"/>
          <w:bdr w:val="single" w:sz="8" w:space="0" w:color="auto"/>
        </w:rPr>
        <w:t>extraterrestrial e</w:t>
      </w:r>
      <w:r w:rsidRPr="009A1D8A">
        <w:rPr>
          <w:b/>
          <w:iCs/>
          <w:u w:val="single"/>
          <w:bdr w:val="single" w:sz="8" w:space="0" w:color="auto"/>
        </w:rPr>
        <w:t xml:space="preserve">nvironmental </w:t>
      </w:r>
      <w:r w:rsidRPr="009A1D8A">
        <w:rPr>
          <w:b/>
          <w:iCs/>
          <w:highlight w:val="green"/>
          <w:u w:val="single"/>
          <w:bdr w:val="single" w:sz="8" w:space="0" w:color="auto"/>
        </w:rPr>
        <w:t>i</w:t>
      </w:r>
      <w:r w:rsidRPr="009A1D8A">
        <w:rPr>
          <w:b/>
          <w:iCs/>
          <w:u w:val="single"/>
          <w:bdr w:val="single" w:sz="8" w:space="0" w:color="auto"/>
        </w:rPr>
        <w:t xml:space="preserve">mpact </w:t>
      </w:r>
      <w:r w:rsidRPr="009A1D8A">
        <w:rPr>
          <w:b/>
          <w:iCs/>
          <w:highlight w:val="green"/>
          <w:u w:val="single"/>
          <w:bdr w:val="single" w:sz="8" w:space="0" w:color="auto"/>
        </w:rPr>
        <w:t>a</w:t>
      </w:r>
      <w:r w:rsidRPr="009A1D8A">
        <w:rPr>
          <w:b/>
          <w:iCs/>
          <w:u w:val="single"/>
          <w:bdr w:val="single" w:sz="8" w:space="0" w:color="auto"/>
        </w:rPr>
        <w:t>ssessment</w:t>
      </w:r>
      <w:r w:rsidRPr="009A1D8A">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9A1D8A">
        <w:t>Zubrin</w:t>
      </w:r>
      <w:proofErr w:type="spellEnd"/>
      <w:r w:rsidRPr="009A1D8A">
        <w:t xml:space="preserve">, 1996; </w:t>
      </w:r>
      <w:proofErr w:type="spellStart"/>
      <w:r w:rsidRPr="009A1D8A">
        <w:t>Renstrom</w:t>
      </w:r>
      <w:proofErr w:type="spellEnd"/>
      <w:r w:rsidRPr="009A1D8A">
        <w:t xml:space="preserve">, 2016). Ever is a long time. While the statement may be figuratively true </w:t>
      </w:r>
      <w:r w:rsidRPr="009A1D8A">
        <w:lastRenderedPageBreak/>
        <w:t xml:space="preserve">for some mineral ores that may last through an individual company’s project timeline, it is not necessarily true for long-term planning. </w:t>
      </w:r>
      <w:r w:rsidRPr="009A1D8A">
        <w:rPr>
          <w:b/>
          <w:iCs/>
          <w:highlight w:val="green"/>
          <w:u w:val="single"/>
          <w:bdr w:val="single" w:sz="8" w:space="0" w:color="auto"/>
        </w:rPr>
        <w:t>There will</w:t>
      </w:r>
      <w:r w:rsidRPr="009A1D8A">
        <w:rPr>
          <w:b/>
          <w:iCs/>
          <w:u w:val="single"/>
          <w:bdr w:val="single" w:sz="8" w:space="0" w:color="auto"/>
        </w:rPr>
        <w:t xml:space="preserve"> likely </w:t>
      </w:r>
      <w:r w:rsidRPr="009A1D8A">
        <w:rPr>
          <w:b/>
          <w:iCs/>
          <w:highlight w:val="green"/>
          <w:u w:val="single"/>
          <w:bdr w:val="single" w:sz="8" w:space="0" w:color="auto"/>
        </w:rPr>
        <w:t>be competition for</w:t>
      </w:r>
      <w:r w:rsidRPr="009A1D8A">
        <w:rPr>
          <w:b/>
          <w:iCs/>
          <w:u w:val="single"/>
          <w:bdr w:val="single" w:sz="8" w:space="0" w:color="auto"/>
        </w:rPr>
        <w:t xml:space="preserve"> the rarest (most </w:t>
      </w:r>
      <w:r w:rsidRPr="009A1D8A">
        <w:rPr>
          <w:b/>
          <w:iCs/>
          <w:highlight w:val="green"/>
          <w:u w:val="single"/>
          <w:bdr w:val="single" w:sz="8" w:space="0" w:color="auto"/>
        </w:rPr>
        <w:t>valuable) minerals</w:t>
      </w:r>
      <w:r w:rsidRPr="009A1D8A">
        <w:t xml:space="preserve">. </w:t>
      </w:r>
      <w:r w:rsidRPr="009A1D8A">
        <w:rPr>
          <w:u w:val="single"/>
        </w:rPr>
        <w:t xml:space="preserve">Without some form of planning and regulation, </w:t>
      </w:r>
      <w:r w:rsidRPr="009A1D8A">
        <w:rPr>
          <w:highlight w:val="green"/>
          <w:u w:val="single"/>
        </w:rPr>
        <w:t>they may be extracted</w:t>
      </w:r>
      <w:r w:rsidRPr="009A1D8A">
        <w:rPr>
          <w:u w:val="single"/>
        </w:rPr>
        <w:t xml:space="preserve"> </w:t>
      </w:r>
      <w:r w:rsidRPr="009A1D8A">
        <w:rPr>
          <w:highlight w:val="green"/>
          <w:u w:val="single"/>
        </w:rPr>
        <w:t>in an inefficient and</w:t>
      </w:r>
      <w:r w:rsidRPr="009A1D8A">
        <w:rPr>
          <w:u w:val="single"/>
        </w:rPr>
        <w:t xml:space="preserve"> environmentally </w:t>
      </w:r>
      <w:r w:rsidRPr="009A1D8A">
        <w:rPr>
          <w:highlight w:val="green"/>
          <w:u w:val="single"/>
        </w:rPr>
        <w:t xml:space="preserve">damaging manner and be </w:t>
      </w:r>
      <w:r w:rsidRPr="009A1D8A">
        <w:rPr>
          <w:b/>
          <w:highlight w:val="green"/>
          <w:u w:val="single"/>
        </w:rPr>
        <w:t>quickly depleted</w:t>
      </w:r>
      <w:r w:rsidRPr="009A1D8A">
        <w:t xml:space="preserve"> (</w:t>
      </w:r>
      <w:r w:rsidRPr="009A1D8A">
        <w:rPr>
          <w:u w:val="single"/>
        </w:rPr>
        <w:t>as exemplified by hydraulic mining for gold on Earth, which wasted much of the resource and resulted in extensive environmental damage</w:t>
      </w:r>
      <w:r w:rsidRPr="009A1D8A">
        <w:t>) (Merchant, 1998).</w:t>
      </w:r>
    </w:p>
    <w:p w14:paraId="77F0F7D7" w14:textId="77777777" w:rsidR="00ED2479" w:rsidRPr="009A1D8A" w:rsidRDefault="00ED2479" w:rsidP="00ED2479">
      <w:r w:rsidRPr="009A1D8A">
        <w:rPr>
          <w:u w:val="single"/>
        </w:rPr>
        <w:t>How might resources be put to their highest and best use unless regulated?</w:t>
      </w:r>
      <w:r w:rsidRPr="009A1D8A">
        <w:t xml:space="preserve"> </w:t>
      </w:r>
      <w:r w:rsidRPr="009A1D8A">
        <w:rPr>
          <w:highlight w:val="green"/>
          <w:u w:val="single"/>
        </w:rPr>
        <w:t>Both</w:t>
      </w:r>
      <w:r w:rsidRPr="009A1D8A">
        <w:rPr>
          <w:u w:val="single"/>
        </w:rPr>
        <w:t xml:space="preserve"> the </w:t>
      </w:r>
      <w:r w:rsidRPr="009A1D8A">
        <w:rPr>
          <w:highlight w:val="green"/>
          <w:u w:val="single"/>
        </w:rPr>
        <w:t xml:space="preserve">Moon and Mars have water ice which will be </w:t>
      </w:r>
      <w:r w:rsidRPr="009A1D8A">
        <w:rPr>
          <w:b/>
          <w:iCs/>
          <w:highlight w:val="green"/>
          <w:u w:val="single"/>
          <w:bdr w:val="single" w:sz="8" w:space="0" w:color="auto"/>
        </w:rPr>
        <w:t>crucial for human survival</w:t>
      </w:r>
      <w:r w:rsidRPr="009A1D8A">
        <w:rPr>
          <w:highlight w:val="green"/>
          <w:u w:val="single"/>
        </w:rPr>
        <w:t>, but water also has lucrative industrial uses;</w:t>
      </w:r>
      <w:r w:rsidRPr="009A1D8A">
        <w:rPr>
          <w:u w:val="single"/>
        </w:rPr>
        <w:t xml:space="preserve"> it is potentially the raw material for manufacturing both rocket fuel and oxygen</w:t>
      </w:r>
      <w:r w:rsidRPr="009A1D8A">
        <w:t xml:space="preserve">. </w:t>
      </w:r>
      <w:r w:rsidRPr="009A1D8A">
        <w:rPr>
          <w:b/>
          <w:iCs/>
          <w:highlight w:val="green"/>
          <w:u w:val="single"/>
          <w:bdr w:val="single" w:sz="8" w:space="0" w:color="auto"/>
        </w:rPr>
        <w:t>Conflicts over resource allocation</w:t>
      </w:r>
      <w:r w:rsidRPr="009A1D8A">
        <w:rPr>
          <w:u w:val="single"/>
        </w:rPr>
        <w:t xml:space="preserve"> </w:t>
      </w:r>
      <w:r w:rsidRPr="009A1D8A">
        <w:rPr>
          <w:highlight w:val="green"/>
          <w:u w:val="single"/>
        </w:rPr>
        <w:t xml:space="preserve">may be better addressed during an </w:t>
      </w:r>
      <w:r w:rsidRPr="009A1D8A">
        <w:rPr>
          <w:b/>
          <w:iCs/>
          <w:highlight w:val="green"/>
          <w:u w:val="single"/>
          <w:bdr w:val="single" w:sz="8" w:space="0" w:color="auto"/>
        </w:rPr>
        <w:t>assessment process</w:t>
      </w:r>
      <w:r w:rsidRPr="009A1D8A">
        <w:rPr>
          <w:u w:val="single"/>
        </w:rPr>
        <w:t xml:space="preserve"> that seeks to balance highest and best use with discovery and first use</w:t>
      </w:r>
      <w:r w:rsidRPr="009A1D8A">
        <w:t xml:space="preserve">. </w:t>
      </w:r>
      <w:r w:rsidRPr="009A1D8A">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9A1D8A">
        <w:rPr>
          <w:u w:val="single"/>
        </w:rPr>
        <w:t>sites</w:t>
      </w:r>
      <w:r w:rsidRPr="009A1D8A">
        <w:t>.</w:t>
      </w:r>
      <w:proofErr w:type="gramEnd"/>
      <w:r w:rsidRPr="009A1D8A">
        <w:t xml:space="preserve"> The China National Space Administration is planning to place a crew on the Moon by 2024, so </w:t>
      </w:r>
      <w:r w:rsidRPr="009A1D8A">
        <w:rPr>
          <w:b/>
          <w:highlight w:val="green"/>
          <w:u w:val="single"/>
        </w:rPr>
        <w:t>competition for</w:t>
      </w:r>
      <w:r w:rsidRPr="009A1D8A">
        <w:rPr>
          <w:b/>
          <w:u w:val="single"/>
        </w:rPr>
        <w:t xml:space="preserve"> the best </w:t>
      </w:r>
      <w:r w:rsidRPr="009A1D8A">
        <w:rPr>
          <w:b/>
          <w:highlight w:val="green"/>
          <w:u w:val="single"/>
        </w:rPr>
        <w:t>sites will be intense</w:t>
      </w:r>
      <w:r w:rsidRPr="009A1D8A">
        <w:t xml:space="preserve"> (Kramer, 2015b; China Digital Times, 2012).</w:t>
      </w:r>
    </w:p>
    <w:p w14:paraId="7260F4F4" w14:textId="77777777" w:rsidR="00ED2479" w:rsidRPr="009A1D8A" w:rsidRDefault="00ED2479" w:rsidP="00ED2479">
      <w:pPr>
        <w:rPr>
          <w:u w:val="single"/>
        </w:rPr>
      </w:pPr>
      <w:r w:rsidRPr="009A1D8A">
        <w:rPr>
          <w:u w:val="single"/>
        </w:rPr>
        <w:t>Space industries generally are not considering that their proposed actions may preclude alternative uses such as scientific research and human settlement</w:t>
      </w:r>
      <w:r w:rsidRPr="009A1D8A">
        <w:t xml:space="preserve">. </w:t>
      </w:r>
      <w:r w:rsidRPr="009A1D8A">
        <w:rPr>
          <w:u w:val="single"/>
        </w:rPr>
        <w:t>There will be a stream of not yet imagined uses that could be adversely affected or foreclosed</w:t>
      </w:r>
      <w:r w:rsidRPr="009A1D8A">
        <w:t xml:space="preserve">. </w:t>
      </w:r>
      <w:r w:rsidRPr="009A1D8A">
        <w:rPr>
          <w:u w:val="single"/>
        </w:rPr>
        <w:t xml:space="preserve">Many of the same </w:t>
      </w:r>
      <w:r w:rsidRPr="009A1D8A">
        <w:rPr>
          <w:highlight w:val="green"/>
          <w:u w:val="single"/>
        </w:rPr>
        <w:t xml:space="preserve">conflicts between land use and </w:t>
      </w:r>
      <w:r w:rsidRPr="009A1D8A">
        <w:rPr>
          <w:u w:val="single"/>
        </w:rPr>
        <w:t xml:space="preserve">human </w:t>
      </w:r>
      <w:r w:rsidRPr="009A1D8A">
        <w:rPr>
          <w:highlight w:val="green"/>
          <w:u w:val="single"/>
        </w:rPr>
        <w:t>habitation</w:t>
      </w:r>
      <w:r w:rsidRPr="009A1D8A">
        <w:rPr>
          <w:u w:val="single"/>
        </w:rPr>
        <w:t xml:space="preserve"> experienced on Earth </w:t>
      </w:r>
      <w:r w:rsidRPr="009A1D8A">
        <w:rPr>
          <w:highlight w:val="green"/>
          <w:u w:val="single"/>
        </w:rPr>
        <w:t>may emerge on extraterrestrial sites</w:t>
      </w:r>
      <w:r w:rsidRPr="009A1D8A">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9A1D8A">
        <w:t>Krolikowski</w:t>
      </w:r>
      <w:proofErr w:type="spellEnd"/>
      <w:r w:rsidRPr="009A1D8A">
        <w:t xml:space="preserve">, 2016). </w:t>
      </w:r>
      <w:r w:rsidRPr="009A1D8A">
        <w:rPr>
          <w:u w:val="single"/>
        </w:rPr>
        <w:t>If a mining operation were to determine such areas suitable for their operations, or if mining created a constant plume of dust that would diminish the effectiveness of solar panels, how might such a situation be resolved?</w:t>
      </w:r>
    </w:p>
    <w:p w14:paraId="0CA22C9B" w14:textId="77777777" w:rsidR="00ED2479" w:rsidRPr="009A1D8A" w:rsidRDefault="00ED2479" w:rsidP="00ED2479">
      <w:r w:rsidRPr="009A1D8A">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9A1D8A">
        <w:t xml:space="preserve">Humans’ </w:t>
      </w:r>
      <w:r w:rsidRPr="009A1D8A">
        <w:rPr>
          <w:highlight w:val="green"/>
          <w:u w:val="single"/>
        </w:rPr>
        <w:t>biological pollution of Mars</w:t>
      </w:r>
      <w:r w:rsidRPr="009A1D8A">
        <w:rPr>
          <w:u w:val="single"/>
        </w:rPr>
        <w:t xml:space="preserve">, for example, </w:t>
      </w:r>
      <w:r w:rsidRPr="009A1D8A">
        <w:rPr>
          <w:highlight w:val="green"/>
          <w:u w:val="single"/>
        </w:rPr>
        <w:t>may greatly affect</w:t>
      </w:r>
      <w:r w:rsidRPr="009A1D8A">
        <w:rPr>
          <w:u w:val="single"/>
        </w:rPr>
        <w:t xml:space="preserve"> the results of any </w:t>
      </w:r>
      <w:r w:rsidRPr="009A1D8A">
        <w:rPr>
          <w:highlight w:val="green"/>
          <w:u w:val="single"/>
        </w:rPr>
        <w:t>search for extraterrestrial life</w:t>
      </w:r>
      <w:r w:rsidRPr="009A1D8A">
        <w:rPr>
          <w:u w:val="single"/>
        </w:rPr>
        <w:t xml:space="preserve"> there</w:t>
      </w:r>
      <w:r w:rsidRPr="009A1D8A">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495E271" w14:textId="77777777" w:rsidR="00ED2479" w:rsidRPr="009A1D8A" w:rsidRDefault="00ED2479" w:rsidP="00ED2479"/>
    <w:p w14:paraId="451CE25E" w14:textId="77777777" w:rsidR="00ED2479" w:rsidRPr="009A1D8A" w:rsidRDefault="00ED2479" w:rsidP="00ED2479">
      <w:pPr>
        <w:pStyle w:val="Heading4"/>
        <w:rPr>
          <w:rFonts w:cs="Calibri"/>
        </w:rPr>
      </w:pPr>
      <w:r w:rsidRPr="009A1D8A">
        <w:rPr>
          <w:rFonts w:cs="Calibri"/>
        </w:rPr>
        <w:t xml:space="preserve">Ought </w:t>
      </w:r>
      <w:proofErr w:type="gramStart"/>
      <w:r w:rsidRPr="009A1D8A">
        <w:rPr>
          <w:rFonts w:cs="Calibri"/>
        </w:rPr>
        <w:t>means</w:t>
      </w:r>
      <w:proofErr w:type="gramEnd"/>
      <w:r w:rsidRPr="009A1D8A">
        <w:rPr>
          <w:rFonts w:cs="Calibri"/>
        </w:rPr>
        <w:t xml:space="preserve"> should </w:t>
      </w:r>
    </w:p>
    <w:p w14:paraId="0024F769" w14:textId="77777777" w:rsidR="00ED2479" w:rsidRPr="009A1D8A" w:rsidRDefault="00ED2479" w:rsidP="00ED2479">
      <w:r w:rsidRPr="009A1D8A">
        <w:rPr>
          <w:rStyle w:val="Style13ptBold"/>
        </w:rPr>
        <w:t>Merriam Webster, No Date</w:t>
      </w:r>
      <w:r w:rsidRPr="009A1D8A">
        <w:t xml:space="preserve"> – Merriam Webster’s Learner’s Dictionary, “ought”, </w:t>
      </w:r>
      <w:hyperlink r:id="rId9" w:history="1">
        <w:r w:rsidRPr="009A1D8A">
          <w:rPr>
            <w:rStyle w:val="Hyperlink"/>
          </w:rPr>
          <w:t>http://www.learnersdictionary.com/definition/ought</w:t>
        </w:r>
      </w:hyperlink>
      <w:r w:rsidRPr="009A1D8A">
        <w:br/>
        <w:t>ought /ˈ</w:t>
      </w:r>
      <w:proofErr w:type="spellStart"/>
      <w:r w:rsidRPr="009A1D8A">
        <w:t>ɑːt</w:t>
      </w:r>
      <w:proofErr w:type="spellEnd"/>
      <w:r w:rsidRPr="009A1D8A">
        <w:t>/ verb</w:t>
      </w:r>
      <w:r w:rsidRPr="009A1D8A">
        <w:br/>
        <w:t xml:space="preserve">Learner's definition of OUGHT [modal verb] 1 ◊ Ought is almost always followed by to and the infinitive form of a verb. </w:t>
      </w:r>
      <w:r w:rsidRPr="009A1D8A">
        <w:rPr>
          <w:rStyle w:val="StyleUnderline"/>
        </w:rPr>
        <w:t xml:space="preserve">The phrase </w:t>
      </w:r>
      <w:r w:rsidRPr="009A1D8A">
        <w:rPr>
          <w:rStyle w:val="StyleUnderline"/>
          <w:highlight w:val="green"/>
        </w:rPr>
        <w:t>ought</w:t>
      </w:r>
      <w:r w:rsidRPr="009A1D8A">
        <w:rPr>
          <w:rStyle w:val="StyleUnderline"/>
        </w:rPr>
        <w:t xml:space="preserve"> to </w:t>
      </w:r>
      <w:proofErr w:type="gramStart"/>
      <w:r w:rsidRPr="009A1D8A">
        <w:rPr>
          <w:rStyle w:val="StyleUnderline"/>
          <w:highlight w:val="green"/>
        </w:rPr>
        <w:t>has</w:t>
      </w:r>
      <w:proofErr w:type="gramEnd"/>
      <w:r w:rsidRPr="009A1D8A">
        <w:rPr>
          <w:rStyle w:val="StyleUnderline"/>
          <w:highlight w:val="green"/>
        </w:rPr>
        <w:t xml:space="preserve"> the same meaning as should</w:t>
      </w:r>
      <w:r w:rsidRPr="009A1D8A">
        <w:rPr>
          <w:rStyle w:val="StyleUnderline"/>
        </w:rPr>
        <w:t xml:space="preserve"> and is used in the same ways</w:t>
      </w:r>
      <w:r w:rsidRPr="009A1D8A">
        <w:t xml:space="preserve">, </w:t>
      </w:r>
      <w:r w:rsidRPr="009A1D8A">
        <w:rPr>
          <w:rStyle w:val="StyleUnderline"/>
        </w:rPr>
        <w:t>but it is less common and somewhat more formal.</w:t>
      </w:r>
      <w:r w:rsidRPr="009A1D8A">
        <w:t xml:space="preserve"> The negative forms ought not and </w:t>
      </w:r>
      <w:proofErr w:type="gramStart"/>
      <w:r w:rsidRPr="009A1D8A">
        <w:t>oughtn't are often</w:t>
      </w:r>
      <w:proofErr w:type="gramEnd"/>
      <w:r w:rsidRPr="009A1D8A">
        <w:t xml:space="preserve"> used without a following to. — used to indicate what is expected They ought to be here by now. You ought to be able to read this book. There ought to be a gas station on the way. 2 — </w:t>
      </w:r>
      <w:r w:rsidRPr="009A1D8A">
        <w:rPr>
          <w:rStyle w:val="StyleUnderline"/>
          <w:highlight w:val="green"/>
        </w:rPr>
        <w:t>used to say or suggest what should be done</w:t>
      </w:r>
      <w:r w:rsidRPr="009A1D8A">
        <w:t xml:space="preserve"> You ought to get some rest. That leak ought to be fixed. You ought to do your homework.</w:t>
      </w:r>
    </w:p>
    <w:p w14:paraId="253420A8" w14:textId="77777777" w:rsidR="00ED2479" w:rsidRPr="009A1D8A" w:rsidRDefault="00ED2479" w:rsidP="00ED2479"/>
    <w:p w14:paraId="5BD598A2" w14:textId="77777777" w:rsidR="00ED2479" w:rsidRPr="009A1D8A" w:rsidRDefault="00ED2479" w:rsidP="00ED2479">
      <w:pPr>
        <w:pStyle w:val="Heading4"/>
        <w:rPr>
          <w:rFonts w:cs="Calibri"/>
        </w:rPr>
      </w:pPr>
      <w:r w:rsidRPr="009A1D8A">
        <w:rPr>
          <w:rFonts w:cs="Calibri"/>
        </w:rPr>
        <w:t xml:space="preserve">Should is </w:t>
      </w:r>
      <w:r w:rsidRPr="009A1D8A">
        <w:rPr>
          <w:rFonts w:cs="Calibri"/>
          <w:u w:val="single"/>
        </w:rPr>
        <w:t>immediate</w:t>
      </w:r>
    </w:p>
    <w:p w14:paraId="2C4D71A5" w14:textId="77777777" w:rsidR="00ED2479" w:rsidRPr="009A1D8A" w:rsidRDefault="00ED2479" w:rsidP="00ED2479">
      <w:r w:rsidRPr="009A1D8A">
        <w:rPr>
          <w:rStyle w:val="Style13ptBold"/>
        </w:rPr>
        <w:t>Summers 94</w:t>
      </w:r>
      <w:r w:rsidRPr="009A1D8A">
        <w:t xml:space="preserve"> (Justice – Oklahoma Supreme Court, “Kelsey v. </w:t>
      </w:r>
      <w:proofErr w:type="spellStart"/>
      <w:r w:rsidRPr="009A1D8A">
        <w:t>Dollarsaver</w:t>
      </w:r>
      <w:proofErr w:type="spellEnd"/>
      <w:r w:rsidRPr="009A1D8A">
        <w:t xml:space="preserve"> Food Warehouse of Durant”, 1994 OK 123, 11-8, http://www.oscn.net/applications/oscn/DeliverDocument.asp?CiteID=20287#marker3fn13)</w:t>
      </w:r>
    </w:p>
    <w:p w14:paraId="320D84E9" w14:textId="77777777" w:rsidR="00ED2479" w:rsidRPr="009A1D8A" w:rsidRDefault="00ED2479" w:rsidP="00ED2479">
      <w:r w:rsidRPr="009A1D8A">
        <w:t xml:space="preserve">¶4 </w:t>
      </w:r>
      <w:r w:rsidRPr="009A1D8A">
        <w:rPr>
          <w:rStyle w:val="StyleUnderline"/>
        </w:rPr>
        <w:t xml:space="preserve">The legal question to be resolved by the court is whether the word </w:t>
      </w:r>
      <w:r w:rsidRPr="009A1D8A">
        <w:rPr>
          <w:rStyle w:val="StyleUnderline"/>
          <w:highlight w:val="green"/>
        </w:rPr>
        <w:t>"should</w:t>
      </w:r>
      <w:r w:rsidRPr="009A1D8A">
        <w:t>"</w:t>
      </w:r>
      <w:hyperlink r:id="rId10" w:anchor="marker3fn13" w:history="1">
        <w:r w:rsidRPr="009A1D8A">
          <w:rPr>
            <w:rStyle w:val="Hyperlink"/>
          </w:rPr>
          <w:t>13</w:t>
        </w:r>
      </w:hyperlink>
      <w:r w:rsidRPr="009A1D8A">
        <w:t xml:space="preserve"> in the May 18 order connotes futurity or </w:t>
      </w:r>
      <w:r w:rsidRPr="009A1D8A">
        <w:rPr>
          <w:rStyle w:val="StyleUnderline"/>
          <w:highlight w:val="green"/>
        </w:rPr>
        <w:t>may be deemed</w:t>
      </w:r>
      <w:r w:rsidRPr="009A1D8A">
        <w:rPr>
          <w:rStyle w:val="StyleUnderline"/>
        </w:rPr>
        <w:t xml:space="preserve"> a ruling </w:t>
      </w:r>
      <w:r w:rsidRPr="009A1D8A">
        <w:rPr>
          <w:rStyle w:val="StyleUnderline"/>
          <w:highlight w:val="green"/>
        </w:rPr>
        <w:t>in praesenti</w:t>
      </w:r>
      <w:r w:rsidRPr="009A1D8A">
        <w:t>.</w:t>
      </w:r>
      <w:hyperlink r:id="rId11" w:anchor="marker3fn14" w:history="1">
        <w:r w:rsidRPr="009A1D8A">
          <w:rPr>
            <w:rStyle w:val="Hyperlink"/>
          </w:rPr>
          <w:t>14</w:t>
        </w:r>
      </w:hyperlink>
      <w:r w:rsidRPr="009A1D8A">
        <w:t xml:space="preserve"> The answer to this query is not to be divined from rules of grammar;</w:t>
      </w:r>
      <w:hyperlink r:id="rId12" w:anchor="marker3fn15" w:history="1">
        <w:r w:rsidRPr="009A1D8A">
          <w:rPr>
            <w:rStyle w:val="Hyperlink"/>
          </w:rPr>
          <w:t>15</w:t>
        </w:r>
      </w:hyperlink>
      <w:r w:rsidRPr="009A1D8A">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A1D8A">
        <w:t>futuro</w:t>
      </w:r>
      <w:proofErr w:type="spellEnd"/>
      <w:r w:rsidRPr="009A1D8A">
        <w:t xml:space="preserve">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9A1D8A">
          <w:rPr>
            <w:rStyle w:val="Hyperlink"/>
          </w:rPr>
          <w:t xml:space="preserve">16 </w:t>
        </w:r>
      </w:hyperlink>
      <w:r w:rsidRPr="009A1D8A">
        <w:t xml:space="preserve">[CONTINUES – TO FOOTNOTE] </w:t>
      </w:r>
      <w:hyperlink r:id="rId14" w:anchor="marker2fn13" w:history="1">
        <w:r w:rsidRPr="009A1D8A">
          <w:rPr>
            <w:rStyle w:val="Hyperlink"/>
          </w:rPr>
          <w:t>13</w:t>
        </w:r>
      </w:hyperlink>
      <w:r w:rsidRPr="009A1D8A">
        <w:t xml:space="preserve"> "</w:t>
      </w:r>
      <w:r w:rsidRPr="009A1D8A">
        <w:rPr>
          <w:i/>
          <w:iCs/>
        </w:rPr>
        <w:t>Should</w:t>
      </w:r>
      <w:r w:rsidRPr="009A1D8A">
        <w:t xml:space="preserve">" not only is used as a "present indicative" synonymous with </w:t>
      </w:r>
      <w:r w:rsidRPr="009A1D8A">
        <w:rPr>
          <w:i/>
          <w:iCs/>
        </w:rPr>
        <w:t>ought</w:t>
      </w:r>
      <w:r w:rsidRPr="009A1D8A">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A1D8A">
        <w:t>Okl</w:t>
      </w:r>
      <w:proofErr w:type="spellEnd"/>
      <w:r w:rsidRPr="009A1D8A">
        <w:t xml:space="preserve">. 143, 144 P. 1075, 1080-81 (1914). For a more </w:t>
      </w:r>
      <w:r w:rsidRPr="009A1D8A">
        <w:lastRenderedPageBreak/>
        <w:t xml:space="preserve">detailed explanation, see the Partridge quotation infra note 15. </w:t>
      </w:r>
      <w:r w:rsidRPr="009A1D8A">
        <w:rPr>
          <w:rStyle w:val="StyleUnderline"/>
        </w:rPr>
        <w:t xml:space="preserve">Certain </w:t>
      </w:r>
      <w:r w:rsidRPr="009A1D8A">
        <w:rPr>
          <w:rStyle w:val="StyleUnderline"/>
          <w:highlight w:val="green"/>
        </w:rPr>
        <w:t>contexts mandate a construction of</w:t>
      </w:r>
      <w:r w:rsidRPr="009A1D8A">
        <w:rPr>
          <w:rStyle w:val="StyleUnderline"/>
        </w:rPr>
        <w:t xml:space="preserve"> the term "</w:t>
      </w:r>
      <w:r w:rsidRPr="009A1D8A">
        <w:rPr>
          <w:rStyle w:val="StyleUnderline"/>
          <w:highlight w:val="green"/>
        </w:rPr>
        <w:t xml:space="preserve">should" as </w:t>
      </w:r>
      <w:r w:rsidRPr="009A1D8A">
        <w:rPr>
          <w:rStyle w:val="Emphasis"/>
          <w:highlight w:val="green"/>
        </w:rPr>
        <w:t>more than</w:t>
      </w:r>
      <w:r w:rsidRPr="009A1D8A">
        <w:rPr>
          <w:rStyle w:val="StyleUnderline"/>
        </w:rPr>
        <w:t xml:space="preserve"> merely indicating preference or </w:t>
      </w:r>
      <w:r w:rsidRPr="009A1D8A">
        <w:rPr>
          <w:rStyle w:val="Emphasis"/>
          <w:highlight w:val="green"/>
        </w:rPr>
        <w:t>desirability</w:t>
      </w:r>
      <w:r w:rsidRPr="009A1D8A">
        <w:rPr>
          <w:rStyle w:val="StyleUnderline"/>
        </w:rPr>
        <w:t>.</w:t>
      </w:r>
      <w:r w:rsidRPr="009A1D8A">
        <w:t xml:space="preserve"> Brown, supra at 1080-81 (jury instructions stating that jurors "should" reduce the amount of damages in proportion to the amount of contributory negligence of the plaintiff was held to imply an </w:t>
      </w:r>
      <w:r w:rsidRPr="009A1D8A">
        <w:rPr>
          <w:i/>
          <w:iCs/>
        </w:rPr>
        <w:t>obligation</w:t>
      </w:r>
      <w:r w:rsidRPr="009A1D8A">
        <w:t xml:space="preserve"> </w:t>
      </w:r>
      <w:r w:rsidRPr="009A1D8A">
        <w:rPr>
          <w:i/>
          <w:iCs/>
        </w:rPr>
        <w:t>and to be more than advisory</w:t>
      </w:r>
      <w:r w:rsidRPr="009A1D8A">
        <w:t xml:space="preserve">); Carrigan v. California Horse Racing Board, 60 Wash. App. 79, </w:t>
      </w:r>
      <w:hyperlink r:id="rId15" w:history="1">
        <w:r w:rsidRPr="009A1D8A">
          <w:rPr>
            <w:rStyle w:val="Hyperlink"/>
          </w:rPr>
          <w:t>802 P.2d 813</w:t>
        </w:r>
      </w:hyperlink>
      <w:r w:rsidRPr="009A1D8A">
        <w:t xml:space="preserve"> (1990) (one of the Rules of Appellate Procedure requiring that a party "should devote a section of the brief to the request for the fee or expenses" was interpreted to mean that a party is under an </w:t>
      </w:r>
      <w:r w:rsidRPr="009A1D8A">
        <w:rPr>
          <w:i/>
          <w:iCs/>
        </w:rPr>
        <w:t>obligation</w:t>
      </w:r>
      <w:r w:rsidRPr="009A1D8A">
        <w:t xml:space="preserve"> to include the requested segment); State v. Rack, 318 S.W.2d 211, 215 (Mo. 1958) </w:t>
      </w:r>
      <w:r w:rsidRPr="009A1D8A">
        <w:rPr>
          <w:u w:val="single"/>
        </w:rPr>
        <w:t>("should" would mean the same as</w:t>
      </w:r>
      <w:r w:rsidRPr="009A1D8A">
        <w:t xml:space="preserve"> "shall" or </w:t>
      </w:r>
      <w:r w:rsidRPr="009A1D8A">
        <w:rPr>
          <w:u w:val="single"/>
        </w:rPr>
        <w:t xml:space="preserve">"must" </w:t>
      </w:r>
      <w:r w:rsidRPr="009A1D8A">
        <w:t xml:space="preserve">when used in an instruction to the jury which tells the triers they "should disregard false testimony"). </w:t>
      </w:r>
      <w:hyperlink r:id="rId16" w:anchor="marker2fn14" w:history="1">
        <w:r w:rsidRPr="009A1D8A">
          <w:rPr>
            <w:rStyle w:val="Hyperlink"/>
          </w:rPr>
          <w:t>14</w:t>
        </w:r>
      </w:hyperlink>
      <w:r w:rsidRPr="009A1D8A">
        <w:t xml:space="preserve"> </w:t>
      </w:r>
      <w:r w:rsidRPr="009A1D8A">
        <w:rPr>
          <w:rStyle w:val="StyleUnderline"/>
        </w:rPr>
        <w:t>In praesenti means literally "at the present time."</w:t>
      </w:r>
      <w:r w:rsidRPr="009A1D8A">
        <w:t xml:space="preserve"> BLACK'S LAW DICTIONARY 792 (6th Ed. 1990). In legal </w:t>
      </w:r>
      <w:r w:rsidRPr="009A1D8A">
        <w:rPr>
          <w:rStyle w:val="StyleUnderline"/>
        </w:rPr>
        <w:t xml:space="preserve">parlance </w:t>
      </w:r>
      <w:r w:rsidRPr="009A1D8A">
        <w:rPr>
          <w:rStyle w:val="StyleUnderline"/>
          <w:highlight w:val="green"/>
        </w:rPr>
        <w:t>the phrase denotes that</w:t>
      </w:r>
      <w:r w:rsidRPr="009A1D8A">
        <w:rPr>
          <w:rStyle w:val="StyleUnderline"/>
        </w:rPr>
        <w:t xml:space="preserve"> which in </w:t>
      </w:r>
      <w:r w:rsidRPr="009A1D8A">
        <w:rPr>
          <w:rStyle w:val="StyleUnderline"/>
          <w:highlight w:val="green"/>
        </w:rPr>
        <w:t>law is</w:t>
      </w:r>
      <w:r w:rsidRPr="009A1D8A">
        <w:rPr>
          <w:rStyle w:val="StyleUnderline"/>
        </w:rPr>
        <w:t xml:space="preserve"> presently or </w:t>
      </w:r>
      <w:r w:rsidRPr="009A1D8A">
        <w:rPr>
          <w:rStyle w:val="Emphasis"/>
          <w:highlight w:val="green"/>
        </w:rPr>
        <w:t>immediately effective</w:t>
      </w:r>
      <w:r w:rsidRPr="009A1D8A">
        <w:rPr>
          <w:rStyle w:val="StyleUnderline"/>
          <w:highlight w:val="green"/>
        </w:rPr>
        <w:t>, as opposed to</w:t>
      </w:r>
      <w:r w:rsidRPr="009A1D8A">
        <w:rPr>
          <w:rStyle w:val="StyleUnderline"/>
        </w:rPr>
        <w:t xml:space="preserve"> something that will or would become effective </w:t>
      </w:r>
      <w:r w:rsidRPr="009A1D8A">
        <w:rPr>
          <w:rStyle w:val="StyleUnderline"/>
          <w:highlight w:val="green"/>
        </w:rPr>
        <w:t>in the future</w:t>
      </w:r>
      <w:r w:rsidRPr="009A1D8A">
        <w:rPr>
          <w:i/>
          <w:iCs/>
        </w:rPr>
        <w:t xml:space="preserve"> [in </w:t>
      </w:r>
      <w:proofErr w:type="spellStart"/>
      <w:r w:rsidRPr="009A1D8A">
        <w:rPr>
          <w:i/>
          <w:iCs/>
        </w:rPr>
        <w:t>futurol</w:t>
      </w:r>
      <w:proofErr w:type="spellEnd"/>
      <w:r w:rsidRPr="009A1D8A">
        <w:t xml:space="preserve">]. See Van </w:t>
      </w:r>
      <w:proofErr w:type="spellStart"/>
      <w:r w:rsidRPr="009A1D8A">
        <w:t>Wyck</w:t>
      </w:r>
      <w:proofErr w:type="spellEnd"/>
      <w:r w:rsidRPr="009A1D8A">
        <w:t xml:space="preserve"> v. </w:t>
      </w:r>
      <w:proofErr w:type="spellStart"/>
      <w:r w:rsidRPr="009A1D8A">
        <w:t>Knevals</w:t>
      </w:r>
      <w:proofErr w:type="spellEnd"/>
      <w:r w:rsidRPr="009A1D8A">
        <w:t xml:space="preserve">, </w:t>
      </w:r>
      <w:hyperlink r:id="rId17" w:history="1">
        <w:r w:rsidRPr="009A1D8A">
          <w:rPr>
            <w:rStyle w:val="Hyperlink"/>
          </w:rPr>
          <w:t>106 U.S. 360</w:t>
        </w:r>
      </w:hyperlink>
      <w:r w:rsidRPr="009A1D8A">
        <w:t xml:space="preserve">, 365, 1 </w:t>
      </w:r>
      <w:proofErr w:type="spellStart"/>
      <w:r w:rsidRPr="009A1D8A">
        <w:t>S.Ct</w:t>
      </w:r>
      <w:proofErr w:type="spellEnd"/>
      <w:r w:rsidRPr="009A1D8A">
        <w:t xml:space="preserve">. 336, 337, 27 </w:t>
      </w:r>
      <w:proofErr w:type="spellStart"/>
      <w:r w:rsidRPr="009A1D8A">
        <w:t>L.Ed</w:t>
      </w:r>
      <w:proofErr w:type="spellEnd"/>
      <w:r w:rsidRPr="009A1D8A">
        <w:t>. 201 (1882).</w:t>
      </w:r>
    </w:p>
    <w:p w14:paraId="4BB09A70" w14:textId="77777777" w:rsidR="00ED2479" w:rsidRPr="009A1D8A" w:rsidRDefault="00ED2479" w:rsidP="00ED2479"/>
    <w:p w14:paraId="51219294" w14:textId="77777777" w:rsidR="00ED2479" w:rsidRPr="009A1D8A" w:rsidRDefault="00ED2479" w:rsidP="00ED2479">
      <w:pPr>
        <w:pStyle w:val="Heading2"/>
        <w:rPr>
          <w:rFonts w:cs="Calibri"/>
        </w:rPr>
      </w:pPr>
      <w:r w:rsidRPr="009A1D8A">
        <w:rPr>
          <w:rFonts w:cs="Calibri"/>
        </w:rPr>
        <w:lastRenderedPageBreak/>
        <w:t>1NC – Case</w:t>
      </w:r>
    </w:p>
    <w:p w14:paraId="10011415" w14:textId="77777777" w:rsidR="00ED2479" w:rsidRPr="009A1D8A" w:rsidRDefault="00ED2479" w:rsidP="00ED2479">
      <w:pPr>
        <w:pStyle w:val="Heading3"/>
        <w:rPr>
          <w:rFonts w:cs="Calibri"/>
        </w:rPr>
      </w:pPr>
      <w:r w:rsidRPr="009A1D8A">
        <w:rPr>
          <w:rFonts w:cs="Calibri"/>
        </w:rPr>
        <w:lastRenderedPageBreak/>
        <w:t>1NC – Solvency</w:t>
      </w:r>
    </w:p>
    <w:p w14:paraId="146C14B7" w14:textId="77777777" w:rsidR="00ED2479" w:rsidRPr="009A1D8A" w:rsidRDefault="00ED2479" w:rsidP="00ED2479">
      <w:pPr>
        <w:pStyle w:val="Heading4"/>
        <w:rPr>
          <w:rFonts w:cs="Calibri"/>
        </w:rPr>
      </w:pPr>
      <w:r w:rsidRPr="009A1D8A">
        <w:rPr>
          <w:rFonts w:cs="Calibri"/>
        </w:rPr>
        <w:t xml:space="preserve">There’s zero legal basis or enforcement mechanism for space as a </w:t>
      </w:r>
      <w:proofErr w:type="gramStart"/>
      <w:r w:rsidRPr="009A1D8A">
        <w:rPr>
          <w:rFonts w:cs="Calibri"/>
        </w:rPr>
        <w:t>“commons”</w:t>
      </w:r>
      <w:proofErr w:type="gramEnd"/>
      <w:r w:rsidRPr="009A1D8A">
        <w:rPr>
          <w:rFonts w:cs="Calibri"/>
        </w:rPr>
        <w:t xml:space="preserve"> – circumvention is inevitable</w:t>
      </w:r>
    </w:p>
    <w:p w14:paraId="116374F8" w14:textId="77777777" w:rsidR="00ED2479" w:rsidRPr="009A1D8A" w:rsidRDefault="00ED2479" w:rsidP="00ED2479">
      <w:pPr>
        <w:rPr>
          <w:rStyle w:val="Style13ptBold"/>
        </w:rPr>
      </w:pPr>
      <w:r w:rsidRPr="009A1D8A">
        <w:rPr>
          <w:rStyle w:val="Style13ptBold"/>
        </w:rPr>
        <w:t xml:space="preserve">Herzfeld et al 15 </w:t>
      </w:r>
      <w:r w:rsidRPr="009A1D8A">
        <w:rPr>
          <w:rStyle w:val="Style13ptBold"/>
          <w:b w:val="0"/>
          <w:bCs/>
          <w:sz w:val="16"/>
          <w:szCs w:val="16"/>
        </w:rPr>
        <w:t xml:space="preserve">[(Dr. Henry, </w:t>
      </w:r>
      <w:r w:rsidRPr="009A1D8A">
        <w:rPr>
          <w:szCs w:val="16"/>
        </w:rPr>
        <w:t xml:space="preserve">Research Professor of Space </w:t>
      </w:r>
      <w:proofErr w:type="gramStart"/>
      <w:r w:rsidRPr="009A1D8A">
        <w:rPr>
          <w:szCs w:val="16"/>
        </w:rPr>
        <w:t>Policy</w:t>
      </w:r>
      <w:proofErr w:type="gramEnd"/>
      <w:r w:rsidRPr="009A1D8A">
        <w:rPr>
          <w:szCs w:val="16"/>
        </w:rPr>
        <w:t xml:space="preserve"> and International Affairs at George Washington University</w:t>
      </w:r>
      <w:r w:rsidRPr="009A1D8A">
        <w:rPr>
          <w:rStyle w:val="Style13ptBold"/>
          <w:b w:val="0"/>
          <w:bCs/>
          <w:sz w:val="16"/>
          <w:szCs w:val="16"/>
        </w:rPr>
        <w:t>) “</w:t>
      </w:r>
      <w:r w:rsidRPr="009A1D8A">
        <w:rPr>
          <w:szCs w:val="16"/>
        </w:rPr>
        <w:t>How Simple Terms Mislead Us: The Pitfalls of Thinking about Outer Space as a Commons,” Secure World Foundation, 2015] JL</w:t>
      </w:r>
    </w:p>
    <w:p w14:paraId="2F8B0252" w14:textId="77777777" w:rsidR="00ED2479" w:rsidRPr="009A1D8A" w:rsidRDefault="00ED2479" w:rsidP="00ED2479">
      <w:pPr>
        <w:rPr>
          <w:sz w:val="12"/>
        </w:rPr>
      </w:pPr>
      <w:r w:rsidRPr="009A1D8A">
        <w:rPr>
          <w:sz w:val="12"/>
        </w:rPr>
        <w:t xml:space="preserve">Furthermore, </w:t>
      </w:r>
      <w:r w:rsidRPr="009A1D8A">
        <w:rPr>
          <w:rStyle w:val="StyleUnderline"/>
          <w:highlight w:val="green"/>
        </w:rPr>
        <w:t xml:space="preserve">there is a </w:t>
      </w:r>
      <w:r w:rsidRPr="009A1D8A">
        <w:rPr>
          <w:rStyle w:val="Emphasis"/>
          <w:highlight w:val="green"/>
        </w:rPr>
        <w:t>logical contradiction</w:t>
      </w:r>
      <w:r w:rsidRPr="009A1D8A">
        <w:rPr>
          <w:rStyle w:val="StyleUnderline"/>
        </w:rPr>
        <w:t xml:space="preserve"> in this discussion about outer space being treated as a </w:t>
      </w:r>
      <w:proofErr w:type="gramStart"/>
      <w:r w:rsidRPr="009A1D8A">
        <w:rPr>
          <w:rStyle w:val="StyleUnderline"/>
        </w:rPr>
        <w:t>commons</w:t>
      </w:r>
      <w:proofErr w:type="gramEnd"/>
      <w:r w:rsidRPr="009A1D8A">
        <w:rPr>
          <w:sz w:val="12"/>
        </w:rPr>
        <w:t xml:space="preserve">. If </w:t>
      </w:r>
      <w:r w:rsidRPr="009A1D8A">
        <w:rPr>
          <w:rStyle w:val="StyleUnderline"/>
          <w:highlight w:val="green"/>
        </w:rPr>
        <w:t xml:space="preserve">a </w:t>
      </w:r>
      <w:proofErr w:type="gramStart"/>
      <w:r w:rsidRPr="009A1D8A">
        <w:rPr>
          <w:rStyle w:val="StyleUnderline"/>
          <w:highlight w:val="green"/>
        </w:rPr>
        <w:t>commons</w:t>
      </w:r>
      <w:proofErr w:type="gramEnd"/>
      <w:r w:rsidRPr="009A1D8A">
        <w:rPr>
          <w:rStyle w:val="StyleUnderline"/>
          <w:highlight w:val="green"/>
        </w:rPr>
        <w:t xml:space="preserve"> needs a sovereign government</w:t>
      </w:r>
      <w:r w:rsidRPr="009A1D8A">
        <w:rPr>
          <w:rStyle w:val="StyleUnderline"/>
        </w:rPr>
        <w:t xml:space="preserve"> to grant the open territory to the use of all peopl</w:t>
      </w:r>
      <w:r w:rsidRPr="009A1D8A">
        <w:rPr>
          <w:sz w:val="12"/>
        </w:rPr>
        <w:t xml:space="preserve">e, it is that government that has to oversee, regulate, and enforce that charter. </w:t>
      </w:r>
      <w:r w:rsidRPr="009A1D8A">
        <w:rPr>
          <w:rStyle w:val="StyleUnderline"/>
        </w:rPr>
        <w:t xml:space="preserve">Art. II of </w:t>
      </w:r>
      <w:r w:rsidRPr="009A1D8A">
        <w:rPr>
          <w:rStyle w:val="StyleUnderline"/>
          <w:highlight w:val="green"/>
        </w:rPr>
        <w:t>the OST prohibits</w:t>
      </w:r>
      <w:r w:rsidRPr="009A1D8A">
        <w:rPr>
          <w:rStyle w:val="StyleUnderline"/>
        </w:rPr>
        <w:t xml:space="preserve"> national </w:t>
      </w:r>
      <w:r w:rsidRPr="009A1D8A">
        <w:rPr>
          <w:rStyle w:val="StyleUnderline"/>
          <w:highlight w:val="green"/>
        </w:rPr>
        <w:t>sovereignty</w:t>
      </w:r>
      <w:r w:rsidRPr="009A1D8A">
        <w:rPr>
          <w:rStyle w:val="StyleUnderline"/>
        </w:rPr>
        <w:t xml:space="preserve"> in outer space. Thus, it is an area without a government</w:t>
      </w:r>
      <w:r w:rsidRPr="009A1D8A">
        <w:rPr>
          <w:sz w:val="12"/>
        </w:rPr>
        <w:t xml:space="preserve">. Even if all nations regard outer space as a “commons,” it is a very different concept from any commons that has been established in the past. </w:t>
      </w:r>
      <w:r w:rsidRPr="009A1D8A">
        <w:rPr>
          <w:rStyle w:val="StyleUnderline"/>
          <w:highlight w:val="green"/>
        </w:rPr>
        <w:t xml:space="preserve">There is </w:t>
      </w:r>
      <w:r w:rsidRPr="009A1D8A">
        <w:rPr>
          <w:rStyle w:val="Emphasis"/>
          <w:highlight w:val="green"/>
        </w:rPr>
        <w:t>no</w:t>
      </w:r>
      <w:r w:rsidRPr="009A1D8A">
        <w:rPr>
          <w:rStyle w:val="Emphasis"/>
        </w:rPr>
        <w:t xml:space="preserve"> real </w:t>
      </w:r>
      <w:r w:rsidRPr="009A1D8A">
        <w:rPr>
          <w:rStyle w:val="Emphasis"/>
          <w:highlight w:val="green"/>
        </w:rPr>
        <w:t>legal precedent</w:t>
      </w:r>
      <w:r w:rsidRPr="009A1D8A">
        <w:rPr>
          <w:rStyle w:val="StyleUnderline"/>
        </w:rPr>
        <w:t xml:space="preserve">, </w:t>
      </w:r>
      <w:r w:rsidRPr="009A1D8A">
        <w:rPr>
          <w:rStyle w:val="Emphasis"/>
        </w:rPr>
        <w:t xml:space="preserve">no true means of </w:t>
      </w:r>
      <w:r w:rsidRPr="009A1D8A">
        <w:rPr>
          <w:rStyle w:val="Emphasis"/>
          <w:highlight w:val="green"/>
        </w:rPr>
        <w:t>oversight or enforcement</w:t>
      </w:r>
      <w:r w:rsidRPr="009A1D8A">
        <w:rPr>
          <w:rStyle w:val="StyleUnderline"/>
        </w:rPr>
        <w:t>, and therefore should not be confused with any of the many ways that concept has been applied to the territory or oceans of the Earth</w:t>
      </w:r>
      <w:r w:rsidRPr="009A1D8A">
        <w:rPr>
          <w:sz w:val="12"/>
        </w:rPr>
        <w:t xml:space="preserve">. Thinking about space as a </w:t>
      </w:r>
      <w:proofErr w:type="gramStart"/>
      <w:r w:rsidRPr="009A1D8A">
        <w:rPr>
          <w:sz w:val="12"/>
        </w:rPr>
        <w:t>global commons</w:t>
      </w:r>
      <w:proofErr w:type="gramEnd"/>
      <w:r w:rsidRPr="009A1D8A">
        <w:rPr>
          <w:sz w:val="12"/>
        </w:rPr>
        <w:t xml:space="preserve"> may be a laudatory ideal, and one that perhaps can be regarded as a very long-term goal for society. </w:t>
      </w:r>
      <w:proofErr w:type="gramStart"/>
      <w:r w:rsidRPr="009A1D8A">
        <w:rPr>
          <w:sz w:val="12"/>
        </w:rPr>
        <w:t>But,</w:t>
      </w:r>
      <w:proofErr w:type="gramEnd"/>
      <w:r w:rsidRPr="009A1D8A">
        <w:rPr>
          <w:sz w:val="12"/>
        </w:rPr>
        <w:t xml:space="preserve"> </w:t>
      </w:r>
      <w:r w:rsidRPr="009A1D8A">
        <w:rPr>
          <w:rStyle w:val="StyleUnderline"/>
          <w:highlight w:val="green"/>
        </w:rPr>
        <w:t>it is hardly</w:t>
      </w:r>
      <w:r w:rsidRPr="009A1D8A">
        <w:rPr>
          <w:rStyle w:val="StyleUnderline"/>
        </w:rPr>
        <w:t xml:space="preserve"> a </w:t>
      </w:r>
      <w:r w:rsidRPr="009A1D8A">
        <w:rPr>
          <w:rStyle w:val="StyleUnderline"/>
          <w:highlight w:val="green"/>
        </w:rPr>
        <w:t>practical</w:t>
      </w:r>
      <w:r w:rsidRPr="009A1D8A">
        <w:rPr>
          <w:rStyle w:val="StyleUnderline"/>
        </w:rPr>
        <w:t xml:space="preserve"> solution or goal for the problems we face today</w:t>
      </w:r>
      <w:r w:rsidRPr="009A1D8A">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02E4CE6C" w14:textId="77777777" w:rsidR="00ED2479" w:rsidRPr="009A1D8A" w:rsidRDefault="00ED2479" w:rsidP="00ED2479"/>
    <w:p w14:paraId="1ECFB56A" w14:textId="77777777" w:rsidR="00ED2479" w:rsidRPr="009A1D8A" w:rsidRDefault="00ED2479" w:rsidP="00ED2479">
      <w:pPr>
        <w:pStyle w:val="Heading3"/>
        <w:rPr>
          <w:rFonts w:cs="Calibri"/>
        </w:rPr>
      </w:pPr>
      <w:r w:rsidRPr="009A1D8A">
        <w:rPr>
          <w:rFonts w:cs="Calibri"/>
        </w:rPr>
        <w:lastRenderedPageBreak/>
        <w:t>1NC – Debris</w:t>
      </w:r>
    </w:p>
    <w:p w14:paraId="216F757C" w14:textId="77777777" w:rsidR="00ED2479" w:rsidRPr="009A1D8A" w:rsidRDefault="00ED2479" w:rsidP="00ED2479">
      <w:pPr>
        <w:pStyle w:val="Heading4"/>
        <w:numPr>
          <w:ilvl w:val="0"/>
          <w:numId w:val="13"/>
        </w:numPr>
        <w:rPr>
          <w:rFonts w:cs="Calibri"/>
        </w:rPr>
      </w:pPr>
      <w:r w:rsidRPr="009A1D8A">
        <w:rPr>
          <w:rFonts w:cs="Calibri"/>
        </w:rPr>
        <w:t>Debris creates existential deterrence by raising the bar for conflict – international norms fail</w:t>
      </w:r>
    </w:p>
    <w:p w14:paraId="4BFAD596" w14:textId="77777777" w:rsidR="00ED2479" w:rsidRPr="009A1D8A" w:rsidRDefault="00ED2479" w:rsidP="00ED2479">
      <w:pPr>
        <w:rPr>
          <w:rStyle w:val="Style13ptBold"/>
          <w:b w:val="0"/>
          <w:bCs/>
        </w:rPr>
      </w:pPr>
      <w:r w:rsidRPr="009A1D8A">
        <w:rPr>
          <w:rStyle w:val="Style13ptBold"/>
        </w:rPr>
        <w:t xml:space="preserve">Miller 7/31 </w:t>
      </w:r>
      <w:r w:rsidRPr="009A1D8A">
        <w:rPr>
          <w:rStyle w:val="Style13ptBold"/>
          <w:b w:val="0"/>
          <w:bCs/>
          <w:sz w:val="16"/>
          <w:szCs w:val="16"/>
        </w:rPr>
        <w:t xml:space="preserve">[(Gregory, </w:t>
      </w:r>
      <w:r w:rsidRPr="009A1D8A">
        <w:rPr>
          <w:szCs w:val="16"/>
        </w:rPr>
        <w:t>Chair of the Department of Space Power at the Air Command and Staff College, Ph.D. in Political Science from The Ohio State University</w:t>
      </w:r>
      <w:r w:rsidRPr="009A1D8A">
        <w:rPr>
          <w:rStyle w:val="Style13ptBold"/>
          <w:b w:val="0"/>
          <w:bCs/>
          <w:sz w:val="16"/>
          <w:szCs w:val="16"/>
        </w:rPr>
        <w:t>) “</w:t>
      </w:r>
      <w:r w:rsidRPr="009A1D8A">
        <w:rPr>
          <w:szCs w:val="16"/>
        </w:rPr>
        <w:t>Deterrence by Debris: The Downside to Cleaning up Space,” Space Policy, 7/31/2021] JL</w:t>
      </w:r>
    </w:p>
    <w:p w14:paraId="70E0B687" w14:textId="77777777" w:rsidR="00ED2479" w:rsidRPr="009A1D8A" w:rsidRDefault="00ED2479" w:rsidP="00ED2479">
      <w:pPr>
        <w:rPr>
          <w:sz w:val="12"/>
        </w:rPr>
      </w:pPr>
      <w:r w:rsidRPr="009A1D8A">
        <w:rPr>
          <w:sz w:val="12"/>
        </w:rPr>
        <w:t xml:space="preserve">The danger of kinetic strikes increasing orbital debris is a common theme in the literature, but </w:t>
      </w:r>
      <w:r w:rsidRPr="009A1D8A">
        <w:rPr>
          <w:rStyle w:val="StyleUnderline"/>
        </w:rPr>
        <w:t>the positive deterrent effects of some debris are often overlooked</w:t>
      </w:r>
      <w:r w:rsidRPr="009A1D8A">
        <w:rPr>
          <w:sz w:val="12"/>
        </w:rPr>
        <w:t xml:space="preserve">. The </w:t>
      </w:r>
      <w:r w:rsidRPr="009A1D8A">
        <w:rPr>
          <w:rStyle w:val="Emphasis"/>
          <w:highlight w:val="green"/>
        </w:rPr>
        <w:t>debris</w:t>
      </w:r>
      <w:r w:rsidRPr="009A1D8A">
        <w:rPr>
          <w:rStyle w:val="Emphasis"/>
        </w:rPr>
        <w:t xml:space="preserve"> resulting from destroyed satellites, or other space objects, </w:t>
      </w:r>
      <w:r w:rsidRPr="009A1D8A">
        <w:rPr>
          <w:rStyle w:val="Emphasis"/>
          <w:highlight w:val="green"/>
        </w:rPr>
        <w:t>creates a deterrent</w:t>
      </w:r>
      <w:r w:rsidRPr="009A1D8A">
        <w:rPr>
          <w:rStyle w:val="Emphasis"/>
        </w:rPr>
        <w:t xml:space="preserve"> effect</w:t>
      </w:r>
      <w:r w:rsidRPr="009A1D8A">
        <w:rPr>
          <w:rStyle w:val="StyleUnderline"/>
        </w:rPr>
        <w:t xml:space="preserve"> </w:t>
      </w:r>
      <w:r w:rsidRPr="009A1D8A">
        <w:rPr>
          <w:rStyle w:val="StyleUnderline"/>
          <w:highlight w:val="green"/>
        </w:rPr>
        <w:t>on actors who might otherwise violate</w:t>
      </w:r>
      <w:r w:rsidRPr="009A1D8A">
        <w:rPr>
          <w:rStyle w:val="StyleUnderline"/>
        </w:rPr>
        <w:t xml:space="preserve"> international </w:t>
      </w:r>
      <w:r w:rsidRPr="009A1D8A">
        <w:rPr>
          <w:rStyle w:val="StyleUnderline"/>
          <w:highlight w:val="green"/>
        </w:rPr>
        <w:t>norms and strike</w:t>
      </w:r>
      <w:r w:rsidRPr="009A1D8A">
        <w:rPr>
          <w:rStyle w:val="StyleUnderline"/>
        </w:rPr>
        <w:t xml:space="preserve"> at objects in space, either </w:t>
      </w:r>
      <w:r w:rsidRPr="009A1D8A">
        <w:rPr>
          <w:rStyle w:val="StyleUnderline"/>
          <w:highlight w:val="green"/>
        </w:rPr>
        <w:t>to test</w:t>
      </w:r>
      <w:r w:rsidRPr="009A1D8A">
        <w:rPr>
          <w:rStyle w:val="StyleUnderline"/>
        </w:rPr>
        <w:t xml:space="preserve"> their </w:t>
      </w:r>
      <w:r w:rsidRPr="009A1D8A">
        <w:rPr>
          <w:rStyle w:val="StyleUnderline"/>
          <w:highlight w:val="green"/>
        </w:rPr>
        <w:t>capabilities or as</w:t>
      </w:r>
      <w:r w:rsidRPr="009A1D8A">
        <w:rPr>
          <w:rStyle w:val="StyleUnderline"/>
        </w:rPr>
        <w:t xml:space="preserve"> an act of </w:t>
      </w:r>
      <w:r w:rsidRPr="009A1D8A">
        <w:rPr>
          <w:rStyle w:val="StyleUnderline"/>
          <w:highlight w:val="green"/>
        </w:rPr>
        <w:t>hostilities</w:t>
      </w:r>
      <w:r w:rsidRPr="009A1D8A">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9A1D8A">
        <w:rPr>
          <w:rStyle w:val="StyleUnderline"/>
          <w:highlight w:val="green"/>
        </w:rPr>
        <w:t>debris can increase</w:t>
      </w:r>
      <w:r w:rsidRPr="009A1D8A">
        <w:rPr>
          <w:rStyle w:val="StyleUnderline"/>
        </w:rPr>
        <w:t xml:space="preserve"> the </w:t>
      </w:r>
      <w:r w:rsidRPr="009A1D8A">
        <w:rPr>
          <w:rStyle w:val="StyleUnderline"/>
          <w:highlight w:val="green"/>
        </w:rPr>
        <w:t>future costs to the aggressor, even if their initial attack succeeds</w:t>
      </w:r>
      <w:r w:rsidRPr="009A1D8A">
        <w:rPr>
          <w:rStyle w:val="StyleUnderline"/>
        </w:rPr>
        <w:t>, and thus it has a similar restraining effect on certain behavior</w:t>
      </w:r>
      <w:r w:rsidRPr="009A1D8A">
        <w:rPr>
          <w:sz w:val="12"/>
        </w:rPr>
        <w:t xml:space="preserve">. Like the automated response of the U.S. tripwire in West Germany, </w:t>
      </w:r>
      <w:r w:rsidRPr="009A1D8A">
        <w:rPr>
          <w:rStyle w:val="StyleUnderline"/>
        </w:rPr>
        <w:t>the threat that debris can pose to state interests acts as a form of deterrence</w:t>
      </w:r>
      <w:r w:rsidRPr="009A1D8A">
        <w:rPr>
          <w:sz w:val="12"/>
        </w:rPr>
        <w:t xml:space="preserve">, at least to prevent some actors from taking certain types of actions. </w:t>
      </w:r>
      <w:r w:rsidRPr="009A1D8A">
        <w:rPr>
          <w:rStyle w:val="Emphasis"/>
          <w:highlight w:val="green"/>
        </w:rPr>
        <w:t>Removing the danger of debris will weaken</w:t>
      </w:r>
      <w:r w:rsidRPr="009A1D8A">
        <w:rPr>
          <w:rStyle w:val="Emphasis"/>
        </w:rPr>
        <w:t xml:space="preserve"> that </w:t>
      </w:r>
      <w:r w:rsidRPr="009A1D8A">
        <w:rPr>
          <w:rStyle w:val="Emphasis"/>
          <w:highlight w:val="green"/>
        </w:rPr>
        <w:t>restraint and</w:t>
      </w:r>
      <w:r w:rsidRPr="009A1D8A">
        <w:rPr>
          <w:rStyle w:val="Emphasis"/>
        </w:rPr>
        <w:t xml:space="preserve"> thus weaken </w:t>
      </w:r>
      <w:r w:rsidRPr="009A1D8A">
        <w:rPr>
          <w:rStyle w:val="Emphasis"/>
          <w:highlight w:val="green"/>
        </w:rPr>
        <w:t>deterrence, making ASAT tests and hostile actions</w:t>
      </w:r>
      <w:r w:rsidRPr="009A1D8A">
        <w:rPr>
          <w:rStyle w:val="Emphasis"/>
        </w:rPr>
        <w:t xml:space="preserve"> in space </w:t>
      </w:r>
      <w:r w:rsidRPr="009A1D8A">
        <w:rPr>
          <w:rStyle w:val="Emphasis"/>
          <w:highlight w:val="green"/>
        </w:rPr>
        <w:t>more likely</w:t>
      </w:r>
      <w:r w:rsidRPr="009A1D8A">
        <w:rPr>
          <w:sz w:val="12"/>
        </w:rPr>
        <w:t xml:space="preserve">. </w:t>
      </w:r>
    </w:p>
    <w:p w14:paraId="77C74D7A" w14:textId="77777777" w:rsidR="00ED2479" w:rsidRPr="009A1D8A" w:rsidRDefault="00ED2479" w:rsidP="00ED2479">
      <w:pPr>
        <w:rPr>
          <w:sz w:val="12"/>
        </w:rPr>
      </w:pPr>
      <w:r w:rsidRPr="009A1D8A">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9A1D8A">
        <w:rPr>
          <w:sz w:val="12"/>
        </w:rPr>
        <w:t>lead</w:t>
      </w:r>
      <w:proofErr w:type="gramEnd"/>
      <w:r w:rsidRPr="009A1D8A">
        <w:rPr>
          <w:sz w:val="12"/>
        </w:rPr>
        <w:t xml:space="preserve"> to the damage of another state’s property. Likewise, </w:t>
      </w:r>
      <w:r w:rsidRPr="009A1D8A">
        <w:rPr>
          <w:rStyle w:val="StyleUnderline"/>
        </w:rPr>
        <w:t xml:space="preserve">there are </w:t>
      </w:r>
      <w:r w:rsidRPr="009A1D8A">
        <w:rPr>
          <w:rStyle w:val="StyleUnderline"/>
          <w:highlight w:val="green"/>
        </w:rPr>
        <w:t>international norms</w:t>
      </w:r>
      <w:r w:rsidRPr="009A1D8A">
        <w:rPr>
          <w:sz w:val="12"/>
          <w:szCs w:val="12"/>
        </w:rPr>
        <w:t xml:space="preserve"> (informal but expected rules of behavior) </w:t>
      </w:r>
      <w:r w:rsidRPr="009A1D8A">
        <w:rPr>
          <w:rStyle w:val="StyleUnderline"/>
        </w:rPr>
        <w:t>against the weaponization of space</w:t>
      </w:r>
      <w:r w:rsidRPr="009A1D8A">
        <w:rPr>
          <w:sz w:val="12"/>
        </w:rPr>
        <w:t xml:space="preserve">. But these </w:t>
      </w:r>
      <w:r w:rsidRPr="009A1D8A">
        <w:rPr>
          <w:rStyle w:val="StyleUnderline"/>
        </w:rPr>
        <w:t xml:space="preserve">norms </w:t>
      </w:r>
      <w:r w:rsidRPr="009A1D8A">
        <w:rPr>
          <w:rStyle w:val="StyleUnderline"/>
          <w:highlight w:val="green"/>
        </w:rPr>
        <w:t>seem to be in decline</w:t>
      </w:r>
      <w:r w:rsidRPr="009A1D8A">
        <w:rPr>
          <w:sz w:val="12"/>
        </w:rPr>
        <w:t xml:space="preserve"> [31], and </w:t>
      </w:r>
      <w:r w:rsidRPr="009A1D8A">
        <w:rPr>
          <w:rStyle w:val="StyleUnderline"/>
        </w:rPr>
        <w:t>such norms only deter a state from engaging in certain types of behavior if the state cares about following norms</w:t>
      </w:r>
      <w:r w:rsidRPr="009A1D8A">
        <w:rPr>
          <w:sz w:val="12"/>
        </w:rPr>
        <w:t xml:space="preserve">, if it cares about how states perceive its behavior, or if it believes other states are willing to enforce the norms. </w:t>
      </w:r>
      <w:r w:rsidRPr="009A1D8A">
        <w:rPr>
          <w:rStyle w:val="StyleUnderline"/>
        </w:rPr>
        <w:t xml:space="preserve">The beauty of </w:t>
      </w:r>
      <w:r w:rsidRPr="009A1D8A">
        <w:rPr>
          <w:rStyle w:val="Emphasis"/>
          <w:highlight w:val="green"/>
        </w:rPr>
        <w:t>debris as a deterrent</w:t>
      </w:r>
      <w:r w:rsidRPr="009A1D8A">
        <w:rPr>
          <w:rStyle w:val="StyleUnderline"/>
        </w:rPr>
        <w:t xml:space="preserve"> is that it </w:t>
      </w:r>
      <w:r w:rsidRPr="009A1D8A">
        <w:rPr>
          <w:rStyle w:val="Emphasis"/>
          <w:highlight w:val="green"/>
        </w:rPr>
        <w:t>does not rely</w:t>
      </w:r>
      <w:r w:rsidRPr="009A1D8A">
        <w:rPr>
          <w:rStyle w:val="Emphasis"/>
        </w:rPr>
        <w:t xml:space="preserve"> on the </w:t>
      </w:r>
      <w:r w:rsidRPr="009A1D8A">
        <w:rPr>
          <w:rStyle w:val="Emphasis"/>
          <w:highlight w:val="green"/>
        </w:rPr>
        <w:t>enforcement</w:t>
      </w:r>
      <w:r w:rsidRPr="009A1D8A">
        <w:rPr>
          <w:rStyle w:val="Emphasis"/>
        </w:rPr>
        <w:t xml:space="preserve"> of norms </w:t>
      </w:r>
      <w:r w:rsidRPr="009A1D8A">
        <w:rPr>
          <w:rStyle w:val="Emphasis"/>
          <w:highlight w:val="green"/>
        </w:rPr>
        <w:t>or</w:t>
      </w:r>
      <w:r w:rsidRPr="009A1D8A">
        <w:rPr>
          <w:rStyle w:val="Emphasis"/>
        </w:rPr>
        <w:t xml:space="preserve"> the </w:t>
      </w:r>
      <w:r w:rsidRPr="009A1D8A">
        <w:rPr>
          <w:rStyle w:val="Emphasis"/>
          <w:highlight w:val="green"/>
        </w:rPr>
        <w:t>credibility</w:t>
      </w:r>
      <w:r w:rsidRPr="009A1D8A">
        <w:rPr>
          <w:rStyle w:val="Emphasis"/>
        </w:rPr>
        <w:t xml:space="preserve"> of states to succeed</w:t>
      </w:r>
      <w:r w:rsidRPr="009A1D8A">
        <w:rPr>
          <w:sz w:val="12"/>
        </w:rPr>
        <w:t>.</w:t>
      </w:r>
    </w:p>
    <w:p w14:paraId="33F44C03" w14:textId="77777777" w:rsidR="00ED2479" w:rsidRPr="009A1D8A" w:rsidRDefault="00ED2479" w:rsidP="00ED2479"/>
    <w:p w14:paraId="3E14F152" w14:textId="77777777" w:rsidR="00ED2479" w:rsidRPr="009A1D8A" w:rsidRDefault="00ED2479" w:rsidP="00ED2479">
      <w:pPr>
        <w:pStyle w:val="Heading4"/>
        <w:numPr>
          <w:ilvl w:val="0"/>
          <w:numId w:val="13"/>
        </w:numPr>
        <w:rPr>
          <w:rFonts w:cs="Calibri"/>
        </w:rPr>
      </w:pPr>
      <w:r w:rsidRPr="009A1D8A">
        <w:rPr>
          <w:rFonts w:cs="Calibri"/>
        </w:rPr>
        <w:t xml:space="preserve">No impact to debris – it hits stations </w:t>
      </w:r>
      <w:r w:rsidRPr="009A1D8A">
        <w:rPr>
          <w:rFonts w:cs="Calibri"/>
          <w:u w:val="single"/>
        </w:rPr>
        <w:t>all the time</w:t>
      </w:r>
      <w:r w:rsidRPr="009A1D8A">
        <w:rPr>
          <w:rFonts w:cs="Calibri"/>
        </w:rPr>
        <w:t>.</w:t>
      </w:r>
    </w:p>
    <w:p w14:paraId="447AB5A6" w14:textId="77777777" w:rsidR="00ED2479" w:rsidRPr="009A1D8A" w:rsidRDefault="00ED2479" w:rsidP="00ED2479">
      <w:r w:rsidRPr="009A1D8A">
        <w:rPr>
          <w:rStyle w:val="Style13ptBold"/>
        </w:rPr>
        <w:t>Cain ’15</w:t>
      </w:r>
      <w:r w:rsidRPr="009A1D8A">
        <w:t xml:space="preserve"> </w:t>
      </w:r>
      <w:r w:rsidRPr="009A1D8A">
        <w:rPr>
          <w:szCs w:val="16"/>
        </w:rPr>
        <w:t>(Fraser; 12/23/15; writer for Universe Today; “How Do Astronauts Avoid Debris”; http://www.universetoday.com/121067/how-do-astronauts-avoid-debris)</w:t>
      </w:r>
    </w:p>
    <w:p w14:paraId="3297797F" w14:textId="77777777" w:rsidR="00ED2479" w:rsidRPr="009A1D8A" w:rsidRDefault="00ED2479" w:rsidP="00ED2479">
      <w:r w:rsidRPr="009A1D8A">
        <w:t xml:space="preserve">So, just </w:t>
      </w:r>
      <w:r w:rsidRPr="009A1D8A">
        <w:rPr>
          <w:u w:val="single"/>
        </w:rPr>
        <w:t>how do we keep our</w:t>
      </w:r>
      <w:r w:rsidRPr="009A1D8A">
        <w:t xml:space="preserve"> space </w:t>
      </w:r>
      <w:r w:rsidRPr="009A1D8A">
        <w:rPr>
          <w:u w:val="single"/>
        </w:rPr>
        <w:t xml:space="preserve">stations, </w:t>
      </w:r>
      <w:proofErr w:type="gramStart"/>
      <w:r w:rsidRPr="009A1D8A">
        <w:rPr>
          <w:u w:val="single"/>
        </w:rPr>
        <w:t>ships</w:t>
      </w:r>
      <w:proofErr w:type="gramEnd"/>
      <w:r w:rsidRPr="009A1D8A">
        <w:rPr>
          <w:u w:val="single"/>
        </w:rPr>
        <w:t xml:space="preserve"> and astronauts from being riddled with holes from all of the space junk in orbit around Earth</w:t>
      </w:r>
      <w:r w:rsidRPr="009A1D8A">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9A1D8A">
        <w:rPr>
          <w:u w:val="single"/>
        </w:rPr>
        <w:t xml:space="preserve">We’re talking about a vast collection of spent rockets, dead satellites, flotsam, jetsam, </w:t>
      </w:r>
      <w:proofErr w:type="gramStart"/>
      <w:r w:rsidRPr="009A1D8A">
        <w:rPr>
          <w:u w:val="single"/>
        </w:rPr>
        <w:t>lagan</w:t>
      </w:r>
      <w:proofErr w:type="gramEnd"/>
      <w:r w:rsidRPr="009A1D8A">
        <w:rPr>
          <w:u w:val="single"/>
        </w:rPr>
        <w:t xml:space="preserve"> and derelict</w:t>
      </w:r>
      <w:r w:rsidRPr="009A1D8A">
        <w:t xml:space="preserve">. It’s not a short list. </w:t>
      </w:r>
      <w:r w:rsidRPr="009A1D8A">
        <w:rPr>
          <w:u w:val="single"/>
        </w:rPr>
        <w:t xml:space="preserve">NASA figures </w:t>
      </w:r>
      <w:r w:rsidRPr="009A1D8A">
        <w:rPr>
          <w:highlight w:val="green"/>
          <w:u w:val="single"/>
        </w:rPr>
        <w:t xml:space="preserve">there are </w:t>
      </w:r>
      <w:r w:rsidRPr="009A1D8A">
        <w:rPr>
          <w:b/>
          <w:highlight w:val="green"/>
          <w:u w:val="single"/>
        </w:rPr>
        <w:t>21,000 bits of junk</w:t>
      </w:r>
      <w:r w:rsidRPr="009A1D8A">
        <w:rPr>
          <w:u w:val="single"/>
        </w:rPr>
        <w:t xml:space="preserve"> bigger than 10 cm, </w:t>
      </w:r>
      <w:r w:rsidRPr="009A1D8A">
        <w:rPr>
          <w:b/>
          <w:highlight w:val="green"/>
          <w:u w:val="single"/>
        </w:rPr>
        <w:t>500,000 particles</w:t>
      </w:r>
      <w:r w:rsidRPr="009A1D8A">
        <w:rPr>
          <w:u w:val="single"/>
        </w:rPr>
        <w:t xml:space="preserve"> between 1 and 10 cm, </w:t>
      </w:r>
      <w:r w:rsidRPr="009A1D8A">
        <w:rPr>
          <w:highlight w:val="green"/>
          <w:u w:val="single"/>
        </w:rPr>
        <w:t>and</w:t>
      </w:r>
      <w:r w:rsidRPr="009A1D8A">
        <w:rPr>
          <w:u w:val="single"/>
        </w:rPr>
        <w:t xml:space="preserve"> more than </w:t>
      </w:r>
      <w:r w:rsidRPr="009A1D8A">
        <w:rPr>
          <w:b/>
          <w:highlight w:val="green"/>
          <w:u w:val="single"/>
        </w:rPr>
        <w:t>100 million</w:t>
      </w:r>
      <w:r w:rsidRPr="009A1D8A">
        <w:rPr>
          <w:u w:val="single"/>
        </w:rPr>
        <w:t xml:space="preserve"> smaller than 1 cm</w:t>
      </w:r>
      <w:r w:rsidRPr="009A1D8A">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9A1D8A">
        <w:rPr>
          <w:u w:val="single"/>
        </w:rPr>
        <w:t>See that tiny hole?</w:t>
      </w:r>
      <w:r w:rsidRPr="009A1D8A">
        <w:t xml:space="preserve"> Embiggen and </w:t>
      </w:r>
      <w:proofErr w:type="spellStart"/>
      <w:r w:rsidRPr="009A1D8A">
        <w:t>clarinosticate</w:t>
      </w:r>
      <w:proofErr w:type="spellEnd"/>
      <w:r w:rsidRPr="009A1D8A">
        <w:t xml:space="preserve">! </w:t>
      </w:r>
      <w:r w:rsidRPr="009A1D8A">
        <w:rPr>
          <w:u w:val="single"/>
        </w:rPr>
        <w:t>That’s a tiny puncture hole made</w:t>
      </w:r>
      <w:r w:rsidRPr="009A1D8A">
        <w:t xml:space="preserve"> in the array </w:t>
      </w:r>
      <w:r w:rsidRPr="009A1D8A">
        <w:rPr>
          <w:u w:val="single"/>
        </w:rPr>
        <w:t>by</w:t>
      </w:r>
      <w:r w:rsidRPr="009A1D8A">
        <w:t xml:space="preserve"> a piece of </w:t>
      </w:r>
      <w:r w:rsidRPr="009A1D8A">
        <w:rPr>
          <w:u w:val="single"/>
        </w:rPr>
        <w:t xml:space="preserve">orbital </w:t>
      </w:r>
      <w:proofErr w:type="gramStart"/>
      <w:r w:rsidRPr="009A1D8A">
        <w:rPr>
          <w:u w:val="single"/>
        </w:rPr>
        <w:t>crap</w:t>
      </w:r>
      <w:proofErr w:type="gramEnd"/>
      <w:r w:rsidRPr="009A1D8A">
        <w:t xml:space="preserve">. </w:t>
      </w:r>
      <w:r w:rsidRPr="009A1D8A">
        <w:rPr>
          <w:highlight w:val="green"/>
          <w:u w:val="single"/>
        </w:rPr>
        <w:t>The</w:t>
      </w:r>
      <w:r w:rsidRPr="009A1D8A">
        <w:t xml:space="preserve"> whole </w:t>
      </w:r>
      <w:r w:rsidRPr="009A1D8A">
        <w:rPr>
          <w:highlight w:val="green"/>
          <w:u w:val="single"/>
        </w:rPr>
        <w:t xml:space="preserve">station is </w:t>
      </w:r>
      <w:r w:rsidRPr="009A1D8A">
        <w:rPr>
          <w:b/>
          <w:highlight w:val="green"/>
          <w:u w:val="single"/>
        </w:rPr>
        <w:t>pummeled by tiny pieces</w:t>
      </w:r>
      <w:r w:rsidRPr="009A1D8A">
        <w:rPr>
          <w:b/>
          <w:u w:val="single"/>
        </w:rPr>
        <w:t xml:space="preserve"> of space program junk drawer contents</w:t>
      </w:r>
      <w:r w:rsidRPr="009A1D8A">
        <w:t xml:space="preserve">. Back when the Space Shuttle was flying, </w:t>
      </w:r>
      <w:r w:rsidRPr="009A1D8A">
        <w:rPr>
          <w:highlight w:val="green"/>
          <w:u w:val="single"/>
        </w:rPr>
        <w:t>NASA</w:t>
      </w:r>
      <w:r w:rsidRPr="009A1D8A">
        <w:t xml:space="preserve"> had to </w:t>
      </w:r>
      <w:r w:rsidRPr="009A1D8A">
        <w:rPr>
          <w:b/>
          <w:highlight w:val="green"/>
          <w:u w:val="single"/>
        </w:rPr>
        <w:t>constantly replace</w:t>
      </w:r>
      <w:r w:rsidRPr="009A1D8A">
        <w:rPr>
          <w:b/>
          <w:u w:val="single"/>
        </w:rPr>
        <w:t xml:space="preserve"> their </w:t>
      </w:r>
      <w:r w:rsidRPr="009A1D8A">
        <w:rPr>
          <w:b/>
          <w:highlight w:val="green"/>
          <w:u w:val="single"/>
        </w:rPr>
        <w:t>windows because of</w:t>
      </w:r>
      <w:r w:rsidRPr="009A1D8A">
        <w:rPr>
          <w:b/>
          <w:u w:val="single"/>
        </w:rPr>
        <w:t xml:space="preserve"> the </w:t>
      </w:r>
      <w:r w:rsidRPr="009A1D8A">
        <w:rPr>
          <w:b/>
          <w:highlight w:val="green"/>
          <w:u w:val="single"/>
        </w:rPr>
        <w:t>damage</w:t>
      </w:r>
      <w:r w:rsidRPr="009A1D8A">
        <w:rPr>
          <w:b/>
          <w:u w:val="single"/>
        </w:rPr>
        <w:t xml:space="preserve"> they were experiencing</w:t>
      </w:r>
      <w:r w:rsidRPr="009A1D8A">
        <w:t xml:space="preserve"> from the orbital equivalent of Dennis the Menace hurling paint chips, fingernail clippings, and frozen scabs.</w:t>
      </w:r>
    </w:p>
    <w:p w14:paraId="781CCEF5" w14:textId="77777777" w:rsidR="00ED2479" w:rsidRPr="009A1D8A" w:rsidRDefault="00ED2479" w:rsidP="00ED2479">
      <w:pPr>
        <w:pStyle w:val="Heading4"/>
        <w:numPr>
          <w:ilvl w:val="0"/>
          <w:numId w:val="13"/>
        </w:numPr>
        <w:rPr>
          <w:rFonts w:cs="Calibri"/>
        </w:rPr>
      </w:pPr>
      <w:r w:rsidRPr="009A1D8A">
        <w:rPr>
          <w:rFonts w:cs="Calibri"/>
        </w:rPr>
        <w:lastRenderedPageBreak/>
        <w:t xml:space="preserve">Either the global commons </w:t>
      </w:r>
      <w:proofErr w:type="gramStart"/>
      <w:r w:rsidRPr="009A1D8A">
        <w:rPr>
          <w:rFonts w:cs="Calibri"/>
        </w:rPr>
        <w:t>includes</w:t>
      </w:r>
      <w:proofErr w:type="gramEnd"/>
      <w:r w:rsidRPr="009A1D8A">
        <w:rPr>
          <w:rFonts w:cs="Calibri"/>
        </w:rPr>
        <w:t xml:space="preserve"> removal of existing debris – that’s extra-topical – it justifies infinite planks that go beyond “appropriation is unjust,” like demilitarizing or nationalizing space, which explodes limits and circumvents neg ground – OR </w:t>
      </w:r>
      <w:r w:rsidRPr="009A1D8A">
        <w:rPr>
          <w:rFonts w:cs="Calibri"/>
          <w:u w:val="single"/>
        </w:rPr>
        <w:t>status quo debris thumps</w:t>
      </w:r>
    </w:p>
    <w:p w14:paraId="043C7456" w14:textId="77777777" w:rsidR="00ED2479" w:rsidRPr="009A1D8A" w:rsidRDefault="00ED2479" w:rsidP="00ED2479">
      <w:r w:rsidRPr="009A1D8A">
        <w:rPr>
          <w:rStyle w:val="StyleUnderline"/>
          <w:sz w:val="26"/>
          <w:szCs w:val="26"/>
          <w:u w:val="none"/>
        </w:rPr>
        <w:t>Orwig 16</w:t>
      </w:r>
      <w:r w:rsidRPr="009A1D8A">
        <w:t xml:space="preserve"> [(Jessica, MS in science and tech journalism from Texas A&amp;M, BS in astronomy and physics from Ohio State) “Russia says a growing problem in space could be enough to spark a war,” Insider,’ January 26, 2016, https://www.businessinsider.com/russia-says-space-junk-could-spark-war-2016-1] TDI</w:t>
      </w:r>
    </w:p>
    <w:p w14:paraId="1E47A6F0" w14:textId="77777777" w:rsidR="00ED2479" w:rsidRPr="009A1D8A" w:rsidRDefault="00ED2479" w:rsidP="00ED2479">
      <w:r w:rsidRPr="009A1D8A">
        <w:rPr>
          <w:rStyle w:val="StyleUnderline"/>
        </w:rPr>
        <w:t xml:space="preserve">NASA has already warned that the large amount of </w:t>
      </w:r>
      <w:r w:rsidRPr="009A1D8A">
        <w:rPr>
          <w:rStyle w:val="StyleUnderline"/>
          <w:highlight w:val="green"/>
        </w:rPr>
        <w:t>space junk</w:t>
      </w:r>
      <w:r w:rsidRPr="009A1D8A">
        <w:rPr>
          <w:rStyle w:val="StyleUnderline"/>
        </w:rPr>
        <w:t xml:space="preserve"> around our planet </w:t>
      </w:r>
      <w:r w:rsidRPr="009A1D8A">
        <w:rPr>
          <w:rStyle w:val="StyleUnderline"/>
          <w:highlight w:val="green"/>
        </w:rPr>
        <w:t>is growing beyond our control</w:t>
      </w:r>
      <w:r w:rsidRPr="009A1D8A">
        <w:t xml:space="preserve">, but now a team of </w:t>
      </w:r>
      <w:r w:rsidRPr="009A1D8A">
        <w:rPr>
          <w:rStyle w:val="StyleUnderline"/>
        </w:rPr>
        <w:t xml:space="preserve">Russian scientists has cited </w:t>
      </w:r>
      <w:r w:rsidRPr="009A1D8A">
        <w:rPr>
          <w:rStyle w:val="StyleUnderline"/>
          <w:highlight w:val="green"/>
        </w:rPr>
        <w:t>an</w:t>
      </w:r>
      <w:r w:rsidRPr="009A1D8A">
        <w:rPr>
          <w:rStyle w:val="StyleUnderline"/>
        </w:rPr>
        <w:t xml:space="preserve">other potentially </w:t>
      </w:r>
      <w:r w:rsidRPr="009A1D8A">
        <w:rPr>
          <w:rStyle w:val="StyleUnderline"/>
          <w:highlight w:val="green"/>
        </w:rPr>
        <w:t>unforeseen consequence</w:t>
      </w:r>
      <w:r w:rsidRPr="009A1D8A">
        <w:rPr>
          <w:rStyle w:val="StyleUnderline"/>
        </w:rPr>
        <w:t xml:space="preserve"> of that debris: </w:t>
      </w:r>
      <w:r w:rsidRPr="009A1D8A">
        <w:rPr>
          <w:rStyle w:val="StyleUnderline"/>
          <w:highlight w:val="green"/>
        </w:rPr>
        <w:t>War.</w:t>
      </w:r>
    </w:p>
    <w:p w14:paraId="3DDC18A8" w14:textId="77777777" w:rsidR="00ED2479" w:rsidRPr="009A1D8A" w:rsidRDefault="00ED2479" w:rsidP="00ED2479">
      <w:pPr>
        <w:rPr>
          <w:rStyle w:val="StyleUnderline"/>
        </w:rPr>
      </w:pPr>
      <w:r w:rsidRPr="009A1D8A">
        <w:rPr>
          <w:rStyle w:val="StyleUnderline"/>
        </w:rPr>
        <w:t xml:space="preserve">Scientists estimate that anywhere from 500,000 to </w:t>
      </w:r>
      <w:r w:rsidRPr="009A1D8A">
        <w:rPr>
          <w:rStyle w:val="StyleUnderline"/>
          <w:highlight w:val="green"/>
        </w:rPr>
        <w:t>600,000 pieces of</w:t>
      </w:r>
      <w:r w:rsidRPr="009A1D8A">
        <w:rPr>
          <w:rStyle w:val="StyleUnderline"/>
        </w:rPr>
        <w:t xml:space="preserve"> human-made space </w:t>
      </w:r>
      <w:r w:rsidRPr="009A1D8A">
        <w:rPr>
          <w:rStyle w:val="StyleUnderline"/>
          <w:highlight w:val="green"/>
        </w:rPr>
        <w:t>debris</w:t>
      </w:r>
      <w:r w:rsidRPr="009A1D8A">
        <w:rPr>
          <w:rStyle w:val="StyleUnderline"/>
        </w:rPr>
        <w:t xml:space="preserve"> between 0.4 and 4 inches in size are </w:t>
      </w:r>
      <w:r w:rsidRPr="009A1D8A">
        <w:rPr>
          <w:rStyle w:val="StyleUnderline"/>
          <w:highlight w:val="green"/>
        </w:rPr>
        <w:t>currently orbit</w:t>
      </w:r>
      <w:r w:rsidRPr="009A1D8A">
        <w:rPr>
          <w:rStyle w:val="StyleUnderline"/>
        </w:rPr>
        <w:t>ing the Earth and traveling at speeds over 17,000 miles per hour.</w:t>
      </w:r>
    </w:p>
    <w:p w14:paraId="167B1C30" w14:textId="24552379" w:rsidR="00ED2479" w:rsidRPr="009A1D8A" w:rsidRDefault="00ED2479" w:rsidP="00ED2479">
      <w:r w:rsidRPr="009A1D8A">
        <w:rPr>
          <w:rStyle w:val="StyleUnderline"/>
        </w:rPr>
        <w:t xml:space="preserve">If </w:t>
      </w:r>
      <w:r w:rsidRPr="009A1D8A">
        <w:rPr>
          <w:rStyle w:val="StyleUnderline"/>
          <w:highlight w:val="green"/>
        </w:rPr>
        <w:t>one of those</w:t>
      </w:r>
      <w:r w:rsidRPr="009A1D8A">
        <w:rPr>
          <w:rStyle w:val="StyleUnderline"/>
        </w:rPr>
        <w:t xml:space="preserve"> pieces smashed into a military satellite it "</w:t>
      </w:r>
      <w:r w:rsidRPr="009A1D8A">
        <w:rPr>
          <w:rStyle w:val="StyleUnderline"/>
          <w:highlight w:val="green"/>
        </w:rPr>
        <w:t>may provoke</w:t>
      </w:r>
      <w:r w:rsidRPr="009A1D8A">
        <w:rPr>
          <w:rStyle w:val="StyleUnderline"/>
        </w:rPr>
        <w:t xml:space="preserve"> political or even </w:t>
      </w:r>
      <w:r w:rsidRPr="009A1D8A">
        <w:rPr>
          <w:rStyle w:val="StyleUnderline"/>
          <w:highlight w:val="green"/>
        </w:rPr>
        <w:t>armed conflict</w:t>
      </w:r>
      <w:r w:rsidRPr="009A1D8A">
        <w:rPr>
          <w:rStyle w:val="StyleUnderline"/>
        </w:rPr>
        <w:t xml:space="preserve"> between space-faring nations</w:t>
      </w:r>
      <w:r w:rsidRPr="009A1D8A">
        <w:t xml:space="preserve">," Vitaly </w:t>
      </w:r>
      <w:proofErr w:type="spellStart"/>
      <w:r w:rsidRPr="009A1D8A">
        <w:t>Adushkin</w:t>
      </w:r>
      <w:proofErr w:type="spellEnd"/>
      <w:r w:rsidRPr="009A1D8A">
        <w:t xml:space="preserve">, a researcher for the Institute of Geosphere Dynamics at the Russian Academy of Sciences, reported in a paper set to be published in the peer-reviewed journal Acta </w:t>
      </w:r>
      <w:proofErr w:type="spellStart"/>
      <w:r w:rsidRPr="009A1D8A">
        <w:t>Astronautica</w:t>
      </w:r>
      <w:proofErr w:type="spellEnd"/>
      <w:r w:rsidRPr="009A1D8A">
        <w:t>, which is sponsored by the International Academy of Astronautics.</w:t>
      </w:r>
    </w:p>
    <w:p w14:paraId="3877E598" w14:textId="306F337A" w:rsidR="007F7FE5" w:rsidRPr="00BB6B55" w:rsidRDefault="007F7FE5" w:rsidP="007F7FE5">
      <w:pPr>
        <w:pStyle w:val="Heading4"/>
        <w:numPr>
          <w:ilvl w:val="0"/>
          <w:numId w:val="13"/>
        </w:numPr>
      </w:pPr>
      <w:r w:rsidRPr="00BB6B55">
        <w:rPr>
          <w:u w:val="single"/>
        </w:rPr>
        <w:t xml:space="preserve">No </w:t>
      </w:r>
      <w:r>
        <w:rPr>
          <w:u w:val="single"/>
        </w:rPr>
        <w:t>Kessler syndrome</w:t>
      </w:r>
      <w:r>
        <w:t xml:space="preserve">, but even a </w:t>
      </w:r>
      <w:r>
        <w:rPr>
          <w:u w:val="single"/>
        </w:rPr>
        <w:t>worst case</w:t>
      </w:r>
      <w:r>
        <w:t xml:space="preserve"> is confined to </w:t>
      </w:r>
      <w:r>
        <w:rPr>
          <w:u w:val="single"/>
        </w:rPr>
        <w:t>low LEO</w:t>
      </w:r>
      <w:r>
        <w:t xml:space="preserve"> with </w:t>
      </w:r>
      <w:r>
        <w:rPr>
          <w:u w:val="single"/>
        </w:rPr>
        <w:t>no impact</w:t>
      </w:r>
    </w:p>
    <w:p w14:paraId="6AAFB894" w14:textId="77777777" w:rsidR="007F7FE5" w:rsidRDefault="007F7FE5" w:rsidP="007F7FE5">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72490717" w14:textId="77777777" w:rsidR="007F7FE5" w:rsidRPr="00FA1819" w:rsidRDefault="007F7FE5" w:rsidP="007F7FE5">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t>.</w:t>
      </w:r>
    </w:p>
    <w:p w14:paraId="76A1EAD3" w14:textId="77777777" w:rsidR="007F7FE5" w:rsidRPr="00FA1819" w:rsidRDefault="007F7FE5" w:rsidP="007F7FE5">
      <w:r w:rsidRPr="00FA1819">
        <w:t>What is Kessler Syndrome?</w:t>
      </w:r>
    </w:p>
    <w:p w14:paraId="3CBA8907" w14:textId="77777777" w:rsidR="007F7FE5" w:rsidRPr="00FA1819" w:rsidRDefault="007F7FE5" w:rsidP="007F7FE5">
      <w:r w:rsidRPr="00FA1819">
        <w:t xml:space="preserve">Here’s the popular view on Kessler Syndrome. </w:t>
      </w:r>
      <w:proofErr w:type="gramStart"/>
      <w:r w:rsidRPr="00FA1819">
        <w:t>Every once in a while</w:t>
      </w:r>
      <w:proofErr w:type="gramEnd"/>
      <w:r w:rsidRPr="00FA1819">
        <w:t xml:space="preserve">, a piece of junk in space hits a satellite. This single impact destroys the </w:t>
      </w:r>
      <w:proofErr w:type="gramStart"/>
      <w:r w:rsidRPr="00FA1819">
        <w:t>satellite, and</w:t>
      </w:r>
      <w:proofErr w:type="gramEnd"/>
      <w:r w:rsidRPr="00FA1819">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5B27AC6E" w14:textId="77777777" w:rsidR="007F7FE5" w:rsidRPr="00FA1819" w:rsidRDefault="007F7FE5" w:rsidP="007F7FE5">
      <w:r w:rsidRPr="00FA1819">
        <w:t>It is a dark picture.</w:t>
      </w:r>
    </w:p>
    <w:p w14:paraId="1C0EDE77" w14:textId="77777777" w:rsidR="007F7FE5" w:rsidRPr="00AB73EE" w:rsidRDefault="007F7FE5" w:rsidP="007F7FE5">
      <w:pPr>
        <w:rPr>
          <w:rStyle w:val="StyleUnderline"/>
        </w:rPr>
      </w:pPr>
      <w:r w:rsidRPr="00AB73EE">
        <w:rPr>
          <w:rStyle w:val="StyleUnderline"/>
        </w:rPr>
        <w:t>Is Kessler Syndrome likely to happen?</w:t>
      </w:r>
    </w:p>
    <w:p w14:paraId="0179414B" w14:textId="77777777" w:rsidR="007F7FE5" w:rsidRPr="00FA1819" w:rsidRDefault="007F7FE5" w:rsidP="007F7FE5">
      <w:r w:rsidRPr="00FA1819">
        <w:t>I had to stop everything and spend an afternoon doing back-of-the-napkin math to know how big the threat is. To estimate, we need to know where the stuff in space is, how much mass is there, and how long it would take to deorbit.</w:t>
      </w:r>
    </w:p>
    <w:p w14:paraId="23CA875B" w14:textId="77777777" w:rsidR="007F7FE5" w:rsidRPr="00AB73EE" w:rsidRDefault="007F7FE5" w:rsidP="007F7FE5">
      <w:pPr>
        <w:rPr>
          <w:rStyle w:val="StyleUnderline"/>
        </w:rPr>
      </w:pPr>
      <w:r w:rsidRPr="00AB73EE">
        <w:rPr>
          <w:rStyle w:val="StyleUnderline"/>
        </w:rPr>
        <w:t xml:space="preserve">The </w:t>
      </w:r>
      <w:r w:rsidRPr="00E90FD1">
        <w:rPr>
          <w:rStyle w:val="StyleUnderline"/>
        </w:rPr>
        <w:t>orbital area around earth can be broken down into four regions.</w:t>
      </w:r>
    </w:p>
    <w:p w14:paraId="2BB76EE0" w14:textId="77777777" w:rsidR="007F7FE5" w:rsidRPr="00FA1819" w:rsidRDefault="007F7FE5" w:rsidP="007F7FE5">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t xml:space="preserve"> a year and a half, </w:t>
      </w:r>
      <w:r w:rsidRPr="00AB73EE">
        <w:rPr>
          <w:rStyle w:val="StyleUnderline"/>
        </w:rPr>
        <w:t>and the problem would be over</w:t>
      </w:r>
      <w:r w:rsidRPr="00FA1819">
        <w:t>.</w:t>
      </w:r>
    </w:p>
    <w:p w14:paraId="37254AEC" w14:textId="77777777" w:rsidR="007F7FE5" w:rsidRPr="00FA1819" w:rsidRDefault="007F7FE5" w:rsidP="007F7FE5">
      <w:r w:rsidRPr="00974FE4">
        <w:rPr>
          <w:rStyle w:val="Emphasis"/>
          <w:highlight w:val="cyan"/>
        </w:rPr>
        <w:lastRenderedPageBreak/>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t>.</w:t>
      </w:r>
    </w:p>
    <w:p w14:paraId="2CB82321" w14:textId="77777777" w:rsidR="007F7FE5" w:rsidRPr="00FA1819" w:rsidRDefault="007F7FE5" w:rsidP="007F7FE5">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t>.</w:t>
      </w:r>
    </w:p>
    <w:p w14:paraId="2F286DA0" w14:textId="77777777" w:rsidR="007F7FE5" w:rsidRPr="00FA1819" w:rsidRDefault="007F7FE5" w:rsidP="007F7FE5">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t xml:space="preserve">. From the ground, the satellite will appear to hang motionless. </w:t>
      </w:r>
      <w:proofErr w:type="gramStart"/>
      <w:r w:rsidRPr="00FA1819">
        <w:t>Usually</w:t>
      </w:r>
      <w:proofErr w:type="gramEnd"/>
      <w:r w:rsidRPr="00FA1819">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t>.</w:t>
      </w:r>
    </w:p>
    <w:p w14:paraId="3D02554A" w14:textId="77777777" w:rsidR="007F7FE5" w:rsidRPr="00FA1819" w:rsidRDefault="007F7FE5" w:rsidP="007F7FE5">
      <w:r w:rsidRPr="00FA1819">
        <w:t>How bad could Kessler Syndrome in High LEO be?</w:t>
      </w:r>
    </w:p>
    <w:p w14:paraId="1D8EBA46" w14:textId="77777777" w:rsidR="007F7FE5" w:rsidRPr="00FA1819" w:rsidRDefault="007F7FE5" w:rsidP="007F7FE5">
      <w:r w:rsidRPr="00FA1819">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t>.</w:t>
      </w:r>
    </w:p>
    <w:p w14:paraId="078CC05D" w14:textId="77777777" w:rsidR="007F7FE5" w:rsidRPr="00AB73EE" w:rsidRDefault="007F7FE5" w:rsidP="007F7FE5">
      <w:pPr>
        <w:rPr>
          <w:rStyle w:val="StyleUnderline"/>
        </w:rPr>
      </w:pPr>
      <w:r w:rsidRPr="00AB73EE">
        <w:rPr>
          <w:rStyle w:val="StyleUnderline"/>
        </w:rPr>
        <w:t>An evil alien</w:t>
      </w:r>
      <w:r w:rsidRPr="00FA1819">
        <w:t xml:space="preserve"> intelligence </w:t>
      </w:r>
      <w:r w:rsidRPr="00AB73EE">
        <w:rPr>
          <w:rStyle w:val="StyleUnderline"/>
        </w:rPr>
        <w:t>chops up everything in High LEO, turning it into 1cm cubes of death</w:t>
      </w:r>
      <w:r w:rsidRPr="00FA1819">
        <w:t xml:space="preserve"> orbiting at 1000km, </w:t>
      </w:r>
      <w:r w:rsidRPr="00AB73EE">
        <w:rPr>
          <w:rStyle w:val="StyleUnderline"/>
        </w:rPr>
        <w:t>spread</w:t>
      </w:r>
      <w:r w:rsidRPr="00FA1819">
        <w:t xml:space="preserve"> as </w:t>
      </w:r>
      <w:r w:rsidRPr="00AB73EE">
        <w:rPr>
          <w:rStyle w:val="StyleUnderline"/>
        </w:rPr>
        <w:t>evenly</w:t>
      </w:r>
      <w:r w:rsidRPr="00FA1819">
        <w:t xml:space="preserve"> across the surface of this sphere as orbital mechanics would allow. </w:t>
      </w:r>
      <w:r w:rsidRPr="00AB73EE">
        <w:rPr>
          <w:rStyle w:val="StyleUnderline"/>
        </w:rPr>
        <w:t>Is humanity cut off from space?</w:t>
      </w:r>
    </w:p>
    <w:p w14:paraId="3DBC545A" w14:textId="77777777" w:rsidR="007F7FE5" w:rsidRPr="00FA1819" w:rsidRDefault="007F7FE5" w:rsidP="007F7FE5">
      <w:r w:rsidRPr="00FA1819">
        <w:t xml:space="preserve">I’m guessing </w:t>
      </w:r>
      <w:r w:rsidRPr="00AB73EE">
        <w:rPr>
          <w:rStyle w:val="StyleUnderline"/>
        </w:rPr>
        <w:t>the world has launched</w:t>
      </w:r>
      <w:r w:rsidRPr="00FA1819">
        <w:t xml:space="preserve"> about </w:t>
      </w:r>
      <w:r w:rsidRPr="00AB73EE">
        <w:rPr>
          <w:rStyle w:val="StyleUnderline"/>
        </w:rPr>
        <w:t>10,000 tons of satellites total</w:t>
      </w:r>
      <w:r w:rsidRPr="00FA1819">
        <w:t xml:space="preserve">. For guessing purposes, </w:t>
      </w:r>
      <w:r w:rsidRPr="00AB73EE">
        <w:rPr>
          <w:rStyle w:val="StyleUnderline"/>
        </w:rPr>
        <w:t>I’ll assume 2,500 tons of satellites</w:t>
      </w:r>
      <w:r w:rsidRPr="00FA1819">
        <w:t xml:space="preserve"> and junk </w:t>
      </w:r>
      <w:r w:rsidRPr="00AB73EE">
        <w:rPr>
          <w:rStyle w:val="StyleUnderline"/>
        </w:rPr>
        <w:t>currently in High LEO</w:t>
      </w:r>
      <w:r w:rsidRPr="00FA1819">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t xml:space="preserve">. A sphere for an orbit of 1,000km has a surface area of 682,752,000 square KM. </w:t>
      </w:r>
      <w:proofErr w:type="gramStart"/>
      <w:r w:rsidRPr="00FA1819">
        <w:t>So</w:t>
      </w:r>
      <w:proofErr w:type="gramEnd"/>
      <w:r w:rsidRPr="00FA1819">
        <w:t xml:space="preserve"> </w:t>
      </w:r>
      <w:r w:rsidRPr="00AB73EE">
        <w:rPr>
          <w:rStyle w:val="StyleUnderline"/>
        </w:rPr>
        <w:t>there would be one cube</w:t>
      </w:r>
      <w:r w:rsidRPr="00FA1819">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t>.</w:t>
      </w:r>
    </w:p>
    <w:p w14:paraId="7CFCCCBE" w14:textId="77777777" w:rsidR="007F7FE5" w:rsidRPr="00FA1819" w:rsidRDefault="007F7FE5" w:rsidP="007F7FE5">
      <w:r w:rsidRPr="00FA1819">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t>.</w:t>
      </w:r>
    </w:p>
    <w:p w14:paraId="0947A33E" w14:textId="77777777" w:rsidR="007F7FE5" w:rsidRPr="00FA1819" w:rsidRDefault="007F7FE5" w:rsidP="007F7FE5">
      <w:r w:rsidRPr="00FA1819">
        <w:t xml:space="preserve">Now though you can travel through the debris, you couldn’t keep a satellite alive for long in this orbit of death. </w:t>
      </w:r>
      <w:r w:rsidRPr="00FA1819">
        <w:rPr>
          <w:rStyle w:val="StyleUnderline"/>
        </w:rPr>
        <w:t>Kessler</w:t>
      </w:r>
      <w:r w:rsidRPr="00FA1819">
        <w:t xml:space="preserve"> Syndrome </w:t>
      </w:r>
      <w:r w:rsidRPr="00FA1819">
        <w:rPr>
          <w:rStyle w:val="StyleUnderline"/>
        </w:rPr>
        <w:t xml:space="preserve">at its worst just prevents us from putting satellites in </w:t>
      </w:r>
      <w:r w:rsidRPr="00FA1819">
        <w:rPr>
          <w:rStyle w:val="Emphasis"/>
        </w:rPr>
        <w:t>certain orbits</w:t>
      </w:r>
      <w:r w:rsidRPr="00FA1819">
        <w:t>.</w:t>
      </w:r>
    </w:p>
    <w:p w14:paraId="1C4E2BB6" w14:textId="77777777" w:rsidR="007F7FE5" w:rsidRPr="00FA1819" w:rsidRDefault="007F7FE5" w:rsidP="007F7FE5">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7DEFA2B4" w14:textId="77777777" w:rsidR="007F7FE5" w:rsidRPr="00FA1819" w:rsidRDefault="007F7FE5" w:rsidP="007F7FE5">
      <w:pPr>
        <w:pStyle w:val="ListParagraph"/>
        <w:numPr>
          <w:ilvl w:val="0"/>
          <w:numId w:val="19"/>
        </w:num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t>.</w:t>
      </w:r>
    </w:p>
    <w:p w14:paraId="6D41DF6E" w14:textId="77777777" w:rsidR="007F7FE5" w:rsidRPr="00FA1819" w:rsidRDefault="007F7FE5" w:rsidP="007F7FE5">
      <w:pPr>
        <w:pStyle w:val="ListParagraph"/>
        <w:numPr>
          <w:ilvl w:val="0"/>
          <w:numId w:val="19"/>
        </w:num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t>.</w:t>
      </w:r>
    </w:p>
    <w:p w14:paraId="13256B89" w14:textId="77777777" w:rsidR="007F7FE5" w:rsidRPr="00FA1819" w:rsidRDefault="007F7FE5" w:rsidP="007F7FE5">
      <w:pPr>
        <w:pStyle w:val="ListParagraph"/>
        <w:numPr>
          <w:ilvl w:val="0"/>
          <w:numId w:val="19"/>
        </w:num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t>.</w:t>
      </w:r>
    </w:p>
    <w:p w14:paraId="1D9B21E4" w14:textId="77777777" w:rsidR="007F7FE5" w:rsidRPr="00FA1819" w:rsidRDefault="007F7FE5" w:rsidP="007F7FE5">
      <w:pPr>
        <w:pStyle w:val="ListParagraph"/>
        <w:numPr>
          <w:ilvl w:val="0"/>
          <w:numId w:val="19"/>
        </w:numPr>
      </w:pPr>
      <w:r w:rsidRPr="00FA1819">
        <w:rPr>
          <w:rStyle w:val="StyleUnderline"/>
        </w:rPr>
        <w:lastRenderedPageBreak/>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t>.</w:t>
      </w:r>
    </w:p>
    <w:p w14:paraId="636FE75E" w14:textId="77777777" w:rsidR="007F7FE5" w:rsidRPr="00FA1819" w:rsidRDefault="007F7FE5" w:rsidP="007F7FE5">
      <w:pPr>
        <w:pStyle w:val="ListParagraph"/>
        <w:numPr>
          <w:ilvl w:val="0"/>
          <w:numId w:val="19"/>
        </w:numPr>
        <w:rPr>
          <w:rStyle w:val="StyleUnderline"/>
        </w:rPr>
      </w:pPr>
      <w:r w:rsidRPr="00FA1819">
        <w:rPr>
          <w:rStyle w:val="StyleUnderline"/>
        </w:rPr>
        <w:t xml:space="preserve">Most importantly, </w:t>
      </w:r>
      <w:r w:rsidRPr="008F4542">
        <w:rPr>
          <w:rStyle w:val="StyleUnderline"/>
          <w:highlight w:val="cyan"/>
        </w:rPr>
        <w:t>all new</w:t>
      </w:r>
      <w:r w:rsidRPr="00FA1819">
        <w:t xml:space="preserve"> satellite </w:t>
      </w:r>
      <w:r w:rsidRPr="008F4542">
        <w:rPr>
          <w:rStyle w:val="StyleUnderline"/>
          <w:highlight w:val="cyan"/>
        </w:rPr>
        <w:t>launches</w:t>
      </w:r>
      <w:r w:rsidRPr="00FA1819">
        <w:rPr>
          <w:rStyle w:val="StyleUnderline"/>
        </w:rPr>
        <w:t xml:space="preserve"> since the</w:t>
      </w:r>
      <w:r w:rsidRPr="00FA1819">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570BDC2F" w14:textId="77777777" w:rsidR="007F7FE5" w:rsidRPr="00FA1819" w:rsidRDefault="007F7FE5" w:rsidP="007F7FE5">
      <w:proofErr w:type="gramStart"/>
      <w:r w:rsidRPr="00FA1819">
        <w:t>So</w:t>
      </w:r>
      <w:proofErr w:type="gramEnd"/>
      <w:r w:rsidRPr="00FA1819">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t>.</w:t>
      </w:r>
    </w:p>
    <w:p w14:paraId="3D607511" w14:textId="10FF3869" w:rsidR="007F7FE5" w:rsidRPr="007F7FE5" w:rsidRDefault="007F7FE5" w:rsidP="007F7FE5">
      <w:r w:rsidRPr="00FA1819">
        <w:t>I’m removing Kessler Syndrome from my list of things to worry about.</w:t>
      </w:r>
    </w:p>
    <w:p w14:paraId="0BF52466" w14:textId="1FBD5487" w:rsidR="00ED2479" w:rsidRPr="009A1D8A" w:rsidRDefault="00ED2479" w:rsidP="00ED2479">
      <w:pPr>
        <w:pStyle w:val="ListParagraph"/>
        <w:keepNext/>
        <w:keepLines/>
        <w:numPr>
          <w:ilvl w:val="0"/>
          <w:numId w:val="13"/>
        </w:numPr>
        <w:spacing w:before="200"/>
        <w:outlineLvl w:val="3"/>
        <w:rPr>
          <w:rFonts w:eastAsia="Malgun Gothic"/>
          <w:b/>
          <w:iCs/>
          <w:sz w:val="26"/>
        </w:rPr>
      </w:pPr>
      <w:r w:rsidRPr="009A1D8A">
        <w:rPr>
          <w:rFonts w:eastAsia="Malgun Gothic"/>
          <w:b/>
          <w:iCs/>
          <w:sz w:val="26"/>
        </w:rPr>
        <w:t>Time frame – Kessler effect 200 years away</w:t>
      </w:r>
    </w:p>
    <w:p w14:paraId="5682110E" w14:textId="77777777" w:rsidR="00ED2479" w:rsidRPr="009A1D8A" w:rsidRDefault="00ED2479" w:rsidP="00ED2479">
      <w:pPr>
        <w:rPr>
          <w:rFonts w:eastAsia="Calibri"/>
        </w:rPr>
      </w:pPr>
      <w:bookmarkStart w:id="0" w:name="_Hlk17893366"/>
      <w:proofErr w:type="spellStart"/>
      <w:r w:rsidRPr="009A1D8A">
        <w:rPr>
          <w:rFonts w:eastAsia="Calibri"/>
          <w:b/>
          <w:bCs/>
          <w:sz w:val="26"/>
        </w:rPr>
        <w:t>Stubbe</w:t>
      </w:r>
      <w:proofErr w:type="spellEnd"/>
      <w:r w:rsidRPr="009A1D8A">
        <w:rPr>
          <w:rFonts w:eastAsia="Calibri"/>
          <w:b/>
          <w:bCs/>
          <w:sz w:val="26"/>
        </w:rPr>
        <w:t xml:space="preserve"> 17 </w:t>
      </w:r>
      <w:r w:rsidRPr="009A1D8A">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9A1D8A">
        <w:t>Koninklijke</w:t>
      </w:r>
      <w:proofErr w:type="spellEnd"/>
      <w:r w:rsidRPr="009A1D8A">
        <w:t xml:space="preserve"> Brill Publishing, ISBN 978-90-04-31407-8, p. 27-31] TDI</w:t>
      </w:r>
    </w:p>
    <w:bookmarkEnd w:id="0"/>
    <w:p w14:paraId="56D5222C" w14:textId="77777777" w:rsidR="00ED2479" w:rsidRPr="009A1D8A" w:rsidRDefault="00ED2479" w:rsidP="00ED2479">
      <w:pPr>
        <w:rPr>
          <w:rFonts w:eastAsia="Calibri"/>
        </w:rPr>
      </w:pPr>
      <w:r w:rsidRPr="009A1D8A">
        <w:rPr>
          <w:rFonts w:eastAsia="Calibri"/>
        </w:rPr>
        <w:t xml:space="preserve">The prediction of possible scenarios of the future evolution of the debris p o p </w:t>
      </w:r>
      <w:proofErr w:type="spellStart"/>
      <w:r w:rsidRPr="009A1D8A">
        <w:rPr>
          <w:rFonts w:eastAsia="Calibri"/>
        </w:rPr>
        <w:t>ulation</w:t>
      </w:r>
      <w:proofErr w:type="spellEnd"/>
      <w:r w:rsidRPr="009A1D8A">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9A1D8A">
        <w:rPr>
          <w:rStyle w:val="StyleUnderline"/>
          <w:highlight w:val="green"/>
        </w:rPr>
        <w:t>the so-</w:t>
      </w:r>
      <w:r w:rsidRPr="009A1D8A">
        <w:rPr>
          <w:rStyle w:val="StyleUnderline"/>
        </w:rPr>
        <w:t xml:space="preserve">called </w:t>
      </w:r>
      <w:r w:rsidRPr="009A1D8A">
        <w:rPr>
          <w:rStyle w:val="StyleUnderline"/>
          <w:highlight w:val="green"/>
        </w:rPr>
        <w:t>Kessler effect</w:t>
      </w:r>
      <w:r w:rsidRPr="009A1D8A">
        <w:rPr>
          <w:rStyle w:val="StyleUnderline"/>
        </w:rPr>
        <w:t>’</w:t>
      </w:r>
      <w:r w:rsidRPr="009A1D8A">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9A1D8A">
        <w:rPr>
          <w:rFonts w:eastAsia="Calibri"/>
        </w:rPr>
        <w:t>ber</w:t>
      </w:r>
      <w:proofErr w:type="spellEnd"/>
      <w:r w:rsidRPr="009A1D8A">
        <w:rPr>
          <w:rFonts w:eastAsia="Calibri"/>
        </w:rPr>
        <w:t xml:space="preserve"> of objects and collisions increases exponentially and eventually results in the formation of a self-sustaining debris belt </w:t>
      </w:r>
      <w:proofErr w:type="spellStart"/>
      <w:r w:rsidRPr="009A1D8A">
        <w:rPr>
          <w:rFonts w:eastAsia="Calibri"/>
        </w:rPr>
        <w:t>aroundthe</w:t>
      </w:r>
      <w:proofErr w:type="spellEnd"/>
      <w:r w:rsidRPr="009A1D8A">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9A1D8A">
        <w:rPr>
          <w:rFonts w:eastAsia="Calibri"/>
        </w:rPr>
        <w:t>i</w:t>
      </w:r>
      <w:proofErr w:type="spellEnd"/>
      <w:r w:rsidRPr="009A1D8A">
        <w:rPr>
          <w:rFonts w:eastAsia="Calibri"/>
        </w:rPr>
        <w:t xml:space="preserve"> a d c shows that the current l e o debris population is unstable, even if current mitigation measures are applied. The study concludes:</w:t>
      </w:r>
    </w:p>
    <w:p w14:paraId="498CD4E4" w14:textId="77777777" w:rsidR="00ED2479" w:rsidRPr="009A1D8A" w:rsidRDefault="00ED2479" w:rsidP="00ED2479">
      <w:pPr>
        <w:ind w:left="720"/>
        <w:rPr>
          <w:rFonts w:eastAsia="Calibri"/>
        </w:rPr>
      </w:pPr>
      <w:r w:rsidRPr="009A1D8A">
        <w:rPr>
          <w:rFonts w:eastAsia="Calibri"/>
        </w:rPr>
        <w:t xml:space="preserve">Even with a 90% implementation of the </w:t>
      </w:r>
      <w:proofErr w:type="gramStart"/>
      <w:r w:rsidRPr="009A1D8A">
        <w:rPr>
          <w:rFonts w:eastAsia="Calibri"/>
        </w:rPr>
        <w:t>commonly-adopted</w:t>
      </w:r>
      <w:proofErr w:type="gramEnd"/>
      <w:r w:rsidRPr="009A1D8A">
        <w:rPr>
          <w:rFonts w:eastAsia="Calibri"/>
        </w:rPr>
        <w:t xml:space="preserve"> mitigation measures [...] </w:t>
      </w:r>
      <w:r w:rsidRPr="009A1D8A">
        <w:rPr>
          <w:rStyle w:val="StyleUnderline"/>
        </w:rPr>
        <w:t xml:space="preserve">the l e o </w:t>
      </w:r>
      <w:r w:rsidRPr="009A1D8A">
        <w:rPr>
          <w:rStyle w:val="StyleUnderline"/>
          <w:highlight w:val="green"/>
        </w:rPr>
        <w:t>debris</w:t>
      </w:r>
      <w:r w:rsidRPr="009A1D8A">
        <w:rPr>
          <w:rStyle w:val="StyleUnderline"/>
        </w:rPr>
        <w:t xml:space="preserve"> population </w:t>
      </w:r>
      <w:r w:rsidRPr="009A1D8A">
        <w:rPr>
          <w:rStyle w:val="StyleUnderline"/>
          <w:highlight w:val="green"/>
        </w:rPr>
        <w:t>is expected to increase by</w:t>
      </w:r>
      <w:r w:rsidRPr="009A1D8A">
        <w:rPr>
          <w:rStyle w:val="StyleUnderline"/>
        </w:rPr>
        <w:t xml:space="preserve"> an average of </w:t>
      </w:r>
      <w:r w:rsidRPr="009A1D8A">
        <w:rPr>
          <w:rStyle w:val="StyleUnderline"/>
          <w:highlight w:val="green"/>
        </w:rPr>
        <w:t>30% in the next 200 years</w:t>
      </w:r>
      <w:r w:rsidRPr="009A1D8A">
        <w:rPr>
          <w:rStyle w:val="StyleUnderline"/>
        </w:rPr>
        <w:t>. The population growth is primarily driven by catastrophic collisions between 700 and 1000 km altitudes</w:t>
      </w:r>
      <w:r w:rsidRPr="009A1D8A">
        <w:rPr>
          <w:rFonts w:eastAsia="Calibri"/>
        </w:rPr>
        <w:t xml:space="preserve"> and such collisions are likely to occur every 5 to 9 years.89</w:t>
      </w:r>
    </w:p>
    <w:p w14:paraId="3ACFFFAD" w14:textId="77777777" w:rsidR="00ED2479" w:rsidRPr="009A1D8A" w:rsidRDefault="00ED2479" w:rsidP="00ED2479"/>
    <w:p w14:paraId="58906950" w14:textId="77777777" w:rsidR="00ED2479" w:rsidRPr="009A1D8A" w:rsidRDefault="00ED2479" w:rsidP="00ED2479">
      <w:pPr>
        <w:spacing w:after="0" w:line="240" w:lineRule="auto"/>
      </w:pPr>
      <w:r w:rsidRPr="009A1D8A">
        <w:br w:type="page"/>
      </w:r>
    </w:p>
    <w:p w14:paraId="1FC66838" w14:textId="7E2BC4D0" w:rsidR="00510292" w:rsidRDefault="00510292" w:rsidP="00510292">
      <w:pPr>
        <w:pStyle w:val="Heading4"/>
        <w:numPr>
          <w:ilvl w:val="0"/>
          <w:numId w:val="13"/>
        </w:numPr>
        <w:rPr>
          <w:rFonts w:cs="Arial"/>
        </w:rPr>
      </w:pPr>
      <w:r>
        <w:rPr>
          <w:rFonts w:cs="Arial"/>
        </w:rPr>
        <w:lastRenderedPageBreak/>
        <w:t>Orbit alteration and autonomous avoidance solve collisions – independently, Russian ASAT tests thump debris</w:t>
      </w:r>
    </w:p>
    <w:p w14:paraId="1998FACC" w14:textId="77777777" w:rsidR="00510292" w:rsidRPr="004B045E" w:rsidRDefault="00510292" w:rsidP="00510292">
      <w:pPr>
        <w:rPr>
          <w:rStyle w:val="Style13ptBold"/>
        </w:rPr>
      </w:pPr>
      <w:r>
        <w:rPr>
          <w:rStyle w:val="Style13ptBold"/>
        </w:rPr>
        <w:t xml:space="preserve">Kan 12/1 </w:t>
      </w:r>
      <w:r w:rsidRPr="004B045E">
        <w:rPr>
          <w:rStyle w:val="Style13ptBold"/>
          <w:b w:val="0"/>
          <w:bCs/>
          <w:sz w:val="16"/>
          <w:szCs w:val="16"/>
        </w:rPr>
        <w:t xml:space="preserve">[(Michael, </w:t>
      </w:r>
      <w:proofErr w:type="spellStart"/>
      <w:r w:rsidRPr="004B045E">
        <w:rPr>
          <w:szCs w:val="16"/>
        </w:rPr>
        <w:t>PCMag</w:t>
      </w:r>
      <w:proofErr w:type="spellEnd"/>
      <w:r w:rsidRPr="004B045E">
        <w:rPr>
          <w:szCs w:val="16"/>
        </w:rPr>
        <w:t xml:space="preserve"> reporter since October 2017, covers a wide variety of news topics, including consumer devices, the PC industry, cybersecurity, online communities, and gaming</w:t>
      </w:r>
      <w:r w:rsidRPr="004B045E">
        <w:rPr>
          <w:rStyle w:val="Style13ptBold"/>
          <w:b w:val="0"/>
          <w:bCs/>
          <w:sz w:val="16"/>
          <w:szCs w:val="16"/>
        </w:rPr>
        <w:t>) “</w:t>
      </w:r>
      <w:proofErr w:type="spellStart"/>
      <w:r w:rsidRPr="004B045E">
        <w:rPr>
          <w:szCs w:val="16"/>
        </w:rPr>
        <w:t>Starlink</w:t>
      </w:r>
      <w:proofErr w:type="spellEnd"/>
      <w:r w:rsidRPr="004B045E">
        <w:rPr>
          <w:szCs w:val="16"/>
        </w:rPr>
        <w:t xml:space="preserve"> Satellite Orbits Changed to Avoid Debris After Russia's Missile Test,” PC Magazine, 12/1/2021] JL</w:t>
      </w:r>
    </w:p>
    <w:p w14:paraId="1CDA1E68" w14:textId="77777777" w:rsidR="00510292" w:rsidRPr="003C2D40" w:rsidRDefault="00510292" w:rsidP="00510292">
      <w:pPr>
        <w:rPr>
          <w:sz w:val="12"/>
        </w:rPr>
      </w:pPr>
      <w:r w:rsidRPr="003C2D40">
        <w:rPr>
          <w:rStyle w:val="StyleUnderline"/>
          <w:highlight w:val="green"/>
        </w:rPr>
        <w:t>SpaceX</w:t>
      </w:r>
      <w:r w:rsidRPr="003C2D40">
        <w:rPr>
          <w:rStyle w:val="StyleUnderline"/>
        </w:rPr>
        <w:t xml:space="preserve"> has </w:t>
      </w:r>
      <w:r w:rsidRPr="003C2D40">
        <w:rPr>
          <w:rStyle w:val="Emphasis"/>
          <w:highlight w:val="green"/>
        </w:rPr>
        <w:t>altered</w:t>
      </w:r>
      <w:r w:rsidRPr="003C2D40">
        <w:rPr>
          <w:rStyle w:val="Emphasis"/>
        </w:rPr>
        <w:t xml:space="preserve"> the </w:t>
      </w:r>
      <w:r w:rsidRPr="003C2D40">
        <w:rPr>
          <w:rStyle w:val="Emphasis"/>
          <w:highlight w:val="green"/>
        </w:rPr>
        <w:t>orbits for</w:t>
      </w:r>
      <w:r w:rsidRPr="003C2D40">
        <w:rPr>
          <w:rStyle w:val="Emphasis"/>
        </w:rPr>
        <w:t xml:space="preserve"> its </w:t>
      </w:r>
      <w:proofErr w:type="spellStart"/>
      <w:r w:rsidRPr="003C2D40">
        <w:rPr>
          <w:rStyle w:val="Emphasis"/>
          <w:highlight w:val="green"/>
        </w:rPr>
        <w:fldChar w:fldCharType="begin"/>
      </w:r>
      <w:r w:rsidRPr="003C2D40">
        <w:rPr>
          <w:rStyle w:val="Emphasis"/>
          <w:highlight w:val="green"/>
        </w:rPr>
        <w:instrText xml:space="preserve"> HYPERLINK "https://www.pcmag.com/how-to/what-is-starlink-spacex-satellite-internet-service-explained" </w:instrText>
      </w:r>
      <w:r w:rsidRPr="003C2D40">
        <w:rPr>
          <w:rStyle w:val="Emphasis"/>
          <w:highlight w:val="green"/>
        </w:rPr>
        <w:fldChar w:fldCharType="separate"/>
      </w:r>
      <w:r w:rsidRPr="003C2D40">
        <w:rPr>
          <w:rStyle w:val="Emphasis"/>
          <w:highlight w:val="green"/>
        </w:rPr>
        <w:t>Starlink</w:t>
      </w:r>
      <w:proofErr w:type="spellEnd"/>
      <w:r w:rsidRPr="003C2D40">
        <w:rPr>
          <w:rStyle w:val="Emphasis"/>
          <w:highlight w:val="green"/>
        </w:rPr>
        <w:fldChar w:fldCharType="end"/>
      </w:r>
      <w:r w:rsidRPr="003C2D40">
        <w:rPr>
          <w:rStyle w:val="Emphasis"/>
        </w:rPr>
        <w:t> satellites</w:t>
      </w:r>
      <w:r w:rsidRPr="003C2D40">
        <w:rPr>
          <w:rStyle w:val="StyleUnderline"/>
        </w:rPr>
        <w:t xml:space="preserve">, likely </w:t>
      </w:r>
      <w:r w:rsidRPr="003C2D40">
        <w:rPr>
          <w:rStyle w:val="Emphasis"/>
          <w:highlight w:val="green"/>
        </w:rPr>
        <w:t>to prevent them from colliding with debris</w:t>
      </w:r>
      <w:r w:rsidRPr="003C2D40">
        <w:rPr>
          <w:rStyle w:val="StyleUnderline"/>
        </w:rPr>
        <w:t xml:space="preserve"> from Russia’s anti-satellite missile test</w:t>
      </w:r>
      <w:r w:rsidRPr="003C2D40">
        <w:rPr>
          <w:sz w:val="12"/>
        </w:rPr>
        <w:t>.</w:t>
      </w:r>
    </w:p>
    <w:p w14:paraId="76CD3B64" w14:textId="77777777" w:rsidR="00510292" w:rsidRPr="003C2D40" w:rsidRDefault="00510292" w:rsidP="00510292">
      <w:pPr>
        <w:rPr>
          <w:sz w:val="12"/>
          <w:szCs w:val="12"/>
        </w:rPr>
      </w:pPr>
      <w:r w:rsidRPr="003C2D40">
        <w:rPr>
          <w:sz w:val="12"/>
          <w:szCs w:val="12"/>
        </w:rPr>
        <w:t>On Tuesday, SpaceX CEO Elon Musk mentioned the issue after NASA abruptly delayed a spacewalk on the International Space Station due to the threat of space debris. In his </w:t>
      </w:r>
      <w:hyperlink r:id="rId18" w:tgtFrame="_blank" w:history="1">
        <w:r w:rsidRPr="003C2D40">
          <w:rPr>
            <w:rStyle w:val="Hyperlink"/>
            <w:sz w:val="12"/>
            <w:szCs w:val="12"/>
          </w:rPr>
          <w:t>tweet</w:t>
        </w:r>
      </w:hyperlink>
      <w:r w:rsidRPr="003C2D40">
        <w:rPr>
          <w:sz w:val="12"/>
          <w:szCs w:val="12"/>
        </w:rPr>
        <w:t xml:space="preserve">, Musk said: “We had to shift some </w:t>
      </w:r>
      <w:proofErr w:type="spellStart"/>
      <w:r w:rsidRPr="003C2D40">
        <w:rPr>
          <w:sz w:val="12"/>
          <w:szCs w:val="12"/>
        </w:rPr>
        <w:t>Starlink</w:t>
      </w:r>
      <w:proofErr w:type="spellEnd"/>
      <w:r w:rsidRPr="003C2D40">
        <w:rPr>
          <w:sz w:val="12"/>
          <w:szCs w:val="12"/>
        </w:rPr>
        <w:t xml:space="preserve"> satellite orbits to reduce probability of collision. Not great, but not terrible either.”</w:t>
      </w:r>
    </w:p>
    <w:p w14:paraId="3A6C73B3" w14:textId="77777777" w:rsidR="00510292" w:rsidRPr="003C2D40" w:rsidRDefault="00510292" w:rsidP="00510292">
      <w:pPr>
        <w:rPr>
          <w:sz w:val="12"/>
          <w:szCs w:val="12"/>
        </w:rPr>
      </w:pPr>
      <w:r w:rsidRPr="003C2D40">
        <w:rPr>
          <w:sz w:val="12"/>
          <w:szCs w:val="12"/>
        </w:rPr>
        <w:t>Musk didn’t explicitly blame the space debris on Russia’s anti-satellite missile test. Nevertheless, the “Not great, but not terrible” quote may be a subtle jab at the Russian government. The </w:t>
      </w:r>
      <w:hyperlink r:id="rId19" w:tgtFrame="_blank" w:history="1">
        <w:r w:rsidRPr="003C2D40">
          <w:rPr>
            <w:rStyle w:val="Hyperlink"/>
            <w:sz w:val="12"/>
            <w:szCs w:val="12"/>
          </w:rPr>
          <w:t>same line</w:t>
        </w:r>
      </w:hyperlink>
      <w:r w:rsidRPr="003C2D40">
        <w:rPr>
          <w:sz w:val="12"/>
          <w:szCs w:val="12"/>
        </w:rPr>
        <w:t> is used in the HBO series </w:t>
      </w:r>
      <w:r w:rsidRPr="003C2D40">
        <w:rPr>
          <w:i/>
          <w:iCs/>
          <w:sz w:val="12"/>
          <w:szCs w:val="12"/>
        </w:rPr>
        <w:t>Chernobyl</w:t>
      </w:r>
      <w:r w:rsidRPr="003C2D40">
        <w:rPr>
          <w:sz w:val="12"/>
          <w:szCs w:val="12"/>
        </w:rPr>
        <w:t xml:space="preserve">, which dramatizes the 1986 nuclear plant disaster in the Soviet Union. (In the show, a nuclear plant worker utters the line “Not great, but not terrible,” when </w:t>
      </w:r>
      <w:proofErr w:type="gramStart"/>
      <w:r w:rsidRPr="003C2D40">
        <w:rPr>
          <w:sz w:val="12"/>
          <w:szCs w:val="12"/>
        </w:rPr>
        <w:t>in reality the</w:t>
      </w:r>
      <w:proofErr w:type="gramEnd"/>
      <w:r w:rsidRPr="003C2D40">
        <w:rPr>
          <w:sz w:val="12"/>
          <w:szCs w:val="12"/>
        </w:rPr>
        <w:t xml:space="preserve"> conditions at the facility are catastrophic.)</w:t>
      </w:r>
    </w:p>
    <w:p w14:paraId="6D9F63FB" w14:textId="77777777" w:rsidR="00510292" w:rsidRPr="003C2D40" w:rsidRDefault="00510292" w:rsidP="00510292">
      <w:pPr>
        <w:rPr>
          <w:sz w:val="12"/>
        </w:rPr>
      </w:pPr>
      <w:r w:rsidRPr="003C2D40">
        <w:rPr>
          <w:sz w:val="12"/>
        </w:rPr>
        <w:t xml:space="preserve">Last month, </w:t>
      </w:r>
      <w:r w:rsidRPr="003C2D40">
        <w:rPr>
          <w:rStyle w:val="StyleUnderline"/>
        </w:rPr>
        <w:t>the US was quick to </w:t>
      </w:r>
      <w:hyperlink r:id="rId20" w:history="1">
        <w:r w:rsidRPr="003C2D40">
          <w:rPr>
            <w:rStyle w:val="StyleUnderline"/>
          </w:rPr>
          <w:t>condemn</w:t>
        </w:r>
      </w:hyperlink>
      <w:r w:rsidRPr="003C2D40">
        <w:rPr>
          <w:rStyle w:val="StyleUnderline"/>
        </w:rPr>
        <w:t> </w:t>
      </w:r>
      <w:r w:rsidRPr="003C2D40">
        <w:rPr>
          <w:rStyle w:val="Emphasis"/>
          <w:highlight w:val="green"/>
        </w:rPr>
        <w:t>Russia’s a</w:t>
      </w:r>
      <w:r w:rsidRPr="003C2D40">
        <w:rPr>
          <w:rStyle w:val="Emphasis"/>
        </w:rPr>
        <w:t>nti-</w:t>
      </w:r>
      <w:r w:rsidRPr="003C2D40">
        <w:rPr>
          <w:rStyle w:val="Emphasis"/>
          <w:highlight w:val="green"/>
        </w:rPr>
        <w:t>sat</w:t>
      </w:r>
      <w:r w:rsidRPr="003C2D40">
        <w:rPr>
          <w:rStyle w:val="Emphasis"/>
        </w:rPr>
        <w:t xml:space="preserve">ellite missile </w:t>
      </w:r>
      <w:r w:rsidRPr="003C2D40">
        <w:rPr>
          <w:rStyle w:val="Emphasis"/>
          <w:highlight w:val="green"/>
        </w:rPr>
        <w:t>test</w:t>
      </w:r>
      <w:r w:rsidRPr="003C2D40">
        <w:rPr>
          <w:rStyle w:val="StyleUnderline"/>
        </w:rPr>
        <w:t xml:space="preserve">, which involved the Kremlin sending up a missile to destroy one of its own defunct satellites. The ensuing impact </w:t>
      </w:r>
      <w:r w:rsidRPr="003C2D40">
        <w:rPr>
          <w:rStyle w:val="Emphasis"/>
          <w:highlight w:val="green"/>
        </w:rPr>
        <w:t>caused hundreds of thousands of pieces of debris</w:t>
      </w:r>
      <w:r w:rsidRPr="003C2D40">
        <w:rPr>
          <w:rStyle w:val="Emphasis"/>
        </w:rPr>
        <w:t xml:space="preserve"> to spill out into orbit</w:t>
      </w:r>
      <w:r w:rsidRPr="003C2D40">
        <w:rPr>
          <w:sz w:val="12"/>
        </w:rPr>
        <w:t>, according to the US. </w:t>
      </w:r>
    </w:p>
    <w:p w14:paraId="16CB78BD" w14:textId="77777777" w:rsidR="00510292" w:rsidRPr="003C2D40" w:rsidRDefault="00510292" w:rsidP="00510292">
      <w:pPr>
        <w:rPr>
          <w:sz w:val="12"/>
        </w:rPr>
      </w:pPr>
      <w:r w:rsidRPr="003C2D40">
        <w:rPr>
          <w:rStyle w:val="StyleUnderline"/>
        </w:rPr>
        <w:t>Because space debris can travel up to 17,500 miles per hour, even a small artifact can cause serious damage if strikes a spacecraft or an astronaut. "</w:t>
      </w:r>
      <w:r w:rsidRPr="003C2D40">
        <w:rPr>
          <w:rStyle w:val="StyleUnderline"/>
          <w:highlight w:val="green"/>
        </w:rPr>
        <w:t>Russia's</w:t>
      </w:r>
      <w:r w:rsidRPr="003C2D40">
        <w:rPr>
          <w:rStyle w:val="StyleUnderline"/>
        </w:rPr>
        <w:t xml:space="preserve"> dangerous and irresponsible </w:t>
      </w:r>
      <w:r w:rsidRPr="003C2D40">
        <w:rPr>
          <w:rStyle w:val="StyleUnderline"/>
          <w:highlight w:val="green"/>
        </w:rPr>
        <w:t>behavior jeopardizes</w:t>
      </w:r>
      <w:r w:rsidRPr="003C2D40">
        <w:rPr>
          <w:rStyle w:val="StyleUnderline"/>
        </w:rPr>
        <w:t xml:space="preserve"> the long-term sustainability of outer </w:t>
      </w:r>
      <w:r w:rsidRPr="003C2D40">
        <w:rPr>
          <w:rStyle w:val="StyleUnderline"/>
          <w:highlight w:val="green"/>
        </w:rPr>
        <w:t>space</w:t>
      </w:r>
      <w:r w:rsidRPr="003C2D40">
        <w:rPr>
          <w:sz w:val="12"/>
        </w:rPr>
        <w:t>,” the US State Department said at the time.</w:t>
      </w:r>
    </w:p>
    <w:p w14:paraId="16E3BB83" w14:textId="77777777" w:rsidR="00510292" w:rsidRPr="003C2D40" w:rsidRDefault="00510292" w:rsidP="00510292">
      <w:pPr>
        <w:rPr>
          <w:sz w:val="12"/>
        </w:rPr>
      </w:pPr>
      <w:r w:rsidRPr="003C2D40">
        <w:rPr>
          <w:sz w:val="12"/>
        </w:rPr>
        <w:t>However, Russia </w:t>
      </w:r>
      <w:hyperlink r:id="rId21" w:tgtFrame="_blank" w:history="1">
        <w:r w:rsidRPr="003C2D40">
          <w:rPr>
            <w:rStyle w:val="Hyperlink"/>
            <w:sz w:val="12"/>
          </w:rPr>
          <w:t>claims</w:t>
        </w:r>
      </w:hyperlink>
      <w:r w:rsidRPr="003C2D40">
        <w:rPr>
          <w:sz w:val="12"/>
        </w:rPr>
        <w:t xml:space="preserve"> the resulting debris poses no danger to any space activity. The Kremlin also points out </w:t>
      </w:r>
      <w:r w:rsidRPr="003C2D40">
        <w:rPr>
          <w:rStyle w:val="StyleUnderline"/>
          <w:highlight w:val="green"/>
        </w:rPr>
        <w:t>other countries have</w:t>
      </w:r>
      <w:r w:rsidRPr="003C2D40">
        <w:rPr>
          <w:rStyle w:val="StyleUnderline"/>
        </w:rPr>
        <w:t xml:space="preserve"> embarked on their own anti-satellite </w:t>
      </w:r>
      <w:r w:rsidRPr="003C2D40">
        <w:rPr>
          <w:rStyle w:val="StyleUnderline"/>
          <w:highlight w:val="green"/>
        </w:rPr>
        <w:t>missile tests</w:t>
      </w:r>
      <w:r w:rsidRPr="003C2D40">
        <w:rPr>
          <w:rStyle w:val="StyleUnderline"/>
        </w:rPr>
        <w:t xml:space="preserve"> too</w:t>
      </w:r>
      <w:r w:rsidRPr="003C2D40">
        <w:rPr>
          <w:sz w:val="12"/>
        </w:rPr>
        <w:t>. </w:t>
      </w:r>
    </w:p>
    <w:p w14:paraId="63B487B0" w14:textId="1A434B35" w:rsidR="00510292" w:rsidRPr="00510292" w:rsidRDefault="00510292" w:rsidP="00510292">
      <w:pPr>
        <w:rPr>
          <w:sz w:val="12"/>
        </w:rPr>
      </w:pPr>
      <w:r w:rsidRPr="003C2D40">
        <w:rPr>
          <w:rStyle w:val="StyleUnderline"/>
        </w:rPr>
        <w:t xml:space="preserve">To avoid space debris, </w:t>
      </w:r>
      <w:r w:rsidRPr="003C2D40">
        <w:rPr>
          <w:rStyle w:val="Emphasis"/>
          <w:highlight w:val="green"/>
        </w:rPr>
        <w:t>SpaceX</w:t>
      </w:r>
      <w:r w:rsidRPr="003C2D40">
        <w:rPr>
          <w:rStyle w:val="Emphasis"/>
        </w:rPr>
        <w:t xml:space="preserve"> has </w:t>
      </w:r>
      <w:r w:rsidRPr="003C2D40">
        <w:rPr>
          <w:rStyle w:val="Emphasis"/>
          <w:highlight w:val="green"/>
        </w:rPr>
        <w:t>equipped</w:t>
      </w:r>
      <w:r w:rsidRPr="003C2D40">
        <w:rPr>
          <w:rStyle w:val="Emphasis"/>
        </w:rPr>
        <w:t xml:space="preserve"> each </w:t>
      </w:r>
      <w:proofErr w:type="spellStart"/>
      <w:r w:rsidRPr="003C2D40">
        <w:rPr>
          <w:rStyle w:val="Emphasis"/>
          <w:highlight w:val="green"/>
        </w:rPr>
        <w:t>Starlink</w:t>
      </w:r>
      <w:proofErr w:type="spellEnd"/>
      <w:r w:rsidRPr="003C2D40">
        <w:rPr>
          <w:rStyle w:val="Emphasis"/>
        </w:rPr>
        <w:t xml:space="preserve"> satellite </w:t>
      </w:r>
      <w:r w:rsidRPr="003C2D40">
        <w:rPr>
          <w:rStyle w:val="Emphasis"/>
          <w:highlight w:val="green"/>
        </w:rPr>
        <w:t>with</w:t>
      </w:r>
      <w:r w:rsidRPr="003C2D40">
        <w:rPr>
          <w:rStyle w:val="Emphasis"/>
        </w:rPr>
        <w:t xml:space="preserve"> an “</w:t>
      </w:r>
      <w:r w:rsidRPr="003C2D40">
        <w:rPr>
          <w:rStyle w:val="Emphasis"/>
          <w:highlight w:val="green"/>
        </w:rPr>
        <w:t>autonomous collision avoidance</w:t>
      </w:r>
      <w:r w:rsidRPr="003C2D40">
        <w:rPr>
          <w:rStyle w:val="Emphasis"/>
        </w:rPr>
        <w:t>” system</w:t>
      </w:r>
      <w:r w:rsidRPr="003C2D40">
        <w:rPr>
          <w:rStyle w:val="StyleUnderline"/>
        </w:rPr>
        <w:t xml:space="preserve">. The same </w:t>
      </w:r>
      <w:r w:rsidRPr="003C2D40">
        <w:rPr>
          <w:rStyle w:val="StyleUnderline"/>
          <w:highlight w:val="green"/>
        </w:rPr>
        <w:t>satellites will</w:t>
      </w:r>
      <w:r w:rsidRPr="003C2D40">
        <w:rPr>
          <w:rStyle w:val="StyleUnderline"/>
        </w:rPr>
        <w:t xml:space="preserve"> eventually </w:t>
      </w:r>
      <w:r w:rsidRPr="003C2D40">
        <w:rPr>
          <w:rStyle w:val="StyleUnderline"/>
          <w:highlight w:val="green"/>
        </w:rPr>
        <w:t>descend and burn up</w:t>
      </w:r>
      <w:r w:rsidRPr="003C2D40">
        <w:rPr>
          <w:rStyle w:val="StyleUnderline"/>
        </w:rPr>
        <w:t xml:space="preserve"> in Earth’s atmosphere within one to five years if </w:t>
      </w:r>
      <w:r w:rsidRPr="003C2D40">
        <w:rPr>
          <w:rStyle w:val="StyleUnderline"/>
          <w:highlight w:val="green"/>
        </w:rPr>
        <w:t>the propulsion system</w:t>
      </w:r>
      <w:r w:rsidRPr="003C2D40">
        <w:rPr>
          <w:rStyle w:val="StyleUnderline"/>
        </w:rPr>
        <w:t xml:space="preserve"> on board ever </w:t>
      </w:r>
      <w:r w:rsidRPr="003C2D40">
        <w:rPr>
          <w:rStyle w:val="StyleUnderline"/>
          <w:highlight w:val="green"/>
        </w:rPr>
        <w:t>fails</w:t>
      </w:r>
      <w:r w:rsidRPr="003C2D40">
        <w:rPr>
          <w:sz w:val="12"/>
        </w:rPr>
        <w:t>. </w:t>
      </w:r>
    </w:p>
    <w:p w14:paraId="3724F742" w14:textId="61A074FA" w:rsidR="00ED2479" w:rsidRPr="009A1D8A" w:rsidRDefault="00ED2479" w:rsidP="00ED2479">
      <w:pPr>
        <w:pStyle w:val="Heading4"/>
        <w:numPr>
          <w:ilvl w:val="0"/>
          <w:numId w:val="13"/>
        </w:numPr>
        <w:rPr>
          <w:rFonts w:cs="Calibri"/>
        </w:rPr>
      </w:pPr>
      <w:r w:rsidRPr="009A1D8A">
        <w:rPr>
          <w:rFonts w:cs="Calibri"/>
        </w:rPr>
        <w:t xml:space="preserve">Use or lose is wrong – </w:t>
      </w:r>
      <w:bookmarkStart w:id="1" w:name="_Hlk525937169"/>
      <w:r w:rsidRPr="009A1D8A">
        <w:rPr>
          <w:rFonts w:cs="Calibri"/>
        </w:rPr>
        <w:t xml:space="preserve">It’d be irrational AND never be contemplated by any state. </w:t>
      </w:r>
    </w:p>
    <w:p w14:paraId="202E669C" w14:textId="77777777" w:rsidR="00ED2479" w:rsidRPr="009A1D8A" w:rsidRDefault="00ED2479" w:rsidP="00ED2479">
      <w:pPr>
        <w:rPr>
          <w:b/>
          <w:sz w:val="26"/>
        </w:rPr>
      </w:pPr>
      <w:proofErr w:type="spellStart"/>
      <w:r w:rsidRPr="009A1D8A">
        <w:rPr>
          <w:rStyle w:val="Style13ptBold"/>
        </w:rPr>
        <w:t>Kroenig</w:t>
      </w:r>
      <w:proofErr w:type="spellEnd"/>
      <w:r w:rsidRPr="009A1D8A">
        <w:rPr>
          <w:rStyle w:val="Style13ptBold"/>
        </w:rPr>
        <w:t xml:space="preserve"> 18 </w:t>
      </w:r>
      <w:r w:rsidRPr="009A1D8A">
        <w:t xml:space="preserve">Matthew </w:t>
      </w:r>
      <w:proofErr w:type="spellStart"/>
      <w:r w:rsidRPr="009A1D8A">
        <w:t>Kroenig</w:t>
      </w:r>
      <w:proofErr w:type="spellEnd"/>
      <w:r w:rsidRPr="009A1D8A">
        <w:t xml:space="preserve">, Associate Professor in the Department of Government and the Edmund A. Walsh School of Foreign Service at Georgetown, The Logic of American Nuclear Strategy: Why Strategic Superiority Matters, Oxford </w:t>
      </w:r>
      <w:proofErr w:type="spellStart"/>
      <w:r w:rsidRPr="009A1D8A">
        <w:t>UPress</w:t>
      </w:r>
      <w:proofErr w:type="spellEnd"/>
      <w:r w:rsidRPr="009A1D8A">
        <w:t>, pp. 137-142</w:t>
      </w:r>
    </w:p>
    <w:p w14:paraId="2F233B06" w14:textId="77777777" w:rsidR="00ED2479" w:rsidRPr="009A1D8A" w:rsidRDefault="00ED2479" w:rsidP="00ED2479">
      <w:r w:rsidRPr="009A1D8A">
        <w:rPr>
          <w:rStyle w:val="StyleUnderline"/>
        </w:rPr>
        <w:t>The</w:t>
      </w:r>
      <w:r w:rsidRPr="009A1D8A">
        <w:t xml:space="preserve"> second, and more </w:t>
      </w:r>
      <w:r w:rsidRPr="009A1D8A">
        <w:rPr>
          <w:rStyle w:val="StyleUnderline"/>
        </w:rPr>
        <w:t>common, argument as to why nuclear superiority might be destabilizing is</w:t>
      </w:r>
      <w:r w:rsidRPr="009A1D8A">
        <w:t xml:space="preserve"> because the state in the position of nuclear inferiority (in this case, America’s adversaries) may feel “</w:t>
      </w:r>
      <w:r w:rsidRPr="009A1D8A">
        <w:rPr>
          <w:rStyle w:val="Emphasis"/>
          <w:highlight w:val="green"/>
        </w:rPr>
        <w:t>use ’</w:t>
      </w:r>
      <w:proofErr w:type="spellStart"/>
      <w:r w:rsidRPr="009A1D8A">
        <w:rPr>
          <w:rStyle w:val="Emphasis"/>
          <w:highlight w:val="green"/>
        </w:rPr>
        <w:t>em</w:t>
      </w:r>
      <w:proofErr w:type="spellEnd"/>
      <w:r w:rsidRPr="009A1D8A">
        <w:rPr>
          <w:rStyle w:val="Emphasis"/>
          <w:highlight w:val="green"/>
        </w:rPr>
        <w:t xml:space="preserve"> or lose ’</w:t>
      </w:r>
      <w:proofErr w:type="spellStart"/>
      <w:r w:rsidRPr="009A1D8A">
        <w:rPr>
          <w:rStyle w:val="Emphasis"/>
          <w:highlight w:val="green"/>
        </w:rPr>
        <w:t>em</w:t>
      </w:r>
      <w:proofErr w:type="spellEnd"/>
      <w:r w:rsidRPr="009A1D8A">
        <w:rPr>
          <w:rStyle w:val="Emphasis"/>
          <w:highlight w:val="green"/>
        </w:rPr>
        <w:t>”</w:t>
      </w:r>
      <w:r w:rsidRPr="009A1D8A">
        <w:rPr>
          <w:rStyle w:val="Emphasis"/>
        </w:rPr>
        <w:t xml:space="preserve"> (UELE) pressures</w:t>
      </w:r>
      <w:r w:rsidRPr="009A1D8A">
        <w:t xml:space="preserve">, </w:t>
      </w:r>
      <w:r w:rsidRPr="009A1D8A">
        <w:rPr>
          <w:rStyle w:val="StyleUnderline"/>
        </w:rPr>
        <w:t>but this argument</w:t>
      </w:r>
      <w:r w:rsidRPr="009A1D8A">
        <w:t xml:space="preserve"> also </w:t>
      </w:r>
      <w:r w:rsidRPr="009A1D8A">
        <w:rPr>
          <w:rStyle w:val="Emphasis"/>
          <w:highlight w:val="green"/>
        </w:rPr>
        <w:t>withers under interrogation</w:t>
      </w:r>
      <w:r w:rsidRPr="009A1D8A">
        <w:t>.26</w:t>
      </w:r>
    </w:p>
    <w:p w14:paraId="759C328A" w14:textId="77777777" w:rsidR="00ED2479" w:rsidRPr="009A1D8A" w:rsidRDefault="00ED2479" w:rsidP="00ED2479">
      <w:r w:rsidRPr="009A1D8A">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rsidRPr="009A1D8A">
        <w:t>in order to</w:t>
      </w:r>
      <w:proofErr w:type="gramEnd"/>
      <w:r w:rsidRPr="009A1D8A">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rsidRPr="009A1D8A">
        <w:t>Wohlstetter’s</w:t>
      </w:r>
      <w:proofErr w:type="spellEnd"/>
      <w:r w:rsidRPr="009A1D8A">
        <w:t xml:space="preserve"> basing studies.</w:t>
      </w:r>
    </w:p>
    <w:p w14:paraId="044BBE6A" w14:textId="77777777" w:rsidR="00ED2479" w:rsidRPr="009A1D8A" w:rsidRDefault="00ED2479" w:rsidP="00ED2479">
      <w:r w:rsidRPr="009A1D8A">
        <w:t>Use ’</w:t>
      </w:r>
      <w:proofErr w:type="spellStart"/>
      <w:r w:rsidRPr="009A1D8A">
        <w:t>em</w:t>
      </w:r>
      <w:proofErr w:type="spellEnd"/>
      <w:r w:rsidRPr="009A1D8A">
        <w:t xml:space="preserve"> or lose ’</w:t>
      </w:r>
      <w:proofErr w:type="spellStart"/>
      <w:r w:rsidRPr="009A1D8A">
        <w:t>em</w:t>
      </w:r>
      <w:proofErr w:type="spellEnd"/>
      <w:r w:rsidRPr="009A1D8A">
        <w:t xml:space="preserve"> enjoys a certain superficial plausibility, but, upon closer inspection, </w:t>
      </w:r>
      <w:r w:rsidRPr="009A1D8A">
        <w:rPr>
          <w:rStyle w:val="Emphasis"/>
        </w:rPr>
        <w:t>there are two fundamental reasons</w:t>
      </w:r>
      <w:r w:rsidRPr="009A1D8A">
        <w:t xml:space="preserve"> why the logic simply does not hold up. </w:t>
      </w:r>
      <w:r w:rsidRPr="009A1D8A">
        <w:rPr>
          <w:rStyle w:val="StyleUnderline"/>
        </w:rPr>
        <w:t xml:space="preserve">First, it ignores the fact that </w:t>
      </w:r>
      <w:r w:rsidRPr="009A1D8A">
        <w:rPr>
          <w:rStyle w:val="StyleUnderline"/>
          <w:highlight w:val="green"/>
        </w:rPr>
        <w:t xml:space="preserve">the superior state retains a </w:t>
      </w:r>
      <w:r w:rsidRPr="009A1D8A">
        <w:rPr>
          <w:rStyle w:val="Emphasis"/>
          <w:highlight w:val="green"/>
        </w:rPr>
        <w:t>healthy ability to retaliate</w:t>
      </w:r>
      <w:r w:rsidRPr="009A1D8A">
        <w:t xml:space="preserve">. </w:t>
      </w:r>
      <w:r w:rsidRPr="009A1D8A">
        <w:rPr>
          <w:rStyle w:val="StyleUnderline"/>
        </w:rPr>
        <w:t xml:space="preserve">So, even if the inferior state is worried about having its nuclear </w:t>
      </w:r>
      <w:r w:rsidRPr="009A1D8A">
        <w:rPr>
          <w:rStyle w:val="StyleUnderline"/>
        </w:rPr>
        <w:lastRenderedPageBreak/>
        <w:t xml:space="preserve">weapons eliminated in a first strike, the decision to launch its nuclear weapons first as a coping mechanism would be a decision </w:t>
      </w:r>
      <w:r w:rsidRPr="009A1D8A">
        <w:rPr>
          <w:rStyle w:val="StyleUnderline"/>
          <w:highlight w:val="green"/>
        </w:rPr>
        <w:t>to</w:t>
      </w:r>
      <w:r w:rsidRPr="009A1D8A">
        <w:rPr>
          <w:highlight w:val="green"/>
        </w:rPr>
        <w:t xml:space="preserve"> </w:t>
      </w:r>
      <w:r w:rsidRPr="009A1D8A">
        <w:rPr>
          <w:rStyle w:val="Emphasis"/>
          <w:highlight w:val="green"/>
        </w:rPr>
        <w:t>intentionally launch</w:t>
      </w:r>
      <w:r w:rsidRPr="009A1D8A">
        <w:rPr>
          <w:rStyle w:val="Emphasis"/>
        </w:rPr>
        <w:t xml:space="preserve"> a nuclear war </w:t>
      </w:r>
      <w:r w:rsidRPr="009A1D8A">
        <w:rPr>
          <w:rStyle w:val="Emphasis"/>
          <w:highlight w:val="green"/>
        </w:rPr>
        <w:t>against a state with</w:t>
      </w:r>
      <w:r w:rsidRPr="009A1D8A">
        <w:rPr>
          <w:rStyle w:val="Emphasis"/>
        </w:rPr>
        <w:t xml:space="preserve"> at least a </w:t>
      </w:r>
      <w:r w:rsidRPr="009A1D8A">
        <w:rPr>
          <w:rStyle w:val="Emphasis"/>
          <w:highlight w:val="green"/>
        </w:rPr>
        <w:t>secure, second-strike</w:t>
      </w:r>
      <w:r w:rsidRPr="009A1D8A">
        <w:rPr>
          <w:rStyle w:val="Emphasis"/>
        </w:rPr>
        <w:t xml:space="preserve"> capability. This means that even if the inferior state launches</w:t>
      </w:r>
      <w:r w:rsidRPr="009A1D8A">
        <w:t xml:space="preserve"> its nuclear weapons </w:t>
      </w:r>
      <w:r w:rsidRPr="009A1D8A">
        <w:rPr>
          <w:rStyle w:val="Emphasis"/>
        </w:rPr>
        <w:t xml:space="preserve">first, it </w:t>
      </w:r>
      <w:r w:rsidRPr="009A1D8A">
        <w:rPr>
          <w:rStyle w:val="Emphasis"/>
          <w:highlight w:val="green"/>
        </w:rPr>
        <w:t xml:space="preserve">will </w:t>
      </w:r>
      <w:r w:rsidRPr="009A1D8A">
        <w:rPr>
          <w:rStyle w:val="Emphasis"/>
        </w:rPr>
        <w:t xml:space="preserve">be virtually </w:t>
      </w:r>
      <w:r w:rsidRPr="009A1D8A">
        <w:rPr>
          <w:rStyle w:val="Emphasis"/>
          <w:highlight w:val="green"/>
        </w:rPr>
        <w:t>guarante</w:t>
      </w:r>
      <w:r w:rsidRPr="009A1D8A">
        <w:rPr>
          <w:rStyle w:val="Emphasis"/>
        </w:rPr>
        <w:t xml:space="preserve">ed </w:t>
      </w:r>
      <w:r w:rsidRPr="009A1D8A">
        <w:rPr>
          <w:rStyle w:val="Emphasis"/>
          <w:highlight w:val="green"/>
        </w:rPr>
        <w:t>to suffer devastating</w:t>
      </w:r>
      <w:r w:rsidRPr="009A1D8A">
        <w:rPr>
          <w:rStyle w:val="Emphasis"/>
        </w:rPr>
        <w:t xml:space="preserve"> nuclear </w:t>
      </w:r>
      <w:r w:rsidRPr="009A1D8A">
        <w:rPr>
          <w:rStyle w:val="Emphasis"/>
          <w:highlight w:val="green"/>
        </w:rPr>
        <w:t>retaliation</w:t>
      </w:r>
      <w:r w:rsidRPr="009A1D8A">
        <w:t xml:space="preserve">. </w:t>
      </w:r>
      <w:r w:rsidRPr="009A1D8A">
        <w:rPr>
          <w:rStyle w:val="StyleUnderline"/>
        </w:rPr>
        <w:t>Moreover, given that it is in a situation of</w:t>
      </w:r>
      <w:r w:rsidRPr="009A1D8A">
        <w:t xml:space="preserve"> extreme </w:t>
      </w:r>
      <w:r w:rsidRPr="009A1D8A">
        <w:rPr>
          <w:rStyle w:val="StyleUnderline"/>
        </w:rPr>
        <w:t>inferiority (so extreme that it might even be vulnerable to</w:t>
      </w:r>
      <w:r w:rsidRPr="009A1D8A">
        <w:t xml:space="preserve"> a </w:t>
      </w:r>
      <w:r w:rsidRPr="009A1D8A">
        <w:rPr>
          <w:rStyle w:val="StyleUnderline"/>
        </w:rPr>
        <w:t>preemptive</w:t>
      </w:r>
      <w:r w:rsidRPr="009A1D8A">
        <w:t xml:space="preserve"> nuclear </w:t>
      </w:r>
      <w:r w:rsidRPr="009A1D8A">
        <w:rPr>
          <w:rStyle w:val="StyleUnderline"/>
        </w:rPr>
        <w:t>strike</w:t>
      </w:r>
      <w:r w:rsidRPr="009A1D8A">
        <w:t xml:space="preserve">), </w:t>
      </w:r>
      <w:r w:rsidRPr="009A1D8A">
        <w:rPr>
          <w:rStyle w:val="StyleUnderline"/>
        </w:rPr>
        <w:t>this would</w:t>
      </w:r>
      <w:r w:rsidRPr="009A1D8A">
        <w:t xml:space="preserve"> mean intentionally launching a devastating nuclear war that will </w:t>
      </w:r>
      <w:r w:rsidRPr="009A1D8A">
        <w:rPr>
          <w:rStyle w:val="StyleUnderline"/>
        </w:rPr>
        <w:t>likely turn out much worse for itself then for its opponent</w:t>
      </w:r>
      <w:r w:rsidRPr="009A1D8A">
        <w:t xml:space="preserve">. </w:t>
      </w:r>
      <w:r w:rsidRPr="009A1D8A">
        <w:rPr>
          <w:rStyle w:val="Emphasis"/>
          <w:highlight w:val="green"/>
        </w:rPr>
        <w:t>It would</w:t>
      </w:r>
      <w:r w:rsidRPr="009A1D8A">
        <w:rPr>
          <w:rStyle w:val="Emphasis"/>
        </w:rPr>
        <w:t xml:space="preserve"> simply </w:t>
      </w:r>
      <w:r w:rsidRPr="009A1D8A">
        <w:rPr>
          <w:rStyle w:val="Emphasis"/>
          <w:highlight w:val="green"/>
        </w:rPr>
        <w:t>be irrational</w:t>
      </w:r>
      <w:r w:rsidRPr="009A1D8A">
        <w:t xml:space="preserve"> for a state to intentionally launch a nuclear war against a state with an assured retaliatory capability.</w:t>
      </w:r>
    </w:p>
    <w:p w14:paraId="68D499BC" w14:textId="77777777" w:rsidR="00ED2479" w:rsidRPr="009A1D8A" w:rsidRDefault="00ED2479" w:rsidP="00ED2479">
      <w:pPr>
        <w:rPr>
          <w:rStyle w:val="Emphasis"/>
        </w:rPr>
      </w:pPr>
      <w:r w:rsidRPr="009A1D8A">
        <w:t xml:space="preserve">Let us </w:t>
      </w:r>
      <w:r w:rsidRPr="009A1D8A">
        <w:rPr>
          <w:rStyle w:val="Emphasis"/>
          <w:highlight w:val="green"/>
        </w:rPr>
        <w:t>consider</w:t>
      </w:r>
      <w:r w:rsidRPr="009A1D8A">
        <w:rPr>
          <w:rStyle w:val="Emphasis"/>
        </w:rPr>
        <w:t xml:space="preserve"> a concrete example</w:t>
      </w:r>
      <w:r w:rsidRPr="009A1D8A">
        <w:t xml:space="preserve">. The United States maintains nuclear superiority over </w:t>
      </w:r>
      <w:r w:rsidRPr="009A1D8A">
        <w:rPr>
          <w:rStyle w:val="Emphasis"/>
          <w:highlight w:val="green"/>
        </w:rPr>
        <w:t>China</w:t>
      </w:r>
      <w:r w:rsidRPr="009A1D8A">
        <w:t xml:space="preserve">, as we have seen in previous chapters. </w:t>
      </w:r>
      <w:r w:rsidRPr="009A1D8A">
        <w:rPr>
          <w:rStyle w:val="StyleUnderline"/>
        </w:rPr>
        <w:t>Strategic stability theorists want us to believe that if the United States takes additional steps to further enhance its superiority, then China would face even greater temptations to</w:t>
      </w:r>
      <w:r w:rsidRPr="009A1D8A">
        <w:t xml:space="preserve"> launch a nuclear </w:t>
      </w:r>
      <w:r w:rsidRPr="009A1D8A">
        <w:rPr>
          <w:rStyle w:val="StyleUnderline"/>
        </w:rPr>
        <w:t>first strike</w:t>
      </w:r>
      <w:r w:rsidRPr="009A1D8A">
        <w:t xml:space="preserve"> against the US homeland in the event of </w:t>
      </w:r>
      <w:proofErr w:type="gramStart"/>
      <w:r w:rsidRPr="009A1D8A">
        <w:t>a serious crisis</w:t>
      </w:r>
      <w:proofErr w:type="gramEnd"/>
      <w:r w:rsidRPr="009A1D8A">
        <w:t xml:space="preserve">. </w:t>
      </w:r>
      <w:r w:rsidRPr="009A1D8A">
        <w:rPr>
          <w:rStyle w:val="Emphasis"/>
        </w:rPr>
        <w:t>In other words</w:t>
      </w:r>
      <w:r w:rsidRPr="009A1D8A">
        <w:t xml:space="preserve">, strategic stability theorists hold that </w:t>
      </w:r>
      <w:r w:rsidRPr="009A1D8A">
        <w:rPr>
          <w:rStyle w:val="Emphasis"/>
        </w:rPr>
        <w:t>China would be so worried about losing a devastating nuclear war against United States that it would intentionally choose to start a devastating nuclear war against the United States. The argument does not make sense.</w:t>
      </w:r>
    </w:p>
    <w:bookmarkEnd w:id="1"/>
    <w:p w14:paraId="3F1AA819" w14:textId="77777777" w:rsidR="00ED2479" w:rsidRPr="009A1D8A" w:rsidRDefault="00ED2479" w:rsidP="00ED2479">
      <w:pPr>
        <w:pStyle w:val="ListParagraph"/>
        <w:keepNext/>
        <w:keepLines/>
        <w:numPr>
          <w:ilvl w:val="0"/>
          <w:numId w:val="13"/>
        </w:numPr>
        <w:spacing w:before="200"/>
        <w:outlineLvl w:val="3"/>
        <w:rPr>
          <w:rFonts w:eastAsiaTheme="majorEastAsia"/>
          <w:b/>
          <w:iCs/>
          <w:sz w:val="26"/>
        </w:rPr>
      </w:pPr>
      <w:r w:rsidRPr="009A1D8A">
        <w:rPr>
          <w:rFonts w:eastAsiaTheme="majorEastAsia"/>
          <w:b/>
          <w:iCs/>
          <w:sz w:val="26"/>
        </w:rPr>
        <w:t>No space war – insurmountable barriers and everyone has an interest in keeping space peaceful</w:t>
      </w:r>
    </w:p>
    <w:p w14:paraId="7CAFA903" w14:textId="77777777" w:rsidR="00ED2479" w:rsidRPr="009A1D8A" w:rsidRDefault="00ED2479" w:rsidP="00ED2479">
      <w:proofErr w:type="spellStart"/>
      <w:r w:rsidRPr="009A1D8A">
        <w:rPr>
          <w:b/>
          <w:bCs/>
          <w:sz w:val="26"/>
        </w:rPr>
        <w:t>Dobos</w:t>
      </w:r>
      <w:proofErr w:type="spellEnd"/>
      <w:r w:rsidRPr="009A1D8A">
        <w:rPr>
          <w:b/>
          <w:bCs/>
          <w:sz w:val="26"/>
        </w:rPr>
        <w:t xml:space="preserve"> 19 </w:t>
      </w:r>
      <w:r w:rsidRPr="009A1D8A">
        <w:t>[(</w:t>
      </w:r>
      <w:proofErr w:type="spellStart"/>
      <w:r w:rsidRPr="009A1D8A">
        <w:t>Bohumil</w:t>
      </w:r>
      <w:proofErr w:type="spellEnd"/>
      <w:r w:rsidRPr="009A1D8A">
        <w:t xml:space="preserve"> </w:t>
      </w:r>
      <w:proofErr w:type="spellStart"/>
      <w:r w:rsidRPr="009A1D8A">
        <w:t>Doboš</w:t>
      </w:r>
      <w:proofErr w:type="spellEnd"/>
      <w:r w:rsidRPr="009A1D8A">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F382944" w14:textId="1893DA44" w:rsidR="00117902" w:rsidRDefault="00ED2479" w:rsidP="00ED2479">
      <w:pPr>
        <w:rPr>
          <w:rStyle w:val="StyleUnderline"/>
        </w:rPr>
      </w:pPr>
      <w:r w:rsidRPr="009A1D8A">
        <w:rPr>
          <w:rStyle w:val="StyleUnderline"/>
        </w:rPr>
        <w:t xml:space="preserve">Despite </w:t>
      </w:r>
      <w:r w:rsidRPr="009A1D8A">
        <w:t xml:space="preserve">the </w:t>
      </w:r>
      <w:r w:rsidRPr="009A1D8A">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9A1D8A">
        <w:t xml:space="preserve">(Steinberg 2012, p. 255). </w:t>
      </w:r>
      <w:r w:rsidRPr="009A1D8A">
        <w:rPr>
          <w:rStyle w:val="StyleUnderline"/>
        </w:rPr>
        <w:t xml:space="preserve">In current global international political and technological setting, </w:t>
      </w:r>
      <w:r w:rsidRPr="009A1D8A">
        <w:rPr>
          <w:rStyle w:val="StyleUnderline"/>
          <w:highlight w:val="green"/>
        </w:rPr>
        <w:t>the utility of space weapons is very limited</w:t>
      </w:r>
      <w:r w:rsidRPr="009A1D8A">
        <w:rPr>
          <w:rStyle w:val="StyleUnderline"/>
        </w:rPr>
        <w:t xml:space="preserve">, </w:t>
      </w:r>
      <w:r w:rsidRPr="009A1D8A">
        <w:t xml:space="preserve">even if we accept that the ultimate high ground presents the potential to get a decisive tangible military advantage (which is unclear). </w:t>
      </w:r>
      <w:r w:rsidRPr="009A1D8A">
        <w:rPr>
          <w:rStyle w:val="StyleUnderline"/>
        </w:rPr>
        <w:t>This stands among the reasons for the lack of their utilization so far</w:t>
      </w:r>
      <w:r w:rsidRPr="009A1D8A">
        <w:t xml:space="preserve">. Last but not the least, it must be pointed out that </w:t>
      </w:r>
      <w:r w:rsidRPr="009A1D8A">
        <w:rPr>
          <w:rStyle w:val="StyleUnderline"/>
        </w:rPr>
        <w:t xml:space="preserve">the </w:t>
      </w:r>
      <w:r w:rsidRPr="009A1D8A">
        <w:rPr>
          <w:rStyle w:val="StyleUnderline"/>
          <w:highlight w:val="green"/>
        </w:rPr>
        <w:t>states</w:t>
      </w:r>
      <w:r w:rsidRPr="009A1D8A">
        <w:rPr>
          <w:rStyle w:val="StyleUnderline"/>
        </w:rPr>
        <w:t xml:space="preserve"> also </w:t>
      </w:r>
      <w:r w:rsidRPr="009A1D8A">
        <w:rPr>
          <w:rStyle w:val="StyleUnderline"/>
          <w:highlight w:val="green"/>
        </w:rPr>
        <w:t>develop passive defense systems</w:t>
      </w:r>
      <w:r w:rsidRPr="009A1D8A">
        <w:rPr>
          <w:rStyle w:val="StyleUnderline"/>
        </w:rPr>
        <w:t xml:space="preserve"> designed </w:t>
      </w:r>
      <w:r w:rsidRPr="009A1D8A">
        <w:rPr>
          <w:rStyle w:val="StyleUnderline"/>
          <w:highlight w:val="green"/>
        </w:rPr>
        <w:t>to protect</w:t>
      </w:r>
      <w:r w:rsidRPr="009A1D8A">
        <w:rPr>
          <w:rStyle w:val="StyleUnderline"/>
        </w:rPr>
        <w:t xml:space="preserve"> the </w:t>
      </w:r>
      <w:r w:rsidRPr="009A1D8A">
        <w:rPr>
          <w:rStyle w:val="StyleUnderline"/>
          <w:highlight w:val="green"/>
        </w:rPr>
        <w:t>satellites</w:t>
      </w:r>
      <w:r w:rsidRPr="009A1D8A">
        <w:rPr>
          <w:rStyle w:val="StyleUnderline"/>
        </w:rPr>
        <w:t xml:space="preserve"> on orbit or critical capabilities they provide. These further decrease the utility of space weapons</w:t>
      </w:r>
      <w:r w:rsidRPr="009A1D8A">
        <w:rPr>
          <w:u w:val="single"/>
        </w:rPr>
        <w:t>.</w:t>
      </w:r>
      <w:r w:rsidRPr="009A1D8A">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9A1D8A">
        <w:t>Moltz</w:t>
      </w:r>
      <w:proofErr w:type="spellEnd"/>
      <w:r w:rsidRPr="009A1D8A">
        <w:t xml:space="preserve"> 2014, p. 31). </w:t>
      </w:r>
      <w:r w:rsidRPr="009A1D8A">
        <w:rPr>
          <w:rStyle w:val="StyleUnderline"/>
        </w:rPr>
        <w:t xml:space="preserve">Finally, we must look at the main obstacles of connection of the outer space and warfare. </w:t>
      </w:r>
      <w:r w:rsidRPr="009A1D8A">
        <w:rPr>
          <w:rStyle w:val="StyleUnderline"/>
          <w:highlight w:val="green"/>
        </w:rPr>
        <w:t>The first</w:t>
      </w:r>
      <w:r w:rsidRPr="009A1D8A">
        <w:rPr>
          <w:rStyle w:val="StyleUnderline"/>
        </w:rPr>
        <w:t xml:space="preserve"> set of </w:t>
      </w:r>
      <w:r w:rsidRPr="009A1D8A">
        <w:rPr>
          <w:rStyle w:val="StyleUnderline"/>
          <w:highlight w:val="green"/>
        </w:rPr>
        <w:t>barrier</w:t>
      </w:r>
      <w:r w:rsidRPr="009A1D8A">
        <w:rPr>
          <w:rStyle w:val="StyleUnderline"/>
        </w:rPr>
        <w:t>s</w:t>
      </w:r>
      <w:r w:rsidRPr="009A1D8A">
        <w:rPr>
          <w:rStyle w:val="StyleUnderline"/>
          <w:highlight w:val="green"/>
        </w:rPr>
        <w:t xml:space="preserve"> is</w:t>
      </w:r>
      <w:r w:rsidRPr="009A1D8A">
        <w:rPr>
          <w:rStyle w:val="StyleUnderline"/>
        </w:rPr>
        <w:t xml:space="preserve"> comprised of </w:t>
      </w:r>
      <w:r w:rsidRPr="009A1D8A">
        <w:rPr>
          <w:rStyle w:val="Emphasis"/>
          <w:highlight w:val="green"/>
        </w:rPr>
        <w:t>physical obstructions</w:t>
      </w:r>
      <w:r w:rsidRPr="009A1D8A">
        <w:t xml:space="preserve">. As has been presented in the previous chapter, </w:t>
      </w:r>
      <w:r w:rsidRPr="009A1D8A">
        <w:rPr>
          <w:rStyle w:val="StyleUnderline"/>
        </w:rPr>
        <w:t xml:space="preserve">the outer space is very challenging domain to operate in. </w:t>
      </w:r>
      <w:r w:rsidRPr="009A1D8A">
        <w:rPr>
          <w:rStyle w:val="StyleUnderline"/>
          <w:highlight w:val="green"/>
        </w:rPr>
        <w:t>Environmental factors</w:t>
      </w:r>
      <w:r w:rsidRPr="009A1D8A">
        <w:rPr>
          <w:rStyle w:val="StyleUnderline"/>
        </w:rPr>
        <w:t xml:space="preserve"> still present the largest threat to any space military capabilities if compared to any man-made threats </w:t>
      </w:r>
      <w:r w:rsidRPr="009A1D8A">
        <w:t>(</w:t>
      </w:r>
      <w:proofErr w:type="spellStart"/>
      <w:r w:rsidRPr="009A1D8A">
        <w:t>Rendleman</w:t>
      </w:r>
      <w:proofErr w:type="spellEnd"/>
      <w:r w:rsidRPr="009A1D8A">
        <w:t xml:space="preserve"> 2013, p. 79). </w:t>
      </w:r>
      <w:r w:rsidRPr="009A1D8A">
        <w:rPr>
          <w:rStyle w:val="StyleUnderline"/>
        </w:rPr>
        <w:t xml:space="preserve">A following issue that </w:t>
      </w:r>
      <w:r w:rsidRPr="009A1D8A">
        <w:rPr>
          <w:rStyle w:val="StyleUnderline"/>
          <w:highlight w:val="green"/>
        </w:rPr>
        <w:t>hinder</w:t>
      </w:r>
      <w:r w:rsidRPr="009A1D8A">
        <w:rPr>
          <w:rStyle w:val="StyleUnderline"/>
        </w:rPr>
        <w:t>s</w:t>
      </w:r>
      <w:r w:rsidRPr="009A1D8A">
        <w:rPr>
          <w:rStyle w:val="StyleUnderline"/>
          <w:highlight w:val="green"/>
        </w:rPr>
        <w:t xml:space="preserve"> military op</w:t>
      </w:r>
      <w:r w:rsidRPr="009A1D8A">
        <w:rPr>
          <w:rStyle w:val="StyleUnderline"/>
        </w:rPr>
        <w:t>eration</w:t>
      </w:r>
      <w:r w:rsidRPr="009A1D8A">
        <w:rPr>
          <w:rStyle w:val="StyleUnderline"/>
          <w:highlight w:val="green"/>
        </w:rPr>
        <w:t>s</w:t>
      </w:r>
      <w:r w:rsidRPr="009A1D8A">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9A1D8A">
        <w:rPr>
          <w:u w:val="single"/>
        </w:rPr>
        <w:t>s</w:t>
      </w:r>
      <w:r w:rsidRPr="009A1D8A">
        <w:t xml:space="preserve"> (spectrometers, etc.) (Norris 2010, p. 196)-</w:t>
      </w:r>
      <w:r w:rsidRPr="009A1D8A">
        <w:rPr>
          <w:rStyle w:val="StyleUnderline"/>
        </w:rPr>
        <w:t xml:space="preserve">but the hide-and-seek game is on. </w:t>
      </w:r>
      <w:r w:rsidRPr="009A1D8A">
        <w:t xml:space="preserve">This same principle is, however, in place for </w:t>
      </w:r>
      <w:r w:rsidRPr="009A1D8A">
        <w:rPr>
          <w:rStyle w:val="StyleUnderline"/>
        </w:rPr>
        <w:t xml:space="preserve">any other </w:t>
      </w:r>
      <w:r w:rsidRPr="009A1D8A">
        <w:rPr>
          <w:rStyle w:val="StyleUnderline"/>
        </w:rPr>
        <w:lastRenderedPageBreak/>
        <w:t>space asset-</w:t>
      </w:r>
      <w:r w:rsidRPr="009A1D8A">
        <w:rPr>
          <w:rStyle w:val="StyleUnderline"/>
          <w:highlight w:val="green"/>
        </w:rPr>
        <w:t>any nation with basic tracking capabilities may</w:t>
      </w:r>
      <w:r w:rsidRPr="009A1D8A">
        <w:rPr>
          <w:rStyle w:val="StyleUnderline"/>
        </w:rPr>
        <w:t xml:space="preserve"> </w:t>
      </w:r>
      <w:r w:rsidRPr="009A1D8A">
        <w:rPr>
          <w:rStyle w:val="StyleUnderline"/>
          <w:highlight w:val="green"/>
        </w:rPr>
        <w:t>quickly detect whether the</w:t>
      </w:r>
      <w:r w:rsidRPr="009A1D8A">
        <w:rPr>
          <w:rStyle w:val="StyleUnderline"/>
        </w:rPr>
        <w:t xml:space="preserve"> military asset or </w:t>
      </w:r>
      <w:r w:rsidRPr="009A1D8A">
        <w:rPr>
          <w:rStyle w:val="StyleUnderline"/>
          <w:highlight w:val="green"/>
        </w:rPr>
        <w:t>weapon is located above its territory or on the other side of the planet and</w:t>
      </w:r>
      <w:r w:rsidRPr="009A1D8A">
        <w:rPr>
          <w:rStyle w:val="StyleUnderline"/>
        </w:rPr>
        <w:t xml:space="preserve"> thus </w:t>
      </w:r>
      <w:r w:rsidRPr="009A1D8A">
        <w:rPr>
          <w:rStyle w:val="StyleUnderline"/>
          <w:highlight w:val="green"/>
        </w:rPr>
        <w:t>mitigate the</w:t>
      </w:r>
      <w:r w:rsidRPr="009A1D8A">
        <w:rPr>
          <w:rStyle w:val="StyleUnderline"/>
        </w:rPr>
        <w:t xml:space="preserve"> possible strategic </w:t>
      </w:r>
      <w:r w:rsidRPr="009A1D8A">
        <w:rPr>
          <w:rStyle w:val="StyleUnderline"/>
          <w:highlight w:val="green"/>
        </w:rPr>
        <w:t>impact</w:t>
      </w:r>
      <w:r w:rsidRPr="009A1D8A">
        <w:rPr>
          <w:rStyle w:val="StyleUnderline"/>
        </w:rPr>
        <w:t xml:space="preserve"> of space weapons not aiming at mass destruction. </w:t>
      </w:r>
      <w:r w:rsidRPr="009A1D8A">
        <w:rPr>
          <w:rStyle w:val="StyleUnderline"/>
          <w:highlight w:val="green"/>
        </w:rPr>
        <w:t>Another</w:t>
      </w:r>
      <w:r w:rsidRPr="009A1D8A">
        <w:rPr>
          <w:rStyle w:val="StyleUnderline"/>
        </w:rPr>
        <w:t xml:space="preserve"> </w:t>
      </w:r>
      <w:r w:rsidRPr="009A1D8A">
        <w:rPr>
          <w:rStyle w:val="StyleUnderline"/>
          <w:highlight w:val="green"/>
        </w:rPr>
        <w:t>possibility is to</w:t>
      </w:r>
      <w:r w:rsidRPr="009A1D8A">
        <w:rPr>
          <w:rStyle w:val="StyleUnderline"/>
        </w:rPr>
        <w:t xml:space="preserve"> attempt to </w:t>
      </w:r>
      <w:r w:rsidRPr="009A1D8A">
        <w:rPr>
          <w:rStyle w:val="StyleUnderline"/>
          <w:highlight w:val="green"/>
        </w:rPr>
        <w:t>destroy the weapon</w:t>
      </w:r>
      <w:r w:rsidRPr="009A1D8A">
        <w:rPr>
          <w:rStyle w:val="StyleUnderline"/>
        </w:rPr>
        <w:t xml:space="preserve"> in orbit. </w:t>
      </w:r>
      <w:r w:rsidRPr="009A1D8A">
        <w:rPr>
          <w:rStyle w:val="StyleUnderline"/>
          <w:highlight w:val="green"/>
        </w:rPr>
        <w:t>Given</w:t>
      </w:r>
      <w:r w:rsidRPr="009A1D8A">
        <w:rPr>
          <w:rStyle w:val="StyleUnderline"/>
        </w:rPr>
        <w:t xml:space="preserve"> the level of development for the </w:t>
      </w:r>
      <w:r w:rsidRPr="009A1D8A">
        <w:rPr>
          <w:rStyle w:val="StyleUnderline"/>
          <w:highlight w:val="green"/>
        </w:rPr>
        <w:t>ASAT tech</w:t>
      </w:r>
      <w:r w:rsidRPr="009A1D8A">
        <w:rPr>
          <w:rStyle w:val="StyleUnderline"/>
        </w:rPr>
        <w:t xml:space="preserve">nology, it seems that </w:t>
      </w:r>
      <w:r w:rsidRPr="009A1D8A">
        <w:rPr>
          <w:rStyle w:val="StyleUnderline"/>
          <w:highlight w:val="green"/>
        </w:rPr>
        <w:t>they will prevail over any possible weapon</w:t>
      </w:r>
      <w:r w:rsidRPr="009A1D8A">
        <w:rPr>
          <w:rStyle w:val="StyleUnderline"/>
        </w:rPr>
        <w:t xml:space="preserve"> system for the time to come. </w:t>
      </w:r>
      <w:r w:rsidRPr="009A1D8A">
        <w:rPr>
          <w:rStyle w:val="StyleUnderline"/>
          <w:highlight w:val="green"/>
        </w:rPr>
        <w:t>Next</w:t>
      </w:r>
      <w:r w:rsidRPr="009A1D8A">
        <w:rPr>
          <w:rStyle w:val="StyleUnderline"/>
        </w:rPr>
        <w:t xml:space="preserve"> issue</w:t>
      </w:r>
      <w:r w:rsidRPr="009A1D8A">
        <w:t xml:space="preserve">, directly connected to the first one, </w:t>
      </w:r>
      <w:r w:rsidRPr="009A1D8A">
        <w:rPr>
          <w:rStyle w:val="StyleUnderline"/>
          <w:highlight w:val="green"/>
        </w:rPr>
        <w:t>is</w:t>
      </w:r>
      <w:r w:rsidRPr="009A1D8A">
        <w:rPr>
          <w:rStyle w:val="StyleUnderline"/>
        </w:rPr>
        <w:t xml:space="preserve"> the utilization of </w:t>
      </w:r>
      <w:r w:rsidRPr="009A1D8A">
        <w:rPr>
          <w:rStyle w:val="StyleUnderline"/>
          <w:highlight w:val="green"/>
        </w:rPr>
        <w:t>weak physical protection of space objects that need to be as light as possible</w:t>
      </w:r>
      <w:r w:rsidRPr="009A1D8A">
        <w:rPr>
          <w:rStyle w:val="StyleUnderline"/>
        </w:rPr>
        <w:t xml:space="preserve"> to reach the orbit and to be able to withstand harsh conditions of the domain</w:t>
      </w:r>
      <w:r w:rsidRPr="009A1D8A">
        <w:t xml:space="preserve">. This means that their protection against ASAT weapons is very limited, and, </w:t>
      </w:r>
      <w:r w:rsidRPr="009A1D8A">
        <w:rPr>
          <w:rStyle w:val="StyleUnderline"/>
        </w:rPr>
        <w:t xml:space="preserve">whereas some avoidance techniques are being discussed, they are of limited use in case of ASAT attack. We can thus </w:t>
      </w:r>
      <w:r w:rsidRPr="009A1D8A">
        <w:rPr>
          <w:rStyle w:val="StyleUnderline"/>
          <w:highlight w:val="green"/>
        </w:rPr>
        <w:t>add to the issue of predictability also the issue of easy destructibility</w:t>
      </w:r>
      <w:r w:rsidRPr="009A1D8A">
        <w:rPr>
          <w:rStyle w:val="StyleUnderline"/>
        </w:rPr>
        <w:t xml:space="preserve"> </w:t>
      </w:r>
    </w:p>
    <w:p w14:paraId="7B291DE5" w14:textId="77777777" w:rsidR="00117902" w:rsidRDefault="00117902" w:rsidP="00ED2479">
      <w:pPr>
        <w:rPr>
          <w:rStyle w:val="StyleUnderline"/>
        </w:rPr>
      </w:pPr>
    </w:p>
    <w:p w14:paraId="79F3C170" w14:textId="4D2568F4" w:rsidR="00ED2479" w:rsidRPr="009A1D8A" w:rsidRDefault="00ED2479" w:rsidP="00ED2479">
      <w:r w:rsidRPr="009A1D8A">
        <w:rPr>
          <w:rStyle w:val="StyleUnderline"/>
        </w:rPr>
        <w:t xml:space="preserve">of space weapons and other military hardware </w:t>
      </w:r>
      <w:r w:rsidRPr="009A1D8A">
        <w:t xml:space="preserve">(Dolman 2005, p. 40; </w:t>
      </w:r>
      <w:proofErr w:type="spellStart"/>
      <w:r w:rsidRPr="009A1D8A">
        <w:t>Anantatmula</w:t>
      </w:r>
      <w:proofErr w:type="spellEnd"/>
      <w:r w:rsidRPr="009A1D8A">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9A1D8A">
        <w:rPr>
          <w:rStyle w:val="StyleUnderline"/>
          <w:highlight w:val="green"/>
        </w:rPr>
        <w:t>Electromagnetic communication</w:t>
      </w:r>
      <w:r w:rsidRPr="009A1D8A">
        <w:rPr>
          <w:rStyle w:val="StyleUnderline"/>
        </w:rPr>
        <w:t xml:space="preserve"> with satellites </w:t>
      </w:r>
      <w:r w:rsidRPr="009A1D8A">
        <w:rPr>
          <w:rStyle w:val="StyleUnderline"/>
          <w:highlight w:val="green"/>
        </w:rPr>
        <w:t>might be jammed or hacked and</w:t>
      </w:r>
      <w:r w:rsidRPr="009A1D8A">
        <w:rPr>
          <w:rStyle w:val="StyleUnderline"/>
        </w:rPr>
        <w:t xml:space="preserve"> the </w:t>
      </w:r>
      <w:r w:rsidRPr="009A1D8A">
        <w:rPr>
          <w:rStyle w:val="StyleUnderline"/>
          <w:highlight w:val="green"/>
        </w:rPr>
        <w:t>ground facilities infiltrated</w:t>
      </w:r>
      <w:r w:rsidRPr="009A1D8A">
        <w:rPr>
          <w:rStyle w:val="StyleUnderline"/>
        </w:rPr>
        <w:t xml:space="preserve"> or destroyed thus rendering the possible space weapons useless </w:t>
      </w:r>
      <w:r w:rsidRPr="009A1D8A">
        <w:t xml:space="preserve">(Klein 2006, p. 105; </w:t>
      </w:r>
      <w:proofErr w:type="spellStart"/>
      <w:r w:rsidRPr="009A1D8A">
        <w:t>Rendleman</w:t>
      </w:r>
      <w:proofErr w:type="spellEnd"/>
      <w:r w:rsidRPr="009A1D8A">
        <w:t xml:space="preserve"> 2013, p. 81). This issue might be overcome by the establishment of a base controlling these assets outside the Earth-on Moon or lunar orbit, at lunar L-points, etc.-but </w:t>
      </w:r>
      <w:r w:rsidRPr="009A1D8A">
        <w:rPr>
          <w:rStyle w:val="StyleUnderline"/>
        </w:rPr>
        <w:t>this perspective remains, for now, unrealistic.</w:t>
      </w:r>
      <w:r w:rsidRPr="009A1D8A">
        <w:rPr>
          <w:u w:val="single"/>
        </w:rPr>
        <w:t xml:space="preserve"> </w:t>
      </w:r>
      <w:r w:rsidRPr="009A1D8A">
        <w:t xml:space="preserve">Furthermore, </w:t>
      </w:r>
      <w:r w:rsidRPr="009A1D8A">
        <w:rPr>
          <w:rStyle w:val="Emphasis"/>
          <w:highlight w:val="green"/>
        </w:rPr>
        <w:t>no</w:t>
      </w:r>
      <w:r w:rsidRPr="009A1D8A">
        <w:rPr>
          <w:rStyle w:val="Emphasis"/>
        </w:rPr>
        <w:t xml:space="preserve"> contemporary </w:t>
      </w:r>
      <w:r w:rsidRPr="009A1D8A">
        <w:rPr>
          <w:rStyle w:val="Emphasis"/>
          <w:highlight w:val="green"/>
        </w:rPr>
        <w:t>actor will risk</w:t>
      </w:r>
      <w:r w:rsidRPr="009A1D8A">
        <w:rPr>
          <w:rStyle w:val="Emphasis"/>
        </w:rPr>
        <w:t xml:space="preserve"> full </w:t>
      </w:r>
      <w:r w:rsidRPr="009A1D8A">
        <w:rPr>
          <w:rStyle w:val="Emphasis"/>
          <w:highlight w:val="green"/>
        </w:rPr>
        <w:t>space weaponization</w:t>
      </w:r>
      <w:r w:rsidRPr="009A1D8A">
        <w:rPr>
          <w:rStyle w:val="Emphasis"/>
        </w:rPr>
        <w:t xml:space="preserve"> in the face of possible competition and the possibility of rendering the outer space useless.</w:t>
      </w:r>
      <w:r w:rsidRPr="009A1D8A">
        <w:rPr>
          <w:rStyle w:val="StyleUnderline"/>
        </w:rPr>
        <w:t xml:space="preserve"> </w:t>
      </w:r>
      <w:r w:rsidRPr="009A1D8A">
        <w:rPr>
          <w:rStyle w:val="StyleUnderline"/>
          <w:highlight w:val="green"/>
        </w:rPr>
        <w:t>No actor is dominant enough</w:t>
      </w:r>
      <w:r w:rsidRPr="009A1D8A">
        <w:rPr>
          <w:rStyle w:val="StyleUnderline"/>
        </w:rPr>
        <w:t xml:space="preserve"> to prevent others to challenge any possible attempts to dominate the domain by military means</w:t>
      </w:r>
      <w:r w:rsidRPr="009A1D8A">
        <w:t xml:space="preserve">. To quote 2016 Stratfor analysis, "(a) war in space would be devastating to all, </w:t>
      </w:r>
      <w:r w:rsidRPr="009A1D8A">
        <w:rPr>
          <w:rStyle w:val="StyleUnderline"/>
        </w:rPr>
        <w:t>and preventing it, rather than finding ways to fight it, will likely remain the goal</w:t>
      </w:r>
      <w:r w:rsidRPr="009A1D8A">
        <w:t>" (</w:t>
      </w:r>
      <w:proofErr w:type="spellStart"/>
      <w:r w:rsidRPr="009A1D8A">
        <w:t>Larnrani</w:t>
      </w:r>
      <w:proofErr w:type="spellEnd"/>
      <w:r w:rsidRPr="009A1D8A">
        <w:t xml:space="preserve"> 20 16). This stands true unless some space actor finds a utility in disrupting the arena for others.</w:t>
      </w:r>
    </w:p>
    <w:p w14:paraId="1750CE84" w14:textId="77777777" w:rsidR="00ED2479" w:rsidRPr="009A1D8A" w:rsidRDefault="00ED2479" w:rsidP="00ED2479"/>
    <w:p w14:paraId="120F55ED" w14:textId="77777777" w:rsidR="00ED2479" w:rsidRPr="009A1D8A" w:rsidRDefault="00ED2479" w:rsidP="00ED2479"/>
    <w:p w14:paraId="716032DF" w14:textId="77777777" w:rsidR="00ED2479" w:rsidRPr="009A1D8A" w:rsidRDefault="00ED2479" w:rsidP="00ED2479">
      <w:pPr>
        <w:pStyle w:val="Heading3"/>
        <w:rPr>
          <w:rFonts w:cs="Calibri"/>
        </w:rPr>
      </w:pPr>
      <w:r w:rsidRPr="009A1D8A">
        <w:rPr>
          <w:rFonts w:cs="Calibri"/>
        </w:rPr>
        <w:lastRenderedPageBreak/>
        <w:t>1NC – Corporations</w:t>
      </w:r>
    </w:p>
    <w:p w14:paraId="128C83AF" w14:textId="77777777" w:rsidR="00ED2479" w:rsidRPr="009A1D8A" w:rsidRDefault="00ED2479" w:rsidP="00ED2479">
      <w:pPr>
        <w:pStyle w:val="Heading4"/>
        <w:numPr>
          <w:ilvl w:val="0"/>
          <w:numId w:val="15"/>
        </w:numPr>
        <w:rPr>
          <w:rFonts w:cs="Calibri"/>
        </w:rPr>
      </w:pPr>
      <w:r w:rsidRPr="009A1D8A">
        <w:rPr>
          <w:rFonts w:cs="Calibri"/>
        </w:rPr>
        <w:t xml:space="preserve">They don’t solve – 1AC </w:t>
      </w:r>
      <w:proofErr w:type="spellStart"/>
      <w:r w:rsidRPr="009A1D8A">
        <w:rPr>
          <w:rFonts w:cs="Calibri"/>
        </w:rPr>
        <w:t>Wehlrhof</w:t>
      </w:r>
      <w:proofErr w:type="spellEnd"/>
      <w:r w:rsidRPr="009A1D8A">
        <w:rPr>
          <w:rFonts w:cs="Calibri"/>
        </w:rPr>
        <w:t xml:space="preserve"> is about terrestrial capitalist exploitation, which still exists, and they haven’t made a sustainability argument – value to life is repugnant – they’re not the arbiters of whether infinite people’s lives are worth living </w:t>
      </w:r>
    </w:p>
    <w:p w14:paraId="33A48EFE" w14:textId="3BA51A26" w:rsidR="00ED2479" w:rsidRPr="009A1D8A" w:rsidRDefault="00ED2479" w:rsidP="00ED2479">
      <w:pPr>
        <w:pStyle w:val="Heading4"/>
        <w:numPr>
          <w:ilvl w:val="0"/>
          <w:numId w:val="15"/>
        </w:numPr>
        <w:rPr>
          <w:rFonts w:cs="Calibri"/>
        </w:rPr>
      </w:pPr>
      <w:r w:rsidRPr="009A1D8A">
        <w:rPr>
          <w:rFonts w:cs="Calibri"/>
        </w:rPr>
        <w:t xml:space="preserve">Growth is sustainable </w:t>
      </w:r>
      <w:r w:rsidR="00454A10">
        <w:rPr>
          <w:rFonts w:cs="Calibri"/>
        </w:rPr>
        <w:t>and improves life – flips their ethics argument</w:t>
      </w:r>
    </w:p>
    <w:p w14:paraId="4B0E6583" w14:textId="77777777" w:rsidR="00ED2479" w:rsidRPr="009A1D8A" w:rsidRDefault="00ED2479" w:rsidP="00ED2479">
      <w:pPr>
        <w:rPr>
          <w:rStyle w:val="Style13ptBold"/>
        </w:rPr>
      </w:pPr>
      <w:proofErr w:type="spellStart"/>
      <w:r w:rsidRPr="009A1D8A">
        <w:rPr>
          <w:rStyle w:val="Style13ptBold"/>
        </w:rPr>
        <w:t>Hausfather</w:t>
      </w:r>
      <w:proofErr w:type="spellEnd"/>
      <w:r w:rsidRPr="009A1D8A">
        <w:rPr>
          <w:rStyle w:val="Style13ptBold"/>
        </w:rPr>
        <w:t xml:space="preserve"> 4/6 </w:t>
      </w:r>
      <w:r w:rsidRPr="009A1D8A">
        <w:rPr>
          <w:rStyle w:val="Style13ptBold"/>
          <w:b w:val="0"/>
          <w:bCs/>
          <w:sz w:val="16"/>
          <w:szCs w:val="16"/>
        </w:rPr>
        <w:t xml:space="preserve">[(Zeke, </w:t>
      </w:r>
      <w:r w:rsidRPr="009A1D8A">
        <w:rPr>
          <w:rStyle w:val="Style13ptBold"/>
          <w:sz w:val="16"/>
          <w:szCs w:val="16"/>
        </w:rPr>
        <w:t>c</w:t>
      </w:r>
      <w:r w:rsidRPr="009A1D8A">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9A1D8A">
        <w:rPr>
          <w:rStyle w:val="Style13ptBold"/>
          <w:b w:val="0"/>
          <w:bCs/>
          <w:sz w:val="16"/>
          <w:szCs w:val="16"/>
        </w:rPr>
        <w:t>) “</w:t>
      </w:r>
      <w:r w:rsidRPr="009A1D8A">
        <w:rPr>
          <w:szCs w:val="16"/>
        </w:rPr>
        <w:t>Absolute Decoupling of Economic Growth and Emissions in 32 Countries,” Breakthrough Institute, 4/6/2021] JL</w:t>
      </w:r>
    </w:p>
    <w:p w14:paraId="0259381F" w14:textId="77777777" w:rsidR="00ED2479" w:rsidRPr="009A1D8A" w:rsidRDefault="00ED2479" w:rsidP="00ED2479">
      <w:pPr>
        <w:rPr>
          <w:sz w:val="12"/>
        </w:rPr>
      </w:pPr>
      <w:r w:rsidRPr="009A1D8A">
        <w:rPr>
          <w:rStyle w:val="StyleUnderline"/>
        </w:rPr>
        <w:t xml:space="preserve">The past 30 years have seen </w:t>
      </w:r>
      <w:r w:rsidRPr="009A1D8A">
        <w:rPr>
          <w:rStyle w:val="Emphasis"/>
        </w:rPr>
        <w:t xml:space="preserve">immense progress in improving the quality of life </w:t>
      </w:r>
      <w:r w:rsidRPr="009A1D8A">
        <w:rPr>
          <w:rStyle w:val="StyleUnderline"/>
        </w:rPr>
        <w:t>for much of humanity</w:t>
      </w:r>
      <w:r w:rsidRPr="009A1D8A">
        <w:rPr>
          <w:sz w:val="12"/>
        </w:rPr>
        <w:t xml:space="preserve">. Extreme </w:t>
      </w:r>
      <w:r w:rsidRPr="009A1D8A">
        <w:rPr>
          <w:rStyle w:val="Emphasis"/>
          <w:highlight w:val="green"/>
        </w:rPr>
        <w:t>poverty</w:t>
      </w:r>
      <w:r w:rsidRPr="009A1D8A">
        <w:rPr>
          <w:sz w:val="12"/>
        </w:rPr>
        <w:t xml:space="preserve"> — the number of people living on less than $1.90 per day — </w:t>
      </w:r>
      <w:r w:rsidRPr="009A1D8A">
        <w:rPr>
          <w:rStyle w:val="Emphasis"/>
          <w:highlight w:val="green"/>
        </w:rPr>
        <w:t>has fallen by</w:t>
      </w:r>
      <w:r w:rsidRPr="009A1D8A">
        <w:rPr>
          <w:sz w:val="12"/>
        </w:rPr>
        <w:t xml:space="preserve"> nearly </w:t>
      </w:r>
      <w:r w:rsidRPr="009A1D8A">
        <w:rPr>
          <w:rStyle w:val="Emphasis"/>
          <w:highlight w:val="green"/>
        </w:rPr>
        <w:t>two-thirds</w:t>
      </w:r>
      <w:r w:rsidRPr="009A1D8A">
        <w:rPr>
          <w:sz w:val="12"/>
        </w:rPr>
        <w:t xml:space="preserve">, from 1.9 billion to around 650 million. </w:t>
      </w:r>
      <w:r w:rsidRPr="009A1D8A">
        <w:rPr>
          <w:rStyle w:val="StyleUnderline"/>
          <w:highlight w:val="green"/>
        </w:rPr>
        <w:t>Life expectancy has risen</w:t>
      </w:r>
      <w:r w:rsidRPr="009A1D8A">
        <w:rPr>
          <w:rStyle w:val="StyleUnderline"/>
        </w:rPr>
        <w:t xml:space="preserve"> in most of the world, along with </w:t>
      </w:r>
      <w:r w:rsidRPr="009A1D8A">
        <w:rPr>
          <w:rStyle w:val="StyleUnderline"/>
          <w:highlight w:val="green"/>
        </w:rPr>
        <w:t>literacy</w:t>
      </w:r>
      <w:r w:rsidRPr="009A1D8A">
        <w:rPr>
          <w:rStyle w:val="StyleUnderline"/>
        </w:rPr>
        <w:t xml:space="preserve"> and </w:t>
      </w:r>
      <w:r w:rsidRPr="009A1D8A">
        <w:rPr>
          <w:rStyle w:val="StyleUnderline"/>
          <w:highlight w:val="green"/>
        </w:rPr>
        <w:t>access to education</w:t>
      </w:r>
      <w:r w:rsidRPr="009A1D8A">
        <w:rPr>
          <w:rStyle w:val="StyleUnderline"/>
        </w:rPr>
        <w:t>, while infant mortality has fallen</w:t>
      </w:r>
      <w:r w:rsidRPr="009A1D8A">
        <w:rPr>
          <w:sz w:val="12"/>
        </w:rPr>
        <w:t xml:space="preserve">. Despite perceptions to the contrary, </w:t>
      </w:r>
      <w:r w:rsidRPr="009A1D8A">
        <w:rPr>
          <w:rStyle w:val="StyleUnderline"/>
        </w:rPr>
        <w:t>the average person born today is likely to have access to more opportunities and have a better quality of life than at any other point in human history</w:t>
      </w:r>
      <w:r w:rsidRPr="009A1D8A">
        <w:rPr>
          <w:sz w:val="12"/>
        </w:rPr>
        <w:t xml:space="preserve">. Much of </w:t>
      </w:r>
      <w:r w:rsidRPr="009A1D8A">
        <w:rPr>
          <w:rStyle w:val="StyleUnderline"/>
        </w:rPr>
        <w:t xml:space="preserve">this increase in human wellbeing has been </w:t>
      </w:r>
      <w:r w:rsidRPr="009A1D8A">
        <w:rPr>
          <w:rStyle w:val="StyleUnderline"/>
          <w:highlight w:val="green"/>
        </w:rPr>
        <w:t>propelled by</w:t>
      </w:r>
      <w:r w:rsidRPr="009A1D8A">
        <w:rPr>
          <w:rStyle w:val="StyleUnderline"/>
        </w:rPr>
        <w:t xml:space="preserve"> rapid economic </w:t>
      </w:r>
      <w:r w:rsidRPr="009A1D8A">
        <w:rPr>
          <w:rStyle w:val="StyleUnderline"/>
          <w:highlight w:val="green"/>
        </w:rPr>
        <w:t>growth</w:t>
      </w:r>
      <w:r w:rsidRPr="009A1D8A">
        <w:rPr>
          <w:rStyle w:val="StyleUnderline"/>
        </w:rPr>
        <w:t> driven largely by state-led industrial policy</w:t>
      </w:r>
      <w:r w:rsidRPr="009A1D8A">
        <w:rPr>
          <w:sz w:val="12"/>
        </w:rPr>
        <w:t>, particularly in poor-to-middle income countries.</w:t>
      </w:r>
    </w:p>
    <w:p w14:paraId="33CAB576" w14:textId="77777777" w:rsidR="00ED2479" w:rsidRPr="009A1D8A" w:rsidRDefault="00ED2479" w:rsidP="00ED2479">
      <w:pPr>
        <w:rPr>
          <w:sz w:val="12"/>
        </w:rPr>
      </w:pPr>
      <w:r w:rsidRPr="009A1D8A">
        <w:rPr>
          <w:sz w:val="12"/>
        </w:rPr>
        <w:t>However, this growth has come at a cost: between 1990 and 2019, global emissions of CO</w:t>
      </w:r>
      <w:r w:rsidRPr="009A1D8A">
        <w:rPr>
          <w:sz w:val="12"/>
          <w:vertAlign w:val="subscript"/>
        </w:rPr>
        <w:t>2</w:t>
      </w:r>
      <w:r w:rsidRPr="009A1D8A">
        <w:rPr>
          <w:sz w:val="12"/>
        </w:rPr>
        <w:t> increased by 56%. Historically, economic growth has been closely linked to increased energy consumption — and increased CO</w:t>
      </w:r>
      <w:r w:rsidRPr="009A1D8A">
        <w:rPr>
          <w:sz w:val="12"/>
          <w:vertAlign w:val="subscript"/>
        </w:rPr>
        <w:t>2</w:t>
      </w:r>
      <w:r w:rsidRPr="009A1D8A">
        <w:rPr>
          <w:sz w:val="12"/>
        </w:rPr>
        <w:t> emissions in particular — leading </w:t>
      </w:r>
      <w:r w:rsidRPr="009A1D8A">
        <w:rPr>
          <w:rStyle w:val="StyleUnderline"/>
        </w:rPr>
        <w:t>some</w:t>
      </w:r>
      <w:r w:rsidRPr="009A1D8A">
        <w:rPr>
          <w:sz w:val="12"/>
        </w:rPr>
        <w:t xml:space="preserve"> to </w:t>
      </w:r>
      <w:r w:rsidRPr="009A1D8A">
        <w:rPr>
          <w:rStyle w:val="StyleUnderline"/>
        </w:rPr>
        <w:t>argue that a more prosperous world is one that necessarily has more impacts on our natural environment and climate</w:t>
      </w:r>
      <w:r w:rsidRPr="009A1D8A">
        <w:rPr>
          <w:sz w:val="12"/>
        </w:rPr>
        <w:t>. There is a lively academic debate about our ability to “absolutely decouple” emissions and growth — that is, the extent to which the adoption of clean energy technology can allow emissions to decline while economic growth continues.</w:t>
      </w:r>
    </w:p>
    <w:p w14:paraId="02A02C31" w14:textId="77777777" w:rsidR="00ED2479" w:rsidRPr="009A1D8A" w:rsidRDefault="00ED2479" w:rsidP="00ED2479">
      <w:pPr>
        <w:rPr>
          <w:sz w:val="12"/>
        </w:rPr>
      </w:pPr>
      <w:r w:rsidRPr="009A1D8A">
        <w:rPr>
          <w:rStyle w:val="StyleUnderline"/>
        </w:rPr>
        <w:t>Over the past 15 years, however, something has begun to change</w:t>
      </w:r>
      <w:r w:rsidRPr="009A1D8A">
        <w:rPr>
          <w:sz w:val="12"/>
        </w:rPr>
        <w:t xml:space="preserve">. Rather than a 21st century dominated by coal that energy modelers foresaw, </w:t>
      </w:r>
      <w:r w:rsidRPr="009A1D8A">
        <w:rPr>
          <w:rStyle w:val="StyleUnderline"/>
        </w:rPr>
        <w:t xml:space="preserve">global </w:t>
      </w:r>
      <w:r w:rsidRPr="009A1D8A">
        <w:rPr>
          <w:rStyle w:val="Emphasis"/>
          <w:highlight w:val="green"/>
        </w:rPr>
        <w:t>coal use</w:t>
      </w:r>
      <w:r w:rsidRPr="009A1D8A">
        <w:rPr>
          <w:rStyle w:val="StyleUnderline"/>
        </w:rPr>
        <w:t xml:space="preserve"> peaked in 2013 and </w:t>
      </w:r>
      <w:r w:rsidRPr="009A1D8A">
        <w:rPr>
          <w:rStyle w:val="Emphasis"/>
          <w:highlight w:val="green"/>
        </w:rPr>
        <w:t>is</w:t>
      </w:r>
      <w:r w:rsidRPr="009A1D8A">
        <w:rPr>
          <w:rStyle w:val="Emphasis"/>
        </w:rPr>
        <w:t xml:space="preserve"> now </w:t>
      </w:r>
      <w:r w:rsidRPr="009A1D8A">
        <w:rPr>
          <w:rStyle w:val="Emphasis"/>
          <w:highlight w:val="green"/>
        </w:rPr>
        <w:t>in structural decline</w:t>
      </w:r>
      <w:r w:rsidRPr="009A1D8A">
        <w:rPr>
          <w:sz w:val="12"/>
        </w:rPr>
        <w:t xml:space="preserve">. </w:t>
      </w:r>
      <w:r w:rsidRPr="009A1D8A">
        <w:rPr>
          <w:rStyle w:val="StyleUnderline"/>
        </w:rPr>
        <w:t>We have succeeded in making clean energy cheap, with solar power and battery storage costs falling 10-fold since 2009</w:t>
      </w:r>
      <w:r w:rsidRPr="009A1D8A">
        <w:rPr>
          <w:sz w:val="12"/>
        </w:rPr>
        <w:t xml:space="preserve">. </w:t>
      </w:r>
      <w:r w:rsidRPr="009A1D8A">
        <w:rPr>
          <w:rStyle w:val="StyleUnderline"/>
        </w:rPr>
        <w:t>The world produced more electricity from clean energy — solar, wind, hydro, and nuclear — than from coal over the past two years</w:t>
      </w:r>
      <w:r w:rsidRPr="009A1D8A">
        <w:rPr>
          <w:sz w:val="12"/>
        </w:rPr>
        <w:t xml:space="preserve">. And, according to some major oil companies, </w:t>
      </w:r>
      <w:r w:rsidRPr="009A1D8A">
        <w:rPr>
          <w:rStyle w:val="Emphasis"/>
          <w:highlight w:val="green"/>
        </w:rPr>
        <w:t>peak</w:t>
      </w:r>
      <w:r w:rsidRPr="009A1D8A">
        <w:rPr>
          <w:rStyle w:val="Emphasis"/>
        </w:rPr>
        <w:t xml:space="preserve"> </w:t>
      </w:r>
      <w:r w:rsidRPr="009A1D8A">
        <w:rPr>
          <w:rStyle w:val="Emphasis"/>
          <w:highlight w:val="green"/>
        </w:rPr>
        <w:t>oil is upon us</w:t>
      </w:r>
      <w:r w:rsidRPr="009A1D8A">
        <w:rPr>
          <w:rStyle w:val="StyleUnderline"/>
        </w:rPr>
        <w:t xml:space="preserve"> — not because we have run out of cheap oil to produce, but </w:t>
      </w:r>
      <w:r w:rsidRPr="009A1D8A">
        <w:rPr>
          <w:rStyle w:val="Emphasis"/>
        </w:rPr>
        <w:t xml:space="preserve">because </w:t>
      </w:r>
      <w:r w:rsidRPr="009A1D8A">
        <w:rPr>
          <w:rStyle w:val="Emphasis"/>
          <w:highlight w:val="green"/>
        </w:rPr>
        <w:t xml:space="preserve">demand is </w:t>
      </w:r>
      <w:proofErr w:type="gramStart"/>
      <w:r w:rsidRPr="009A1D8A">
        <w:rPr>
          <w:rStyle w:val="Emphasis"/>
          <w:highlight w:val="green"/>
        </w:rPr>
        <w:t>falling</w:t>
      </w:r>
      <w:proofErr w:type="gramEnd"/>
      <w:r w:rsidRPr="009A1D8A">
        <w:rPr>
          <w:rStyle w:val="Emphasis"/>
        </w:rPr>
        <w:t xml:space="preserve"> and companies expect further decline </w:t>
      </w:r>
      <w:r w:rsidRPr="009A1D8A">
        <w:rPr>
          <w:rStyle w:val="Emphasis"/>
          <w:highlight w:val="green"/>
        </w:rPr>
        <w:t>as consumers</w:t>
      </w:r>
      <w:r w:rsidRPr="009A1D8A">
        <w:rPr>
          <w:rStyle w:val="Emphasis"/>
        </w:rPr>
        <w:t xml:space="preserve"> increasingly </w:t>
      </w:r>
      <w:r w:rsidRPr="009A1D8A">
        <w:rPr>
          <w:rStyle w:val="Emphasis"/>
          <w:highlight w:val="green"/>
        </w:rPr>
        <w:t>shift to e</w:t>
      </w:r>
      <w:r w:rsidRPr="009A1D8A">
        <w:rPr>
          <w:rStyle w:val="Emphasis"/>
        </w:rPr>
        <w:t xml:space="preserve">lectric </w:t>
      </w:r>
      <w:r w:rsidRPr="009A1D8A">
        <w:rPr>
          <w:rStyle w:val="Emphasis"/>
          <w:highlight w:val="green"/>
        </w:rPr>
        <w:t>v</w:t>
      </w:r>
      <w:r w:rsidRPr="009A1D8A">
        <w:rPr>
          <w:rStyle w:val="Emphasis"/>
        </w:rPr>
        <w:t>ehicles</w:t>
      </w:r>
      <w:r w:rsidRPr="009A1D8A">
        <w:rPr>
          <w:sz w:val="12"/>
        </w:rPr>
        <w:t>.</w:t>
      </w:r>
    </w:p>
    <w:p w14:paraId="55CC0062" w14:textId="77777777" w:rsidR="00ED2479" w:rsidRPr="009A1D8A" w:rsidRDefault="00ED2479" w:rsidP="00ED2479">
      <w:pPr>
        <w:rPr>
          <w:sz w:val="12"/>
        </w:rPr>
      </w:pPr>
      <w:r w:rsidRPr="009A1D8A">
        <w:rPr>
          <w:rStyle w:val="StyleUnderline"/>
        </w:rPr>
        <w:t xml:space="preserve">The world has long been experiencing a relative decoupling between economic growth and CO2 emissions, with the </w:t>
      </w:r>
      <w:r w:rsidRPr="009A1D8A">
        <w:rPr>
          <w:rStyle w:val="Emphasis"/>
        </w:rPr>
        <w:t>emissions per unit of GDP falling for the past 60 years</w:t>
      </w:r>
      <w:r w:rsidRPr="009A1D8A">
        <w:rPr>
          <w:sz w:val="12"/>
        </w:rPr>
        <w:t xml:space="preserve">. This is the case </w:t>
      </w:r>
      <w:r w:rsidRPr="009A1D8A">
        <w:rPr>
          <w:rStyle w:val="StyleUnderline"/>
        </w:rPr>
        <w:t>even in countries like India and China that have been undergoing rapid economic growth</w:t>
      </w:r>
      <w:r w:rsidRPr="009A1D8A">
        <w:rPr>
          <w:sz w:val="12"/>
        </w:rPr>
        <w:t>. But relative decoupling alone is inadequate in a world where global CO</w:t>
      </w:r>
      <w:r w:rsidRPr="009A1D8A">
        <w:rPr>
          <w:sz w:val="12"/>
          <w:vertAlign w:val="subscript"/>
        </w:rPr>
        <w:t>2 </w:t>
      </w:r>
      <w:r w:rsidRPr="009A1D8A">
        <w:rPr>
          <w:sz w:val="12"/>
        </w:rPr>
        <w:t>emissions need to peak and decline in the next decade to give us any chance at limiting warming to well below 2</w:t>
      </w:r>
      <w:r w:rsidRPr="009A1D8A">
        <w:rPr>
          <w:rFonts w:ascii="Cambria Math" w:hAnsi="Cambria Math" w:cs="Cambria Math"/>
          <w:sz w:val="12"/>
        </w:rPr>
        <w:t>℃</w:t>
      </w:r>
      <w:r w:rsidRPr="009A1D8A">
        <w:rPr>
          <w:sz w:val="12"/>
        </w:rPr>
        <w:t>, in line with Paris Agreement targets.</w:t>
      </w:r>
    </w:p>
    <w:p w14:paraId="0E378C5E" w14:textId="77777777" w:rsidR="00ED2479" w:rsidRPr="009A1D8A" w:rsidRDefault="00ED2479" w:rsidP="00ED2479">
      <w:pPr>
        <w:rPr>
          <w:sz w:val="12"/>
        </w:rPr>
      </w:pPr>
      <w:r w:rsidRPr="009A1D8A">
        <w:rPr>
          <w:sz w:val="12"/>
        </w:rPr>
        <w:t xml:space="preserve">Thankfully, there is increasing evidence that </w:t>
      </w:r>
      <w:r w:rsidRPr="009A1D8A">
        <w:rPr>
          <w:rStyle w:val="Emphasis"/>
          <w:highlight w:val="green"/>
        </w:rPr>
        <w:t>the world is on track to absolutely decouple</w:t>
      </w:r>
      <w:r w:rsidRPr="009A1D8A">
        <w:rPr>
          <w:rStyle w:val="Emphasis"/>
        </w:rPr>
        <w:t xml:space="preserve"> CO2 emissions and economic growth</w:t>
      </w:r>
      <w:r w:rsidRPr="009A1D8A">
        <w:rPr>
          <w:sz w:val="12"/>
        </w:rPr>
        <w:t xml:space="preserve"> — </w:t>
      </w:r>
      <w:r w:rsidRPr="009A1D8A">
        <w:rPr>
          <w:rStyle w:val="StyleUnderline"/>
        </w:rPr>
        <w:t xml:space="preserve">with global </w:t>
      </w:r>
      <w:r w:rsidRPr="009A1D8A">
        <w:rPr>
          <w:rStyle w:val="Emphasis"/>
        </w:rPr>
        <w:t>CO2 </w:t>
      </w:r>
      <w:r w:rsidRPr="009A1D8A">
        <w:rPr>
          <w:rStyle w:val="Emphasis"/>
          <w:highlight w:val="green"/>
        </w:rPr>
        <w:t>emissions</w:t>
      </w:r>
      <w:r w:rsidRPr="009A1D8A">
        <w:rPr>
          <w:rStyle w:val="Emphasis"/>
        </w:rPr>
        <w:t xml:space="preserve"> potentially having </w:t>
      </w:r>
      <w:r w:rsidRPr="009A1D8A">
        <w:rPr>
          <w:rStyle w:val="Emphasis"/>
          <w:highlight w:val="green"/>
        </w:rPr>
        <w:t>peaked in 2019</w:t>
      </w:r>
      <w:r w:rsidRPr="009A1D8A">
        <w:rPr>
          <w:rStyle w:val="StyleUnderline"/>
        </w:rPr>
        <w:t> and unlikely to increase substantially</w:t>
      </w:r>
      <w:r w:rsidRPr="009A1D8A">
        <w:rPr>
          <w:sz w:val="12"/>
        </w:rPr>
        <w:t xml:space="preserve"> in the coming decade. While an emissions peak is just the first and easiest step towards eventually reaching the net-zero emissions required to stop the world from continuing to warm, it demonstrates that </w:t>
      </w:r>
      <w:r w:rsidRPr="009A1D8A">
        <w:rPr>
          <w:rStyle w:val="StyleUnderline"/>
        </w:rPr>
        <w:t>linkages between emissions and economic activity are not an immutable law</w:t>
      </w:r>
      <w:r w:rsidRPr="009A1D8A">
        <w:rPr>
          <w:sz w:val="12"/>
        </w:rPr>
        <w:t>, but rather simply a result of our current means of energy production.</w:t>
      </w:r>
    </w:p>
    <w:p w14:paraId="0410B7B0" w14:textId="77777777" w:rsidR="00ED2479" w:rsidRPr="009A1D8A" w:rsidRDefault="00ED2479" w:rsidP="00ED2479">
      <w:pPr>
        <w:rPr>
          <w:sz w:val="12"/>
        </w:rPr>
      </w:pPr>
      <w:r w:rsidRPr="009A1D8A">
        <w:rPr>
          <w:rStyle w:val="StyleUnderline"/>
        </w:rPr>
        <w:lastRenderedPageBreak/>
        <w:t>In recent years we have seen more and more examples of absolute decoupling — economic growth accompanied by falling CO2 emissions</w:t>
      </w:r>
      <w:r w:rsidRPr="009A1D8A">
        <w:rPr>
          <w:sz w:val="12"/>
        </w:rPr>
        <w:t xml:space="preserve">. Since 2005, </w:t>
      </w:r>
      <w:r w:rsidRPr="009A1D8A">
        <w:rPr>
          <w:rStyle w:val="Emphasis"/>
          <w:highlight w:val="green"/>
        </w:rPr>
        <w:t>32 countries</w:t>
      </w:r>
      <w:r w:rsidRPr="009A1D8A">
        <w:rPr>
          <w:rStyle w:val="Emphasis"/>
        </w:rPr>
        <w:t xml:space="preserve"> with a population of at least one million people have </w:t>
      </w:r>
      <w:proofErr w:type="gramStart"/>
      <w:r w:rsidRPr="009A1D8A">
        <w:rPr>
          <w:rStyle w:val="Emphasis"/>
          <w:highlight w:val="green"/>
        </w:rPr>
        <w:t>absolutely decoupled</w:t>
      </w:r>
      <w:proofErr w:type="gramEnd"/>
      <w:r w:rsidRPr="009A1D8A">
        <w:rPr>
          <w:rStyle w:val="Emphasis"/>
        </w:rPr>
        <w:t xml:space="preserve"> emissions from economic growth</w:t>
      </w:r>
      <w:r w:rsidRPr="009A1D8A">
        <w:rPr>
          <w:sz w:val="12"/>
        </w:rPr>
        <w:t xml:space="preserve">, both for terrestrial emissions (those within national borders) and consumption emissions (emissions embodied in the goods consumed in a country). This includes </w:t>
      </w:r>
      <w:r w:rsidRPr="009A1D8A">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9A1D8A">
        <w:rPr>
          <w:sz w:val="12"/>
        </w:rPr>
        <w:t>. Figure 1, below, shows the declines in territorial emissions (blue) and increases in GDP (red).</w:t>
      </w:r>
      <w:r w:rsidRPr="009A1D8A">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10637DA2" w14:textId="77777777" w:rsidR="00ED2479" w:rsidRPr="009A1D8A" w:rsidRDefault="00ED2479" w:rsidP="00ED2479">
      <w:pPr>
        <w:rPr>
          <w:sz w:val="12"/>
        </w:rPr>
      </w:pPr>
      <w:r w:rsidRPr="009A1D8A">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9A1D8A">
        <w:rPr>
          <w:rStyle w:val="StyleUnderline"/>
        </w:rPr>
        <w:t>there are plenty of examples of countries (e.g., Singapore, Romania, and Ireland) experiencing both extremely rapid economic growth and large reductions in CO2 emissions.</w:t>
      </w:r>
    </w:p>
    <w:p w14:paraId="53D76726" w14:textId="77777777" w:rsidR="00ED2479" w:rsidRPr="009A1D8A" w:rsidRDefault="00ED2479" w:rsidP="00ED2479">
      <w:pPr>
        <w:rPr>
          <w:sz w:val="12"/>
        </w:rPr>
      </w:pPr>
      <w:r w:rsidRPr="009A1D8A">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9A1D8A">
        <w:rPr>
          <w:rStyle w:val="StyleUnderline"/>
        </w:rPr>
        <w:t xml:space="preserve">After 2005, however, structural changes in China and a growing domestic market led to a reversal of these trends; </w:t>
      </w:r>
      <w:r w:rsidRPr="009A1D8A">
        <w:rPr>
          <w:rStyle w:val="Emphasis"/>
        </w:rPr>
        <w:t xml:space="preserve">the </w:t>
      </w:r>
      <w:proofErr w:type="gramStart"/>
      <w:r w:rsidRPr="009A1D8A">
        <w:rPr>
          <w:rStyle w:val="Emphasis"/>
        </w:rPr>
        <w:t>amount</w:t>
      </w:r>
      <w:proofErr w:type="gramEnd"/>
      <w:r w:rsidRPr="009A1D8A">
        <w:rPr>
          <w:rStyle w:val="Emphasis"/>
        </w:rPr>
        <w:t xml:space="preserve"> of emissions “exported” from developed countries to developing countries has actually declined over the past 15 years</w:t>
      </w:r>
      <w:r w:rsidRPr="009A1D8A">
        <w:rPr>
          <w:sz w:val="12"/>
        </w:rPr>
        <w:t>.</w:t>
      </w:r>
    </w:p>
    <w:p w14:paraId="099CF898" w14:textId="77777777" w:rsidR="00ED2479" w:rsidRPr="009A1D8A" w:rsidRDefault="00ED2479" w:rsidP="00ED2479">
      <w:pPr>
        <w:rPr>
          <w:sz w:val="12"/>
          <w:szCs w:val="12"/>
        </w:rPr>
      </w:pPr>
      <w:r w:rsidRPr="009A1D8A">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9A1D8A">
        <w:rPr>
          <w:sz w:val="12"/>
          <w:szCs w:val="12"/>
        </w:rPr>
        <w:br/>
        <w:t xml:space="preserve">There is a </w:t>
      </w:r>
      <w:proofErr w:type="gramStart"/>
      <w:r w:rsidRPr="009A1D8A">
        <w:rPr>
          <w:sz w:val="12"/>
          <w:szCs w:val="12"/>
        </w:rPr>
        <w:t>pretty wide</w:t>
      </w:r>
      <w:proofErr w:type="gramEnd"/>
      <w:r w:rsidRPr="009A1D8A">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9A1D8A">
        <w:rPr>
          <w:sz w:val="10"/>
          <w:szCs w:val="12"/>
        </w:rPr>
        <w:br/>
      </w:r>
      <w:r w:rsidRPr="009A1D8A">
        <w:rPr>
          <w:rStyle w:val="Emphasis"/>
        </w:rPr>
        <w:t xml:space="preserve">Absolute decoupling is possible. </w:t>
      </w:r>
      <w:r w:rsidRPr="009A1D8A">
        <w:rPr>
          <w:rStyle w:val="Emphasis"/>
          <w:highlight w:val="green"/>
        </w:rPr>
        <w:t>There is no physical law requiring</w:t>
      </w:r>
      <w:r w:rsidRPr="009A1D8A">
        <w:rPr>
          <w:rStyle w:val="Emphasis"/>
        </w:rPr>
        <w:t xml:space="preserve"> economic </w:t>
      </w:r>
      <w:r w:rsidRPr="009A1D8A">
        <w:rPr>
          <w:rStyle w:val="Emphasis"/>
          <w:highlight w:val="green"/>
        </w:rPr>
        <w:t>growth</w:t>
      </w:r>
      <w:r w:rsidRPr="009A1D8A">
        <w:rPr>
          <w:rStyle w:val="Emphasis"/>
        </w:rPr>
        <w:t xml:space="preserve"> — and broader increases in human wellbeing — </w:t>
      </w:r>
      <w:r w:rsidRPr="009A1D8A">
        <w:rPr>
          <w:rStyle w:val="Emphasis"/>
          <w:highlight w:val="green"/>
        </w:rPr>
        <w:t>to</w:t>
      </w:r>
      <w:r w:rsidRPr="009A1D8A">
        <w:rPr>
          <w:rStyle w:val="Emphasis"/>
        </w:rPr>
        <w:t xml:space="preserve"> necessarily </w:t>
      </w:r>
      <w:r w:rsidRPr="009A1D8A">
        <w:rPr>
          <w:rStyle w:val="Emphasis"/>
          <w:highlight w:val="green"/>
        </w:rPr>
        <w:t>be linked to</w:t>
      </w:r>
      <w:r w:rsidRPr="009A1D8A">
        <w:rPr>
          <w:rStyle w:val="Emphasis"/>
        </w:rPr>
        <w:t xml:space="preserve"> CO2 </w:t>
      </w:r>
      <w:r w:rsidRPr="009A1D8A">
        <w:rPr>
          <w:rStyle w:val="Emphasis"/>
          <w:highlight w:val="green"/>
        </w:rPr>
        <w:t>emissions</w:t>
      </w:r>
      <w:r w:rsidRPr="009A1D8A">
        <w:rPr>
          <w:rStyle w:val="StyleUnderline"/>
        </w:rPr>
        <w:t xml:space="preserve">. </w:t>
      </w:r>
      <w:proofErr w:type="gramStart"/>
      <w:r w:rsidRPr="009A1D8A">
        <w:rPr>
          <w:rStyle w:val="StyleUnderline"/>
        </w:rPr>
        <w:t>All of</w:t>
      </w:r>
      <w:proofErr w:type="gramEnd"/>
      <w:r w:rsidRPr="009A1D8A">
        <w:rPr>
          <w:rStyle w:val="StyleUnderline"/>
        </w:rPr>
        <w:t xml:space="preserve"> the </w:t>
      </w:r>
      <w:r w:rsidRPr="009A1D8A">
        <w:rPr>
          <w:rStyle w:val="StyleUnderline"/>
          <w:highlight w:val="green"/>
        </w:rPr>
        <w:t>services</w:t>
      </w:r>
      <w:r w:rsidRPr="009A1D8A">
        <w:rPr>
          <w:rStyle w:val="StyleUnderline"/>
        </w:rPr>
        <w:t xml:space="preserve"> that we rely on today that emit fossil fuels — electricity, transportation, heating, food — </w:t>
      </w:r>
      <w:r w:rsidRPr="009A1D8A">
        <w:rPr>
          <w:rStyle w:val="StyleUnderline"/>
          <w:highlight w:val="green"/>
        </w:rPr>
        <w:t>can</w:t>
      </w:r>
      <w:r w:rsidRPr="009A1D8A">
        <w:rPr>
          <w:rStyle w:val="StyleUnderline"/>
        </w:rPr>
        <w:t xml:space="preserve"> in principle </w:t>
      </w:r>
      <w:r w:rsidRPr="009A1D8A">
        <w:rPr>
          <w:rStyle w:val="StyleUnderline"/>
          <w:highlight w:val="green"/>
        </w:rPr>
        <w:t>be replaced by</w:t>
      </w:r>
      <w:r w:rsidRPr="009A1D8A">
        <w:rPr>
          <w:rStyle w:val="StyleUnderline"/>
        </w:rPr>
        <w:t xml:space="preserve"> near-</w:t>
      </w:r>
      <w:r w:rsidRPr="009A1D8A">
        <w:rPr>
          <w:rStyle w:val="StyleUnderline"/>
          <w:highlight w:val="green"/>
        </w:rPr>
        <w:t>zero carbon alternatives</w:t>
      </w:r>
      <w:r w:rsidRPr="009A1D8A">
        <w:rPr>
          <w:sz w:val="10"/>
        </w:rPr>
        <w:t xml:space="preserve">, </w:t>
      </w:r>
      <w:r w:rsidRPr="009A1D8A">
        <w:rPr>
          <w:sz w:val="12"/>
          <w:szCs w:val="12"/>
        </w:rPr>
        <w:t>though these are more mature in some sectors (electricity, transportation, buildings) than in others (industrial processes, agriculture).</w:t>
      </w:r>
    </w:p>
    <w:p w14:paraId="65F9A640" w14:textId="77777777" w:rsidR="00ED2479" w:rsidRPr="009A1D8A" w:rsidRDefault="00ED2479" w:rsidP="00ED2479">
      <w:pPr>
        <w:rPr>
          <w:sz w:val="12"/>
        </w:rPr>
      </w:pPr>
      <w:r w:rsidRPr="009A1D8A">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9A1D8A">
        <w:rPr>
          <w:rStyle w:val="StyleUnderline"/>
        </w:rPr>
        <w:t xml:space="preserve">it is possible to envision a world that is prosperous, equal, and at net-zero emissions; indeed, </w:t>
      </w:r>
      <w:proofErr w:type="gramStart"/>
      <w:r w:rsidRPr="009A1D8A">
        <w:rPr>
          <w:rStyle w:val="StyleUnderline"/>
        </w:rPr>
        <w:t>all of</w:t>
      </w:r>
      <w:proofErr w:type="gramEnd"/>
      <w:r w:rsidRPr="009A1D8A">
        <w:rPr>
          <w:rStyle w:val="StyleUnderline"/>
        </w:rPr>
        <w:t xml:space="preserve"> the future emissions </w:t>
      </w:r>
      <w:r w:rsidRPr="009A1D8A">
        <w:rPr>
          <w:rStyle w:val="StyleUnderline"/>
          <w:highlight w:val="green"/>
        </w:rPr>
        <w:t>scenarios used by the</w:t>
      </w:r>
      <w:r w:rsidRPr="009A1D8A">
        <w:rPr>
          <w:rStyle w:val="StyleUnderline"/>
        </w:rPr>
        <w:t xml:space="preserve"> Intergovernmental Panel on Climate Change (</w:t>
      </w:r>
      <w:r w:rsidRPr="009A1D8A">
        <w:rPr>
          <w:rStyle w:val="StyleUnderline"/>
          <w:highlight w:val="green"/>
        </w:rPr>
        <w:t>IPCC) do</w:t>
      </w:r>
      <w:r w:rsidRPr="009A1D8A">
        <w:rPr>
          <w:rStyle w:val="StyleUnderline"/>
        </w:rPr>
        <w:t xml:space="preserve"> just that</w:t>
      </w:r>
      <w:r w:rsidRPr="009A1D8A">
        <w:rPr>
          <w:sz w:val="12"/>
        </w:rPr>
        <w:t>.</w:t>
      </w:r>
    </w:p>
    <w:p w14:paraId="356BC695" w14:textId="77777777" w:rsidR="00ED2479" w:rsidRPr="009A1D8A" w:rsidRDefault="00ED2479" w:rsidP="00ED2479">
      <w:pPr>
        <w:rPr>
          <w:sz w:val="12"/>
        </w:rPr>
      </w:pPr>
    </w:p>
    <w:p w14:paraId="02AE1A19" w14:textId="77777777" w:rsidR="00ED2479" w:rsidRPr="009A1D8A" w:rsidRDefault="00ED2479" w:rsidP="00ED2479">
      <w:pPr>
        <w:pStyle w:val="Heading4"/>
        <w:numPr>
          <w:ilvl w:val="0"/>
          <w:numId w:val="15"/>
        </w:numPr>
        <w:rPr>
          <w:rFonts w:cs="Calibri"/>
        </w:rPr>
      </w:pPr>
      <w:r w:rsidRPr="009A1D8A">
        <w:rPr>
          <w:rFonts w:cs="Calibri"/>
        </w:rPr>
        <w:t>No authoritarianism – Mars is subject to US laws, needs government support, and Musk is just blustering</w:t>
      </w:r>
    </w:p>
    <w:p w14:paraId="6C2BEDFF" w14:textId="77777777" w:rsidR="00ED2479" w:rsidRPr="009A1D8A" w:rsidRDefault="00ED2479" w:rsidP="00ED2479">
      <w:pPr>
        <w:rPr>
          <w:rStyle w:val="Style13ptBold"/>
        </w:rPr>
      </w:pPr>
      <w:proofErr w:type="spellStart"/>
      <w:r w:rsidRPr="009A1D8A">
        <w:rPr>
          <w:rStyle w:val="Style13ptBold"/>
        </w:rPr>
        <w:t>Salmeri</w:t>
      </w:r>
      <w:proofErr w:type="spellEnd"/>
      <w:r w:rsidRPr="009A1D8A">
        <w:rPr>
          <w:rStyle w:val="Style13ptBold"/>
        </w:rPr>
        <w:t xml:space="preserve"> 20 </w:t>
      </w:r>
      <w:r w:rsidRPr="009A1D8A">
        <w:rPr>
          <w:rStyle w:val="Style13ptBold"/>
          <w:b w:val="0"/>
          <w:bCs/>
          <w:sz w:val="16"/>
          <w:szCs w:val="16"/>
        </w:rPr>
        <w:t xml:space="preserve">[(Antonino, </w:t>
      </w:r>
      <w:r w:rsidRPr="009A1D8A">
        <w:rPr>
          <w:szCs w:val="16"/>
        </w:rPr>
        <w:t>doctoral researcher in space law at the University of Luxembourg and co-lead of the Space Exploration Project Group</w:t>
      </w:r>
      <w:r w:rsidRPr="009A1D8A">
        <w:rPr>
          <w:rStyle w:val="Style13ptBold"/>
          <w:b w:val="0"/>
          <w:bCs/>
          <w:sz w:val="16"/>
          <w:szCs w:val="16"/>
        </w:rPr>
        <w:t>) “</w:t>
      </w:r>
      <w:r w:rsidRPr="009A1D8A">
        <w:rPr>
          <w:szCs w:val="16"/>
        </w:rPr>
        <w:t>No, Mars is not a free planet, no matter what SpaceX says,” Space News, 12/5/2020] JL</w:t>
      </w:r>
    </w:p>
    <w:p w14:paraId="6C564353" w14:textId="77777777" w:rsidR="00ED2479" w:rsidRPr="009A1D8A" w:rsidRDefault="00ED2479" w:rsidP="00ED2479">
      <w:r w:rsidRPr="009A1D8A">
        <w:rPr>
          <w:rStyle w:val="StyleUnderline"/>
        </w:rPr>
        <w:t xml:space="preserve">As an American company, </w:t>
      </w:r>
      <w:r w:rsidRPr="009A1D8A">
        <w:rPr>
          <w:rStyle w:val="Emphasis"/>
          <w:highlight w:val="green"/>
        </w:rPr>
        <w:t>SpaceX is obliged under U.S. law to respect</w:t>
      </w:r>
      <w:r w:rsidRPr="009A1D8A">
        <w:rPr>
          <w:rStyle w:val="Emphasis"/>
        </w:rPr>
        <w:t xml:space="preserve"> these </w:t>
      </w:r>
      <w:r w:rsidRPr="009A1D8A">
        <w:rPr>
          <w:rStyle w:val="Emphasis"/>
          <w:highlight w:val="green"/>
        </w:rPr>
        <w:t>rules</w:t>
      </w:r>
      <w:r w:rsidRPr="009A1D8A">
        <w:rPr>
          <w:rStyle w:val="Emphasis"/>
        </w:rPr>
        <w:t xml:space="preserve"> </w:t>
      </w:r>
      <w:proofErr w:type="gramStart"/>
      <w:r w:rsidRPr="009A1D8A">
        <w:rPr>
          <w:rStyle w:val="Emphasis"/>
        </w:rPr>
        <w:t xml:space="preserve">in order </w:t>
      </w:r>
      <w:r w:rsidRPr="009A1D8A">
        <w:rPr>
          <w:rStyle w:val="Emphasis"/>
          <w:highlight w:val="green"/>
        </w:rPr>
        <w:t>to</w:t>
      </w:r>
      <w:proofErr w:type="gramEnd"/>
      <w:r w:rsidRPr="009A1D8A">
        <w:rPr>
          <w:rStyle w:val="Emphasis"/>
          <w:highlight w:val="green"/>
        </w:rPr>
        <w:t xml:space="preserve"> get licenses</w:t>
      </w:r>
      <w:r w:rsidRPr="009A1D8A">
        <w:rPr>
          <w:rStyle w:val="Emphasis"/>
        </w:rPr>
        <w:t xml:space="preserve"> from the U.S. government</w:t>
      </w:r>
      <w:r w:rsidRPr="009A1D8A">
        <w:t xml:space="preserve"> to conduct commercial launches and provide satellite services. </w:t>
      </w:r>
      <w:r w:rsidRPr="009A1D8A">
        <w:rPr>
          <w:rStyle w:val="StyleUnderline"/>
        </w:rPr>
        <w:t>This is mandated by Article VI of the treaty, according to which nongovernmental activities in space require the “authorization and continuing supervision of the appropriate State</w:t>
      </w:r>
      <w:r w:rsidRPr="009A1D8A">
        <w:t xml:space="preserve">,” which is </w:t>
      </w:r>
      <w:r w:rsidRPr="009A1D8A">
        <w:lastRenderedPageBreak/>
        <w:t>internationally responsible for assuring that these activities “are carried out in conformity with the provisions set forth in the present Treaty.”</w:t>
      </w:r>
    </w:p>
    <w:p w14:paraId="4461C974" w14:textId="77777777" w:rsidR="00ED2479" w:rsidRPr="009A1D8A" w:rsidRDefault="00ED2479" w:rsidP="00ED2479">
      <w:pPr>
        <w:rPr>
          <w:sz w:val="12"/>
          <w:szCs w:val="12"/>
        </w:rPr>
      </w:pPr>
      <w:r w:rsidRPr="009A1D8A">
        <w:t xml:space="preserve">As such, </w:t>
      </w:r>
      <w:r w:rsidRPr="009A1D8A">
        <w:rPr>
          <w:rStyle w:val="Emphasis"/>
          <w:highlight w:val="green"/>
        </w:rPr>
        <w:t>any attempt to declare “Mars</w:t>
      </w:r>
      <w:r w:rsidRPr="009A1D8A">
        <w:rPr>
          <w:rStyle w:val="Emphasis"/>
        </w:rPr>
        <w:t xml:space="preserve"> as </w:t>
      </w:r>
      <w:r w:rsidRPr="009A1D8A">
        <w:rPr>
          <w:rStyle w:val="Emphasis"/>
          <w:highlight w:val="green"/>
        </w:rPr>
        <w:t>a free planet</w:t>
      </w:r>
      <w:r w:rsidRPr="009A1D8A">
        <w:rPr>
          <w:rStyle w:val="Emphasis"/>
        </w:rPr>
        <w:t xml:space="preserve">” and reject the authority of “Earth-based government” over Martian activities </w:t>
      </w:r>
      <w:r w:rsidRPr="009A1D8A">
        <w:rPr>
          <w:rStyle w:val="Emphasis"/>
          <w:highlight w:val="green"/>
        </w:rPr>
        <w:t>is in violation of international</w:t>
      </w:r>
      <w:r w:rsidRPr="009A1D8A">
        <w:rPr>
          <w:rStyle w:val="Emphasis"/>
        </w:rPr>
        <w:t xml:space="preserve"> space </w:t>
      </w:r>
      <w:r w:rsidRPr="009A1D8A">
        <w:rPr>
          <w:rStyle w:val="Emphasis"/>
          <w:highlight w:val="green"/>
        </w:rPr>
        <w:t>law</w:t>
      </w:r>
      <w:r w:rsidRPr="009A1D8A">
        <w:t xml:space="preserve"> and would </w:t>
      </w:r>
      <w:r w:rsidRPr="009A1D8A">
        <w:rPr>
          <w:sz w:val="12"/>
          <w:szCs w:val="12"/>
        </w:rPr>
        <w:t>consequently bear no legal effect on third parties.</w:t>
      </w:r>
    </w:p>
    <w:p w14:paraId="767A3C2E" w14:textId="77777777" w:rsidR="00ED2479" w:rsidRPr="009A1D8A" w:rsidRDefault="00ED2479" w:rsidP="00ED2479">
      <w:pPr>
        <w:rPr>
          <w:sz w:val="12"/>
          <w:szCs w:val="12"/>
        </w:rPr>
      </w:pPr>
      <w:r w:rsidRPr="009A1D8A">
        <w:rPr>
          <w:sz w:val="12"/>
          <w:szCs w:val="12"/>
        </w:rPr>
        <w:t xml:space="preserve">SpaceX’s declaration on the legal status of Mars is not without political implications. </w:t>
      </w:r>
      <w:proofErr w:type="gramStart"/>
      <w:r w:rsidRPr="009A1D8A">
        <w:rPr>
          <w:sz w:val="12"/>
          <w:szCs w:val="12"/>
        </w:rPr>
        <w:t>Interestingly enough, a</w:t>
      </w:r>
      <w:proofErr w:type="gramEnd"/>
      <w:r w:rsidRPr="009A1D8A">
        <w:rPr>
          <w:sz w:val="12"/>
          <w:szCs w:val="12"/>
        </w:rPr>
        <w:t xml:space="preserve"> thorough look at the first part of </w:t>
      </w:r>
      <w:proofErr w:type="spellStart"/>
      <w:r w:rsidRPr="009A1D8A">
        <w:rPr>
          <w:sz w:val="12"/>
          <w:szCs w:val="12"/>
        </w:rPr>
        <w:t>Starlink’s</w:t>
      </w:r>
      <w:proofErr w:type="spellEnd"/>
      <w:r w:rsidRPr="009A1D8A">
        <w:rPr>
          <w:sz w:val="12"/>
          <w:szCs w:val="12"/>
        </w:rPr>
        <w:t xml:space="preserve"> terms of service Clause 9 shows that SpaceX doesn’t seem to have problems with “Earth-based authority” regulating lunar activities:</w:t>
      </w:r>
    </w:p>
    <w:p w14:paraId="4A63B722" w14:textId="77777777" w:rsidR="00ED2479" w:rsidRPr="009A1D8A" w:rsidRDefault="00ED2479" w:rsidP="00ED2479">
      <w:pPr>
        <w:rPr>
          <w:sz w:val="12"/>
          <w:szCs w:val="12"/>
        </w:rPr>
      </w:pPr>
      <w:r w:rsidRPr="009A1D8A">
        <w:rPr>
          <w:i/>
          <w:iCs/>
          <w:sz w:val="12"/>
          <w:szCs w:val="12"/>
        </w:rPr>
        <w:t xml:space="preserve">“For Services provided to, on or in orbit around the planet Earth or the Moon, these </w:t>
      </w:r>
      <w:proofErr w:type="gramStart"/>
      <w:r w:rsidRPr="009A1D8A">
        <w:rPr>
          <w:i/>
          <w:iCs/>
          <w:sz w:val="12"/>
          <w:szCs w:val="12"/>
        </w:rPr>
        <w:t>Terms</w:t>
      </w:r>
      <w:proofErr w:type="gramEnd"/>
      <w:r w:rsidRPr="009A1D8A">
        <w:rPr>
          <w:i/>
          <w:iCs/>
          <w:sz w:val="12"/>
          <w:szCs w:val="12"/>
        </w:rPr>
        <w:t xml:space="preserve"> and any disputes […] will be governed by and construed in accordance with the laws of the State of California in the United States.”</w:t>
      </w:r>
    </w:p>
    <w:p w14:paraId="6E756818" w14:textId="77777777" w:rsidR="00ED2479" w:rsidRPr="009A1D8A" w:rsidRDefault="00ED2479" w:rsidP="00ED2479">
      <w:pPr>
        <w:rPr>
          <w:sz w:val="12"/>
          <w:szCs w:val="12"/>
        </w:rPr>
      </w:pPr>
      <w:r w:rsidRPr="009A1D8A">
        <w:rPr>
          <w:sz w:val="12"/>
          <w:szCs w:val="12"/>
        </w:rPr>
        <w:t>Nevertheless, under international space law there are no grounds to distinguish between the moon and Mars; the same rules apply to “the Moon and other celestial bodies.” Assuming SpaceX knows this, it appears that the company is sending a political message to subvert the status quo and establish a separate regime for Mars.</w:t>
      </w:r>
    </w:p>
    <w:p w14:paraId="29274B45" w14:textId="77777777" w:rsidR="00ED2479" w:rsidRPr="009A1D8A" w:rsidRDefault="00ED2479" w:rsidP="00ED2479">
      <w:pPr>
        <w:rPr>
          <w:sz w:val="12"/>
          <w:szCs w:val="12"/>
        </w:rPr>
      </w:pPr>
      <w:r w:rsidRPr="009A1D8A">
        <w:rPr>
          <w:sz w:val="12"/>
          <w:szCs w:val="12"/>
        </w:rPr>
        <w:t xml:space="preserve">Now, if SpaceX was merely an internet service provider, the issue would be purely theoretical with no reason for any further concern. However, SpaceX fully intends to send the first humans to Mars. As such, the company’s refusal to respect international law once its </w:t>
      </w:r>
      <w:proofErr w:type="spellStart"/>
      <w:r w:rsidRPr="009A1D8A">
        <w:rPr>
          <w:sz w:val="12"/>
          <w:szCs w:val="12"/>
        </w:rPr>
        <w:t>en</w:t>
      </w:r>
      <w:proofErr w:type="spellEnd"/>
      <w:r w:rsidRPr="009A1D8A">
        <w:rPr>
          <w:sz w:val="12"/>
          <w:szCs w:val="12"/>
        </w:rPr>
        <w:t xml:space="preserve"> route could put SpaceX’s passengers in real peril. These early passengers would fully depend on SpaceX for their survival </w:t>
      </w:r>
      <w:proofErr w:type="spellStart"/>
      <w:r w:rsidRPr="009A1D8A">
        <w:rPr>
          <w:sz w:val="12"/>
          <w:szCs w:val="12"/>
        </w:rPr>
        <w:t>en</w:t>
      </w:r>
      <w:proofErr w:type="spellEnd"/>
      <w:r w:rsidRPr="009A1D8A">
        <w:rPr>
          <w:sz w:val="12"/>
          <w:szCs w:val="12"/>
        </w:rPr>
        <w:t xml:space="preserve"> route to Mars and while on the surface, not to mention their prospects for returning to Earth. One the one hand, you have a company that controls the means to survival; on the other hand, you have a group of fragile individuals potentially stranded in an incredibly hostile environment a long, long way from home.</w:t>
      </w:r>
    </w:p>
    <w:p w14:paraId="637F54EE" w14:textId="77777777" w:rsidR="00ED2479" w:rsidRPr="009A1D8A" w:rsidRDefault="00ED2479" w:rsidP="00ED2479">
      <w:pPr>
        <w:rPr>
          <w:sz w:val="12"/>
          <w:szCs w:val="12"/>
        </w:rPr>
      </w:pPr>
      <w:r w:rsidRPr="009A1D8A">
        <w:rPr>
          <w:sz w:val="12"/>
          <w:szCs w:val="12"/>
        </w:rPr>
        <w:t>How could SpaceX seriously refer to principles established in “good faith” given such a massive imbalance of power? Politically speaking, declaring Mars a “free planet” would condemn its first inhabitants to the indisputable will of a private corporation — a dangerous situation threatening the fundamental rights of any human traveling with SpaceX.</w:t>
      </w:r>
    </w:p>
    <w:p w14:paraId="26EA1783" w14:textId="77777777" w:rsidR="00ED2479" w:rsidRPr="009A1D8A" w:rsidRDefault="00ED2479" w:rsidP="00ED2479">
      <w:r w:rsidRPr="009A1D8A">
        <w:t xml:space="preserve">Truth to be told, </w:t>
      </w:r>
      <w:r w:rsidRPr="009A1D8A">
        <w:rPr>
          <w:rStyle w:val="Emphasis"/>
        </w:rPr>
        <w:t xml:space="preserve">any attempt to escape international law on Mars may </w:t>
      </w:r>
      <w:proofErr w:type="gramStart"/>
      <w:r w:rsidRPr="009A1D8A">
        <w:rPr>
          <w:rStyle w:val="Emphasis"/>
        </w:rPr>
        <w:t>actually turn</w:t>
      </w:r>
      <w:proofErr w:type="gramEnd"/>
      <w:r w:rsidRPr="009A1D8A">
        <w:rPr>
          <w:rStyle w:val="Emphasis"/>
        </w:rPr>
        <w:t xml:space="preserve"> out to be </w:t>
      </w:r>
      <w:r w:rsidRPr="009A1D8A">
        <w:rPr>
          <w:rStyle w:val="Emphasis"/>
          <w:highlight w:val="green"/>
        </w:rPr>
        <w:t>strategically counterproductive</w:t>
      </w:r>
      <w:r w:rsidRPr="009A1D8A">
        <w:t xml:space="preserve">. First, as any international lawyer knows, </w:t>
      </w:r>
      <w:r w:rsidRPr="009A1D8A">
        <w:rPr>
          <w:rStyle w:val="StyleUnderline"/>
        </w:rPr>
        <w:t>the only support for declaring Mars a “free planet” can only come from the applicability of international law, not its denial</w:t>
      </w:r>
      <w:r w:rsidRPr="009A1D8A">
        <w:t>.</w:t>
      </w:r>
    </w:p>
    <w:p w14:paraId="7D94C963" w14:textId="77777777" w:rsidR="00ED2479" w:rsidRPr="009A1D8A" w:rsidRDefault="00ED2479" w:rsidP="00ED2479">
      <w:r w:rsidRPr="009A1D8A">
        <w:t xml:space="preserve">Under Article I (2) of the UN Charter, any independent community of humans enjoys the right to self-determination. </w:t>
      </w:r>
      <w:proofErr w:type="gramStart"/>
      <w:r w:rsidRPr="009A1D8A">
        <w:t>If and when</w:t>
      </w:r>
      <w:proofErr w:type="gramEnd"/>
      <w:r w:rsidRPr="009A1D8A">
        <w:t xml:space="preserve"> SpaceX’s vision of a million people living on Mars becomes a reality, there is no doubt that this community would be entitled to political independence and self-regulation. However, this outcome can neither be imposed in advance nor accomplished against international law. Rather, it can only develop from the natural evolution of the circumstances, under the safeguards of the rule of law.</w:t>
      </w:r>
    </w:p>
    <w:p w14:paraId="4FFEE223" w14:textId="77777777" w:rsidR="00ED2479" w:rsidRPr="009A1D8A" w:rsidRDefault="00ED2479" w:rsidP="00ED2479">
      <w:r w:rsidRPr="009A1D8A">
        <w:t xml:space="preserve">In the early stages, </w:t>
      </w:r>
      <w:r w:rsidRPr="009A1D8A">
        <w:rPr>
          <w:rStyle w:val="Emphasis"/>
          <w:highlight w:val="green"/>
        </w:rPr>
        <w:t>any</w:t>
      </w:r>
      <w:r w:rsidRPr="009A1D8A">
        <w:rPr>
          <w:rStyle w:val="Emphasis"/>
        </w:rPr>
        <w:t xml:space="preserve"> Martian </w:t>
      </w:r>
      <w:r w:rsidRPr="009A1D8A">
        <w:rPr>
          <w:rStyle w:val="Emphasis"/>
          <w:highlight w:val="green"/>
        </w:rPr>
        <w:t>settlement will</w:t>
      </w:r>
      <w:r w:rsidRPr="009A1D8A">
        <w:rPr>
          <w:rStyle w:val="Emphasis"/>
        </w:rPr>
        <w:t xml:space="preserve"> have to </w:t>
      </w:r>
      <w:r w:rsidRPr="009A1D8A">
        <w:rPr>
          <w:rStyle w:val="Emphasis"/>
          <w:highlight w:val="green"/>
        </w:rPr>
        <w:t>rely on Earth’s supplies</w:t>
      </w:r>
      <w:r w:rsidRPr="009A1D8A">
        <w:rPr>
          <w:rStyle w:val="Emphasis"/>
        </w:rPr>
        <w:t xml:space="preserve">, technologies, </w:t>
      </w:r>
      <w:proofErr w:type="gramStart"/>
      <w:r w:rsidRPr="009A1D8A">
        <w:rPr>
          <w:rStyle w:val="Emphasis"/>
        </w:rPr>
        <w:t>personnel</w:t>
      </w:r>
      <w:proofErr w:type="gramEnd"/>
      <w:r w:rsidRPr="009A1D8A">
        <w:rPr>
          <w:rStyle w:val="Emphasis"/>
        </w:rPr>
        <w:t xml:space="preserve"> </w:t>
      </w:r>
      <w:r w:rsidRPr="009A1D8A">
        <w:rPr>
          <w:rStyle w:val="Emphasis"/>
          <w:highlight w:val="green"/>
        </w:rPr>
        <w:t>and</w:t>
      </w:r>
      <w:r w:rsidRPr="009A1D8A">
        <w:rPr>
          <w:rStyle w:val="Emphasis"/>
        </w:rPr>
        <w:t xml:space="preserve"> overall logistical </w:t>
      </w:r>
      <w:r w:rsidRPr="009A1D8A">
        <w:rPr>
          <w:rStyle w:val="Emphasis"/>
          <w:highlight w:val="green"/>
        </w:rPr>
        <w:t>support</w:t>
      </w:r>
      <w:r w:rsidRPr="009A1D8A">
        <w:t xml:space="preserve">. Conversely, </w:t>
      </w:r>
      <w:r w:rsidRPr="009A1D8A">
        <w:rPr>
          <w:rStyle w:val="Emphasis"/>
        </w:rPr>
        <w:t xml:space="preserve">this </w:t>
      </w:r>
      <w:r w:rsidRPr="009A1D8A">
        <w:rPr>
          <w:rStyle w:val="Emphasis"/>
          <w:highlight w:val="green"/>
        </w:rPr>
        <w:t>dependence will</w:t>
      </w:r>
      <w:r w:rsidRPr="009A1D8A">
        <w:rPr>
          <w:rStyle w:val="Emphasis"/>
        </w:rPr>
        <w:t xml:space="preserve"> also </w:t>
      </w:r>
      <w:r w:rsidRPr="009A1D8A">
        <w:rPr>
          <w:rStyle w:val="Emphasis"/>
          <w:highlight w:val="green"/>
        </w:rPr>
        <w:t>imply</w:t>
      </w:r>
      <w:r w:rsidRPr="009A1D8A">
        <w:rPr>
          <w:rStyle w:val="Emphasis"/>
        </w:rPr>
        <w:t xml:space="preserve"> the </w:t>
      </w:r>
      <w:r w:rsidRPr="009A1D8A">
        <w:rPr>
          <w:rStyle w:val="Emphasis"/>
          <w:highlight w:val="green"/>
        </w:rPr>
        <w:t>legitimate exercise of Earth-based authority</w:t>
      </w:r>
      <w:r w:rsidRPr="009A1D8A">
        <w:rPr>
          <w:rStyle w:val="StyleUnderline"/>
        </w:rPr>
        <w:t xml:space="preserve"> </w:t>
      </w:r>
      <w:proofErr w:type="gramStart"/>
      <w:r w:rsidRPr="009A1D8A">
        <w:rPr>
          <w:rStyle w:val="StyleUnderline"/>
        </w:rPr>
        <w:t>in order to</w:t>
      </w:r>
      <w:proofErr w:type="gramEnd"/>
      <w:r w:rsidRPr="009A1D8A">
        <w:rPr>
          <w:rStyle w:val="StyleUnderline"/>
        </w:rPr>
        <w:t xml:space="preserve"> protect the settlement from degenerating into violence and Wild West types of behaviors</w:t>
      </w:r>
      <w:r w:rsidRPr="009A1D8A">
        <w:t>.</w:t>
      </w:r>
    </w:p>
    <w:p w14:paraId="00362645" w14:textId="77777777" w:rsidR="00ED2479" w:rsidRPr="009A1D8A" w:rsidRDefault="00ED2479" w:rsidP="00ED2479">
      <w:r w:rsidRPr="009A1D8A">
        <w:t xml:space="preserve">Later, </w:t>
      </w:r>
      <w:r w:rsidRPr="009A1D8A">
        <w:rPr>
          <w:rStyle w:val="StyleUnderline"/>
        </w:rPr>
        <w:t>when the settlement has developed an autonomous structure and a balanced division of powers, then independence and self-regulation would naturally follow — but not a minute before the conditions for protecting fundamental rights are established</w:t>
      </w:r>
      <w:r w:rsidRPr="009A1D8A">
        <w:t>.</w:t>
      </w:r>
    </w:p>
    <w:p w14:paraId="3866D878" w14:textId="77777777" w:rsidR="00ED2479" w:rsidRPr="009A1D8A" w:rsidRDefault="00ED2479" w:rsidP="00ED2479">
      <w:r w:rsidRPr="009A1D8A">
        <w:t xml:space="preserve">Finally, another reason why SpaceX’s declaration may become counterproductive can be identified by looking at the company’s core business: launching spacecraft for a government-heavy customer base. </w:t>
      </w:r>
      <w:r w:rsidRPr="009A1D8A">
        <w:rPr>
          <w:rStyle w:val="StyleUnderline"/>
          <w:highlight w:val="green"/>
        </w:rPr>
        <w:t>Openly refusing governmental authority</w:t>
      </w:r>
      <w:r w:rsidRPr="009A1D8A">
        <w:rPr>
          <w:rStyle w:val="StyleUnderline"/>
        </w:rPr>
        <w:t xml:space="preserve"> while still depending on governmental contracts is not exactly a smart move; it </w:t>
      </w:r>
      <w:r w:rsidRPr="009A1D8A">
        <w:rPr>
          <w:rStyle w:val="StyleUnderline"/>
          <w:highlight w:val="green"/>
        </w:rPr>
        <w:t>undermines</w:t>
      </w:r>
      <w:r w:rsidRPr="009A1D8A">
        <w:rPr>
          <w:rStyle w:val="StyleUnderline"/>
        </w:rPr>
        <w:t xml:space="preserve"> the credibility of </w:t>
      </w:r>
      <w:r w:rsidRPr="009A1D8A">
        <w:rPr>
          <w:rStyle w:val="StyleUnderline"/>
          <w:highlight w:val="green"/>
        </w:rPr>
        <w:t>SpaceX</w:t>
      </w:r>
      <w:r w:rsidRPr="009A1D8A">
        <w:rPr>
          <w:rStyle w:val="StyleUnderline"/>
        </w:rPr>
        <w:t xml:space="preserve"> as a reliable partner </w:t>
      </w:r>
      <w:r w:rsidRPr="009A1D8A">
        <w:rPr>
          <w:rStyle w:val="StyleUnderline"/>
          <w:highlight w:val="green"/>
        </w:rPr>
        <w:t>and advantages</w:t>
      </w:r>
      <w:r w:rsidRPr="009A1D8A">
        <w:rPr>
          <w:rStyle w:val="StyleUnderline"/>
        </w:rPr>
        <w:t xml:space="preserve"> its </w:t>
      </w:r>
      <w:r w:rsidRPr="009A1D8A">
        <w:rPr>
          <w:rStyle w:val="StyleUnderline"/>
          <w:highlight w:val="green"/>
        </w:rPr>
        <w:t>competitors</w:t>
      </w:r>
      <w:r w:rsidRPr="009A1D8A">
        <w:t>.</w:t>
      </w:r>
    </w:p>
    <w:p w14:paraId="5C8B3E4C" w14:textId="77777777" w:rsidR="00ED2479" w:rsidRPr="009A1D8A" w:rsidRDefault="00ED2479" w:rsidP="00ED2479">
      <w:r w:rsidRPr="009A1D8A">
        <w:rPr>
          <w:rStyle w:val="StyleUnderline"/>
          <w:highlight w:val="green"/>
        </w:rPr>
        <w:t>If a government had to choose between</w:t>
      </w:r>
      <w:r w:rsidRPr="009A1D8A">
        <w:rPr>
          <w:rStyle w:val="StyleUnderline"/>
        </w:rPr>
        <w:t xml:space="preserve"> an expensive service from a company pledging allegiance to the </w:t>
      </w:r>
      <w:r w:rsidRPr="009A1D8A">
        <w:rPr>
          <w:rStyle w:val="StyleUnderline"/>
          <w:highlight w:val="green"/>
        </w:rPr>
        <w:t>rule of law and</w:t>
      </w:r>
      <w:r w:rsidRPr="009A1D8A">
        <w:rPr>
          <w:rStyle w:val="StyleUnderline"/>
        </w:rPr>
        <w:t xml:space="preserve"> a cheap one from an enterprise trying to impose “</w:t>
      </w:r>
      <w:r w:rsidRPr="009A1D8A">
        <w:rPr>
          <w:rStyle w:val="StyleUnderline"/>
          <w:highlight w:val="green"/>
        </w:rPr>
        <w:t>self-governing</w:t>
      </w:r>
      <w:r w:rsidRPr="009A1D8A">
        <w:rPr>
          <w:rStyle w:val="StyleUnderline"/>
        </w:rPr>
        <w:t xml:space="preserve"> principles established in good faith,” there is little doubt which one will be awarded a contract</w:t>
      </w:r>
      <w:r w:rsidRPr="009A1D8A">
        <w:t xml:space="preserve">. </w:t>
      </w:r>
      <w:proofErr w:type="gramStart"/>
      <w:r w:rsidRPr="009A1D8A">
        <w:t>Actually, with</w:t>
      </w:r>
      <w:proofErr w:type="gramEnd"/>
      <w:r w:rsidRPr="009A1D8A">
        <w:t xml:space="preserve"> such terms of service, SpaceX would not even be authorized to launch its Starships toward Mars in the first place.</w:t>
      </w:r>
    </w:p>
    <w:p w14:paraId="64E1D581" w14:textId="77777777" w:rsidR="00ED2479" w:rsidRPr="009A1D8A" w:rsidRDefault="00ED2479" w:rsidP="00ED2479"/>
    <w:p w14:paraId="46C8A548" w14:textId="75353DE6" w:rsidR="00ED2479" w:rsidRPr="009A1D8A" w:rsidRDefault="00ED2479" w:rsidP="00ED2479">
      <w:pPr>
        <w:pStyle w:val="Heading4"/>
        <w:numPr>
          <w:ilvl w:val="0"/>
          <w:numId w:val="15"/>
        </w:numPr>
        <w:rPr>
          <w:rFonts w:cs="Calibri"/>
        </w:rPr>
      </w:pPr>
      <w:r w:rsidRPr="009A1D8A">
        <w:rPr>
          <w:rFonts w:cs="Calibri"/>
        </w:rPr>
        <w:lastRenderedPageBreak/>
        <w:t xml:space="preserve">Colonization </w:t>
      </w:r>
      <w:r w:rsidR="005324CC">
        <w:rPr>
          <w:rFonts w:cs="Calibri"/>
        </w:rPr>
        <w:t xml:space="preserve">is </w:t>
      </w:r>
      <w:r w:rsidRPr="009A1D8A">
        <w:rPr>
          <w:rFonts w:cs="Calibri"/>
        </w:rPr>
        <w:t xml:space="preserve">impossible – can’t </w:t>
      </w:r>
      <w:r w:rsidRPr="009A1D8A">
        <w:rPr>
          <w:rFonts w:cs="Calibri"/>
          <w:u w:val="single"/>
        </w:rPr>
        <w:t>terraform</w:t>
      </w:r>
      <w:r w:rsidRPr="009A1D8A">
        <w:rPr>
          <w:rFonts w:cs="Calibri"/>
        </w:rPr>
        <w:t>.</w:t>
      </w:r>
    </w:p>
    <w:p w14:paraId="1A7998D2" w14:textId="77777777" w:rsidR="00ED2479" w:rsidRPr="009A1D8A" w:rsidRDefault="00ED2479" w:rsidP="00ED2479">
      <w:pPr>
        <w:rPr>
          <w:rStyle w:val="Style13ptBold"/>
        </w:rPr>
      </w:pPr>
      <w:r w:rsidRPr="009A1D8A">
        <w:rPr>
          <w:rStyle w:val="Style13ptBold"/>
        </w:rPr>
        <w:t>Sutter, 21</w:t>
      </w:r>
    </w:p>
    <w:p w14:paraId="45E865B7" w14:textId="77777777" w:rsidR="00ED2479" w:rsidRPr="009A1D8A" w:rsidRDefault="00ED2479" w:rsidP="00ED2479">
      <w:r w:rsidRPr="009A1D8A">
        <w:t xml:space="preserve">[Paul, astrophysicist @ SUNY Stony Brook and the Flatiron Institute: "Could we really terraform </w:t>
      </w:r>
      <w:proofErr w:type="gramStart"/>
      <w:r w:rsidRPr="009A1D8A">
        <w:t>Mars?,</w:t>
      </w:r>
      <w:proofErr w:type="gramEnd"/>
      <w:r w:rsidRPr="009A1D8A">
        <w:t>" Published by Space, 7-6-21. https://www.space.com/can-we-really-terraform-mars]//AD</w:t>
      </w:r>
    </w:p>
    <w:p w14:paraId="7F92E482" w14:textId="77777777" w:rsidR="00ED2479" w:rsidRPr="009A1D8A" w:rsidRDefault="00ED2479" w:rsidP="00ED2479">
      <w:r w:rsidRPr="009A1D8A">
        <w:t xml:space="preserve">Almost every sci-fi story begins (and sometimes ends) with the terraforming of Mars to turn it into a more hospitable world. </w:t>
      </w:r>
    </w:p>
    <w:p w14:paraId="415556EC" w14:textId="77777777" w:rsidR="00ED2479" w:rsidRPr="009A1D8A" w:rsidRDefault="00ED2479" w:rsidP="00ED2479">
      <w:pPr>
        <w:rPr>
          <w:b/>
          <w:u w:val="single"/>
        </w:rPr>
      </w:pPr>
      <w:r w:rsidRPr="009A1D8A">
        <w:t xml:space="preserve">But </w:t>
      </w:r>
      <w:r w:rsidRPr="009A1D8A">
        <w:rPr>
          <w:rStyle w:val="StyleUnderline"/>
        </w:rPr>
        <w:t>with</w:t>
      </w:r>
      <w:r w:rsidRPr="009A1D8A">
        <w:t xml:space="preserve"> its </w:t>
      </w:r>
      <w:r w:rsidRPr="009A1D8A">
        <w:rPr>
          <w:rStyle w:val="Emphasis"/>
        </w:rPr>
        <w:t>frigid temperatures</w:t>
      </w:r>
      <w:r w:rsidRPr="009A1D8A">
        <w:rPr>
          <w:rStyle w:val="StyleUnderline"/>
        </w:rPr>
        <w:t xml:space="preserve">, </w:t>
      </w:r>
      <w:r w:rsidRPr="009A1D8A">
        <w:rPr>
          <w:rStyle w:val="Emphasis"/>
        </w:rPr>
        <w:t>remoteness from the sun</w:t>
      </w:r>
      <w:r w:rsidRPr="009A1D8A">
        <w:rPr>
          <w:rStyle w:val="StyleUnderline"/>
        </w:rPr>
        <w:t xml:space="preserve"> and </w:t>
      </w:r>
      <w:r w:rsidRPr="009A1D8A">
        <w:rPr>
          <w:rStyle w:val="Emphasis"/>
        </w:rPr>
        <w:t>general dustiness</w:t>
      </w:r>
      <w:r w:rsidRPr="009A1D8A">
        <w:rPr>
          <w:rStyle w:val="StyleUnderline"/>
        </w:rPr>
        <w:t xml:space="preserve">, changing Mars to be more Earth-like is more challenging than it seems (and it already seems </w:t>
      </w:r>
      <w:proofErr w:type="gramStart"/>
      <w:r w:rsidRPr="009A1D8A">
        <w:rPr>
          <w:rStyle w:val="StyleUnderline"/>
        </w:rPr>
        <w:t>pretty tough</w:t>
      </w:r>
      <w:proofErr w:type="gramEnd"/>
      <w:r w:rsidRPr="009A1D8A">
        <w:rPr>
          <w:rStyle w:val="StyleUnderline"/>
        </w:rPr>
        <w:t>).</w:t>
      </w:r>
    </w:p>
    <w:p w14:paraId="01F473C7" w14:textId="77777777" w:rsidR="00ED2479" w:rsidRPr="009A1D8A" w:rsidRDefault="00ED2479" w:rsidP="00ED2479">
      <w:r w:rsidRPr="009A1D8A">
        <w:t>A dead world</w:t>
      </w:r>
    </w:p>
    <w:p w14:paraId="1A0A5D2E" w14:textId="77777777" w:rsidR="00ED2479" w:rsidRPr="009A1D8A" w:rsidRDefault="00ED2479" w:rsidP="00ED2479">
      <w:pPr>
        <w:rPr>
          <w:b/>
          <w:u w:val="single"/>
        </w:rPr>
      </w:pPr>
      <w:r w:rsidRPr="009A1D8A">
        <w:t xml:space="preserve">The thing is, Mars used to be cool. And by cool, I mean warm. Billions of years ago, Mars had a thick, carbon-rich atmosphere, lakes and oceans of liquid water, and probably even white fluffy clouds. And this was at a time when our sun was smaller and weaker, but occasionally much more violent than it is today — in other words, </w:t>
      </w:r>
      <w:r w:rsidRPr="009A1D8A">
        <w:rPr>
          <w:rStyle w:val="StyleUnderline"/>
        </w:rPr>
        <w:t xml:space="preserve">our solar system is a much more favorable place for life now than it was 3 billion years ago, and </w:t>
      </w:r>
      <w:r w:rsidRPr="009A1D8A">
        <w:rPr>
          <w:rStyle w:val="Emphasis"/>
        </w:rPr>
        <w:t xml:space="preserve">yet </w:t>
      </w:r>
      <w:r w:rsidRPr="009A1D8A">
        <w:rPr>
          <w:rStyle w:val="Emphasis"/>
          <w:highlight w:val="green"/>
        </w:rPr>
        <w:t>Mars is red and dead</w:t>
      </w:r>
      <w:r w:rsidRPr="009A1D8A">
        <w:rPr>
          <w:rStyle w:val="StyleUnderline"/>
        </w:rPr>
        <w:t>.</w:t>
      </w:r>
    </w:p>
    <w:p w14:paraId="1AA576EC" w14:textId="77777777" w:rsidR="00ED2479" w:rsidRPr="009A1D8A" w:rsidRDefault="00ED2479" w:rsidP="00ED2479">
      <w:r w:rsidRPr="009A1D8A">
        <w:rPr>
          <w:rStyle w:val="StyleUnderline"/>
        </w:rPr>
        <w:t xml:space="preserve">Sadly, </w:t>
      </w:r>
      <w:r w:rsidRPr="009A1D8A">
        <w:rPr>
          <w:rStyle w:val="Emphasis"/>
        </w:rPr>
        <w:t xml:space="preserve">Mars was </w:t>
      </w:r>
      <w:r w:rsidRPr="009A1D8A">
        <w:rPr>
          <w:rStyle w:val="Emphasis"/>
          <w:highlight w:val="green"/>
        </w:rPr>
        <w:t>doomed from the start</w:t>
      </w:r>
      <w:r w:rsidRPr="009A1D8A">
        <w:rPr>
          <w:rStyle w:val="StyleUnderline"/>
        </w:rPr>
        <w:t>.</w:t>
      </w:r>
      <w:r w:rsidRPr="009A1D8A">
        <w:t xml:space="preserve"> </w:t>
      </w:r>
      <w:r w:rsidRPr="009A1D8A">
        <w:rPr>
          <w:rStyle w:val="StyleUnderline"/>
        </w:rPr>
        <w:t xml:space="preserve">It's </w:t>
      </w:r>
      <w:r w:rsidRPr="009A1D8A">
        <w:rPr>
          <w:rStyle w:val="StyleUnderline"/>
          <w:highlight w:val="green"/>
        </w:rPr>
        <w:t>smaller than Earth</w:t>
      </w:r>
      <w:r w:rsidRPr="009A1D8A">
        <w:rPr>
          <w:rStyle w:val="StyleUnderline"/>
        </w:rPr>
        <w:t xml:space="preserve">, which means it </w:t>
      </w:r>
      <w:r w:rsidRPr="009A1D8A">
        <w:rPr>
          <w:rStyle w:val="Emphasis"/>
          <w:highlight w:val="green"/>
        </w:rPr>
        <w:t>cooled off much faster</w:t>
      </w:r>
      <w:r w:rsidRPr="009A1D8A">
        <w:rPr>
          <w:rStyle w:val="StyleUnderline"/>
        </w:rPr>
        <w:t xml:space="preserve">. </w:t>
      </w:r>
      <w:r w:rsidRPr="009A1D8A">
        <w:t>The core of our planet is still molten, and that spinning blob of iron-rich goo in the center of Earth powers our strong magnetic field. The magnetic field is a literal force field, capable of stopping and deflecting the solar wind, which is a never-ending stream of high-energy particles blasting out of the sun.</w:t>
      </w:r>
    </w:p>
    <w:p w14:paraId="58CFF19B" w14:textId="77777777" w:rsidR="00ED2479" w:rsidRPr="009A1D8A" w:rsidRDefault="00ED2479" w:rsidP="00ED2479">
      <w:pPr>
        <w:rPr>
          <w:b/>
          <w:u w:val="single"/>
        </w:rPr>
      </w:pPr>
      <w:r w:rsidRPr="009A1D8A">
        <w:rPr>
          <w:rStyle w:val="StyleUnderline"/>
        </w:rPr>
        <w:t xml:space="preserve">When Mars cooled off, its core solidified and its magnetic force field shut off, exposing its atmosphere to the ravages of the solar wind. Over the course of 100 million years or so, the </w:t>
      </w:r>
      <w:r w:rsidRPr="009A1D8A">
        <w:rPr>
          <w:rStyle w:val="StyleUnderline"/>
          <w:highlight w:val="green"/>
        </w:rPr>
        <w:t xml:space="preserve">solar wind </w:t>
      </w:r>
      <w:r w:rsidRPr="009A1D8A">
        <w:rPr>
          <w:rStyle w:val="Emphasis"/>
          <w:highlight w:val="green"/>
        </w:rPr>
        <w:t>stripped away</w:t>
      </w:r>
      <w:r w:rsidRPr="009A1D8A">
        <w:rPr>
          <w:rStyle w:val="Emphasis"/>
        </w:rPr>
        <w:t xml:space="preserve"> the Martian </w:t>
      </w:r>
      <w:r w:rsidRPr="009A1D8A">
        <w:rPr>
          <w:rStyle w:val="Emphasis"/>
          <w:highlight w:val="green"/>
        </w:rPr>
        <w:t>atmosphere</w:t>
      </w:r>
      <w:r w:rsidRPr="009A1D8A">
        <w:rPr>
          <w:rStyle w:val="StyleUnderline"/>
        </w:rPr>
        <w:t xml:space="preserve">. When the </w:t>
      </w:r>
      <w:r w:rsidRPr="009A1D8A">
        <w:rPr>
          <w:rStyle w:val="Emphasis"/>
          <w:highlight w:val="green"/>
        </w:rPr>
        <w:t xml:space="preserve">air pressure dropped to </w:t>
      </w:r>
      <w:proofErr w:type="gramStart"/>
      <w:r w:rsidRPr="009A1D8A">
        <w:rPr>
          <w:rStyle w:val="Emphasis"/>
          <w:highlight w:val="green"/>
        </w:rPr>
        <w:t>near-vacuum</w:t>
      </w:r>
      <w:proofErr w:type="gramEnd"/>
      <w:r w:rsidRPr="009A1D8A">
        <w:rPr>
          <w:rStyle w:val="StyleUnderline"/>
        </w:rPr>
        <w:t xml:space="preserve">, the oceans on the surface boiled away and the </w:t>
      </w:r>
      <w:r w:rsidRPr="009A1D8A">
        <w:rPr>
          <w:rStyle w:val="Emphasis"/>
          <w:highlight w:val="green"/>
        </w:rPr>
        <w:t>planet dried up</w:t>
      </w:r>
      <w:r w:rsidRPr="009A1D8A">
        <w:rPr>
          <w:rStyle w:val="StyleUnderline"/>
        </w:rPr>
        <w:t>.</w:t>
      </w:r>
    </w:p>
    <w:p w14:paraId="3C74B827" w14:textId="77777777" w:rsidR="00ED2479" w:rsidRPr="009A1D8A" w:rsidRDefault="00ED2479" w:rsidP="00ED2479">
      <w:r w:rsidRPr="009A1D8A">
        <w:t>It's so tantalizing: Mars was once Earth-like, and so is there any way to bring it back to its former glory?</w:t>
      </w:r>
    </w:p>
    <w:p w14:paraId="64C978C6" w14:textId="77777777" w:rsidR="00ED2479" w:rsidRPr="009A1D8A" w:rsidRDefault="00ED2479" w:rsidP="00ED2479">
      <w:proofErr w:type="gramStart"/>
      <w:r w:rsidRPr="009A1D8A">
        <w:t>Polar opposites</w:t>
      </w:r>
      <w:proofErr w:type="gramEnd"/>
    </w:p>
    <w:p w14:paraId="202B1E25" w14:textId="77777777" w:rsidR="00ED2479" w:rsidRPr="009A1D8A" w:rsidRDefault="00ED2479" w:rsidP="00ED2479">
      <w:r w:rsidRPr="009A1D8A">
        <w:t xml:space="preserve">Thankfully (or unfortunately, depending on your point of view), we humans have plenty of experience in warming up planets. Inadvertently, through our centuries of carbon emissions, we've raised the surface temperature of Earth through a simple greenhouse mechanism. We pump out a lot of carbon dioxide, which is </w:t>
      </w:r>
      <w:proofErr w:type="gramStart"/>
      <w:r w:rsidRPr="009A1D8A">
        <w:t>really good</w:t>
      </w:r>
      <w:proofErr w:type="gramEnd"/>
      <w:r w:rsidRPr="009A1D8A">
        <w:t xml:space="preserve"> at letting sunlight in and preventing thermal radiation from escaping, so it acts like a giant invisible blanket over Earth.</w:t>
      </w:r>
    </w:p>
    <w:p w14:paraId="31303F98" w14:textId="77777777" w:rsidR="00ED2479" w:rsidRPr="009A1D8A" w:rsidRDefault="00ED2479" w:rsidP="00ED2479">
      <w:r w:rsidRPr="009A1D8A">
        <w:t>The increased heat encourages moisture to leave the oceans and play around as a vapor in the atmosphere, which adds its own blanketing layer, adding to the increase in temperature, which evaporates more water, which warms the planet more, and before you know if prime beachfront property is now better suited as an underwater submarine base.</w:t>
      </w:r>
    </w:p>
    <w:p w14:paraId="23046F01" w14:textId="77777777" w:rsidR="00ED2479" w:rsidRPr="009A1D8A" w:rsidRDefault="00ED2479" w:rsidP="00ED2479">
      <w:r w:rsidRPr="009A1D8A">
        <w:t>But if it works on Earth, maybe it could work on Mars. We can't access the OG Martian atmosphere, because it's completely lost to space, but Mars does have enormous deposits of water ice and frozen carbon dioxide in its polar caps, and some more laced just underneath the surface across the planet.</w:t>
      </w:r>
    </w:p>
    <w:p w14:paraId="7C234975" w14:textId="77777777" w:rsidR="00ED2479" w:rsidRPr="009A1D8A" w:rsidRDefault="00ED2479" w:rsidP="00ED2479">
      <w:r w:rsidRPr="009A1D8A">
        <w:t xml:space="preserve">If </w:t>
      </w:r>
      <w:r w:rsidRPr="009A1D8A">
        <w:rPr>
          <w:rStyle w:val="StyleUnderline"/>
        </w:rPr>
        <w:t>we could</w:t>
      </w:r>
      <w:r w:rsidRPr="009A1D8A">
        <w:t xml:space="preserve"> somehow warm the caps, that might </w:t>
      </w:r>
      <w:r w:rsidRPr="009A1D8A">
        <w:rPr>
          <w:rStyle w:val="StyleUnderline"/>
        </w:rPr>
        <w:t>release</w:t>
      </w:r>
      <w:r w:rsidRPr="009A1D8A">
        <w:t xml:space="preserve"> enough </w:t>
      </w:r>
      <w:r w:rsidRPr="009A1D8A">
        <w:rPr>
          <w:rStyle w:val="StyleUnderline"/>
        </w:rPr>
        <w:t xml:space="preserve">carbon into the atmosphere to kick-start a greenhouse </w:t>
      </w:r>
      <w:r w:rsidRPr="009A1D8A">
        <w:rPr>
          <w:rStyle w:val="StyleUnderline"/>
          <w:highlight w:val="green"/>
        </w:rPr>
        <w:t>warming</w:t>
      </w:r>
      <w:r w:rsidRPr="009A1D8A">
        <w:rPr>
          <w:rStyle w:val="StyleUnderline"/>
        </w:rPr>
        <w:t xml:space="preserve"> trend.</w:t>
      </w:r>
      <w:r w:rsidRPr="009A1D8A">
        <w:t xml:space="preserve"> All we would need to do is kick back, </w:t>
      </w:r>
      <w:proofErr w:type="gramStart"/>
      <w:r w:rsidRPr="009A1D8A">
        <w:t>watch</w:t>
      </w:r>
      <w:proofErr w:type="gramEnd"/>
      <w:r w:rsidRPr="009A1D8A">
        <w:t xml:space="preserve"> and wait for a few centuries for physics to do its thing and turn Mars into a much less nasty place. </w:t>
      </w:r>
    </w:p>
    <w:p w14:paraId="70C6145F" w14:textId="77777777" w:rsidR="00ED2479" w:rsidRPr="009A1D8A" w:rsidRDefault="00ED2479" w:rsidP="00ED2479">
      <w:pPr>
        <w:rPr>
          <w:b/>
          <w:iCs/>
          <w:u w:val="single"/>
          <w:bdr w:val="single" w:sz="12" w:space="0" w:color="auto"/>
        </w:rPr>
      </w:pPr>
      <w:r w:rsidRPr="009A1D8A">
        <w:t xml:space="preserve">Unfortunately, </w:t>
      </w:r>
      <w:r w:rsidRPr="009A1D8A">
        <w:rPr>
          <w:rStyle w:val="Emphasis"/>
        </w:rPr>
        <w:t xml:space="preserve">that simple idea probably </w:t>
      </w:r>
      <w:r w:rsidRPr="009A1D8A">
        <w:rPr>
          <w:rStyle w:val="Emphasis"/>
          <w:highlight w:val="green"/>
        </w:rPr>
        <w:t xml:space="preserve">isn't </w:t>
      </w:r>
      <w:r w:rsidRPr="009A1D8A">
        <w:rPr>
          <w:rStyle w:val="Emphasis"/>
        </w:rPr>
        <w:t xml:space="preserve">going </w:t>
      </w:r>
      <w:r w:rsidRPr="009A1D8A">
        <w:rPr>
          <w:rStyle w:val="Emphasis"/>
          <w:highlight w:val="green"/>
        </w:rPr>
        <w:t>to work</w:t>
      </w:r>
      <w:r w:rsidRPr="009A1D8A">
        <w:rPr>
          <w:rStyle w:val="Emphasis"/>
        </w:rPr>
        <w:t>.</w:t>
      </w:r>
    </w:p>
    <w:p w14:paraId="7A087EEA" w14:textId="77777777" w:rsidR="00ED2479" w:rsidRPr="009A1D8A" w:rsidRDefault="00ED2479" w:rsidP="00ED2479">
      <w:r w:rsidRPr="009A1D8A">
        <w:t>Radical ideas</w:t>
      </w:r>
    </w:p>
    <w:p w14:paraId="32F9C155" w14:textId="77777777" w:rsidR="00ED2479" w:rsidRPr="009A1D8A" w:rsidRDefault="00ED2479" w:rsidP="00ED2479">
      <w:r w:rsidRPr="009A1D8A">
        <w:rPr>
          <w:rStyle w:val="StyleUnderline"/>
        </w:rPr>
        <w:t xml:space="preserve">The first issue is developing the technology to warm the caps. </w:t>
      </w:r>
      <w:r w:rsidRPr="009A1D8A">
        <w:t xml:space="preserve">Proposals have ranged from sprinkling dust </w:t>
      </w:r>
      <w:proofErr w:type="gramStart"/>
      <w:r w:rsidRPr="009A1D8A">
        <w:t>all across</w:t>
      </w:r>
      <w:proofErr w:type="gramEnd"/>
      <w:r w:rsidRPr="009A1D8A">
        <w:t xml:space="preserve"> the poles (to make them reflect less light and warm them up) to building a giant space mirror to put some high-beam </w:t>
      </w:r>
      <w:r w:rsidRPr="009A1D8A">
        <w:lastRenderedPageBreak/>
        <w:t xml:space="preserve">action on the poles. But </w:t>
      </w:r>
      <w:r w:rsidRPr="009A1D8A">
        <w:rPr>
          <w:rStyle w:val="StyleUnderline"/>
        </w:rPr>
        <w:t xml:space="preserve">any ideas </w:t>
      </w:r>
      <w:r w:rsidRPr="009A1D8A">
        <w:rPr>
          <w:rStyle w:val="StyleUnderline"/>
          <w:highlight w:val="green"/>
        </w:rPr>
        <w:t xml:space="preserve">require </w:t>
      </w:r>
      <w:r w:rsidRPr="009A1D8A">
        <w:rPr>
          <w:rStyle w:val="Emphasis"/>
          <w:highlight w:val="green"/>
        </w:rPr>
        <w:t>radical leaps in tech</w:t>
      </w:r>
      <w:r w:rsidRPr="009A1D8A">
        <w:rPr>
          <w:rStyle w:val="Emphasis"/>
        </w:rPr>
        <w:t>nology</w:t>
      </w:r>
      <w:r w:rsidRPr="009A1D8A">
        <w:t xml:space="preserve">, </w:t>
      </w:r>
      <w:r w:rsidRPr="009A1D8A">
        <w:rPr>
          <w:rStyle w:val="StyleUnderline"/>
          <w:highlight w:val="green"/>
        </w:rPr>
        <w:t>and</w:t>
      </w:r>
      <w:r w:rsidRPr="009A1D8A">
        <w:t xml:space="preserve"> a </w:t>
      </w:r>
      <w:r w:rsidRPr="009A1D8A">
        <w:rPr>
          <w:rStyle w:val="StyleUnderline"/>
        </w:rPr>
        <w:t>manufacturing presence in space far beyond what we are currently capable of</w:t>
      </w:r>
      <w:r w:rsidRPr="009A1D8A">
        <w:t xml:space="preserve"> (in the case of the space mirror, </w:t>
      </w:r>
      <w:r w:rsidRPr="009A1D8A">
        <w:rPr>
          <w:rStyle w:val="StyleUnderline"/>
        </w:rPr>
        <w:t xml:space="preserve">we would need </w:t>
      </w:r>
      <w:r w:rsidRPr="009A1D8A">
        <w:rPr>
          <w:rStyle w:val="StyleUnderline"/>
          <w:highlight w:val="green"/>
        </w:rPr>
        <w:t>to mine</w:t>
      </w:r>
      <w:r w:rsidRPr="009A1D8A">
        <w:rPr>
          <w:rStyle w:val="StyleUnderline"/>
        </w:rPr>
        <w:t xml:space="preserve"> about </w:t>
      </w:r>
      <w:r w:rsidRPr="009A1D8A">
        <w:rPr>
          <w:rStyle w:val="Emphasis"/>
          <w:highlight w:val="green"/>
        </w:rPr>
        <w:t>200,000 tons of aluminum in space</w:t>
      </w:r>
      <w:r w:rsidRPr="009A1D8A">
        <w:rPr>
          <w:rStyle w:val="StyleUnderline"/>
        </w:rPr>
        <w:t xml:space="preserve">, whereas we are </w:t>
      </w:r>
      <w:r w:rsidRPr="009A1D8A">
        <w:rPr>
          <w:rStyle w:val="Emphasis"/>
          <w:highlight w:val="green"/>
        </w:rPr>
        <w:t>currently capable of</w:t>
      </w:r>
      <w:r w:rsidRPr="009A1D8A">
        <w:rPr>
          <w:rStyle w:val="Emphasis"/>
        </w:rPr>
        <w:t xml:space="preserve"> mining … well, </w:t>
      </w:r>
      <w:r w:rsidRPr="009A1D8A">
        <w:rPr>
          <w:rStyle w:val="Emphasis"/>
          <w:highlight w:val="green"/>
        </w:rPr>
        <w:t>zero</w:t>
      </w:r>
      <w:r w:rsidRPr="009A1D8A">
        <w:rPr>
          <w:rStyle w:val="StyleUnderline"/>
        </w:rPr>
        <w:t xml:space="preserve"> tons of aluminum in space</w:t>
      </w:r>
      <w:r w:rsidRPr="009A1D8A">
        <w:t>).</w:t>
      </w:r>
    </w:p>
    <w:p w14:paraId="327AAA21" w14:textId="77777777" w:rsidR="00ED2479" w:rsidRPr="009A1D8A" w:rsidRDefault="00ED2479" w:rsidP="00ED2479">
      <w:pPr>
        <w:rPr>
          <w:b/>
          <w:u w:val="single"/>
        </w:rPr>
      </w:pPr>
      <w:r w:rsidRPr="009A1D8A">
        <w:t xml:space="preserve">And then there's the </w:t>
      </w:r>
      <w:r w:rsidRPr="009A1D8A">
        <w:rPr>
          <w:rStyle w:val="StyleUnderline"/>
        </w:rPr>
        <w:t xml:space="preserve">unfortunate realization that </w:t>
      </w:r>
      <w:r w:rsidRPr="009A1D8A">
        <w:rPr>
          <w:rStyle w:val="Emphasis"/>
          <w:highlight w:val="green"/>
        </w:rPr>
        <w:t>there isn't</w:t>
      </w:r>
      <w:r w:rsidRPr="009A1D8A">
        <w:rPr>
          <w:rStyle w:val="Emphasis"/>
        </w:rPr>
        <w:t xml:space="preserve"> nearly </w:t>
      </w:r>
      <w:r w:rsidRPr="009A1D8A">
        <w:rPr>
          <w:rStyle w:val="Emphasis"/>
          <w:highlight w:val="green"/>
        </w:rPr>
        <w:t>enough CO2</w:t>
      </w:r>
      <w:r w:rsidRPr="009A1D8A">
        <w:rPr>
          <w:rStyle w:val="Emphasis"/>
        </w:rPr>
        <w:t xml:space="preserve"> locked up in Mars </w:t>
      </w:r>
      <w:r w:rsidRPr="009A1D8A">
        <w:rPr>
          <w:rStyle w:val="Emphasis"/>
          <w:highlight w:val="green"/>
        </w:rPr>
        <w:t>to trigger</w:t>
      </w:r>
      <w:r w:rsidRPr="009A1D8A">
        <w:rPr>
          <w:rStyle w:val="Emphasis"/>
        </w:rPr>
        <w:t xml:space="preserve"> a decent </w:t>
      </w:r>
      <w:r w:rsidRPr="009A1D8A">
        <w:rPr>
          <w:rStyle w:val="Emphasis"/>
          <w:highlight w:val="green"/>
        </w:rPr>
        <w:t>warming</w:t>
      </w:r>
      <w:r w:rsidRPr="009A1D8A">
        <w:rPr>
          <w:rStyle w:val="Emphasis"/>
        </w:rPr>
        <w:t xml:space="preserve"> trend</w:t>
      </w:r>
      <w:r w:rsidRPr="009A1D8A">
        <w:rPr>
          <w:rStyle w:val="StyleUnderline"/>
        </w:rPr>
        <w:t>.</w:t>
      </w:r>
      <w:r w:rsidRPr="009A1D8A">
        <w:t xml:space="preserve"> Currently Mars has less than 1% of the air pressure on Earth at sea level. </w:t>
      </w:r>
      <w:r w:rsidRPr="009A1D8A">
        <w:rPr>
          <w:rStyle w:val="StyleUnderline"/>
        </w:rPr>
        <w:t xml:space="preserve">If you could </w:t>
      </w:r>
      <w:r w:rsidRPr="009A1D8A">
        <w:rPr>
          <w:rStyle w:val="StyleUnderline"/>
          <w:highlight w:val="green"/>
        </w:rPr>
        <w:t>evaporate every molecule</w:t>
      </w:r>
      <w:r w:rsidRPr="009A1D8A">
        <w:rPr>
          <w:rStyle w:val="StyleUnderline"/>
        </w:rPr>
        <w:t xml:space="preserve"> of CO2 and H2O on Mars and get it </w:t>
      </w:r>
      <w:r w:rsidRPr="009A1D8A">
        <w:rPr>
          <w:rStyle w:val="StyleUnderline"/>
          <w:highlight w:val="green"/>
        </w:rPr>
        <w:t>into the atmosphere</w:t>
      </w:r>
      <w:r w:rsidRPr="009A1D8A">
        <w:rPr>
          <w:rStyle w:val="StyleUnderline"/>
        </w:rPr>
        <w:t xml:space="preserve">, the Red Planet </w:t>
      </w:r>
      <w:r w:rsidRPr="009A1D8A">
        <w:rPr>
          <w:rStyle w:val="StyleUnderline"/>
          <w:highlight w:val="green"/>
        </w:rPr>
        <w:t>would have</w:t>
      </w:r>
      <w:r w:rsidRPr="009A1D8A">
        <w:rPr>
          <w:rStyle w:val="StyleUnderline"/>
        </w:rPr>
        <w:t xml:space="preserve"> … </w:t>
      </w:r>
      <w:r w:rsidRPr="009A1D8A">
        <w:rPr>
          <w:rStyle w:val="StyleUnderline"/>
          <w:highlight w:val="green"/>
        </w:rPr>
        <w:t>2%</w:t>
      </w:r>
      <w:r w:rsidRPr="009A1D8A">
        <w:rPr>
          <w:rStyle w:val="StyleUnderline"/>
        </w:rPr>
        <w:t xml:space="preserve"> of the air </w:t>
      </w:r>
      <w:r w:rsidRPr="009A1D8A">
        <w:rPr>
          <w:rStyle w:val="StyleUnderline"/>
          <w:highlight w:val="green"/>
        </w:rPr>
        <w:t>pressure on Earth</w:t>
      </w:r>
      <w:r w:rsidRPr="009A1D8A">
        <w:rPr>
          <w:rStyle w:val="StyleUnderline"/>
        </w:rPr>
        <w:t>.</w:t>
      </w:r>
      <w:r w:rsidRPr="009A1D8A">
        <w:t xml:space="preserve"> You would </w:t>
      </w:r>
      <w:r w:rsidRPr="009A1D8A">
        <w:rPr>
          <w:rStyle w:val="StyleUnderline"/>
          <w:highlight w:val="green"/>
        </w:rPr>
        <w:t>need</w:t>
      </w:r>
      <w:r w:rsidRPr="009A1D8A">
        <w:t xml:space="preserve"> twice as much atmosphere to prevent the sweat and oils on your skin from boiling, and </w:t>
      </w:r>
      <w:r w:rsidRPr="009A1D8A">
        <w:rPr>
          <w:rStyle w:val="StyleUnderline"/>
          <w:highlight w:val="green"/>
        </w:rPr>
        <w:t>10 times that</w:t>
      </w:r>
      <w:r w:rsidRPr="009A1D8A">
        <w:rPr>
          <w:rStyle w:val="StyleUnderline"/>
        </w:rPr>
        <w:t xml:space="preserve"> much </w:t>
      </w:r>
      <w:r w:rsidRPr="009A1D8A">
        <w:rPr>
          <w:rStyle w:val="StyleUnderline"/>
          <w:highlight w:val="green"/>
        </w:rPr>
        <w:t>to not need a</w:t>
      </w:r>
      <w:r w:rsidRPr="009A1D8A">
        <w:rPr>
          <w:rStyle w:val="StyleUnderline"/>
        </w:rPr>
        <w:t xml:space="preserve"> pressure </w:t>
      </w:r>
      <w:r w:rsidRPr="009A1D8A">
        <w:rPr>
          <w:rStyle w:val="StyleUnderline"/>
          <w:highlight w:val="green"/>
        </w:rPr>
        <w:t>suit</w:t>
      </w:r>
      <w:r w:rsidRPr="009A1D8A">
        <w:rPr>
          <w:rStyle w:val="StyleUnderline"/>
        </w:rPr>
        <w:t>.</w:t>
      </w:r>
    </w:p>
    <w:p w14:paraId="26DD7C12" w14:textId="77777777" w:rsidR="00ED2479" w:rsidRPr="009A1D8A" w:rsidRDefault="00ED2479" w:rsidP="00ED2479">
      <w:pPr>
        <w:rPr>
          <w:b/>
          <w:u w:val="single"/>
        </w:rPr>
      </w:pPr>
      <w:r w:rsidRPr="009A1D8A">
        <w:rPr>
          <w:rStyle w:val="StyleUnderline"/>
        </w:rPr>
        <w:t xml:space="preserve">Let's </w:t>
      </w:r>
      <w:r w:rsidRPr="009A1D8A">
        <w:rPr>
          <w:rStyle w:val="StyleUnderline"/>
          <w:highlight w:val="green"/>
        </w:rPr>
        <w:t>not even talk about</w:t>
      </w:r>
      <w:r w:rsidRPr="009A1D8A">
        <w:rPr>
          <w:rStyle w:val="StyleUnderline"/>
        </w:rPr>
        <w:t xml:space="preserve"> the </w:t>
      </w:r>
      <w:r w:rsidRPr="009A1D8A">
        <w:rPr>
          <w:rStyle w:val="Emphasis"/>
          <w:highlight w:val="green"/>
        </w:rPr>
        <w:t>lack of oxygen</w:t>
      </w:r>
      <w:r w:rsidRPr="009A1D8A">
        <w:rPr>
          <w:rStyle w:val="StyleUnderline"/>
        </w:rPr>
        <w:t>.</w:t>
      </w:r>
    </w:p>
    <w:p w14:paraId="19ED8E57" w14:textId="77777777" w:rsidR="00ED2479" w:rsidRPr="009A1D8A" w:rsidRDefault="00ED2479" w:rsidP="00ED2479">
      <w:r w:rsidRPr="009A1D8A">
        <w:t xml:space="preserve">To counter this lack of easily accessible greenhouse gases, there are some radical proposals. Maybe we could have factories devoted to pumping out chlorofluorocarbons, which are a </w:t>
      </w:r>
      <w:proofErr w:type="gramStart"/>
      <w:r w:rsidRPr="009A1D8A">
        <w:t>really nasty</w:t>
      </w:r>
      <w:proofErr w:type="gramEnd"/>
      <w:r w:rsidRPr="009A1D8A">
        <w:t xml:space="preserve"> greenhouse gas. Or maybe we could shove in some ammonia-rich comets from the outer solar system. Ammonia itself is a great greenhouse blanket, and it eventually dissociates into harmless nitrogen, which makes up the bulk of our own atmosphere.</w:t>
      </w:r>
    </w:p>
    <w:p w14:paraId="497A643D" w14:textId="77777777" w:rsidR="00ED2479" w:rsidRPr="009A1D8A" w:rsidRDefault="00ED2479" w:rsidP="00ED2479">
      <w:r w:rsidRPr="009A1D8A">
        <w:rPr>
          <w:rStyle w:val="StyleUnderline"/>
        </w:rPr>
        <w:t xml:space="preserve">Assuming we could overcome the technological challenges associated with those proposals, there's still one major hurdle: the </w:t>
      </w:r>
      <w:r w:rsidRPr="009A1D8A">
        <w:rPr>
          <w:rStyle w:val="Emphasis"/>
          <w:highlight w:val="green"/>
        </w:rPr>
        <w:t>lack of a magnetic field</w:t>
      </w:r>
      <w:r w:rsidRPr="009A1D8A">
        <w:rPr>
          <w:rStyle w:val="StyleUnderline"/>
        </w:rPr>
        <w:t>.</w:t>
      </w:r>
      <w:r w:rsidRPr="009A1D8A">
        <w:t xml:space="preserve"> Unless we protect Mars, </w:t>
      </w:r>
      <w:r w:rsidRPr="009A1D8A">
        <w:rPr>
          <w:rStyle w:val="Emphasis"/>
          <w:highlight w:val="green"/>
        </w:rPr>
        <w:t>every molecule</w:t>
      </w:r>
      <w:r w:rsidRPr="009A1D8A">
        <w:rPr>
          <w:rStyle w:val="StyleUnderline"/>
        </w:rPr>
        <w:t xml:space="preserve"> that we pump (or crash) into the atmosphere is vulnerable to getting </w:t>
      </w:r>
      <w:r w:rsidRPr="009A1D8A">
        <w:rPr>
          <w:rStyle w:val="Emphasis"/>
          <w:highlight w:val="green"/>
        </w:rPr>
        <w:t>blasted away by</w:t>
      </w:r>
      <w:r w:rsidRPr="009A1D8A">
        <w:rPr>
          <w:rStyle w:val="Emphasis"/>
        </w:rPr>
        <w:t xml:space="preserve"> the </w:t>
      </w:r>
      <w:r w:rsidRPr="009A1D8A">
        <w:rPr>
          <w:rStyle w:val="Emphasis"/>
          <w:highlight w:val="green"/>
        </w:rPr>
        <w:t>solar wind</w:t>
      </w:r>
      <w:r w:rsidRPr="009A1D8A">
        <w:rPr>
          <w:rStyle w:val="StyleUnderline"/>
        </w:rPr>
        <w:t xml:space="preserve">. </w:t>
      </w:r>
      <w:r w:rsidRPr="009A1D8A">
        <w:rPr>
          <w:rStyle w:val="Emphasis"/>
          <w:highlight w:val="green"/>
        </w:rPr>
        <w:t>Like</w:t>
      </w:r>
      <w:r w:rsidRPr="009A1D8A">
        <w:rPr>
          <w:rStyle w:val="Emphasis"/>
        </w:rPr>
        <w:t xml:space="preserve"> trying to </w:t>
      </w:r>
      <w:r w:rsidRPr="009A1D8A">
        <w:rPr>
          <w:rStyle w:val="Emphasis"/>
          <w:highlight w:val="green"/>
        </w:rPr>
        <w:t>build a pyramid from</w:t>
      </w:r>
      <w:r w:rsidRPr="009A1D8A">
        <w:rPr>
          <w:rStyle w:val="Emphasis"/>
        </w:rPr>
        <w:t xml:space="preserve"> desert </w:t>
      </w:r>
      <w:r w:rsidRPr="009A1D8A">
        <w:rPr>
          <w:rStyle w:val="Emphasis"/>
          <w:highlight w:val="green"/>
        </w:rPr>
        <w:t>sand</w:t>
      </w:r>
      <w:r w:rsidRPr="009A1D8A">
        <w:t>, it's not going to be easy.</w:t>
      </w:r>
    </w:p>
    <w:p w14:paraId="776460AF" w14:textId="77777777" w:rsidR="00ED2479" w:rsidRPr="009A1D8A" w:rsidRDefault="00ED2479" w:rsidP="00ED2479">
      <w:pPr>
        <w:rPr>
          <w:sz w:val="12"/>
        </w:rPr>
      </w:pPr>
    </w:p>
    <w:p w14:paraId="78348368" w14:textId="77777777" w:rsidR="00E42E4C" w:rsidRPr="009A1D8A" w:rsidRDefault="00E42E4C" w:rsidP="00F601E6"/>
    <w:sectPr w:rsidR="00E42E4C" w:rsidRPr="009A1D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66E04"/>
    <w:multiLevelType w:val="hybridMultilevel"/>
    <w:tmpl w:val="EF9CC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9767D6"/>
    <w:multiLevelType w:val="hybridMultilevel"/>
    <w:tmpl w:val="2EA4A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C4648C"/>
    <w:multiLevelType w:val="hybridMultilevel"/>
    <w:tmpl w:val="E4FE69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C1652B"/>
    <w:multiLevelType w:val="hybridMultilevel"/>
    <w:tmpl w:val="7CB21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3656868">
    <w:abstractNumId w:val="10"/>
  </w:num>
  <w:num w:numId="2" w16cid:durableId="53630287">
    <w:abstractNumId w:val="8"/>
  </w:num>
  <w:num w:numId="3" w16cid:durableId="1389497060">
    <w:abstractNumId w:val="7"/>
  </w:num>
  <w:num w:numId="4" w16cid:durableId="512183380">
    <w:abstractNumId w:val="6"/>
  </w:num>
  <w:num w:numId="5" w16cid:durableId="812871882">
    <w:abstractNumId w:val="5"/>
  </w:num>
  <w:num w:numId="6" w16cid:durableId="283393665">
    <w:abstractNumId w:val="9"/>
  </w:num>
  <w:num w:numId="7" w16cid:durableId="651719320">
    <w:abstractNumId w:val="4"/>
  </w:num>
  <w:num w:numId="8" w16cid:durableId="486020261">
    <w:abstractNumId w:val="3"/>
  </w:num>
  <w:num w:numId="9" w16cid:durableId="929701627">
    <w:abstractNumId w:val="2"/>
  </w:num>
  <w:num w:numId="10" w16cid:durableId="1101990389">
    <w:abstractNumId w:val="1"/>
  </w:num>
  <w:num w:numId="11" w16cid:durableId="1239638119">
    <w:abstractNumId w:val="0"/>
  </w:num>
  <w:num w:numId="12" w16cid:durableId="1410733596">
    <w:abstractNumId w:val="17"/>
  </w:num>
  <w:num w:numId="13" w16cid:durableId="1664506860">
    <w:abstractNumId w:val="16"/>
  </w:num>
  <w:num w:numId="14" w16cid:durableId="783572943">
    <w:abstractNumId w:val="13"/>
  </w:num>
  <w:num w:numId="15" w16cid:durableId="1434477910">
    <w:abstractNumId w:val="15"/>
  </w:num>
  <w:num w:numId="16" w16cid:durableId="1607034225">
    <w:abstractNumId w:val="11"/>
  </w:num>
  <w:num w:numId="17" w16cid:durableId="1982927058">
    <w:abstractNumId w:val="12"/>
  </w:num>
  <w:num w:numId="18" w16cid:durableId="1351638528">
    <w:abstractNumId w:val="18"/>
  </w:num>
  <w:num w:numId="19" w16cid:durableId="1304843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67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AED"/>
    <w:rsid w:val="00076094"/>
    <w:rsid w:val="0008785F"/>
    <w:rsid w:val="00090CBE"/>
    <w:rsid w:val="00094DEC"/>
    <w:rsid w:val="000A2D8A"/>
    <w:rsid w:val="000D26A6"/>
    <w:rsid w:val="000D2B90"/>
    <w:rsid w:val="000D6ED8"/>
    <w:rsid w:val="000D717B"/>
    <w:rsid w:val="00100B28"/>
    <w:rsid w:val="00117316"/>
    <w:rsid w:val="00117902"/>
    <w:rsid w:val="001209B4"/>
    <w:rsid w:val="00162307"/>
    <w:rsid w:val="001761FC"/>
    <w:rsid w:val="00182655"/>
    <w:rsid w:val="001840F2"/>
    <w:rsid w:val="00185134"/>
    <w:rsid w:val="001856C6"/>
    <w:rsid w:val="00191B5F"/>
    <w:rsid w:val="00192487"/>
    <w:rsid w:val="00193416"/>
    <w:rsid w:val="00195073"/>
    <w:rsid w:val="0019648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2EF"/>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A10"/>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13C"/>
    <w:rsid w:val="004E355B"/>
    <w:rsid w:val="005028E5"/>
    <w:rsid w:val="00503735"/>
    <w:rsid w:val="00510292"/>
    <w:rsid w:val="00516A88"/>
    <w:rsid w:val="00522065"/>
    <w:rsid w:val="005224F2"/>
    <w:rsid w:val="005324C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5662"/>
    <w:rsid w:val="006379E9"/>
    <w:rsid w:val="006438CB"/>
    <w:rsid w:val="006529B9"/>
    <w:rsid w:val="00654695"/>
    <w:rsid w:val="0065500A"/>
    <w:rsid w:val="00655217"/>
    <w:rsid w:val="0065727C"/>
    <w:rsid w:val="00674A78"/>
    <w:rsid w:val="00687A4C"/>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731"/>
    <w:rsid w:val="007B53D8"/>
    <w:rsid w:val="007B6A74"/>
    <w:rsid w:val="007C22C5"/>
    <w:rsid w:val="007C57E1"/>
    <w:rsid w:val="007C5811"/>
    <w:rsid w:val="007D2DF5"/>
    <w:rsid w:val="007D2EF5"/>
    <w:rsid w:val="007D451A"/>
    <w:rsid w:val="007D5E3E"/>
    <w:rsid w:val="007D7596"/>
    <w:rsid w:val="007E242C"/>
    <w:rsid w:val="007E6631"/>
    <w:rsid w:val="007F7FE5"/>
    <w:rsid w:val="00803A12"/>
    <w:rsid w:val="00805417"/>
    <w:rsid w:val="00805A1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C6C"/>
    <w:rsid w:val="00883306"/>
    <w:rsid w:val="008904F9"/>
    <w:rsid w:val="00890E4C"/>
    <w:rsid w:val="00890E74"/>
    <w:rsid w:val="00892798"/>
    <w:rsid w:val="0089418F"/>
    <w:rsid w:val="00897C29"/>
    <w:rsid w:val="008A1A9C"/>
    <w:rsid w:val="008A4633"/>
    <w:rsid w:val="008B032E"/>
    <w:rsid w:val="008C0FA2"/>
    <w:rsid w:val="008C1E49"/>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D8A"/>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4C7"/>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2F7"/>
    <w:rsid w:val="00B5602D"/>
    <w:rsid w:val="00B60125"/>
    <w:rsid w:val="00B6656B"/>
    <w:rsid w:val="00B71625"/>
    <w:rsid w:val="00B75C54"/>
    <w:rsid w:val="00B8710E"/>
    <w:rsid w:val="00B92A93"/>
    <w:rsid w:val="00BA17A8"/>
    <w:rsid w:val="00BA3C33"/>
    <w:rsid w:val="00BA6A1D"/>
    <w:rsid w:val="00BB0878"/>
    <w:rsid w:val="00BB1879"/>
    <w:rsid w:val="00BC0ABE"/>
    <w:rsid w:val="00BC0D86"/>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79"/>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6714"/>
    <w:rsid w:val="00FC74C7"/>
    <w:rsid w:val="00FD451D"/>
    <w:rsid w:val="00FD5B22"/>
    <w:rsid w:val="00FE1B01"/>
    <w:rsid w:val="00FE6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4237F5"/>
  <w14:defaultImageDpi w14:val="300"/>
  <w15:docId w15:val="{4FAD65AF-1D32-6B40-9C2D-0C45C211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247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C67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67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FC67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C67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67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6714"/>
  </w:style>
  <w:style w:type="character" w:customStyle="1" w:styleId="Heading1Char">
    <w:name w:val="Heading 1 Char"/>
    <w:aliases w:val="Pocket Char"/>
    <w:basedOn w:val="DefaultParagraphFont"/>
    <w:link w:val="Heading1"/>
    <w:uiPriority w:val="9"/>
    <w:rsid w:val="00FC67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6714"/>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9"/>
    <w:rsid w:val="00FC671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FC671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6714"/>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C6714"/>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B"/>
    <w:basedOn w:val="DefaultParagraphFont"/>
    <w:link w:val="textbold"/>
    <w:uiPriority w:val="20"/>
    <w:qFormat/>
    <w:rsid w:val="00FC671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C671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C6714"/>
    <w:rPr>
      <w:color w:val="auto"/>
      <w:u w:val="none"/>
    </w:rPr>
  </w:style>
  <w:style w:type="paragraph" w:styleId="DocumentMap">
    <w:name w:val="Document Map"/>
    <w:basedOn w:val="Normal"/>
    <w:link w:val="DocumentMapChar"/>
    <w:uiPriority w:val="99"/>
    <w:semiHidden/>
    <w:unhideWhenUsed/>
    <w:rsid w:val="00FC67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6714"/>
    <w:rPr>
      <w:rFonts w:ascii="Lucida Grande" w:hAnsi="Lucida Grande" w:cs="Lucida Grande"/>
    </w:rPr>
  </w:style>
  <w:style w:type="paragraph" w:customStyle="1" w:styleId="textbold">
    <w:name w:val="text bold"/>
    <w:basedOn w:val="Normal"/>
    <w:link w:val="Emphasis"/>
    <w:uiPriority w:val="20"/>
    <w:qFormat/>
    <w:rsid w:val="00ED247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99"/>
    <w:qFormat/>
    <w:rsid w:val="00ED2479"/>
    <w:pPr>
      <w:ind w:left="720"/>
      <w:contextualSpacing/>
    </w:pPr>
  </w:style>
  <w:style w:type="paragraph" w:customStyle="1" w:styleId="Emphasis1">
    <w:name w:val="Emphasis1"/>
    <w:basedOn w:val="Normal"/>
    <w:autoRedefine/>
    <w:uiPriority w:val="20"/>
    <w:qFormat/>
    <w:rsid w:val="00ED247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D2479"/>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twitter.com/elonmusk/status/1465761470147346435?s=20" TargetMode="External"/><Relationship Id="rId3" Type="http://schemas.openxmlformats.org/officeDocument/2006/relationships/customXml" Target="../customXml/item3.xml"/><Relationship Id="rId21" Type="http://schemas.openxmlformats.org/officeDocument/2006/relationships/hyperlink" Target="https://tass.com/science/1362125"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pcmag.com/news/report-russian-anti-satellite-weapons-test-causes-dangerous-space-debr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theme" Target="theme/theme1.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youtube.com/watch?v=Mg5HOnq7zD0"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27</Pages>
  <Words>12892</Words>
  <Characters>73485</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24</cp:revision>
  <dcterms:created xsi:type="dcterms:W3CDTF">2022-03-26T17:48:00Z</dcterms:created>
  <dcterms:modified xsi:type="dcterms:W3CDTF">2022-03-26T18:40:00Z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