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34CEB" w14:textId="77777777" w:rsidR="00F5717C" w:rsidRPr="00221625" w:rsidRDefault="00F5717C" w:rsidP="00F5717C">
      <w:pPr>
        <w:rPr>
          <w:rStyle w:val="StyleUnderline"/>
          <w:rFonts w:asciiTheme="majorHAnsi" w:hAnsiTheme="majorHAnsi" w:cstheme="majorHAnsi"/>
        </w:rPr>
      </w:pPr>
    </w:p>
    <w:p w14:paraId="603AC1AA" w14:textId="2A0786DD" w:rsidR="00F5717C" w:rsidRDefault="00F5717C" w:rsidP="00F5717C">
      <w:pPr>
        <w:pStyle w:val="Heading2"/>
      </w:pPr>
      <w:r>
        <w:lastRenderedPageBreak/>
        <w:t xml:space="preserve">1NC – </w:t>
      </w:r>
      <w:r>
        <w:t>T</w:t>
      </w:r>
    </w:p>
    <w:p w14:paraId="49247EFC" w14:textId="77777777" w:rsidR="00F5717C" w:rsidRPr="00221625" w:rsidRDefault="00F5717C" w:rsidP="00F5717C">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1828566D" w14:textId="77777777" w:rsidR="00F5717C" w:rsidRPr="00221625" w:rsidRDefault="00F5717C" w:rsidP="00F5717C">
      <w:pPr>
        <w:keepNext/>
        <w:keepLines/>
        <w:spacing w:before="200"/>
        <w:outlineLvl w:val="3"/>
        <w:rPr>
          <w:rFonts w:asciiTheme="majorHAnsi" w:eastAsiaTheme="majorEastAsia" w:hAnsiTheme="majorHAnsi" w:cstheme="majorHAnsi"/>
          <w:bCs/>
          <w:iCs/>
          <w:sz w:val="26"/>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1C72A9">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1C72A9">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1C72A9">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1C72A9">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14:paraId="5E885502" w14:textId="77777777" w:rsidR="00F5717C" w:rsidRPr="00221625" w:rsidRDefault="00F5717C" w:rsidP="00F5717C">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2F321D85" w14:textId="77777777" w:rsidR="00F5717C" w:rsidRPr="00221625" w:rsidRDefault="00F5717C" w:rsidP="00F5717C">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C72A9">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C72A9">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C72A9">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30A35175" w14:textId="77777777" w:rsidR="00F5717C" w:rsidRPr="00221625" w:rsidRDefault="00F5717C" w:rsidP="00F5717C">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0478BCB1" w14:textId="77777777" w:rsidR="00F5717C" w:rsidRPr="00221625" w:rsidRDefault="00F5717C" w:rsidP="00F5717C">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26EB74D8" w14:textId="77777777" w:rsidR="00F5717C" w:rsidRPr="00221625" w:rsidRDefault="00F5717C" w:rsidP="00F5717C">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StyleUnderline"/>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StyleUnderline"/>
          <w:rFonts w:asciiTheme="majorHAnsi" w:hAnsiTheme="majorHAnsi" w:cstheme="majorHAnsi"/>
        </w:rPr>
        <w:t xml:space="preserve">may be deemed a ruling </w:t>
      </w:r>
      <w:r w:rsidRPr="00221625">
        <w:rPr>
          <w:rStyle w:val="StyleUnderline"/>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StyleUnderline"/>
          <w:rFonts w:asciiTheme="majorHAnsi" w:hAnsiTheme="majorHAnsi" w:cstheme="majorHAnsi"/>
        </w:rPr>
        <w:t xml:space="preserve">Certain </w:t>
      </w:r>
      <w:r w:rsidRPr="001C72A9">
        <w:rPr>
          <w:rStyle w:val="StyleUnderline"/>
          <w:rFonts w:asciiTheme="majorHAnsi" w:hAnsiTheme="majorHAnsi" w:cstheme="majorHAnsi"/>
          <w:highlight w:val="green"/>
        </w:rPr>
        <w:t>contexts mandate</w:t>
      </w:r>
      <w:r w:rsidRPr="00221625">
        <w:rPr>
          <w:rStyle w:val="StyleUnderline"/>
          <w:rFonts w:asciiTheme="majorHAnsi" w:hAnsiTheme="majorHAnsi" w:cstheme="majorHAnsi"/>
        </w:rPr>
        <w:t xml:space="preserve"> a </w:t>
      </w:r>
      <w:r w:rsidRPr="001C72A9">
        <w:rPr>
          <w:rStyle w:val="StyleUnderline"/>
          <w:rFonts w:asciiTheme="majorHAnsi" w:hAnsiTheme="majorHAnsi" w:cstheme="majorHAnsi"/>
          <w:highlight w:val="green"/>
        </w:rPr>
        <w:t>construction of</w:t>
      </w:r>
      <w:r w:rsidRPr="00221625">
        <w:rPr>
          <w:rStyle w:val="StyleUnderline"/>
          <w:rFonts w:asciiTheme="majorHAnsi" w:hAnsiTheme="majorHAnsi" w:cstheme="majorHAnsi"/>
        </w:rPr>
        <w:t xml:space="preserve"> the term </w:t>
      </w:r>
      <w:r w:rsidRPr="001C72A9">
        <w:rPr>
          <w:rStyle w:val="StyleUnderline"/>
          <w:rFonts w:asciiTheme="majorHAnsi" w:hAnsiTheme="majorHAnsi" w:cstheme="majorHAnsi"/>
          <w:highlight w:val="green"/>
        </w:rPr>
        <w:t xml:space="preserve">"should" as </w:t>
      </w:r>
      <w:r w:rsidRPr="001C72A9">
        <w:rPr>
          <w:rStyle w:val="Emphasis"/>
          <w:rFonts w:asciiTheme="majorHAnsi" w:hAnsiTheme="majorHAnsi" w:cstheme="majorHAnsi"/>
          <w:highlight w:val="green"/>
        </w:rPr>
        <w:t>more</w:t>
      </w:r>
      <w:r w:rsidRPr="001C72A9">
        <w:rPr>
          <w:rStyle w:val="StyleUnderline"/>
          <w:rFonts w:asciiTheme="majorHAnsi" w:hAnsiTheme="majorHAnsi" w:cstheme="majorHAnsi"/>
          <w:highlight w:val="green"/>
        </w:rPr>
        <w:t xml:space="preserve"> than</w:t>
      </w:r>
      <w:r w:rsidRPr="00221625">
        <w:rPr>
          <w:rStyle w:val="StyleUnderline"/>
          <w:rFonts w:asciiTheme="majorHAnsi" w:hAnsiTheme="majorHAnsi" w:cstheme="majorHAnsi"/>
        </w:rPr>
        <w:t xml:space="preserve"> merely indicating</w:t>
      </w:r>
      <w:r w:rsidRPr="00221625">
        <w:rPr>
          <w:rFonts w:asciiTheme="majorHAnsi" w:hAnsiTheme="majorHAnsi" w:cstheme="majorHAnsi"/>
        </w:rPr>
        <w:t xml:space="preserve"> preference or </w:t>
      </w:r>
      <w:r w:rsidRPr="001C72A9">
        <w:rPr>
          <w:rStyle w:val="StyleUnderline"/>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StyleUnderline"/>
          <w:rFonts w:asciiTheme="majorHAnsi" w:hAnsiTheme="majorHAnsi" w:cstheme="majorHAnsi"/>
        </w:rPr>
        <w:t>(</w:t>
      </w:r>
      <w:r w:rsidRPr="001C72A9">
        <w:rPr>
          <w:rStyle w:val="StyleUnderline"/>
          <w:rFonts w:asciiTheme="majorHAnsi" w:hAnsiTheme="majorHAnsi" w:cstheme="majorHAnsi"/>
          <w:highlight w:val="green"/>
        </w:rPr>
        <w:t>"should" would mean</w:t>
      </w:r>
      <w:r w:rsidRPr="00221625">
        <w:rPr>
          <w:rStyle w:val="StyleUnderline"/>
          <w:rFonts w:asciiTheme="majorHAnsi" w:hAnsiTheme="majorHAnsi" w:cstheme="majorHAnsi"/>
        </w:rPr>
        <w:t xml:space="preserve"> the same as</w:t>
      </w:r>
      <w:r w:rsidRPr="00221625">
        <w:rPr>
          <w:rFonts w:asciiTheme="majorHAnsi" w:hAnsiTheme="majorHAnsi" w:cstheme="majorHAnsi"/>
        </w:rPr>
        <w:t xml:space="preserve"> "shall" or </w:t>
      </w:r>
      <w:r w:rsidRPr="001C72A9">
        <w:rPr>
          <w:rStyle w:val="StyleUnderline"/>
          <w:rFonts w:asciiTheme="majorHAnsi" w:hAnsiTheme="majorHAnsi" w:cstheme="majorHAnsi"/>
          <w:highlight w:val="green"/>
        </w:rPr>
        <w:t>"must"</w:t>
      </w:r>
      <w:r w:rsidRPr="00221625">
        <w:rPr>
          <w:rStyle w:val="StyleUnderline"/>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StyleUnderline"/>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StyleUnderline"/>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C72A9">
        <w:rPr>
          <w:rStyle w:val="StyleUnderline"/>
          <w:rFonts w:asciiTheme="majorHAnsi" w:hAnsiTheme="majorHAnsi" w:cstheme="majorHAnsi"/>
          <w:highlight w:val="green"/>
        </w:rPr>
        <w:t>the phrase denotes</w:t>
      </w:r>
      <w:r w:rsidRPr="00221625">
        <w:rPr>
          <w:rFonts w:asciiTheme="majorHAnsi" w:hAnsiTheme="majorHAnsi" w:cstheme="majorHAnsi"/>
        </w:rPr>
        <w:t xml:space="preserve"> that which in </w:t>
      </w:r>
      <w:r w:rsidRPr="001C72A9">
        <w:rPr>
          <w:rStyle w:val="StyleUnderline"/>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C72A9">
        <w:rPr>
          <w:rStyle w:val="Emphasis"/>
          <w:rFonts w:asciiTheme="majorHAnsi" w:hAnsiTheme="majorHAnsi" w:cstheme="majorHAnsi"/>
          <w:i/>
          <w:highlight w:val="green"/>
        </w:rPr>
        <w:lastRenderedPageBreak/>
        <w:t>immediately effective</w:t>
      </w:r>
      <w:r w:rsidRPr="00221625">
        <w:rPr>
          <w:rStyle w:val="StyleUnderline"/>
          <w:rFonts w:asciiTheme="majorHAnsi" w:hAnsiTheme="majorHAnsi" w:cstheme="majorHAnsi"/>
        </w:rPr>
        <w:t xml:space="preserve">, as </w:t>
      </w:r>
      <w:r w:rsidRPr="001C72A9">
        <w:rPr>
          <w:rStyle w:val="StyleUnderline"/>
          <w:rFonts w:asciiTheme="majorHAnsi" w:hAnsiTheme="majorHAnsi" w:cstheme="majorHAnsi"/>
          <w:highlight w:val="green"/>
        </w:rPr>
        <w:t>opposed to</w:t>
      </w:r>
      <w:r w:rsidRPr="00221625">
        <w:rPr>
          <w:rStyle w:val="StyleUnderline"/>
          <w:rFonts w:asciiTheme="majorHAnsi" w:hAnsiTheme="majorHAnsi" w:cstheme="majorHAnsi"/>
        </w:rPr>
        <w:t xml:space="preserve"> something that </w:t>
      </w:r>
      <w:r w:rsidRPr="00221625">
        <w:rPr>
          <w:rStyle w:val="StyleUnderline"/>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StyleUnderline"/>
          <w:rFonts w:asciiTheme="majorHAnsi" w:hAnsiTheme="majorHAnsi" w:cstheme="majorHAnsi"/>
        </w:rPr>
        <w:t xml:space="preserve">become effective </w:t>
      </w:r>
      <w:r w:rsidRPr="001C72A9">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31EE5232" w14:textId="77777777" w:rsidR="00F5717C" w:rsidRDefault="00F5717C" w:rsidP="00F5717C">
      <w:pPr>
        <w:pStyle w:val="Heading4"/>
        <w:rPr>
          <w:rFonts w:asciiTheme="majorHAnsi" w:hAnsiTheme="majorHAnsi" w:cstheme="majorHAnsi"/>
        </w:rPr>
      </w:pPr>
      <w:r>
        <w:rPr>
          <w:rFonts w:asciiTheme="majorHAnsi" w:hAnsiTheme="majorHAnsi" w:cstheme="majorHAnsi"/>
        </w:rPr>
        <w:t>Member nations of the WTO are</w:t>
      </w:r>
    </w:p>
    <w:p w14:paraId="1ED405D5" w14:textId="77777777" w:rsidR="00F5717C" w:rsidRPr="00906900" w:rsidRDefault="00F5717C" w:rsidP="00F5717C">
      <w:pPr>
        <w:rPr>
          <w:rStyle w:val="Style13ptBold"/>
          <w:b w:val="0"/>
        </w:rPr>
      </w:pPr>
      <w:r>
        <w:rPr>
          <w:rStyle w:val="Style13ptBold"/>
        </w:rPr>
        <w:t xml:space="preserve">Cal Chamber </w:t>
      </w:r>
      <w:r w:rsidRPr="00906900">
        <w:rPr>
          <w:rStyle w:val="Style13ptBold"/>
          <w:b w:val="0"/>
          <w:bCs/>
          <w:sz w:val="16"/>
          <w:szCs w:val="16"/>
        </w:rPr>
        <w:t>[“</w:t>
      </w:r>
      <w:r w:rsidRPr="00906900">
        <w:rPr>
          <w:szCs w:val="16"/>
        </w:rPr>
        <w:t>World Trade Organization,” California Chamber of Commerce] JL</w:t>
      </w:r>
    </w:p>
    <w:p w14:paraId="46F082A9" w14:textId="77777777" w:rsidR="00F5717C" w:rsidRPr="00906900" w:rsidRDefault="00F5717C" w:rsidP="00F5717C">
      <w:pPr>
        <w:rPr>
          <w:sz w:val="12"/>
        </w:rPr>
      </w:pPr>
      <w:r w:rsidRPr="001C72A9">
        <w:rPr>
          <w:rStyle w:val="StyleUnderline"/>
          <w:highlight w:val="green"/>
        </w:rPr>
        <w:t xml:space="preserve">The </w:t>
      </w:r>
      <w:r w:rsidRPr="001C72A9">
        <w:rPr>
          <w:rStyle w:val="Emphasis"/>
          <w:highlight w:val="green"/>
        </w:rPr>
        <w:t>WTO</w:t>
      </w:r>
      <w:r w:rsidRPr="00906900">
        <w:rPr>
          <w:rStyle w:val="StyleUnderline"/>
        </w:rPr>
        <w:t xml:space="preserve"> and its </w:t>
      </w:r>
      <w:r w:rsidRPr="001C72A9">
        <w:rPr>
          <w:rStyle w:val="Emphasis"/>
          <w:highlight w:val="green"/>
        </w:rPr>
        <w:t>164 member nations</w:t>
      </w:r>
      <w:r w:rsidRPr="001C72A9">
        <w:rPr>
          <w:rStyle w:val="StyleUnderline"/>
          <w:highlight w:val="green"/>
        </w:rPr>
        <w:t xml:space="preserve"> is the only global</w:t>
      </w:r>
      <w:r w:rsidRPr="00906900">
        <w:rPr>
          <w:rStyle w:val="StyleUnderline"/>
        </w:rPr>
        <w:t xml:space="preserve"> international </w:t>
      </w:r>
      <w:r w:rsidRPr="001C72A9">
        <w:rPr>
          <w:rStyle w:val="StyleUnderline"/>
          <w:highlight w:val="green"/>
        </w:rPr>
        <w:t>organization dealing with</w:t>
      </w:r>
      <w:r w:rsidRPr="00906900">
        <w:rPr>
          <w:rStyle w:val="StyleUnderline"/>
        </w:rPr>
        <w:t xml:space="preserve"> the rules of </w:t>
      </w:r>
      <w:r w:rsidRPr="001C72A9">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13D175C6" w14:textId="77777777" w:rsidR="00F5717C" w:rsidRPr="00221625" w:rsidRDefault="00F5717C" w:rsidP="00F5717C">
      <w:pPr>
        <w:ind w:right="288"/>
        <w:rPr>
          <w:rFonts w:asciiTheme="majorHAnsi" w:eastAsia="Times New Roman" w:hAnsiTheme="majorHAnsi" w:cstheme="majorHAnsi"/>
          <w:sz w:val="20"/>
          <w:szCs w:val="20"/>
        </w:rPr>
      </w:pPr>
    </w:p>
    <w:p w14:paraId="659FE161" w14:textId="77777777" w:rsidR="00F5717C" w:rsidRDefault="00F5717C" w:rsidP="00F5717C">
      <w:pPr>
        <w:pStyle w:val="Heading4"/>
      </w:pPr>
      <w:r>
        <w:t>Reduce means</w:t>
      </w:r>
    </w:p>
    <w:p w14:paraId="419625C6" w14:textId="77777777" w:rsidR="00F5717C" w:rsidRPr="0007529D" w:rsidRDefault="00F5717C" w:rsidP="00F5717C">
      <w:pPr>
        <w:rPr>
          <w:rStyle w:val="Style13ptBold"/>
          <w:b w:val="0"/>
          <w:bCs/>
        </w:rPr>
      </w:pPr>
      <w:r>
        <w:rPr>
          <w:rStyle w:val="Style13ptBold"/>
        </w:rPr>
        <w:t xml:space="preserve">Cambridge n.d. </w:t>
      </w:r>
      <w:r w:rsidRPr="0007529D">
        <w:rPr>
          <w:rStyle w:val="Style13ptBold"/>
          <w:b w:val="0"/>
          <w:bCs/>
          <w:sz w:val="16"/>
          <w:szCs w:val="16"/>
        </w:rPr>
        <w:t>[“Reduce,” Cambridge English Dictionary] JL</w:t>
      </w:r>
    </w:p>
    <w:p w14:paraId="3833E71C" w14:textId="77777777" w:rsidR="00F5717C" w:rsidRDefault="00F5717C" w:rsidP="00F5717C">
      <w:pPr>
        <w:rPr>
          <w:sz w:val="12"/>
        </w:rPr>
      </w:pPr>
      <w:r w:rsidRPr="0007529D">
        <w:rPr>
          <w:sz w:val="12"/>
        </w:rPr>
        <w:t xml:space="preserve">to become or </w:t>
      </w:r>
      <w:r w:rsidRPr="001C72A9">
        <w:rPr>
          <w:rStyle w:val="StyleUnderline"/>
          <w:highlight w:val="green"/>
        </w:rPr>
        <w:t>to make something</w:t>
      </w:r>
      <w:r w:rsidRPr="0007529D">
        <w:rPr>
          <w:sz w:val="12"/>
        </w:rPr>
        <w:t> become </w:t>
      </w:r>
      <w:r w:rsidRPr="001C72A9">
        <w:rPr>
          <w:rStyle w:val="StyleUnderline"/>
          <w:highlight w:val="green"/>
        </w:rPr>
        <w:t>smaller</w:t>
      </w:r>
      <w:r w:rsidRPr="0007529D">
        <w:rPr>
          <w:rStyle w:val="StyleUnderline"/>
        </w:rPr>
        <w:t> in size, amount, degree</w:t>
      </w:r>
      <w:r w:rsidRPr="0007529D">
        <w:rPr>
          <w:sz w:val="12"/>
        </w:rPr>
        <w:t>, importance, etc.:</w:t>
      </w:r>
    </w:p>
    <w:p w14:paraId="3A35F045" w14:textId="77777777" w:rsidR="00F5717C" w:rsidRPr="00E5209E" w:rsidRDefault="00F5717C" w:rsidP="00F5717C">
      <w:pPr>
        <w:rPr>
          <w:sz w:val="12"/>
        </w:rPr>
      </w:pPr>
    </w:p>
    <w:p w14:paraId="424F4B67" w14:textId="77777777" w:rsidR="00F5717C" w:rsidRDefault="00F5717C" w:rsidP="00F5717C">
      <w:pPr>
        <w:pStyle w:val="Heading4"/>
      </w:pPr>
      <w:r>
        <w:t>Intellectual property protections are</w:t>
      </w:r>
    </w:p>
    <w:p w14:paraId="770C7B11" w14:textId="77777777" w:rsidR="00F5717C" w:rsidRPr="006466B8" w:rsidRDefault="00F5717C" w:rsidP="00F5717C">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34DA3469" w14:textId="77777777" w:rsidR="00F5717C" w:rsidRDefault="00F5717C" w:rsidP="00F5717C">
      <w:pPr>
        <w:rPr>
          <w:sz w:val="12"/>
        </w:rPr>
      </w:pPr>
      <w:r w:rsidRPr="006466B8">
        <w:rPr>
          <w:rStyle w:val="StyleUnderline"/>
        </w:rPr>
        <w:t xml:space="preserve">The key forms of intellectual property protection are </w:t>
      </w:r>
      <w:r w:rsidRPr="001C72A9">
        <w:rPr>
          <w:rStyle w:val="StyleUnderline"/>
          <w:highlight w:val="green"/>
        </w:rPr>
        <w:t xml:space="preserve">patents, copyrights, </w:t>
      </w:r>
      <w:proofErr w:type="gramStart"/>
      <w:r w:rsidRPr="001C72A9">
        <w:rPr>
          <w:rStyle w:val="StyleUnderline"/>
          <w:highlight w:val="green"/>
        </w:rPr>
        <w:t>trademarks</w:t>
      </w:r>
      <w:proofErr w:type="gramEnd"/>
      <w:r w:rsidRPr="001C72A9">
        <w:rPr>
          <w:rStyle w:val="StyleUnderline"/>
          <w:highlight w:val="green"/>
        </w:rPr>
        <w:t xml:space="preserve"> and trade secrets</w:t>
      </w:r>
      <w:r w:rsidRPr="006466B8">
        <w:rPr>
          <w:sz w:val="12"/>
        </w:rPr>
        <w:t xml:space="preserve">. Because intellectual property shares many of the characteristics of real and personal property, associated rights permit intellectual property to be treated as an asset that can be bought, sold, </w:t>
      </w:r>
      <w:proofErr w:type="gramStart"/>
      <w:r w:rsidRPr="006466B8">
        <w:rPr>
          <w:sz w:val="12"/>
        </w:rPr>
        <w:t>licensed</w:t>
      </w:r>
      <w:proofErr w:type="gramEnd"/>
      <w:r w:rsidRPr="006466B8">
        <w:rPr>
          <w:sz w:val="12"/>
        </w:rPr>
        <w:t xml:space="preserve"> or given away. Intellectual property laws enable owners, </w:t>
      </w:r>
      <w:proofErr w:type="gramStart"/>
      <w:r w:rsidRPr="006466B8">
        <w:rPr>
          <w:sz w:val="12"/>
        </w:rPr>
        <w:t>inventors</w:t>
      </w:r>
      <w:proofErr w:type="gramEnd"/>
      <w:r w:rsidRPr="006466B8">
        <w:rPr>
          <w:sz w:val="12"/>
        </w:rPr>
        <w:t xml:space="preserve"> and creators to protect their property from unauthorized use.</w:t>
      </w:r>
    </w:p>
    <w:p w14:paraId="32197617" w14:textId="77777777" w:rsidR="00F5717C" w:rsidRDefault="00F5717C" w:rsidP="00F5717C">
      <w:pPr>
        <w:pStyle w:val="Heading4"/>
      </w:pPr>
      <w:r>
        <w:t>Medicine is</w:t>
      </w:r>
    </w:p>
    <w:p w14:paraId="15D410F2" w14:textId="77777777" w:rsidR="00F5717C" w:rsidRPr="00BD6AF4" w:rsidRDefault="00F5717C" w:rsidP="00F5717C">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039ADD6C" w14:textId="77777777" w:rsidR="00F5717C" w:rsidRPr="001A6570" w:rsidRDefault="00F5717C" w:rsidP="00F5717C">
      <w:pPr>
        <w:rPr>
          <w:sz w:val="12"/>
        </w:rPr>
      </w:pPr>
      <w:r w:rsidRPr="001C72A9">
        <w:rPr>
          <w:rStyle w:val="Emphasis"/>
          <w:highlight w:val="green"/>
        </w:rPr>
        <w:t>The</w:t>
      </w:r>
      <w:r w:rsidRPr="00BD6AF4">
        <w:rPr>
          <w:rStyle w:val="Emphasis"/>
        </w:rPr>
        <w:t xml:space="preserve"> science or </w:t>
      </w:r>
      <w:r w:rsidRPr="001C72A9">
        <w:rPr>
          <w:rStyle w:val="Emphasis"/>
          <w:highlight w:val="green"/>
        </w:rPr>
        <w:t>practice of the diagnosis, treatment, and prevention of disease</w:t>
      </w:r>
      <w:r w:rsidRPr="001A6570">
        <w:rPr>
          <w:sz w:val="12"/>
        </w:rPr>
        <w:t xml:space="preserve"> (in technical use often taken to exclude surgery)</w:t>
      </w:r>
    </w:p>
    <w:p w14:paraId="672D32FA" w14:textId="77777777" w:rsidR="00F5717C" w:rsidRDefault="00F5717C" w:rsidP="00F5717C"/>
    <w:p w14:paraId="4C098A3E" w14:textId="77777777" w:rsidR="00F5717C" w:rsidRDefault="00F5717C" w:rsidP="00F5717C">
      <w:pPr>
        <w:pStyle w:val="Heading4"/>
      </w:pPr>
      <w:r>
        <w:lastRenderedPageBreak/>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25095C2B" w14:textId="77777777" w:rsidR="00F5717C" w:rsidRDefault="00F5717C" w:rsidP="00F5717C">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7321A9D2" w14:textId="77777777" w:rsidR="00F5717C" w:rsidRPr="002B503D" w:rsidRDefault="00F5717C" w:rsidP="00F5717C">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6D7CD313" w14:textId="77777777" w:rsidR="00F5717C" w:rsidRPr="00B073BF" w:rsidRDefault="00F5717C" w:rsidP="00F5717C">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12637ED6" w14:textId="455562A0" w:rsidR="002075F4" w:rsidRDefault="002075F4" w:rsidP="00F5717C">
      <w:pPr>
        <w:pStyle w:val="Heading4"/>
      </w:pPr>
      <w:r>
        <w:t>At best, they’re egregiously extra T because they defend reducing IP for goods other than medicines – links to limits and ground because it justifies infinite Frankenstein planks</w:t>
      </w:r>
    </w:p>
    <w:p w14:paraId="27EB1F7C" w14:textId="4F2FF581" w:rsidR="009436E3" w:rsidRDefault="002075F4" w:rsidP="00F5717C">
      <w:pPr>
        <w:pStyle w:val="Heading4"/>
      </w:pPr>
      <w:r>
        <w:t>T</w:t>
      </w:r>
      <w:r w:rsidR="009436E3">
        <w:t xml:space="preserve">VA – read a plan that </w:t>
      </w:r>
      <w:r w:rsidR="0014596D">
        <w:t xml:space="preserve">waives </w:t>
      </w:r>
      <w:r w:rsidR="00530AE1">
        <w:t xml:space="preserve">COVID </w:t>
      </w:r>
      <w:r w:rsidR="0014596D">
        <w:t xml:space="preserve">IP like Peninsula’s vaccine imperialism </w:t>
      </w:r>
      <w:proofErr w:type="spellStart"/>
      <w:r w:rsidR="0014596D">
        <w:t>aff</w:t>
      </w:r>
      <w:proofErr w:type="spellEnd"/>
      <w:r w:rsidR="0014596D">
        <w:t xml:space="preserve"> or a plan that reduces IP to </w:t>
      </w:r>
      <w:r w:rsidR="009436E3">
        <w:t>solve biopiracy, like Westwood’s – solvency deficits are neg ground – proves there’s room for contestation</w:t>
      </w:r>
    </w:p>
    <w:p w14:paraId="394257F9" w14:textId="447D61B3" w:rsidR="009436E3" w:rsidRPr="009436E3" w:rsidRDefault="009436E3" w:rsidP="009436E3">
      <w:proofErr w:type="spellStart"/>
      <w:r w:rsidRPr="00741081">
        <w:rPr>
          <w:b/>
          <w:sz w:val="26"/>
          <w:szCs w:val="26"/>
        </w:rPr>
        <w:t>Breske</w:t>
      </w:r>
      <w:proofErr w:type="spellEnd"/>
      <w:r w:rsidRPr="00741081">
        <w:rPr>
          <w:b/>
          <w:sz w:val="26"/>
          <w:szCs w:val="26"/>
        </w:rPr>
        <w:t xml:space="preserve"> ’18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41081">
        <w:t>Biocolonialism</w:t>
      </w:r>
      <w:proofErr w:type="spellEnd"/>
      <w:r w:rsidRPr="00741081">
        <w:t>: Examining Biopiracy, Inequality, and Power”, Spectra, 6(2), pp.58–73. DOI: http://doi.org/10.21061/spectra.v6i2.a.6]//pranav</w:t>
      </w:r>
    </w:p>
    <w:p w14:paraId="065BD965" w14:textId="77777777" w:rsidR="009F709C" w:rsidRDefault="009436E3" w:rsidP="009436E3">
      <w:pPr>
        <w:rPr>
          <w:b/>
          <w:u w:val="single"/>
        </w:rPr>
      </w:pPr>
      <w:r w:rsidRPr="00741081">
        <w:rPr>
          <w:szCs w:val="16"/>
        </w:rPr>
        <w:t xml:space="preserve">Through examples of epistemic exploitation and a review of current literature on </w:t>
      </w:r>
      <w:proofErr w:type="spellStart"/>
      <w:r w:rsidRPr="00741081">
        <w:rPr>
          <w:szCs w:val="16"/>
        </w:rPr>
        <w:t>biocolonialism</w:t>
      </w:r>
      <w:proofErr w:type="spellEnd"/>
      <w:r w:rsidRPr="00741081">
        <w:rPr>
          <w:szCs w:val="16"/>
        </w:rPr>
        <w:t xml:space="preserve">, this paper will highlight issues of indigenous knowledge and resource appropriation and how they relate to neoliberal economic practices. According to Lorenzo Veracini, </w:t>
      </w:r>
      <w:r w:rsidRPr="009436E3">
        <w:rPr>
          <w:u w:val="single"/>
        </w:rPr>
        <w:t xml:space="preserve">the least visible types of colonial subjugation, like informal colonialism and trade imperialism, are the most resistant to </w:t>
      </w:r>
      <w:proofErr w:type="spellStart"/>
      <w:proofErr w:type="gramStart"/>
      <w:r w:rsidRPr="009436E3">
        <w:rPr>
          <w:u w:val="single"/>
        </w:rPr>
        <w:t>change</w:t>
      </w:r>
      <w:r w:rsidRPr="009436E3">
        <w:rPr>
          <w:szCs w:val="16"/>
        </w:rPr>
        <w:t>.i</w:t>
      </w:r>
      <w:proofErr w:type="spellEnd"/>
      <w:proofErr w:type="gramEnd"/>
      <w:r w:rsidRPr="009436E3">
        <w:rPr>
          <w:szCs w:val="16"/>
        </w:rPr>
        <w:t xml:space="preserve"> </w:t>
      </w:r>
      <w:r w:rsidRPr="009436E3">
        <w:rPr>
          <w:b/>
          <w:u w:val="single"/>
        </w:rPr>
        <w:t xml:space="preserve">This is especially true for </w:t>
      </w:r>
      <w:proofErr w:type="spellStart"/>
      <w:r w:rsidRPr="001C72A9">
        <w:rPr>
          <w:b/>
          <w:highlight w:val="green"/>
          <w:u w:val="single"/>
        </w:rPr>
        <w:t>biocolonialism</w:t>
      </w:r>
      <w:proofErr w:type="spellEnd"/>
      <w:r w:rsidRPr="00741081">
        <w:rPr>
          <w:b/>
          <w:u w:val="single"/>
        </w:rPr>
        <w:t xml:space="preserve">, which arises through the dominant discourse of neoliberal economic practices </w:t>
      </w:r>
      <w:r w:rsidRPr="00741081">
        <w:rPr>
          <w:b/>
          <w:u w:val="single"/>
        </w:rPr>
        <w:lastRenderedPageBreak/>
        <w:t>around the world.</w:t>
      </w:r>
      <w:r w:rsidRPr="00741081">
        <w:rPr>
          <w:szCs w:val="16"/>
        </w:rPr>
        <w:t xml:space="preserve"> </w:t>
      </w:r>
      <w:r w:rsidRPr="009436E3">
        <w:rPr>
          <w:u w:val="single"/>
        </w:rPr>
        <w:t>This</w:t>
      </w:r>
      <w:r w:rsidRPr="00741081">
        <w:rPr>
          <w:u w:val="single"/>
        </w:rPr>
        <w:t xml:space="preserve"> form of colonialism is based on the exploitation and extraction of traditional resources and knowledge through western conceptions of property ownership.</w:t>
      </w:r>
      <w:r w:rsidRPr="00741081">
        <w:rPr>
          <w:szCs w:val="16"/>
        </w:rPr>
        <w:t xml:space="preserve"> </w:t>
      </w:r>
      <w:r w:rsidRPr="00741081">
        <w:rPr>
          <w:u w:val="single"/>
        </w:rPr>
        <w:t xml:space="preserve">Neoliberalism </w:t>
      </w:r>
      <w:r w:rsidRPr="001C72A9">
        <w:rPr>
          <w:highlight w:val="green"/>
          <w:u w:val="single"/>
        </w:rPr>
        <w:t>has created</w:t>
      </w:r>
      <w:r w:rsidRPr="00741081">
        <w:rPr>
          <w:u w:val="single"/>
        </w:rPr>
        <w:t xml:space="preserve"> a polarization in the world through </w:t>
      </w:r>
      <w:r w:rsidRPr="001C72A9">
        <w:rPr>
          <w:highlight w:val="green"/>
          <w:u w:val="single"/>
        </w:rPr>
        <w:t>conflicts between ethnicities</w:t>
      </w:r>
      <w:r w:rsidRPr="00741081">
        <w:rPr>
          <w:u w:val="single"/>
        </w:rPr>
        <w:t xml:space="preserve"> </w:t>
      </w:r>
      <w:r w:rsidRPr="001C72A9">
        <w:rPr>
          <w:highlight w:val="green"/>
          <w:u w:val="single"/>
        </w:rPr>
        <w:t>and socio-economic levels</w:t>
      </w:r>
      <w:r w:rsidRPr="00741081">
        <w:rPr>
          <w:u w:val="single"/>
        </w:rPr>
        <w:t xml:space="preserve">, </w:t>
      </w:r>
      <w:r w:rsidRPr="001C72A9">
        <w:rPr>
          <w:highlight w:val="green"/>
          <w:u w:val="single"/>
        </w:rPr>
        <w:t xml:space="preserve">resulting in </w:t>
      </w:r>
      <w:r w:rsidRPr="00741081">
        <w:rPr>
          <w:u w:val="single"/>
        </w:rPr>
        <w:t xml:space="preserve">a </w:t>
      </w:r>
      <w:r w:rsidRPr="001C72A9">
        <w:rPr>
          <w:highlight w:val="green"/>
          <w:u w:val="single"/>
        </w:rPr>
        <w:t>dichotomy</w:t>
      </w:r>
      <w:r w:rsidRPr="00741081">
        <w:rPr>
          <w:u w:val="single"/>
        </w:rPr>
        <w:t xml:space="preserve"> between the Global North and the Global South</w:t>
      </w:r>
      <w:r w:rsidRPr="00741081">
        <w:rPr>
          <w:szCs w:val="16"/>
        </w:rPr>
        <w:t xml:space="preserve">. </w:t>
      </w:r>
      <w:r w:rsidRPr="00741081">
        <w:rPr>
          <w:b/>
          <w:u w:val="single"/>
        </w:rPr>
        <w:t xml:space="preserve">Concepts of western legal practices, </w:t>
      </w:r>
      <w:r w:rsidRPr="001C72A9">
        <w:rPr>
          <w:b/>
          <w:highlight w:val="green"/>
          <w:u w:val="single"/>
        </w:rPr>
        <w:t>intellectual property rights</w:t>
      </w:r>
      <w:r w:rsidRPr="00741081">
        <w:rPr>
          <w:b/>
          <w:u w:val="single"/>
        </w:rPr>
        <w:t xml:space="preserve">, national </w:t>
      </w:r>
      <w:r w:rsidRPr="009436E3">
        <w:rPr>
          <w:b/>
          <w:u w:val="single"/>
        </w:rPr>
        <w:t>property laws, and biotechnology</w:t>
      </w:r>
      <w:r w:rsidRPr="00741081">
        <w:rPr>
          <w:b/>
          <w:u w:val="single"/>
        </w:rPr>
        <w:t xml:space="preserve"> innovations </w:t>
      </w:r>
      <w:r w:rsidRPr="001C72A9">
        <w:rPr>
          <w:b/>
          <w:highlight w:val="green"/>
          <w:u w:val="single"/>
        </w:rPr>
        <w:t xml:space="preserve">create a system of </w:t>
      </w:r>
      <w:proofErr w:type="spellStart"/>
      <w:r w:rsidRPr="001C72A9">
        <w:rPr>
          <w:b/>
          <w:highlight w:val="green"/>
          <w:u w:val="single"/>
        </w:rPr>
        <w:t>biocolonialism</w:t>
      </w:r>
      <w:proofErr w:type="spellEnd"/>
      <w:r w:rsidRPr="00741081">
        <w:rPr>
          <w:b/>
          <w:u w:val="single"/>
        </w:rPr>
        <w:t xml:space="preserve"> </w:t>
      </w:r>
      <w:r w:rsidRPr="001C72A9">
        <w:rPr>
          <w:b/>
          <w:highlight w:val="green"/>
          <w:u w:val="single"/>
        </w:rPr>
        <w:t>with the</w:t>
      </w:r>
      <w:r w:rsidRPr="00741081">
        <w:rPr>
          <w:b/>
          <w:u w:val="single"/>
        </w:rPr>
        <w:t xml:space="preserve"> dominant </w:t>
      </w:r>
      <w:r w:rsidRPr="001C72A9">
        <w:rPr>
          <w:b/>
          <w:highlight w:val="green"/>
          <w:u w:val="single"/>
        </w:rPr>
        <w:t>North capitalizing</w:t>
      </w:r>
      <w:r w:rsidRPr="00741081">
        <w:rPr>
          <w:b/>
          <w:u w:val="single"/>
        </w:rPr>
        <w:t xml:space="preserve"> on these policies and </w:t>
      </w:r>
      <w:proofErr w:type="spellStart"/>
      <w:proofErr w:type="gramStart"/>
      <w:r w:rsidRPr="00741081">
        <w:rPr>
          <w:b/>
          <w:u w:val="single"/>
        </w:rPr>
        <w:t>practices.</w:t>
      </w:r>
      <w:r w:rsidRPr="00741081">
        <w:rPr>
          <w:szCs w:val="16"/>
        </w:rPr>
        <w:t>ii</w:t>
      </w:r>
      <w:proofErr w:type="spellEnd"/>
      <w:proofErr w:type="gramEnd"/>
      <w:r w:rsidRPr="00741081">
        <w:rPr>
          <w:szCs w:val="16"/>
        </w:rPr>
        <w:t xml:space="preserve"> </w:t>
      </w:r>
      <w:r w:rsidRPr="001C72A9">
        <w:rPr>
          <w:b/>
          <w:highlight w:val="green"/>
          <w:u w:val="single"/>
        </w:rPr>
        <w:t>This</w:t>
      </w:r>
      <w:r w:rsidRPr="00741081">
        <w:rPr>
          <w:b/>
          <w:u w:val="single"/>
        </w:rPr>
        <w:t xml:space="preserve"> has adversely affected the Global South in many ways and </w:t>
      </w:r>
      <w:r w:rsidRPr="001C72A9">
        <w:rPr>
          <w:b/>
          <w:highlight w:val="green"/>
          <w:u w:val="single"/>
        </w:rPr>
        <w:t>acts</w:t>
      </w:r>
      <w:r w:rsidRPr="00741081">
        <w:rPr>
          <w:b/>
          <w:u w:val="single"/>
        </w:rPr>
        <w:t xml:space="preserve"> </w:t>
      </w:r>
      <w:r w:rsidRPr="001C72A9">
        <w:rPr>
          <w:b/>
          <w:highlight w:val="green"/>
          <w:u w:val="single"/>
        </w:rPr>
        <w:t>as</w:t>
      </w:r>
      <w:r w:rsidRPr="00741081">
        <w:rPr>
          <w:b/>
          <w:u w:val="single"/>
        </w:rPr>
        <w:t xml:space="preserve"> an ideology </w:t>
      </w:r>
      <w:r w:rsidRPr="001C72A9">
        <w:rPr>
          <w:b/>
          <w:highlight w:val="green"/>
          <w:u w:val="single"/>
        </w:rPr>
        <w:t>promoting</w:t>
      </w:r>
      <w:r w:rsidRPr="00741081">
        <w:rPr>
          <w:b/>
          <w:u w:val="single"/>
        </w:rPr>
        <w:t xml:space="preserve"> profit and economic </w:t>
      </w:r>
      <w:r w:rsidRPr="001C72A9">
        <w:rPr>
          <w:b/>
          <w:highlight w:val="green"/>
          <w:u w:val="single"/>
        </w:rPr>
        <w:t>growth at the</w:t>
      </w:r>
      <w:r w:rsidRPr="00741081">
        <w:rPr>
          <w:b/>
          <w:u w:val="single"/>
        </w:rPr>
        <w:t xml:space="preserve"> </w:t>
      </w:r>
      <w:r w:rsidRPr="001C72A9">
        <w:rPr>
          <w:b/>
          <w:highlight w:val="green"/>
          <w:u w:val="single"/>
        </w:rPr>
        <w:t>expense of the marginalized</w:t>
      </w:r>
      <w:r w:rsidRPr="00741081">
        <w:rPr>
          <w:b/>
          <w:u w:val="single"/>
        </w:rPr>
        <w:t>.</w:t>
      </w:r>
      <w:r w:rsidRPr="00741081">
        <w:rPr>
          <w:szCs w:val="16"/>
        </w:rPr>
        <w:t xml:space="preserve"> </w:t>
      </w:r>
      <w:r w:rsidRPr="009436E3">
        <w:rPr>
          <w:u w:val="single"/>
        </w:rPr>
        <w:t xml:space="preserve">The shift to neoliberalism has increased the divide between the developed and developing world and the “ideology of the market, and the omnipresence of market forces, have left an indelible mark on the western conception of </w:t>
      </w:r>
      <w:proofErr w:type="spellStart"/>
      <w:r w:rsidRPr="009436E3">
        <w:rPr>
          <w:u w:val="single"/>
        </w:rPr>
        <w:t>knowledge.”</w:t>
      </w:r>
      <w:r w:rsidRPr="009436E3">
        <w:rPr>
          <w:szCs w:val="16"/>
        </w:rPr>
        <w:t>iii</w:t>
      </w:r>
      <w:proofErr w:type="spellEnd"/>
      <w:r w:rsidRPr="009436E3">
        <w:rPr>
          <w:szCs w:val="16"/>
        </w:rPr>
        <w:t xml:space="preserve"> </w:t>
      </w:r>
      <w:r w:rsidRPr="009436E3">
        <w:rPr>
          <w:b/>
          <w:u w:val="single"/>
        </w:rPr>
        <w:t>Power is often in the hands of</w:t>
      </w:r>
      <w:r w:rsidRPr="00741081">
        <w:rPr>
          <w:b/>
          <w:u w:val="single"/>
        </w:rPr>
        <w:t xml:space="preserve"> transnational corporations and lobbyist groups with the global economy becoming larger than individual nation-state </w:t>
      </w:r>
      <w:proofErr w:type="spellStart"/>
      <w:r w:rsidRPr="009436E3">
        <w:rPr>
          <w:b/>
          <w:u w:val="single"/>
        </w:rPr>
        <w:t>economies.</w:t>
      </w:r>
      <w:r w:rsidRPr="009436E3">
        <w:rPr>
          <w:szCs w:val="16"/>
        </w:rPr>
        <w:t>iv</w:t>
      </w:r>
      <w:proofErr w:type="spellEnd"/>
      <w:r w:rsidRPr="009436E3">
        <w:rPr>
          <w:szCs w:val="16"/>
        </w:rPr>
        <w:t xml:space="preserve"> Cori Hayden theorizes that bioprospecting is “an important site for thinking about how neoliberalism </w:t>
      </w:r>
      <w:proofErr w:type="spellStart"/>
      <w:r w:rsidRPr="009436E3">
        <w:rPr>
          <w:szCs w:val="16"/>
        </w:rPr>
        <w:t>works.”v</w:t>
      </w:r>
      <w:proofErr w:type="spellEnd"/>
      <w:r w:rsidRPr="009436E3">
        <w:rPr>
          <w:szCs w:val="16"/>
        </w:rPr>
        <w:t xml:space="preserve"> For Hayden, </w:t>
      </w:r>
      <w:r w:rsidRPr="009436E3">
        <w:rPr>
          <w:b/>
          <w:u w:val="single"/>
        </w:rPr>
        <w:t>biopiracy is an institutionalized</w:t>
      </w:r>
      <w:r w:rsidRPr="00741081">
        <w:rPr>
          <w:b/>
          <w:u w:val="single"/>
        </w:rPr>
        <w:t xml:space="preserve"> practice garnering transnational capital</w:t>
      </w:r>
      <w:r w:rsidRPr="00741081">
        <w:rPr>
          <w:szCs w:val="16"/>
        </w:rPr>
        <w:t xml:space="preserve">. In other words, </w:t>
      </w:r>
      <w:r w:rsidRPr="00741081">
        <w:rPr>
          <w:u w:val="single"/>
        </w:rPr>
        <w:t>the opening of the market on biodiversity is argued to be both a development strategy and an argument for conservation within an economic framework</w:t>
      </w:r>
      <w:r w:rsidRPr="00741081">
        <w:rPr>
          <w:szCs w:val="16"/>
        </w:rPr>
        <w:t xml:space="preserve">. </w:t>
      </w:r>
      <w:r w:rsidRPr="00741081">
        <w:rPr>
          <w:u w:val="single"/>
        </w:rPr>
        <w:t>For example, in Peru, foreign corporations have filed more than 11,690 patents on natural resources traditionally used by indigenous communities</w:t>
      </w:r>
      <w:r w:rsidRPr="00741081">
        <w:rPr>
          <w:szCs w:val="16"/>
        </w:rPr>
        <w:t xml:space="preserve">.vi </w:t>
      </w:r>
      <w:proofErr w:type="gramStart"/>
      <w:r w:rsidRPr="001C72A9">
        <w:rPr>
          <w:b/>
          <w:highlight w:val="green"/>
          <w:u w:val="single"/>
        </w:rPr>
        <w:t>Corporate</w:t>
      </w:r>
      <w:proofErr w:type="gramEnd"/>
      <w:r w:rsidRPr="001C72A9">
        <w:rPr>
          <w:b/>
          <w:highlight w:val="green"/>
          <w:u w:val="single"/>
        </w:rPr>
        <w:t xml:space="preserve"> interest in medicinal plants</w:t>
      </w:r>
      <w:r w:rsidRPr="00741081">
        <w:rPr>
          <w:b/>
          <w:u w:val="single"/>
        </w:rPr>
        <w:t xml:space="preserve"> and seeds </w:t>
      </w:r>
      <w:r w:rsidRPr="001C72A9">
        <w:rPr>
          <w:b/>
          <w:highlight w:val="green"/>
          <w:u w:val="single"/>
        </w:rPr>
        <w:t>stems from</w:t>
      </w:r>
      <w:r w:rsidRPr="00741081">
        <w:rPr>
          <w:b/>
          <w:u w:val="single"/>
        </w:rPr>
        <w:t xml:space="preserve"> long-term </w:t>
      </w:r>
      <w:r w:rsidRPr="001C72A9">
        <w:rPr>
          <w:b/>
          <w:highlight w:val="green"/>
          <w:u w:val="single"/>
        </w:rPr>
        <w:t>economic goals</w:t>
      </w:r>
      <w:r w:rsidRPr="00741081">
        <w:rPr>
          <w:b/>
          <w:u w:val="single"/>
        </w:rPr>
        <w:t>.</w:t>
      </w:r>
      <w:r w:rsidRPr="00741081">
        <w:rPr>
          <w:szCs w:val="16"/>
        </w:rPr>
        <w:t xml:space="preserve"> </w:t>
      </w:r>
      <w:r w:rsidRPr="00741081">
        <w:rPr>
          <w:u w:val="single"/>
        </w:rPr>
        <w:t xml:space="preserve">This example illustrates the current trend of outside transnational corporations showing an interest in </w:t>
      </w:r>
      <w:proofErr w:type="gramStart"/>
      <w:r w:rsidRPr="00741081">
        <w:rPr>
          <w:u w:val="single"/>
        </w:rPr>
        <w:t>traditionally-used</w:t>
      </w:r>
      <w:proofErr w:type="gramEnd"/>
      <w:r w:rsidRPr="00741081">
        <w:rPr>
          <w:u w:val="single"/>
        </w:rPr>
        <w:t xml:space="preserve"> medicinal plants and seeds. </w:t>
      </w:r>
      <w:r w:rsidRPr="00741081">
        <w:rPr>
          <w:b/>
          <w:u w:val="single"/>
        </w:rPr>
        <w:t xml:space="preserve">Within the globalized economy, </w:t>
      </w:r>
      <w:r w:rsidRPr="001C72A9">
        <w:rPr>
          <w:b/>
          <w:highlight w:val="green"/>
          <w:u w:val="single"/>
        </w:rPr>
        <w:t>free trade agreements</w:t>
      </w:r>
      <w:r w:rsidRPr="00741081">
        <w:rPr>
          <w:b/>
          <w:u w:val="single"/>
        </w:rPr>
        <w:t xml:space="preserve"> </w:t>
      </w:r>
      <w:r w:rsidRPr="001C72A9">
        <w:rPr>
          <w:b/>
          <w:highlight w:val="green"/>
          <w:u w:val="single"/>
        </w:rPr>
        <w:t>create a power imbalance</w:t>
      </w:r>
      <w:r w:rsidRPr="00741081">
        <w:rPr>
          <w:b/>
          <w:u w:val="single"/>
        </w:rPr>
        <w:t xml:space="preserve"> </w:t>
      </w:r>
      <w:r w:rsidRPr="001C72A9">
        <w:rPr>
          <w:b/>
          <w:highlight w:val="green"/>
          <w:u w:val="single"/>
        </w:rPr>
        <w:t>between</w:t>
      </w:r>
      <w:r w:rsidRPr="00741081">
        <w:rPr>
          <w:b/>
          <w:u w:val="single"/>
        </w:rPr>
        <w:t xml:space="preserve"> multinational corporations (</w:t>
      </w:r>
      <w:r w:rsidRPr="001C72A9">
        <w:rPr>
          <w:b/>
          <w:highlight w:val="green"/>
          <w:u w:val="single"/>
        </w:rPr>
        <w:t>MNCs</w:t>
      </w:r>
      <w:r w:rsidRPr="00741081">
        <w:rPr>
          <w:b/>
          <w:u w:val="single"/>
        </w:rPr>
        <w:t xml:space="preserve">) </w:t>
      </w:r>
      <w:r w:rsidRPr="001C72A9">
        <w:rPr>
          <w:b/>
          <w:highlight w:val="green"/>
          <w:u w:val="single"/>
        </w:rPr>
        <w:t>and</w:t>
      </w:r>
      <w:r w:rsidRPr="00741081">
        <w:rPr>
          <w:b/>
          <w:u w:val="single"/>
        </w:rPr>
        <w:t xml:space="preserve"> the </w:t>
      </w:r>
      <w:r w:rsidRPr="001C72A9">
        <w:rPr>
          <w:b/>
          <w:highlight w:val="green"/>
          <w:u w:val="single"/>
        </w:rPr>
        <w:t>indigenous communities</w:t>
      </w:r>
      <w:r w:rsidRPr="00741081">
        <w:rPr>
          <w:b/>
          <w:u w:val="single"/>
        </w:rPr>
        <w:t xml:space="preserve"> holding traditional knowledges and resources.</w:t>
      </w:r>
      <w:r w:rsidRPr="00741081">
        <w:rPr>
          <w:szCs w:val="16"/>
        </w:rPr>
        <w:t xml:space="preserve"> </w:t>
      </w:r>
      <w:r w:rsidRPr="00741081">
        <w:rPr>
          <w:b/>
          <w:u w:val="single"/>
        </w:rPr>
        <w:t xml:space="preserve">Since </w:t>
      </w:r>
      <w:r w:rsidRPr="001C72A9">
        <w:rPr>
          <w:b/>
          <w:highlight w:val="green"/>
          <w:u w:val="single"/>
        </w:rPr>
        <w:t>indigenous knowledge is disseminated</w:t>
      </w:r>
      <w:r w:rsidRPr="00741081">
        <w:rPr>
          <w:b/>
          <w:u w:val="single"/>
        </w:rPr>
        <w:t xml:space="preserve"> among the community </w:t>
      </w:r>
      <w:r w:rsidRPr="001C72A9">
        <w:rPr>
          <w:b/>
          <w:highlight w:val="green"/>
          <w:u w:val="single"/>
        </w:rPr>
        <w:t>and no one</w:t>
      </w:r>
      <w:r w:rsidRPr="00741081">
        <w:rPr>
          <w:b/>
          <w:u w:val="single"/>
        </w:rPr>
        <w:t xml:space="preserve"> person </w:t>
      </w:r>
      <w:r w:rsidRPr="001C72A9">
        <w:rPr>
          <w:b/>
          <w:highlight w:val="green"/>
          <w:u w:val="single"/>
        </w:rPr>
        <w:t>owns it</w:t>
      </w:r>
      <w:r w:rsidRPr="00741081">
        <w:rPr>
          <w:b/>
          <w:u w:val="single"/>
        </w:rPr>
        <w:t xml:space="preserve"> in the western, legal </w:t>
      </w:r>
      <w:proofErr w:type="spellStart"/>
      <w:proofErr w:type="gramStart"/>
      <w:r w:rsidRPr="00741081">
        <w:rPr>
          <w:b/>
          <w:u w:val="single"/>
        </w:rPr>
        <w:t>sense,vii</w:t>
      </w:r>
      <w:proofErr w:type="spellEnd"/>
      <w:proofErr w:type="gramEnd"/>
      <w:r w:rsidRPr="00741081">
        <w:rPr>
          <w:b/>
          <w:u w:val="single"/>
        </w:rPr>
        <w:t xml:space="preserve"> </w:t>
      </w:r>
      <w:r w:rsidRPr="001C72A9">
        <w:rPr>
          <w:b/>
          <w:highlight w:val="green"/>
          <w:u w:val="single"/>
        </w:rPr>
        <w:t>MNCs use bioprospecting</w:t>
      </w:r>
      <w:r w:rsidRPr="00741081">
        <w:rPr>
          <w:b/>
          <w:u w:val="single"/>
        </w:rPr>
        <w:t xml:space="preserve"> projects in areas with rich biodiversity </w:t>
      </w:r>
      <w:r w:rsidRPr="001C72A9">
        <w:rPr>
          <w:b/>
          <w:highlight w:val="green"/>
          <w:u w:val="single"/>
        </w:rPr>
        <w:t>for future development</w:t>
      </w:r>
      <w:r w:rsidRPr="00741081">
        <w:rPr>
          <w:b/>
          <w:u w:val="single"/>
        </w:rPr>
        <w:t xml:space="preserve"> of </w:t>
      </w:r>
      <w:proofErr w:type="spellStart"/>
      <w:r w:rsidRPr="00741081">
        <w:rPr>
          <w:b/>
          <w:u w:val="single"/>
        </w:rPr>
        <w:t>products.</w:t>
      </w:r>
      <w:r w:rsidRPr="00741081">
        <w:rPr>
          <w:szCs w:val="16"/>
        </w:rPr>
        <w:t>viii</w:t>
      </w:r>
      <w:proofErr w:type="spellEnd"/>
      <w:r w:rsidRPr="00741081">
        <w:rPr>
          <w:szCs w:val="16"/>
        </w:rPr>
        <w:t xml:space="preserve"> It has been found that bioprospecting success rates greatly increase with the inclusion of indigenous knowledge or local guidance. </w:t>
      </w:r>
      <w:r w:rsidRPr="00741081">
        <w:rPr>
          <w:u w:val="single"/>
        </w:rPr>
        <w:t>These endeavors are financed as exploratory enterprises to find aspects of biodiversity and indigenous knowledge as resources that can be patented and used for future development.</w:t>
      </w:r>
      <w:r w:rsidRPr="00741081">
        <w:rPr>
          <w:szCs w:val="16"/>
        </w:rPr>
        <w:t xml:space="preserve"> </w:t>
      </w:r>
      <w:r w:rsidRPr="001C72A9">
        <w:rPr>
          <w:b/>
          <w:highlight w:val="green"/>
          <w:u w:val="single"/>
        </w:rPr>
        <w:t>Bioprospecting</w:t>
      </w:r>
      <w:r w:rsidRPr="00741081">
        <w:rPr>
          <w:b/>
          <w:u w:val="single"/>
        </w:rPr>
        <w:t xml:space="preserve"> can be </w:t>
      </w:r>
      <w:r w:rsidRPr="001C72A9">
        <w:rPr>
          <w:b/>
          <w:highlight w:val="green"/>
          <w:u w:val="single"/>
        </w:rPr>
        <w:t>considered</w:t>
      </w:r>
      <w:r w:rsidRPr="00741081">
        <w:rPr>
          <w:b/>
          <w:u w:val="single"/>
        </w:rPr>
        <w:t xml:space="preserve"> a form of </w:t>
      </w:r>
      <w:r w:rsidRPr="001C72A9">
        <w:rPr>
          <w:b/>
          <w:highlight w:val="green"/>
          <w:u w:val="single"/>
        </w:rPr>
        <w:t>colonization</w:t>
      </w:r>
      <w:r w:rsidRPr="00741081">
        <w:rPr>
          <w:b/>
          <w:u w:val="single"/>
        </w:rPr>
        <w:t xml:space="preserve"> using a</w:t>
      </w:r>
    </w:p>
    <w:p w14:paraId="569461D9" w14:textId="70A1B2F8" w:rsidR="009436E3" w:rsidRPr="00741081" w:rsidRDefault="009436E3" w:rsidP="009436E3">
      <w:pPr>
        <w:rPr>
          <w:szCs w:val="16"/>
        </w:rPr>
      </w:pPr>
      <w:r w:rsidRPr="00741081">
        <w:rPr>
          <w:b/>
          <w:u w:val="single"/>
        </w:rPr>
        <w:t xml:space="preserve"> “knowledge-based economy” with profit sought through marginalized peoples and their traditional </w:t>
      </w:r>
      <w:proofErr w:type="spellStart"/>
      <w:proofErr w:type="gramStart"/>
      <w:r w:rsidRPr="00741081">
        <w:rPr>
          <w:b/>
          <w:u w:val="single"/>
        </w:rPr>
        <w:t>resources</w:t>
      </w:r>
      <w:r w:rsidRPr="00741081">
        <w:rPr>
          <w:szCs w:val="16"/>
        </w:rPr>
        <w:t>.ix</w:t>
      </w:r>
      <w:proofErr w:type="spellEnd"/>
      <w:proofErr w:type="gramEnd"/>
      <w:r w:rsidRPr="00741081">
        <w:rPr>
          <w:szCs w:val="16"/>
        </w:rPr>
        <w:t xml:space="preserve"> But, according to Hayden, </w:t>
      </w:r>
      <w:r w:rsidRPr="00741081">
        <w:rPr>
          <w:b/>
          <w:u w:val="single"/>
        </w:rPr>
        <w:t>“[b]</w:t>
      </w:r>
      <w:proofErr w:type="spellStart"/>
      <w:r w:rsidRPr="00741081">
        <w:rPr>
          <w:b/>
          <w:u w:val="single"/>
        </w:rPr>
        <w:t>ioprospecting</w:t>
      </w:r>
      <w:proofErr w:type="spellEnd"/>
      <w:r w:rsidRPr="00741081">
        <w:rPr>
          <w:b/>
          <w:u w:val="single"/>
        </w:rPr>
        <w:t xml:space="preserve"> is the </w:t>
      </w:r>
      <w:r w:rsidRPr="001C72A9">
        <w:rPr>
          <w:b/>
          <w:highlight w:val="green"/>
          <w:u w:val="single"/>
        </w:rPr>
        <w:t>new name for an old practice</w:t>
      </w:r>
      <w:r w:rsidRPr="00741081">
        <w:rPr>
          <w:b/>
          <w:u w:val="single"/>
        </w:rPr>
        <w:t xml:space="preserve">: it refers to </w:t>
      </w:r>
      <w:r w:rsidRPr="001C72A9">
        <w:rPr>
          <w:b/>
          <w:highlight w:val="green"/>
          <w:u w:val="single"/>
        </w:rPr>
        <w:t>corporate drug development</w:t>
      </w:r>
      <w:r w:rsidRPr="00741081">
        <w:rPr>
          <w:b/>
          <w:u w:val="single"/>
        </w:rPr>
        <w:t xml:space="preserve"> based on medicinal plants, traditional knowledge, and microbes </w:t>
      </w:r>
      <w:r w:rsidRPr="001C72A9">
        <w:rPr>
          <w:b/>
          <w:highlight w:val="green"/>
          <w:u w:val="single"/>
        </w:rPr>
        <w:t>culled from</w:t>
      </w:r>
      <w:r w:rsidRPr="00741081">
        <w:rPr>
          <w:b/>
          <w:u w:val="single"/>
        </w:rPr>
        <w:t xml:space="preserve"> the “biodiversity-rich” regions of the globe—most of which reside in the so-called </w:t>
      </w:r>
      <w:r w:rsidRPr="001C72A9">
        <w:rPr>
          <w:b/>
          <w:highlight w:val="green"/>
          <w:u w:val="single"/>
        </w:rPr>
        <w:t>developing nations.”</w:t>
      </w:r>
      <w:r w:rsidRPr="00741081">
        <w:rPr>
          <w:szCs w:val="16"/>
        </w:rPr>
        <w:t xml:space="preserve"> (Hayden 2003, 1). </w:t>
      </w:r>
      <w:r w:rsidRPr="00741081">
        <w:rPr>
          <w:b/>
          <w:u w:val="single"/>
        </w:rPr>
        <w:t xml:space="preserve">Bioprospecting can quickly lead to biopiracy, or the appropriation of traditional knowledge and natural resources without due </w:t>
      </w:r>
      <w:proofErr w:type="spellStart"/>
      <w:r w:rsidRPr="009436E3">
        <w:rPr>
          <w:b/>
          <w:u w:val="single"/>
        </w:rPr>
        <w:t>compensation</w:t>
      </w:r>
      <w:r w:rsidRPr="009436E3">
        <w:rPr>
          <w:szCs w:val="16"/>
        </w:rPr>
        <w:t>.x</w:t>
      </w:r>
      <w:proofErr w:type="spellEnd"/>
      <w:r w:rsidRPr="009436E3">
        <w:rPr>
          <w:szCs w:val="16"/>
        </w:rPr>
        <w:t xml:space="preserve"> </w:t>
      </w:r>
      <w:r w:rsidRPr="009436E3">
        <w:rPr>
          <w:u w:val="single"/>
        </w:rPr>
        <w:t>Biopiracy—and by extension, the intellectual property and patent system—is essentially a new apparatus of power used by MNCs.</w:t>
      </w:r>
      <w:r w:rsidRPr="009436E3">
        <w:rPr>
          <w:szCs w:val="16"/>
        </w:rPr>
        <w:t xml:space="preserve"> </w:t>
      </w:r>
      <w:proofErr w:type="spellStart"/>
      <w:r w:rsidRPr="009436E3">
        <w:rPr>
          <w:szCs w:val="16"/>
        </w:rPr>
        <w:t>Bioprospectors</w:t>
      </w:r>
      <w:proofErr w:type="spellEnd"/>
      <w:r w:rsidRPr="009436E3">
        <w:rPr>
          <w:szCs w:val="16"/>
        </w:rPr>
        <w:t xml:space="preserve"> make claims on biological resources based on the assumption that the resources are available and open to </w:t>
      </w:r>
      <w:proofErr w:type="spellStart"/>
      <w:proofErr w:type="gramStart"/>
      <w:r w:rsidRPr="009436E3">
        <w:rPr>
          <w:szCs w:val="16"/>
        </w:rPr>
        <w:t>everyone.xi</w:t>
      </w:r>
      <w:proofErr w:type="spellEnd"/>
      <w:proofErr w:type="gramEnd"/>
      <w:r w:rsidRPr="009436E3">
        <w:rPr>
          <w:szCs w:val="16"/>
        </w:rPr>
        <w:t xml:space="preserve"> </w:t>
      </w:r>
      <w:r w:rsidRPr="009436E3">
        <w:rPr>
          <w:b/>
          <w:u w:val="single"/>
        </w:rPr>
        <w:t>Initially, corporations</w:t>
      </w:r>
      <w:r w:rsidRPr="00741081">
        <w:rPr>
          <w:b/>
          <w:u w:val="single"/>
        </w:rPr>
        <w:t xml:space="preserve"> present themselves as the protectors and innovators of these “universally” valuable resources. </w:t>
      </w:r>
      <w:r w:rsidRPr="00741081">
        <w:rPr>
          <w:szCs w:val="16"/>
        </w:rPr>
        <w:t xml:space="preserve">They claim that if it </w:t>
      </w:r>
      <w:r w:rsidRPr="009436E3">
        <w:rPr>
          <w:szCs w:val="16"/>
        </w:rPr>
        <w:t xml:space="preserve">were not for their investments, the information and original sources might be lost. </w:t>
      </w:r>
      <w:r w:rsidRPr="009436E3">
        <w:rPr>
          <w:b/>
          <w:u w:val="single"/>
        </w:rPr>
        <w:t xml:space="preserve">However, it was only after the development of international patents and free trade agreements that indigenous groups understood their exclusion from the economic yields gained by utilizing their </w:t>
      </w:r>
      <w:proofErr w:type="spellStart"/>
      <w:r w:rsidRPr="009436E3">
        <w:rPr>
          <w:b/>
          <w:u w:val="single"/>
        </w:rPr>
        <w:t>knowledge.</w:t>
      </w:r>
      <w:r w:rsidRPr="00741081">
        <w:rPr>
          <w:szCs w:val="16"/>
        </w:rPr>
        <w:t>xii</w:t>
      </w:r>
      <w:proofErr w:type="spellEnd"/>
      <w:r w:rsidRPr="00741081">
        <w:rPr>
          <w:szCs w:val="16"/>
        </w:rPr>
        <w:t xml:space="preserve"> Essentially, </w:t>
      </w:r>
      <w:proofErr w:type="spellStart"/>
      <w:r w:rsidRPr="001C72A9">
        <w:rPr>
          <w:b/>
          <w:highlight w:val="green"/>
          <w:u w:val="single"/>
        </w:rPr>
        <w:t>biocolonialism</w:t>
      </w:r>
      <w:proofErr w:type="spellEnd"/>
      <w:r w:rsidRPr="00741081">
        <w:rPr>
          <w:b/>
          <w:u w:val="single"/>
        </w:rPr>
        <w:t xml:space="preserve">, in the form of pharmaceutical and agricultural industry development by transnational corporations, </w:t>
      </w:r>
      <w:r w:rsidRPr="001C72A9">
        <w:rPr>
          <w:b/>
          <w:highlight w:val="green"/>
          <w:u w:val="single"/>
        </w:rPr>
        <w:t>is a</w:t>
      </w:r>
      <w:r w:rsidRPr="00741081">
        <w:rPr>
          <w:b/>
          <w:u w:val="single"/>
        </w:rPr>
        <w:t xml:space="preserve"> “</w:t>
      </w:r>
      <w:r w:rsidRPr="001C72A9">
        <w:rPr>
          <w:b/>
          <w:highlight w:val="green"/>
          <w:u w:val="single"/>
        </w:rPr>
        <w:t>continuation</w:t>
      </w:r>
      <w:r w:rsidRPr="00741081">
        <w:rPr>
          <w:b/>
          <w:u w:val="single"/>
        </w:rPr>
        <w:t xml:space="preserve"> </w:t>
      </w:r>
      <w:r w:rsidRPr="001C72A9">
        <w:rPr>
          <w:b/>
          <w:highlight w:val="green"/>
          <w:u w:val="single"/>
        </w:rPr>
        <w:t>of</w:t>
      </w:r>
      <w:r w:rsidRPr="00741081">
        <w:rPr>
          <w:b/>
          <w:u w:val="single"/>
        </w:rPr>
        <w:t xml:space="preserve"> the oppressive </w:t>
      </w:r>
      <w:r w:rsidRPr="001C72A9">
        <w:rPr>
          <w:b/>
          <w:highlight w:val="green"/>
          <w:u w:val="single"/>
        </w:rPr>
        <w:t>power relations</w:t>
      </w:r>
      <w:r w:rsidRPr="00741081">
        <w:rPr>
          <w:b/>
          <w:u w:val="single"/>
        </w:rPr>
        <w:t xml:space="preserve"> that have historically informed the interactions of western and indigenous cultures, and part of a continuum of contemporary practices </w:t>
      </w:r>
      <w:r w:rsidRPr="001C72A9">
        <w:rPr>
          <w:b/>
          <w:highlight w:val="green"/>
          <w:u w:val="single"/>
        </w:rPr>
        <w:t>that constitute</w:t>
      </w:r>
      <w:r w:rsidRPr="00741081">
        <w:rPr>
          <w:b/>
          <w:u w:val="single"/>
        </w:rPr>
        <w:t xml:space="preserve"> forms of </w:t>
      </w:r>
      <w:r w:rsidRPr="001C72A9">
        <w:rPr>
          <w:b/>
          <w:highlight w:val="green"/>
          <w:u w:val="single"/>
        </w:rPr>
        <w:t xml:space="preserve">cultural </w:t>
      </w:r>
      <w:proofErr w:type="spellStart"/>
      <w:r w:rsidRPr="001C72A9">
        <w:rPr>
          <w:b/>
          <w:highlight w:val="green"/>
          <w:u w:val="single"/>
        </w:rPr>
        <w:t>imperialism</w:t>
      </w:r>
      <w:r w:rsidRPr="00741081">
        <w:rPr>
          <w:b/>
          <w:u w:val="single"/>
        </w:rPr>
        <w:t>.”</w:t>
      </w:r>
      <w:r w:rsidRPr="00741081">
        <w:rPr>
          <w:szCs w:val="16"/>
        </w:rPr>
        <w:t>xiii</w:t>
      </w:r>
      <w:proofErr w:type="spellEnd"/>
      <w:r w:rsidRPr="00741081">
        <w:rPr>
          <w:szCs w:val="16"/>
        </w:rPr>
        <w:t xml:space="preserve"> More simply</w:t>
      </w:r>
      <w:r w:rsidRPr="00741081">
        <w:rPr>
          <w:b/>
          <w:u w:val="single"/>
        </w:rPr>
        <w:t>, it is a form of dispossession and conquest through the lens of neoliberalism</w:t>
      </w:r>
      <w:r w:rsidRPr="00741081">
        <w:rPr>
          <w:szCs w:val="16"/>
        </w:rPr>
        <w:t>.</w:t>
      </w:r>
    </w:p>
    <w:p w14:paraId="44F43666" w14:textId="77777777" w:rsidR="009436E3" w:rsidRPr="009436E3" w:rsidRDefault="009436E3" w:rsidP="009436E3"/>
    <w:p w14:paraId="781B3F40" w14:textId="77777777" w:rsidR="008C53DF" w:rsidRDefault="009436E3" w:rsidP="00F5717C">
      <w:pPr>
        <w:pStyle w:val="Heading4"/>
      </w:pPr>
      <w:r>
        <w:t>T</w:t>
      </w:r>
      <w:r w:rsidR="00F5717C" w:rsidRPr="002C20FF">
        <w:t xml:space="preserve">hey can’t get offense: </w:t>
      </w:r>
    </w:p>
    <w:p w14:paraId="7800AB24" w14:textId="2058A13E" w:rsidR="008C53DF" w:rsidRDefault="008C53DF" w:rsidP="008C53DF">
      <w:pPr>
        <w:pStyle w:val="Heading4"/>
        <w:numPr>
          <w:ilvl w:val="0"/>
          <w:numId w:val="14"/>
        </w:numPr>
      </w:pPr>
      <w:r>
        <w:t>The resolution is negative state action – </w:t>
      </w:r>
      <w:proofErr w:type="spellStart"/>
      <w:r>
        <w:t>fiating</w:t>
      </w:r>
      <w:proofErr w:type="spellEnd"/>
      <w:r>
        <w:t xml:space="preserve"> </w:t>
      </w:r>
      <w:r w:rsidR="009E2DD8">
        <w:t>a</w:t>
      </w:r>
      <w:r>
        <w:t xml:space="preserve"> plan doesn’t necessitate endorsing the government – you can say “the US government shouldn’t have invaded Iraq” and disagree with the USFG as an institution</w:t>
      </w:r>
      <w:r w:rsidR="001F49EB">
        <w:t>.</w:t>
      </w:r>
    </w:p>
    <w:p w14:paraId="68BA6E6B" w14:textId="36623F1A" w:rsidR="00F5717C" w:rsidRPr="00D03FA3" w:rsidRDefault="008C53DF" w:rsidP="008C53DF">
      <w:pPr>
        <w:pStyle w:val="Heading4"/>
        <w:numPr>
          <w:ilvl w:val="0"/>
          <w:numId w:val="14"/>
        </w:numPr>
      </w:pPr>
      <w:r>
        <w:t>W</w:t>
      </w:r>
      <w:r w:rsidR="00F5717C" w:rsidRPr="002C20FF">
        <w:t>e don’t exclude them, only persuade you that our methodology is best. Every debate requires a winner and loser, so voting negative doesn’t reject them from debate, it just says they should make a better argument next time.</w:t>
      </w:r>
    </w:p>
    <w:p w14:paraId="146DEABF" w14:textId="4E5E0E92" w:rsidR="00F5717C" w:rsidRDefault="00F5717C" w:rsidP="00F5717C">
      <w:pPr>
        <w:pStyle w:val="Heading2"/>
      </w:pPr>
      <w:r>
        <w:lastRenderedPageBreak/>
        <w:t xml:space="preserve">1NC </w:t>
      </w:r>
      <w:r>
        <w:softHyphen/>
        <w:t>– DA</w:t>
      </w:r>
    </w:p>
    <w:p w14:paraId="6C74AC96" w14:textId="7BD779F0" w:rsidR="00DA388C" w:rsidRPr="00FE51A3" w:rsidRDefault="00DA388C" w:rsidP="00DA388C">
      <w:pPr>
        <w:pStyle w:val="Heading4"/>
        <w:rPr>
          <w:rFonts w:asciiTheme="majorHAnsi" w:hAnsiTheme="majorHAnsi" w:cstheme="majorHAnsi"/>
        </w:rPr>
      </w:pPr>
      <w:r w:rsidRPr="00FE51A3">
        <w:rPr>
          <w:rFonts w:asciiTheme="majorHAnsi" w:hAnsiTheme="majorHAnsi" w:cstheme="majorHAnsi"/>
        </w:rPr>
        <w:t>Biotech industry strong now.</w:t>
      </w:r>
    </w:p>
    <w:p w14:paraId="530DEDC7" w14:textId="77777777" w:rsidR="00DA388C" w:rsidRPr="00FE51A3" w:rsidRDefault="00DA388C" w:rsidP="00DA388C">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5867CBB9"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20FF6FA5"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t xml:space="preserve">Belying this downbeat mood, </w:t>
      </w:r>
      <w:r w:rsidRPr="001C72A9">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1C72A9">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1C72A9">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1C72A9">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1C72A9">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1C72A9">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1C72A9">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1C72A9">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1C72A9">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026AD4F4"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5778371B"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39E6F5EE"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t>Fundamentals continue strong</w:t>
      </w:r>
    </w:p>
    <w:p w14:paraId="6C758440" w14:textId="77777777" w:rsidR="00DA388C" w:rsidRPr="00FE51A3" w:rsidRDefault="00DA388C" w:rsidP="00DA388C">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1C72A9">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735F6E74" w14:textId="77777777" w:rsidR="00DA388C" w:rsidRPr="00FE51A3" w:rsidRDefault="00DA388C" w:rsidP="00DA388C">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F1D44DD" w14:textId="77777777" w:rsidR="00DA388C" w:rsidRPr="00FE51A3" w:rsidRDefault="00DA388C" w:rsidP="00DA388C">
      <w:pPr>
        <w:rPr>
          <w:rFonts w:asciiTheme="majorHAnsi" w:hAnsiTheme="majorHAnsi" w:cstheme="majorHAnsi"/>
        </w:rPr>
      </w:pPr>
      <w:r w:rsidRPr="001C72A9">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1C72A9">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1C72A9">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w:t>
      </w:r>
      <w:proofErr w:type="gramStart"/>
      <w:r w:rsidRPr="00FE51A3">
        <w:rPr>
          <w:rFonts w:asciiTheme="majorHAnsi" w:hAnsiTheme="majorHAnsi" w:cstheme="majorHAnsi"/>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1C72A9">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10E79B58"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203F3645"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FE51A3">
        <w:rPr>
          <w:rFonts w:asciiTheme="majorHAnsi" w:hAnsiTheme="majorHAnsi" w:cstheme="majorHAnsi"/>
        </w:rPr>
        <w:t>One interviewee felt it had benefited from a halo effect during the pandemic.</w:t>
      </w:r>
    </w:p>
    <w:p w14:paraId="3411AA7E"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lastRenderedPageBreak/>
        <w:t>More innovation on the horizon</w:t>
      </w:r>
    </w:p>
    <w:p w14:paraId="24C66ACF"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1C72A9">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1C72A9">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6AFC422A" w14:textId="77777777" w:rsidR="00DA388C" w:rsidRPr="00FE51A3" w:rsidRDefault="00DA388C" w:rsidP="00DA388C">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6A834396" w14:textId="77777777" w:rsidR="00DA388C" w:rsidRDefault="00DA388C" w:rsidP="00DA388C"/>
    <w:p w14:paraId="48C4B4EC" w14:textId="77777777" w:rsidR="00DA388C" w:rsidRPr="0027647F" w:rsidRDefault="00DA388C" w:rsidP="00DA388C">
      <w:pPr>
        <w:pStyle w:val="Heading4"/>
      </w:pPr>
      <w:r>
        <w:t>IP protections are key to innovation – recouping startup costs and high risk of failure</w:t>
      </w:r>
    </w:p>
    <w:p w14:paraId="3D5D9CFF" w14:textId="77777777" w:rsidR="00DA388C" w:rsidRPr="00D1700D" w:rsidRDefault="00DA388C" w:rsidP="00DA388C">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4B5CC59E" w14:textId="77777777" w:rsidR="00DA388C" w:rsidRPr="006F506E" w:rsidRDefault="00DA388C" w:rsidP="00DA388C">
      <w:pPr>
        <w:rPr>
          <w:sz w:val="12"/>
        </w:rPr>
      </w:pPr>
      <w:r w:rsidRPr="006F506E">
        <w:rPr>
          <w:sz w:val="12"/>
        </w:rPr>
        <w:t xml:space="preserve">The essential rationale for patent protection for biopharmaceuticals is that </w:t>
      </w:r>
      <w:r w:rsidRPr="006F506E">
        <w:rPr>
          <w:rStyle w:val="StyleUnderline"/>
        </w:rPr>
        <w:t xml:space="preserve">long-term </w:t>
      </w:r>
      <w:r w:rsidRPr="001C72A9">
        <w:rPr>
          <w:rStyle w:val="StyleUnderline"/>
          <w:highlight w:val="green"/>
        </w:rPr>
        <w:t>benefits in</w:t>
      </w:r>
      <w:r w:rsidRPr="006F506E">
        <w:rPr>
          <w:rStyle w:val="StyleUnderline"/>
        </w:rPr>
        <w:t xml:space="preserve"> the form of </w:t>
      </w:r>
      <w:r w:rsidRPr="001C72A9">
        <w:rPr>
          <w:rStyle w:val="StyleUnderline"/>
          <w:highlight w:val="green"/>
        </w:rPr>
        <w:t>continued</w:t>
      </w:r>
      <w:r w:rsidRPr="006F506E">
        <w:rPr>
          <w:rStyle w:val="StyleUnderline"/>
        </w:rPr>
        <w:t xml:space="preserve"> future </w:t>
      </w:r>
      <w:r w:rsidRPr="001C72A9">
        <w:rPr>
          <w:rStyle w:val="StyleUnderline"/>
          <w:highlight w:val="green"/>
        </w:rPr>
        <w:t>innovation</w:t>
      </w:r>
      <w:r w:rsidRPr="006F506E">
        <w:rPr>
          <w:rStyle w:val="StyleUnderline"/>
        </w:rPr>
        <w:t xml:space="preserve"> by pioneer or brand-name drug manufacturers </w:t>
      </w:r>
      <w:r w:rsidRPr="001C72A9">
        <w:rPr>
          <w:rStyle w:val="StyleUnderline"/>
          <w:highlight w:val="green"/>
        </w:rPr>
        <w:t>outweigh</w:t>
      </w:r>
      <w:r w:rsidRPr="006F506E">
        <w:rPr>
          <w:rStyle w:val="StyleUnderline"/>
        </w:rPr>
        <w:t xml:space="preserve"> the relatively </w:t>
      </w:r>
      <w:r w:rsidRPr="001C72A9">
        <w:rPr>
          <w:rStyle w:val="StyleUnderline"/>
          <w:highlight w:val="green"/>
        </w:rPr>
        <w:t>short-term restrictions on</w:t>
      </w:r>
      <w:r w:rsidRPr="006F506E">
        <w:rPr>
          <w:rStyle w:val="StyleUnderline"/>
        </w:rPr>
        <w:t xml:space="preserve"> imitative cost </w:t>
      </w:r>
      <w:r w:rsidRPr="001C72A9">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41161637" w14:textId="77777777" w:rsidR="00DA388C" w:rsidRPr="006F506E" w:rsidRDefault="00DA388C" w:rsidP="00DA388C">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1C72A9">
        <w:rPr>
          <w:rStyle w:val="StyleUnderline"/>
          <w:highlight w:val="green"/>
        </w:rPr>
        <w:t>R&amp;D</w:t>
      </w:r>
      <w:r w:rsidRPr="006F506E">
        <w:rPr>
          <w:rStyle w:val="StyleUnderline"/>
        </w:rPr>
        <w:t xml:space="preserve"> process often </w:t>
      </w:r>
      <w:r w:rsidRPr="001C72A9">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1C72A9">
        <w:rPr>
          <w:rStyle w:val="StyleUnderline"/>
          <w:highlight w:val="green"/>
        </w:rPr>
        <w:t>per</w:t>
      </w:r>
      <w:r w:rsidRPr="006F506E">
        <w:rPr>
          <w:rStyle w:val="StyleUnderline"/>
        </w:rPr>
        <w:t xml:space="preserve"> new </w:t>
      </w:r>
      <w:r w:rsidRPr="001C72A9">
        <w:rPr>
          <w:rStyle w:val="StyleUnderline"/>
          <w:highlight w:val="green"/>
        </w:rPr>
        <w:t>drug</w:t>
      </w:r>
      <w:r w:rsidRPr="006F506E">
        <w:rPr>
          <w:rStyle w:val="StyleUnderline"/>
        </w:rPr>
        <w:t xml:space="preserve"> approval (including failed attempts), </w:t>
      </w:r>
      <w:r w:rsidRPr="001C72A9">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1C72A9">
        <w:rPr>
          <w:rStyle w:val="StyleUnderline"/>
          <w:highlight w:val="green"/>
        </w:rPr>
        <w:t>Only</w:t>
      </w:r>
      <w:r w:rsidRPr="006F506E">
        <w:rPr>
          <w:rStyle w:val="StyleUnderline"/>
        </w:rPr>
        <w:t xml:space="preserve"> approximately </w:t>
      </w:r>
      <w:r w:rsidRPr="001C72A9">
        <w:rPr>
          <w:rStyle w:val="StyleUnderline"/>
          <w:highlight w:val="green"/>
        </w:rPr>
        <w:t>one in eight</w:t>
      </w:r>
      <w:r w:rsidRPr="006F506E">
        <w:rPr>
          <w:rStyle w:val="StyleUnderline"/>
        </w:rPr>
        <w:t xml:space="preserve"> drug candidates </w:t>
      </w:r>
      <w:r w:rsidRPr="001C72A9">
        <w:rPr>
          <w:rStyle w:val="StyleUnderline"/>
          <w:highlight w:val="green"/>
        </w:rPr>
        <w:t>survive</w:t>
      </w:r>
      <w:r w:rsidRPr="006F506E">
        <w:rPr>
          <w:rStyle w:val="StyleUnderline"/>
        </w:rPr>
        <w:t xml:space="preserve"> clinical </w:t>
      </w:r>
      <w:r w:rsidRPr="001C72A9">
        <w:rPr>
          <w:rStyle w:val="StyleUnderline"/>
          <w:highlight w:val="green"/>
        </w:rPr>
        <w:t>testing</w:t>
      </w:r>
      <w:r w:rsidRPr="006F506E">
        <w:rPr>
          <w:sz w:val="12"/>
        </w:rPr>
        <w:t>. </w:t>
      </w:r>
      <w:r w:rsidRPr="006F506E">
        <w:rPr>
          <w:rFonts w:eastAsiaTheme="majorEastAsia"/>
          <w:b/>
          <w:bCs/>
          <w:sz w:val="12"/>
          <w:vertAlign w:val="superscript"/>
        </w:rPr>
        <w:t>6</w:t>
      </w:r>
    </w:p>
    <w:p w14:paraId="075F1154" w14:textId="77777777" w:rsidR="00DA388C" w:rsidRPr="006F506E" w:rsidRDefault="00DA388C" w:rsidP="00DA388C">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1C72A9">
        <w:rPr>
          <w:rStyle w:val="StyleUnderline"/>
          <w:highlight w:val="green"/>
        </w:rPr>
        <w:t>Once</w:t>
      </w:r>
      <w:r w:rsidRPr="006F506E">
        <w:rPr>
          <w:rStyle w:val="StyleUnderline"/>
        </w:rPr>
        <w:t xml:space="preserve"> a new drug’s patent term and any </w:t>
      </w:r>
      <w:r w:rsidRPr="001C72A9">
        <w:rPr>
          <w:rStyle w:val="StyleUnderline"/>
          <w:highlight w:val="green"/>
        </w:rPr>
        <w:t>regulatory exclusivity provisions</w:t>
      </w:r>
      <w:r w:rsidRPr="006F506E">
        <w:rPr>
          <w:rStyle w:val="StyleUnderline"/>
        </w:rPr>
        <w:t xml:space="preserve"> have </w:t>
      </w:r>
      <w:r w:rsidRPr="001C72A9">
        <w:rPr>
          <w:rStyle w:val="StyleUnderline"/>
          <w:highlight w:val="green"/>
        </w:rPr>
        <w:t>expire</w:t>
      </w:r>
      <w:r w:rsidRPr="006F506E">
        <w:rPr>
          <w:rStyle w:val="StyleUnderline"/>
        </w:rPr>
        <w:t xml:space="preserve">d, competing </w:t>
      </w:r>
      <w:r w:rsidRPr="001C72A9">
        <w:rPr>
          <w:rStyle w:val="StyleUnderline"/>
          <w:highlight w:val="green"/>
        </w:rPr>
        <w:t>manufacturers</w:t>
      </w:r>
      <w:r w:rsidRPr="006F506E">
        <w:rPr>
          <w:rStyle w:val="StyleUnderline"/>
        </w:rPr>
        <w:t xml:space="preserve"> are allowed to </w:t>
      </w:r>
      <w:r w:rsidRPr="001C72A9">
        <w:rPr>
          <w:rStyle w:val="StyleUnderline"/>
          <w:highlight w:val="green"/>
        </w:rPr>
        <w:t>sell generic</w:t>
      </w:r>
      <w:r w:rsidRPr="006F506E">
        <w:rPr>
          <w:rStyle w:val="StyleUnderline"/>
        </w:rPr>
        <w:t xml:space="preserve"> </w:t>
      </w:r>
      <w:r w:rsidRPr="001C72A9">
        <w:rPr>
          <w:rStyle w:val="StyleUnderline"/>
          <w:highlight w:val="green"/>
        </w:rPr>
        <w:t>equivalents that require</w:t>
      </w:r>
      <w:r w:rsidRPr="006F506E">
        <w:rPr>
          <w:rStyle w:val="StyleUnderline"/>
        </w:rPr>
        <w:t xml:space="preserve"> the investment of only several million dollars and that </w:t>
      </w:r>
      <w:r w:rsidRPr="001C72A9">
        <w:rPr>
          <w:rStyle w:val="StyleUnderline"/>
          <w:highlight w:val="green"/>
        </w:rPr>
        <w:t>have a high likelihood of</w:t>
      </w:r>
      <w:r w:rsidRPr="006F506E">
        <w:rPr>
          <w:rStyle w:val="StyleUnderline"/>
        </w:rPr>
        <w:t xml:space="preserve"> commercial </w:t>
      </w:r>
      <w:r w:rsidRPr="001C72A9">
        <w:rPr>
          <w:rStyle w:val="StyleUnderline"/>
          <w:highlight w:val="green"/>
        </w:rPr>
        <w:t xml:space="preserve">success. </w:t>
      </w:r>
      <w:r w:rsidRPr="001C72A9">
        <w:rPr>
          <w:rStyle w:val="Emphasis"/>
          <w:highlight w:val="green"/>
        </w:rPr>
        <w:t>Absent i</w:t>
      </w:r>
      <w:r w:rsidRPr="006F506E">
        <w:rPr>
          <w:rStyle w:val="Emphasis"/>
        </w:rPr>
        <w:t xml:space="preserve">ntellectual </w:t>
      </w:r>
      <w:r w:rsidRPr="001C72A9">
        <w:rPr>
          <w:rStyle w:val="Emphasis"/>
          <w:highlight w:val="green"/>
        </w:rPr>
        <w:t>p</w:t>
      </w:r>
      <w:r w:rsidRPr="006F506E">
        <w:rPr>
          <w:rStyle w:val="Emphasis"/>
        </w:rPr>
        <w:t xml:space="preserve">roperty </w:t>
      </w:r>
      <w:r w:rsidRPr="001C72A9">
        <w:rPr>
          <w:rStyle w:val="Emphasis"/>
          <w:highlight w:val="green"/>
        </w:rPr>
        <w:t>p</w:t>
      </w:r>
      <w:r w:rsidRPr="006F506E">
        <w:rPr>
          <w:rStyle w:val="Emphasis"/>
        </w:rPr>
        <w:t xml:space="preserve">rotections that allow marketing exclusivity, innovative </w:t>
      </w:r>
      <w:r w:rsidRPr="001C72A9">
        <w:rPr>
          <w:rStyle w:val="Emphasis"/>
          <w:highlight w:val="green"/>
        </w:rPr>
        <w:t>firms would be unlikely to make</w:t>
      </w:r>
      <w:r w:rsidRPr="006F506E">
        <w:rPr>
          <w:rStyle w:val="Emphasis"/>
        </w:rPr>
        <w:t xml:space="preserve"> the </w:t>
      </w:r>
      <w:r w:rsidRPr="001C72A9">
        <w:rPr>
          <w:rStyle w:val="Emphasis"/>
          <w:highlight w:val="green"/>
        </w:rPr>
        <w:t>costly and risky investments</w:t>
      </w:r>
      <w:r w:rsidRPr="006F506E">
        <w:rPr>
          <w:rStyle w:val="Emphasis"/>
        </w:rPr>
        <w:t xml:space="preserve"> needed </w:t>
      </w:r>
      <w:r w:rsidRPr="001C72A9">
        <w:rPr>
          <w:rStyle w:val="Emphasis"/>
          <w:highlight w:val="green"/>
        </w:rPr>
        <w:t>to bring a new drug to market</w:t>
      </w:r>
      <w:r w:rsidRPr="006F506E">
        <w:rPr>
          <w:sz w:val="12"/>
        </w:rPr>
        <w:t>.</w:t>
      </w:r>
    </w:p>
    <w:p w14:paraId="652872B8" w14:textId="77777777" w:rsidR="00DA388C" w:rsidRPr="006F506E" w:rsidRDefault="00DA388C" w:rsidP="00DA388C">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5BC5E751" w14:textId="77777777" w:rsidR="00DA388C" w:rsidRPr="00D1700D" w:rsidRDefault="00DA388C" w:rsidP="00DA388C">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247EC89" w14:textId="77777777" w:rsidR="00DA388C" w:rsidRDefault="00DA388C" w:rsidP="00DA388C">
      <w:pPr>
        <w:rPr>
          <w:sz w:val="12"/>
        </w:rPr>
      </w:pPr>
      <w:r w:rsidRPr="006F506E">
        <w:rPr>
          <w:rStyle w:val="StyleUnderline"/>
        </w:rPr>
        <w:t xml:space="preserve">Patents play an essential role in the economic “ecosystem” of discovery and investment that has developed </w:t>
      </w:r>
      <w:r w:rsidRPr="001C72A9">
        <w:rPr>
          <w:rStyle w:val="StyleUnderline"/>
          <w:highlight w:val="green"/>
        </w:rPr>
        <w:t>since the</w:t>
      </w:r>
      <w:r w:rsidRPr="006F506E">
        <w:rPr>
          <w:rStyle w:val="StyleUnderline"/>
        </w:rPr>
        <w:t xml:space="preserve"> 19</w:t>
      </w:r>
      <w:r w:rsidRPr="001C72A9">
        <w:rPr>
          <w:rStyle w:val="StyleUnderline"/>
          <w:highlight w:val="green"/>
        </w:rPr>
        <w:t>80s</w:t>
      </w:r>
      <w:r w:rsidRPr="006F506E">
        <w:rPr>
          <w:rStyle w:val="StyleUnderline"/>
        </w:rPr>
        <w:t xml:space="preserve">. Hundreds of start-up firms, often backed by venture capital, </w:t>
      </w:r>
      <w:r w:rsidRPr="006F506E">
        <w:rPr>
          <w:rStyle w:val="StyleUnderline"/>
        </w:rPr>
        <w:lastRenderedPageBreak/>
        <w:t xml:space="preserve">have been launched, and </w:t>
      </w:r>
      <w:r w:rsidRPr="001C72A9">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1C72A9">
        <w:rPr>
          <w:rStyle w:val="StyleUnderline"/>
          <w:highlight w:val="green"/>
        </w:rPr>
        <w:t>i</w:t>
      </w:r>
      <w:r w:rsidRPr="006F506E">
        <w:rPr>
          <w:rStyle w:val="StyleUnderline"/>
        </w:rPr>
        <w:t xml:space="preserve">ntellectual </w:t>
      </w:r>
      <w:r w:rsidRPr="001C72A9">
        <w:rPr>
          <w:rStyle w:val="StyleUnderline"/>
          <w:highlight w:val="green"/>
        </w:rPr>
        <w:t>p</w:t>
      </w:r>
      <w:r w:rsidRPr="006F506E">
        <w:rPr>
          <w:rStyle w:val="StyleUnderline"/>
        </w:rPr>
        <w:t xml:space="preserve">roperty </w:t>
      </w:r>
      <w:r w:rsidRPr="001C72A9">
        <w:rPr>
          <w:rStyle w:val="StyleUnderline"/>
          <w:highlight w:val="green"/>
        </w:rPr>
        <w:t>p</w:t>
      </w:r>
      <w:r w:rsidRPr="006F506E">
        <w:rPr>
          <w:rStyle w:val="StyleUnderline"/>
        </w:rPr>
        <w:t xml:space="preserve">rotection </w:t>
      </w:r>
      <w:r w:rsidRPr="001C72A9">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2C4A2301" w14:textId="77777777" w:rsidR="00DA388C" w:rsidRDefault="00DA388C" w:rsidP="00DA388C">
      <w:pPr>
        <w:rPr>
          <w:sz w:val="12"/>
        </w:rPr>
      </w:pPr>
    </w:p>
    <w:p w14:paraId="332DB209" w14:textId="77777777" w:rsidR="00DA388C" w:rsidRPr="00FE51A3" w:rsidRDefault="00DA388C" w:rsidP="00DA388C">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7B13C07C" w14:textId="77777777" w:rsidR="00DA388C" w:rsidRPr="00FE51A3" w:rsidRDefault="00DA388C" w:rsidP="00DA388C">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3FCC3E3F" w14:textId="77777777" w:rsidR="00DA388C" w:rsidRPr="00311A9C" w:rsidRDefault="00DA388C" w:rsidP="00DA388C">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1C72A9">
        <w:rPr>
          <w:rFonts w:asciiTheme="majorHAnsi" w:hAnsiTheme="majorHAnsi" w:cstheme="majorHAnsi"/>
          <w:sz w:val="12"/>
          <w:highlight w:val="green"/>
        </w:rPr>
        <w:t xml:space="preserve">, </w:t>
      </w:r>
      <w:r w:rsidRPr="001C72A9">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1C72A9">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1C72A9">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1C72A9">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1C72A9">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1C72A9">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1C72A9">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1C72A9">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1C72A9">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1C72A9">
        <w:rPr>
          <w:rStyle w:val="StyleUnderline"/>
          <w:rFonts w:asciiTheme="majorHAnsi" w:hAnsiTheme="majorHAnsi" w:cstheme="majorHAnsi"/>
          <w:highlight w:val="green"/>
        </w:rPr>
        <w:t>networks</w:t>
      </w:r>
      <w:proofErr w:type="gramEnd"/>
      <w:r w:rsidRPr="001C72A9">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1C72A9">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1C72A9">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1C72A9">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1C72A9">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1C72A9">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1C72A9">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1C72A9">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1C72A9">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1C72A9">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1C72A9">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1C72A9">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1C72A9">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1C72A9">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1C72A9">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1C72A9">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1C72A9">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1C72A9">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1C72A9">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1C72A9">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1C72A9">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w:t>
      </w:r>
      <w:r w:rsidRPr="00FE51A3">
        <w:rPr>
          <w:rStyle w:val="StyleUnderline"/>
          <w:rFonts w:asciiTheme="majorHAnsi" w:hAnsiTheme="majorHAnsi" w:cstheme="majorHAnsi"/>
        </w:rPr>
        <w:lastRenderedPageBreak/>
        <w:t xml:space="preserve">antimicrobial resistance </w:t>
      </w:r>
      <w:r w:rsidRPr="001C72A9">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197CD1A1" w14:textId="77777777" w:rsidR="00DA388C" w:rsidRDefault="00DA388C" w:rsidP="00DA388C">
      <w:pPr>
        <w:rPr>
          <w:sz w:val="12"/>
        </w:rPr>
      </w:pPr>
    </w:p>
    <w:p w14:paraId="6482BFB0" w14:textId="77777777" w:rsidR="00DA388C" w:rsidRPr="00131F53" w:rsidRDefault="00DA388C" w:rsidP="00DA388C">
      <w:pPr>
        <w:pStyle w:val="Heading4"/>
      </w:pPr>
      <w:r w:rsidRPr="009A7E01">
        <w:rPr>
          <w:u w:val="single"/>
        </w:rPr>
        <w:t>Extinction</w:t>
      </w:r>
      <w:r>
        <w:t xml:space="preserve"> – </w:t>
      </w:r>
      <w:r w:rsidRPr="00131F53">
        <w:t xml:space="preserve">defense is wrong </w:t>
      </w:r>
    </w:p>
    <w:p w14:paraId="0700B79B" w14:textId="77777777" w:rsidR="00DA388C" w:rsidRPr="00131F53" w:rsidRDefault="00DA388C" w:rsidP="00DA388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19061AB" w14:textId="77777777" w:rsidR="00DA388C" w:rsidRPr="00790705" w:rsidRDefault="00DA388C" w:rsidP="00DA388C">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1C72A9">
        <w:rPr>
          <w:rStyle w:val="StyleUnderline"/>
          <w:highlight w:val="green"/>
        </w:rPr>
        <w:t xml:space="preserve">pandemic could result in </w:t>
      </w:r>
      <w:r w:rsidRPr="00131F53">
        <w:rPr>
          <w:rStyle w:val="StyleUnderline"/>
        </w:rPr>
        <w:t xml:space="preserve">outright </w:t>
      </w:r>
      <w:r w:rsidRPr="001C72A9">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AFFA4FA" w14:textId="77777777" w:rsidR="00DA388C" w:rsidRPr="00790705" w:rsidRDefault="00DA388C" w:rsidP="00DA388C">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1C72A9">
        <w:rPr>
          <w:rStyle w:val="StyleUnderline"/>
          <w:highlight w:val="green"/>
        </w:rPr>
        <w:t xml:space="preserve">a disease would need to spread </w:t>
      </w:r>
      <w:r w:rsidRPr="001C72A9">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1C72A9">
        <w:rPr>
          <w:rStyle w:val="StyleUnderline"/>
          <w:highlight w:val="green"/>
        </w:rPr>
        <w:t>Virulence and transmission is</w:t>
      </w:r>
      <w:r w:rsidRPr="00131F53">
        <w:rPr>
          <w:rStyle w:val="StyleUnderline"/>
        </w:rPr>
        <w:t xml:space="preserve"> often </w:t>
      </w:r>
      <w:r w:rsidRPr="001C72A9">
        <w:rPr>
          <w:rStyle w:val="StyleUnderline"/>
          <w:highlight w:val="green"/>
        </w:rPr>
        <w:t>a trade-off</w:t>
      </w:r>
      <w:r w:rsidRPr="00790705">
        <w:rPr>
          <w:sz w:val="12"/>
        </w:rPr>
        <w:t xml:space="preserve">, and so evolutionary pressures could push against maximally lethal wild-type pathogens.5,6 </w:t>
      </w:r>
    </w:p>
    <w:p w14:paraId="1C68EC14" w14:textId="77777777" w:rsidR="00DA388C" w:rsidRPr="00790705" w:rsidRDefault="00DA388C" w:rsidP="00DA388C">
      <w:pPr>
        <w:rPr>
          <w:sz w:val="12"/>
        </w:rPr>
      </w:pPr>
      <w:r w:rsidRPr="00790705">
        <w:rPr>
          <w:sz w:val="12"/>
        </w:rPr>
        <w:t xml:space="preserve">While </w:t>
      </w:r>
      <w:r w:rsidRPr="001C72A9">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1C72A9">
        <w:rPr>
          <w:rStyle w:val="Emphasis"/>
          <w:highlight w:val="green"/>
        </w:rPr>
        <w:t>do not rule the possibility out</w:t>
      </w:r>
      <w:r w:rsidRPr="00790705">
        <w:rPr>
          <w:sz w:val="12"/>
        </w:rPr>
        <w:t xml:space="preserve"> entirely. Although rare, </w:t>
      </w:r>
      <w:r w:rsidRPr="001C72A9">
        <w:rPr>
          <w:rStyle w:val="StyleUnderline"/>
          <w:highlight w:val="green"/>
        </w:rPr>
        <w:t>there are</w:t>
      </w:r>
      <w:r w:rsidRPr="00131F53">
        <w:rPr>
          <w:rStyle w:val="StyleUnderline"/>
        </w:rPr>
        <w:t xml:space="preserve"> recorded </w:t>
      </w:r>
      <w:r w:rsidRPr="001C72A9">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1C72A9">
        <w:rPr>
          <w:rStyle w:val="StyleUnderline"/>
          <w:highlight w:val="green"/>
        </w:rPr>
        <w:t>also</w:t>
      </w:r>
      <w:r w:rsidRPr="00131F53">
        <w:rPr>
          <w:rStyle w:val="StyleUnderline"/>
        </w:rPr>
        <w:t xml:space="preserve"> historical </w:t>
      </w:r>
      <w:r w:rsidRPr="001C72A9">
        <w:rPr>
          <w:rStyle w:val="StyleUnderline"/>
          <w:highlight w:val="green"/>
        </w:rPr>
        <w:t>examples of</w:t>
      </w:r>
      <w:r w:rsidRPr="00131F53">
        <w:rPr>
          <w:rStyle w:val="StyleUnderline"/>
        </w:rPr>
        <w:t xml:space="preserve"> large </w:t>
      </w:r>
      <w:r w:rsidRPr="001C72A9">
        <w:rPr>
          <w:rStyle w:val="StyleUnderline"/>
          <w:highlight w:val="green"/>
        </w:rPr>
        <w:t>human populations being</w:t>
      </w:r>
      <w:r w:rsidRPr="00131F53">
        <w:rPr>
          <w:rStyle w:val="StyleUnderline"/>
        </w:rPr>
        <w:t xml:space="preserve"> almost entirely </w:t>
      </w:r>
      <w:r w:rsidRPr="001C72A9">
        <w:rPr>
          <w:rStyle w:val="StyleUnderline"/>
          <w:highlight w:val="green"/>
        </w:rPr>
        <w:t>wiped out</w:t>
      </w:r>
      <w:r w:rsidRPr="00131F53">
        <w:rPr>
          <w:rStyle w:val="StyleUnderline"/>
        </w:rPr>
        <w:t xml:space="preserve"> by disease, </w:t>
      </w:r>
      <w:r w:rsidRPr="001C72A9">
        <w:rPr>
          <w:rStyle w:val="StyleUnderline"/>
          <w:highlight w:val="green"/>
        </w:rPr>
        <w:t>especially when multiple diseases were</w:t>
      </w:r>
      <w:r w:rsidRPr="00131F53">
        <w:rPr>
          <w:rStyle w:val="StyleUnderline"/>
        </w:rPr>
        <w:t xml:space="preserve"> simultaneously </w:t>
      </w:r>
      <w:r w:rsidRPr="001C72A9">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00358C44" w14:textId="77777777" w:rsidR="00DA388C" w:rsidRDefault="00DA388C" w:rsidP="00DA388C">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1C72A9">
        <w:rPr>
          <w:rStyle w:val="StyleUnderline"/>
          <w:highlight w:val="green"/>
        </w:rPr>
        <w:t>some diseases exhibit</w:t>
      </w:r>
      <w:r w:rsidRPr="00131F53">
        <w:rPr>
          <w:rStyle w:val="StyleUnderline"/>
        </w:rPr>
        <w:t xml:space="preserve"> nearly a </w:t>
      </w:r>
      <w:r w:rsidRPr="001C72A9">
        <w:rPr>
          <w:rStyle w:val="StyleUnderline"/>
          <w:highlight w:val="green"/>
        </w:rPr>
        <w:t>100%</w:t>
      </w:r>
      <w:r w:rsidRPr="00131F53">
        <w:rPr>
          <w:rStyle w:val="StyleUnderline"/>
        </w:rPr>
        <w:t xml:space="preserve"> case </w:t>
      </w:r>
      <w:r w:rsidRPr="001C72A9">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1C72A9">
        <w:rPr>
          <w:rStyle w:val="StyleUnderline"/>
          <w:highlight w:val="green"/>
        </w:rPr>
        <w:t>Other diseases</w:t>
      </w:r>
      <w:r w:rsidRPr="00131F53">
        <w:rPr>
          <w:rStyle w:val="StyleUnderline"/>
        </w:rPr>
        <w:t xml:space="preserve"> have a track record of </w:t>
      </w:r>
      <w:r w:rsidRPr="001C72A9">
        <w:rPr>
          <w:rStyle w:val="StyleUnderline"/>
          <w:highlight w:val="green"/>
        </w:rPr>
        <w:t>spread</w:t>
      </w:r>
      <w:r w:rsidRPr="00131F53">
        <w:rPr>
          <w:rStyle w:val="StyleUnderline"/>
        </w:rPr>
        <w:t xml:space="preserve">ing </w:t>
      </w:r>
      <w:r w:rsidRPr="001C72A9">
        <w:rPr>
          <w:rStyle w:val="StyleUnderline"/>
          <w:highlight w:val="green"/>
        </w:rPr>
        <w:t>to</w:t>
      </w:r>
      <w:r w:rsidRPr="00131F53">
        <w:rPr>
          <w:rStyle w:val="StyleUnderline"/>
        </w:rPr>
        <w:t xml:space="preserve"> </w:t>
      </w:r>
      <w:r w:rsidRPr="00131F53">
        <w:rPr>
          <w:rStyle w:val="Emphasis"/>
        </w:rPr>
        <w:t xml:space="preserve">virtually </w:t>
      </w:r>
      <w:r w:rsidRPr="001C72A9">
        <w:rPr>
          <w:rStyle w:val="Emphasis"/>
          <w:highlight w:val="green"/>
        </w:rPr>
        <w:t>every</w:t>
      </w:r>
      <w:r w:rsidRPr="00131F53">
        <w:rPr>
          <w:rStyle w:val="Emphasis"/>
        </w:rPr>
        <w:t xml:space="preserve"> human </w:t>
      </w:r>
      <w:r w:rsidRPr="001C72A9">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1C72A9">
        <w:rPr>
          <w:rStyle w:val="StyleUnderline"/>
          <w:highlight w:val="green"/>
        </w:rPr>
        <w:t>advances in biotech</w:t>
      </w:r>
      <w:r w:rsidRPr="00131F53">
        <w:rPr>
          <w:rStyle w:val="StyleUnderline"/>
        </w:rPr>
        <w:t xml:space="preserve">nology </w:t>
      </w:r>
      <w:r w:rsidRPr="001C72A9">
        <w:rPr>
          <w:rStyle w:val="StyleUnderline"/>
          <w:highlight w:val="green"/>
        </w:rPr>
        <w:t>might allow the creation of diseases that combine</w:t>
      </w:r>
      <w:r w:rsidRPr="00131F53">
        <w:rPr>
          <w:rStyle w:val="StyleUnderline"/>
        </w:rPr>
        <w:t xml:space="preserve"> such </w:t>
      </w:r>
      <w:r w:rsidRPr="001C72A9">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113E32E4" w14:textId="02A74F3E" w:rsidR="00EE3A7E" w:rsidRDefault="00EE3A7E" w:rsidP="00EE3A7E">
      <w:pPr>
        <w:keepNext/>
        <w:keepLines/>
        <w:spacing w:before="40"/>
        <w:outlineLvl w:val="3"/>
        <w:rPr>
          <w:rFonts w:eastAsia="Yu Mincho"/>
          <w:color w:val="000000" w:themeColor="text1"/>
          <w:sz w:val="24"/>
        </w:rPr>
      </w:pPr>
      <w:r w:rsidRPr="00942CD3">
        <w:rPr>
          <w:rFonts w:eastAsia="Yu Gothic Light"/>
          <w:b/>
          <w:bCs/>
          <w:color w:val="000000" w:themeColor="text1"/>
          <w:sz w:val="26"/>
          <w:szCs w:val="26"/>
        </w:rPr>
        <w:lastRenderedPageBreak/>
        <w:t>Moral uncertainty means preventing extinction should be our highest priority.</w:t>
      </w:r>
      <w:r w:rsidRPr="00942CD3">
        <w:rPr>
          <w:rFonts w:eastAsia="Yu Gothic Light"/>
          <w:b/>
          <w:bCs/>
          <w:color w:val="000000" w:themeColor="text1"/>
          <w:szCs w:val="26"/>
        </w:rPr>
        <w:br/>
      </w:r>
      <w:r w:rsidRPr="00942CD3">
        <w:rPr>
          <w:rFonts w:eastAsia="Yu Mincho"/>
          <w:b/>
          <w:color w:val="000000" w:themeColor="text1"/>
          <w:sz w:val="26"/>
        </w:rPr>
        <w:t>Bostrom 12</w:t>
      </w:r>
      <w:r w:rsidRPr="00942CD3">
        <w:rPr>
          <w:rFonts w:eastAsia="Yu Mincho"/>
          <w:color w:val="000000" w:themeColor="text1"/>
          <w:szCs w:val="22"/>
        </w:rPr>
        <w:t xml:space="preserve"> [Nick Bostrom. Faculty of Philosophy &amp; Oxford Martin School University of Oxford. “Existential Risk Prevention as Global Priority.” Global Policy (2012)]</w:t>
      </w:r>
      <w:r w:rsidRPr="00942CD3">
        <w:rPr>
          <w:rFonts w:eastAsia="Yu Mincho"/>
          <w:color w:val="000000" w:themeColor="text1"/>
          <w:szCs w:val="22"/>
        </w:rPr>
        <w:br/>
      </w:r>
      <w:r w:rsidRPr="00942CD3">
        <w:rPr>
          <w:rFonts w:eastAsia="Yu Mincho"/>
          <w:color w:val="000000" w:themeColor="text1"/>
        </w:rPr>
        <w:t>These reflections on</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moral uncertainty suggest </w:t>
      </w:r>
      <w:r w:rsidRPr="00942CD3">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942CD3">
        <w:rPr>
          <w:rFonts w:eastAsia="Yu Mincho"/>
          <w:color w:val="000000" w:themeColor="text1"/>
        </w:rPr>
        <w:t>elaborate.¶</w:t>
      </w:r>
      <w:proofErr w:type="gramEnd"/>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Our present</w:t>
      </w:r>
      <w:r w:rsidRPr="00942CD3">
        <w:rPr>
          <w:rFonts w:eastAsia="Yu Mincho"/>
          <w:b/>
          <w:color w:val="000000" w:themeColor="text1"/>
          <w:sz w:val="24"/>
          <w:u w:val="single"/>
        </w:rPr>
        <w:t xml:space="preserve"> understanding of </w:t>
      </w:r>
      <w:r w:rsidRPr="001C72A9">
        <w:rPr>
          <w:rFonts w:eastAsia="Yu Mincho"/>
          <w:b/>
          <w:color w:val="000000" w:themeColor="text1"/>
          <w:sz w:val="24"/>
          <w:highlight w:val="green"/>
          <w:u w:val="single"/>
        </w:rPr>
        <w:t xml:space="preserve">axiology might </w:t>
      </w:r>
      <w:r w:rsidRPr="00942CD3">
        <w:rPr>
          <w:rFonts w:eastAsia="Yu Mincho"/>
          <w:color w:val="000000" w:themeColor="text1"/>
        </w:rPr>
        <w:t>well</w:t>
      </w:r>
      <w:r w:rsidRPr="001C72A9">
        <w:rPr>
          <w:rFonts w:eastAsia="Yu Mincho"/>
          <w:b/>
          <w:color w:val="000000" w:themeColor="text1"/>
          <w:sz w:val="24"/>
          <w:highlight w:val="green"/>
          <w:u w:val="single"/>
        </w:rPr>
        <w:t xml:space="preserve"> be confused. </w:t>
      </w:r>
      <w:r w:rsidRPr="00942CD3">
        <w:rPr>
          <w:rFonts w:eastAsia="Yu Mincho"/>
          <w:b/>
          <w:color w:val="000000" w:themeColor="text1"/>
          <w:sz w:val="24"/>
          <w:u w:val="single"/>
        </w:rPr>
        <w:t xml:space="preserve">We may not </w:t>
      </w:r>
      <w:r w:rsidRPr="00942CD3">
        <w:rPr>
          <w:rFonts w:eastAsia="Yu Mincho"/>
          <w:color w:val="000000" w:themeColor="text1"/>
        </w:rPr>
        <w:t>now</w:t>
      </w:r>
      <w:r w:rsidRPr="00942CD3">
        <w:rPr>
          <w:rFonts w:eastAsia="Yu Mincho"/>
          <w:b/>
          <w:color w:val="000000" w:themeColor="text1"/>
          <w:sz w:val="24"/>
          <w:u w:val="single"/>
        </w:rPr>
        <w:t xml:space="preserve"> </w:t>
      </w:r>
      <w:r w:rsidRPr="00942CD3">
        <w:rPr>
          <w:rFonts w:eastAsia="Yu Mincho"/>
          <w:color w:val="000000" w:themeColor="text1"/>
        </w:rPr>
        <w:t>know — at least not in concrete detail — what outcomes would count as a big win for humanity; we might not even yet</w:t>
      </w:r>
      <w:r w:rsidRPr="00942CD3">
        <w:rPr>
          <w:rFonts w:eastAsia="Yu Mincho"/>
          <w:b/>
          <w:color w:val="000000" w:themeColor="text1"/>
          <w:sz w:val="24"/>
          <w:u w:val="single"/>
        </w:rPr>
        <w:t xml:space="preserve"> be able to imagine the best ends </w:t>
      </w:r>
      <w:r w:rsidRPr="00942CD3">
        <w:rPr>
          <w:rFonts w:eastAsia="Yu Mincho"/>
          <w:color w:val="000000" w:themeColor="text1"/>
        </w:rPr>
        <w:t>of our journey.</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If we are </w:t>
      </w:r>
      <w:r w:rsidRPr="00942CD3">
        <w:rPr>
          <w:rFonts w:eastAsia="Yu Mincho"/>
          <w:color w:val="000000" w:themeColor="text1"/>
        </w:rPr>
        <w:t>indeed</w:t>
      </w:r>
      <w:r w:rsidRPr="00942CD3">
        <w:rPr>
          <w:rFonts w:eastAsia="Yu Mincho"/>
          <w:b/>
          <w:color w:val="000000" w:themeColor="text1"/>
          <w:sz w:val="24"/>
          <w:u w:val="single"/>
        </w:rPr>
        <w:t xml:space="preserve"> </w:t>
      </w:r>
      <w:r w:rsidRPr="00942CD3">
        <w:rPr>
          <w:rFonts w:eastAsia="Yu Mincho"/>
          <w:color w:val="000000" w:themeColor="text1"/>
        </w:rPr>
        <w:t>profoundly</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uncertain </w:t>
      </w:r>
      <w:r w:rsidRPr="00942CD3">
        <w:rPr>
          <w:rFonts w:eastAsia="Yu Mincho"/>
          <w:color w:val="000000" w:themeColor="text1"/>
        </w:rPr>
        <w:t>about our ultimate aims,</w:t>
      </w:r>
      <w:r w:rsidRPr="00942CD3">
        <w:rPr>
          <w:rFonts w:eastAsia="Yu Mincho"/>
          <w:b/>
          <w:color w:val="000000" w:themeColor="text1"/>
          <w:sz w:val="24"/>
          <w:u w:val="single"/>
        </w:rPr>
        <w:t xml:space="preserve"> </w:t>
      </w:r>
      <w:r w:rsidRPr="00942CD3">
        <w:rPr>
          <w:rFonts w:eastAsia="Yu Mincho"/>
          <w:color w:val="000000" w:themeColor="text1"/>
        </w:rPr>
        <w:t>then we should recognize that</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there is a great</w:t>
      </w:r>
      <w:r w:rsidRPr="00942CD3">
        <w:rPr>
          <w:rFonts w:eastAsia="Yu Mincho"/>
          <w:b/>
          <w:color w:val="000000" w:themeColor="text1"/>
          <w:sz w:val="24"/>
          <w:u w:val="single"/>
        </w:rPr>
        <w:t xml:space="preserve"> </w:t>
      </w:r>
      <w:r w:rsidRPr="00942CD3">
        <w:rPr>
          <w:rFonts w:eastAsia="Yu Mincho"/>
          <w:color w:val="000000" w:themeColor="text1"/>
        </w:rPr>
        <w:t>option</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value in preserving </w:t>
      </w:r>
      <w:r w:rsidRPr="00942CD3">
        <w:rPr>
          <w:rFonts w:eastAsia="Yu Mincho"/>
          <w:color w:val="000000" w:themeColor="text1"/>
        </w:rPr>
        <w:t>— and ideally improving —</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our ability to recognize value and</w:t>
      </w:r>
      <w:r w:rsidRPr="001C72A9">
        <w:rPr>
          <w:rFonts w:eastAsia="Yu Mincho"/>
          <w:color w:val="000000" w:themeColor="text1"/>
          <w:highlight w:val="green"/>
        </w:rPr>
        <w:t xml:space="preserve"> </w:t>
      </w:r>
      <w:r w:rsidRPr="00942CD3">
        <w:rPr>
          <w:rFonts w:eastAsia="Yu Mincho"/>
          <w:color w:val="000000" w:themeColor="text1"/>
        </w:rPr>
        <w:t xml:space="preserve">to </w:t>
      </w:r>
      <w:r w:rsidRPr="001C72A9">
        <w:rPr>
          <w:rFonts w:eastAsia="Yu Mincho"/>
          <w:b/>
          <w:color w:val="000000" w:themeColor="text1"/>
          <w:sz w:val="24"/>
          <w:highlight w:val="green"/>
          <w:u w:val="single"/>
        </w:rPr>
        <w:t xml:space="preserve">steer the future accordingly. Ensuring </w:t>
      </w:r>
      <w:r w:rsidRPr="00942CD3">
        <w:rPr>
          <w:rFonts w:eastAsia="Yu Mincho"/>
          <w:color w:val="000000" w:themeColor="text1"/>
        </w:rPr>
        <w:t>that</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there will be a future </w:t>
      </w:r>
      <w:r w:rsidRPr="00942CD3">
        <w:rPr>
          <w:rFonts w:eastAsia="Yu Mincho"/>
          <w:color w:val="000000" w:themeColor="text1"/>
        </w:rPr>
        <w:t>version of</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humanity </w:t>
      </w:r>
      <w:r w:rsidRPr="00942CD3">
        <w:rPr>
          <w:rFonts w:eastAsia="Yu Mincho"/>
          <w:color w:val="000000" w:themeColor="text1"/>
        </w:rPr>
        <w:t>with great powers and a propensity to use them wisely</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is </w:t>
      </w:r>
      <w:r w:rsidRPr="00942CD3">
        <w:rPr>
          <w:rFonts w:eastAsia="Yu Mincho"/>
          <w:color w:val="000000" w:themeColor="text1"/>
        </w:rPr>
        <w:t>plausibly</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the best way </w:t>
      </w:r>
      <w:r w:rsidRPr="00942CD3">
        <w:rPr>
          <w:rFonts w:eastAsia="Yu Mincho"/>
          <w:color w:val="000000" w:themeColor="text1"/>
        </w:rPr>
        <w:t>available to us</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to increase </w:t>
      </w:r>
      <w:r w:rsidRPr="00942CD3">
        <w:rPr>
          <w:rFonts w:eastAsia="Yu Mincho"/>
          <w:b/>
          <w:color w:val="000000" w:themeColor="text1"/>
          <w:sz w:val="24"/>
          <w:u w:val="single"/>
        </w:rPr>
        <w:t xml:space="preserve">the probability that the </w:t>
      </w:r>
      <w:r w:rsidRPr="001C72A9">
        <w:rPr>
          <w:rFonts w:eastAsia="Yu Mincho"/>
          <w:b/>
          <w:color w:val="000000" w:themeColor="text1"/>
          <w:sz w:val="24"/>
          <w:highlight w:val="green"/>
          <w:u w:val="single"/>
        </w:rPr>
        <w:t xml:space="preserve">future </w:t>
      </w:r>
      <w:r w:rsidRPr="00942CD3">
        <w:rPr>
          <w:rFonts w:eastAsia="Yu Mincho"/>
          <w:b/>
          <w:color w:val="000000" w:themeColor="text1"/>
          <w:sz w:val="24"/>
          <w:u w:val="single"/>
        </w:rPr>
        <w:t xml:space="preserve">will contain </w:t>
      </w:r>
      <w:r w:rsidRPr="00942CD3">
        <w:rPr>
          <w:rFonts w:eastAsia="Yu Mincho"/>
          <w:color w:val="000000" w:themeColor="text1"/>
        </w:rPr>
        <w:t>a lot of</w:t>
      </w:r>
      <w:r w:rsidRPr="00942CD3">
        <w:rPr>
          <w:rFonts w:eastAsia="Yu Mincho"/>
          <w:b/>
          <w:color w:val="000000" w:themeColor="text1"/>
          <w:sz w:val="24"/>
          <w:u w:val="single"/>
        </w:rPr>
        <w:t xml:space="preserve"> </w:t>
      </w:r>
      <w:r w:rsidRPr="001C72A9">
        <w:rPr>
          <w:rFonts w:eastAsia="Yu Mincho"/>
          <w:b/>
          <w:color w:val="000000" w:themeColor="text1"/>
          <w:sz w:val="24"/>
          <w:highlight w:val="green"/>
          <w:u w:val="single"/>
        </w:rPr>
        <w:t xml:space="preserve">value. </w:t>
      </w:r>
      <w:r w:rsidRPr="00942CD3">
        <w:rPr>
          <w:rFonts w:eastAsia="Yu Mincho"/>
          <w:color w:val="000000" w:themeColor="text1"/>
        </w:rPr>
        <w:t>To do this, we must prevent any existential catastrophe</w:t>
      </w:r>
      <w:r w:rsidRPr="00942CD3">
        <w:rPr>
          <w:rFonts w:eastAsia="Yu Mincho"/>
          <w:color w:val="000000" w:themeColor="text1"/>
          <w:sz w:val="24"/>
        </w:rPr>
        <w:t>.</w:t>
      </w:r>
    </w:p>
    <w:p w14:paraId="6797BC63" w14:textId="326A7C42" w:rsidR="00E16288" w:rsidRPr="00E16288" w:rsidRDefault="00E16288" w:rsidP="00EE3A7E">
      <w:pPr>
        <w:keepNext/>
        <w:keepLines/>
        <w:spacing w:before="40"/>
        <w:outlineLvl w:val="3"/>
        <w:rPr>
          <w:rFonts w:eastAsiaTheme="majorEastAsia"/>
          <w:b/>
          <w:bCs/>
          <w:color w:val="1E1E1E"/>
          <w:sz w:val="26"/>
          <w:szCs w:val="26"/>
        </w:rPr>
      </w:pPr>
      <w:r w:rsidRPr="002E7F13">
        <w:rPr>
          <w:rFonts w:eastAsiaTheme="majorEastAsia"/>
          <w:b/>
          <w:bCs/>
          <w:color w:val="1E1E1E"/>
          <w:sz w:val="26"/>
          <w:szCs w:val="26"/>
        </w:rPr>
        <w:t>Reducing the risk of extinction is always priority number one. </w:t>
      </w:r>
      <w:r w:rsidRPr="002E7F13">
        <w:rPr>
          <w:rFonts w:eastAsiaTheme="majorEastAsia"/>
          <w:b/>
          <w:bCs/>
          <w:color w:val="1E1E1E"/>
          <w:sz w:val="26"/>
          <w:szCs w:val="26"/>
        </w:rPr>
        <w:br/>
      </w:r>
      <w:r w:rsidRPr="002E7F1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17" w:history="1">
        <w:r w:rsidRPr="002E7F13">
          <w:t>http://www.existenti...org/concept.pdf</w:t>
        </w:r>
      </w:hyperlink>
      <w:r w:rsidRPr="002E7F1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2E7F13">
        <w:rPr>
          <w:color w:val="1E1E1E"/>
          <w:sz w:val="26"/>
          <w:szCs w:val="26"/>
        </w:rPr>
        <w:t xml:space="preserve"> </w:t>
      </w:r>
      <w:r w:rsidRPr="002E7F13">
        <w:rPr>
          <w:b/>
          <w:bCs/>
          <w:color w:val="1E1E1E"/>
          <w:sz w:val="24"/>
          <w:u w:val="single"/>
        </w:rPr>
        <w:t xml:space="preserve">we find that the expected loss of an </w:t>
      </w:r>
      <w:r w:rsidRPr="002E7F13">
        <w:rPr>
          <w:b/>
          <w:bCs/>
          <w:color w:val="1E1E1E"/>
          <w:sz w:val="24"/>
          <w:highlight w:val="green"/>
          <w:u w:val="single"/>
        </w:rPr>
        <w:t>existential   catastrophe is greater than</w:t>
      </w:r>
      <w:r w:rsidRPr="002E7F13">
        <w:rPr>
          <w:b/>
          <w:bCs/>
          <w:color w:val="1E1E1E"/>
          <w:sz w:val="24"/>
          <w:u w:val="single"/>
        </w:rPr>
        <w:t xml:space="preserve"> the value of </w:t>
      </w:r>
      <w:r w:rsidRPr="002E7F13">
        <w:rPr>
          <w:b/>
          <w:bCs/>
          <w:color w:val="1E1E1E"/>
          <w:sz w:val="24"/>
          <w:highlight w:val="green"/>
          <w:u w:val="single"/>
        </w:rPr>
        <w:t>10^16 human lives</w:t>
      </w:r>
      <w:r w:rsidRPr="002E7F13">
        <w:rPr>
          <w:color w:val="1E1E1E"/>
          <w:sz w:val="24"/>
          <w:highlight w:val="green"/>
        </w:rPr>
        <w:t>.</w:t>
      </w:r>
      <w:r w:rsidRPr="002E7F13">
        <w:rPr>
          <w:color w:val="1E1E1E"/>
          <w:sz w:val="24"/>
        </w:rPr>
        <w:t xml:space="preserve">  </w:t>
      </w:r>
      <w:r w:rsidRPr="002E7F13">
        <w:rPr>
          <w:b/>
          <w:bCs/>
          <w:color w:val="1E1E1E"/>
          <w:sz w:val="24"/>
          <w:u w:val="single"/>
        </w:rPr>
        <w:t xml:space="preserve">This implies that </w:t>
      </w:r>
      <w:r w:rsidRPr="002E7F13">
        <w:rPr>
          <w:b/>
          <w:bCs/>
          <w:color w:val="1E1E1E"/>
          <w:sz w:val="24"/>
          <w:highlight w:val="green"/>
          <w:u w:val="single"/>
        </w:rPr>
        <w:t xml:space="preserve">the </w:t>
      </w:r>
      <w:r w:rsidRPr="002E7F13">
        <w:rPr>
          <w:b/>
          <w:bCs/>
          <w:color w:val="1E1E1E"/>
          <w:sz w:val="24"/>
          <w:u w:val="single"/>
        </w:rPr>
        <w:t xml:space="preserve">expected </w:t>
      </w:r>
      <w:r w:rsidRPr="002E7F13">
        <w:rPr>
          <w:b/>
          <w:bCs/>
          <w:color w:val="1E1E1E"/>
          <w:sz w:val="24"/>
          <w:highlight w:val="green"/>
          <w:u w:val="single"/>
        </w:rPr>
        <w:t xml:space="preserve">value of   reducing existential risk by </w:t>
      </w:r>
      <w:r w:rsidRPr="002E7F13">
        <w:rPr>
          <w:b/>
          <w:bCs/>
          <w:color w:val="1E1E1E"/>
          <w:sz w:val="24"/>
          <w:u w:val="single"/>
        </w:rPr>
        <w:t xml:space="preserve">a mere </w:t>
      </w:r>
      <w:r w:rsidRPr="002E7F13">
        <w:rPr>
          <w:b/>
          <w:bCs/>
          <w:color w:val="1E1E1E"/>
          <w:sz w:val="24"/>
          <w:highlight w:val="green"/>
          <w:u w:val="single"/>
        </w:rPr>
        <w:t>one millionth of one percentage point is</w:t>
      </w:r>
      <w:r w:rsidRPr="002E7F13">
        <w:rPr>
          <w:b/>
          <w:bCs/>
          <w:color w:val="1E1E1E"/>
          <w:sz w:val="24"/>
          <w:u w:val="single"/>
        </w:rPr>
        <w:t xml:space="preserve"> at least </w:t>
      </w:r>
      <w:r w:rsidRPr="002E7F13">
        <w:rPr>
          <w:b/>
          <w:bCs/>
          <w:color w:val="1E1E1E"/>
          <w:sz w:val="24"/>
          <w:highlight w:val="green"/>
          <w:u w:val="single"/>
        </w:rPr>
        <w:t>a hundred times the   value of a million human lives</w:t>
      </w:r>
      <w:r w:rsidRPr="002E7F13">
        <w:rPr>
          <w:b/>
          <w:bCs/>
          <w:color w:val="1E1E1E"/>
          <w:sz w:val="24"/>
          <w:u w:val="single"/>
        </w:rPr>
        <w:t>.</w:t>
      </w:r>
      <w:r w:rsidRPr="002E7F13">
        <w:rPr>
          <w:color w:val="1E1E1E"/>
          <w:sz w:val="24"/>
        </w:rPr>
        <w:t> </w:t>
      </w:r>
      <w:r w:rsidRPr="002E7F13">
        <w:rPr>
          <w:color w:val="1E1E1E"/>
          <w:sz w:val="26"/>
          <w:szCs w:val="26"/>
        </w:rPr>
        <w:t xml:space="preserve"> </w:t>
      </w:r>
      <w:r w:rsidRPr="002E7F13">
        <w:t xml:space="preserve">The more technologically comprehensive estimate of </w:t>
      </w:r>
      <w:proofErr w:type="gramStart"/>
      <w:r w:rsidRPr="002E7F13">
        <w:t>10  54</w:t>
      </w:r>
      <w:proofErr w:type="gramEnd"/>
      <w:r w:rsidRPr="002E7F13">
        <w:t xml:space="preserve"> </w:t>
      </w:r>
      <w:proofErr w:type="spellStart"/>
      <w:r w:rsidRPr="002E7F13">
        <w:t>humanbrain</w:t>
      </w:r>
      <w:proofErr w:type="spellEnd"/>
      <w:r w:rsidRPr="002E7F13">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2E7F13">
        <w:rPr>
          <w:b/>
          <w:bCs/>
          <w:color w:val="1E1E1E"/>
          <w:sz w:val="24"/>
          <w:u w:val="single" w:color="1E1E1E"/>
        </w:rPr>
        <w:t xml:space="preserve">One might consequently argue that </w:t>
      </w:r>
      <w:r w:rsidRPr="002E7F13">
        <w:rPr>
          <w:b/>
          <w:bCs/>
          <w:color w:val="1E1E1E"/>
          <w:sz w:val="24"/>
          <w:highlight w:val="green"/>
          <w:u w:val="single" w:color="1E1E1E"/>
        </w:rPr>
        <w:t>even the tiniest reduction of existential risk has a</w:t>
      </w:r>
      <w:r w:rsidRPr="002E7F13">
        <w:rPr>
          <w:b/>
          <w:bCs/>
          <w:color w:val="1E1E1E"/>
          <w:sz w:val="24"/>
          <w:u w:val="single" w:color="1E1E1E"/>
        </w:rPr>
        <w:t xml:space="preserve">n   expected </w:t>
      </w:r>
      <w:r w:rsidRPr="002E7F13">
        <w:rPr>
          <w:b/>
          <w:bCs/>
          <w:color w:val="1E1E1E"/>
          <w:sz w:val="24"/>
          <w:highlight w:val="green"/>
          <w:u w:val="single" w:color="1E1E1E"/>
        </w:rPr>
        <w:t>value greater than</w:t>
      </w:r>
      <w:r w:rsidRPr="002E7F13">
        <w:rPr>
          <w:b/>
          <w:bCs/>
          <w:color w:val="1E1E1E"/>
          <w:sz w:val="24"/>
          <w:u w:val="single" w:color="1E1E1E"/>
        </w:rPr>
        <w:t xml:space="preserve"> that of</w:t>
      </w:r>
      <w:r w:rsidRPr="002E7F13">
        <w:rPr>
          <w:b/>
          <w:bCs/>
          <w:color w:val="1E1E1E"/>
          <w:sz w:val="24"/>
          <w:highlight w:val="green"/>
          <w:u w:val="single" w:color="1E1E1E"/>
        </w:rPr>
        <w:t xml:space="preserve"> the definite provision of </w:t>
      </w:r>
      <w:r w:rsidRPr="002E7F13">
        <w:rPr>
          <w:b/>
          <w:bCs/>
          <w:color w:val="1E1E1E"/>
          <w:sz w:val="24"/>
          <w:u w:val="single" w:color="1E1E1E"/>
        </w:rPr>
        <w:t xml:space="preserve">any ordinary good, such as the direct   benefit of </w:t>
      </w:r>
      <w:r w:rsidRPr="002E7F13">
        <w:rPr>
          <w:b/>
          <w:bCs/>
          <w:color w:val="1E1E1E"/>
          <w:sz w:val="24"/>
          <w:highlight w:val="green"/>
          <w:u w:val="single" w:color="1E1E1E"/>
        </w:rPr>
        <w:t>saving 1 billion lives</w:t>
      </w:r>
      <w:r w:rsidRPr="002E7F13">
        <w:rPr>
          <w:b/>
          <w:bCs/>
          <w:color w:val="1E1E1E"/>
          <w:sz w:val="26"/>
          <w:szCs w:val="26"/>
          <w:highlight w:val="green"/>
          <w:u w:val="single" w:color="1E1E1E"/>
        </w:rPr>
        <w:t>.</w:t>
      </w:r>
      <w:r w:rsidRPr="002E7F13">
        <w:rPr>
          <w:color w:val="1E1E1E"/>
          <w:sz w:val="26"/>
          <w:szCs w:val="26"/>
          <w:u w:color="1E1E1E"/>
        </w:rPr>
        <w:t xml:space="preserve">  </w:t>
      </w:r>
      <w:r w:rsidRPr="002E7F13">
        <w:t xml:space="preserve">And, further, that the absolute value of the indirect effect of saving </w:t>
      </w:r>
      <w:proofErr w:type="gramStart"/>
      <w:r w:rsidRPr="002E7F13">
        <w:t>1  billion</w:t>
      </w:r>
      <w:proofErr w:type="gramEnd"/>
      <w:r w:rsidRPr="002E7F13">
        <w:t xml:space="preserve"> lives on the total cumulative amount of existential </w:t>
      </w:r>
      <w:proofErr w:type="spellStart"/>
      <w:r w:rsidRPr="002E7F13">
        <w:t>riskâ</w:t>
      </w:r>
      <w:proofErr w:type="spellEnd"/>
      <w:r w:rsidRPr="002E7F13">
        <w:t xml:space="preserve">€”positive or </w:t>
      </w:r>
      <w:proofErr w:type="spellStart"/>
      <w:r w:rsidRPr="002E7F13">
        <w:t>negativeâ</w:t>
      </w:r>
      <w:proofErr w:type="spellEnd"/>
      <w:r w:rsidRPr="002E7F13">
        <w:t>€”is almost   certainly larger than the positive value of the direct benefit of such an action.</w:t>
      </w:r>
      <w:r w:rsidRPr="002E7F13">
        <w:rPr>
          <w:color w:val="1E1E1E"/>
          <w:sz w:val="26"/>
          <w:szCs w:val="26"/>
          <w:u w:color="1E1E1E"/>
        </w:rPr>
        <w:t xml:space="preserve">  </w:t>
      </w:r>
    </w:p>
    <w:p w14:paraId="1A33060F" w14:textId="77777777" w:rsidR="00EE3A7E" w:rsidRPr="00942CD3" w:rsidRDefault="00EE3A7E" w:rsidP="00EE3A7E">
      <w:pPr>
        <w:pStyle w:val="Heading4"/>
        <w:rPr>
          <w:color w:val="000000" w:themeColor="text1"/>
        </w:rPr>
      </w:pPr>
      <w:r w:rsidRPr="00942CD3">
        <w:rPr>
          <w:color w:val="000000" w:themeColor="text1"/>
        </w:rPr>
        <w:t>Independent of considerations of future happiness or life, death is the worst evil since it destroys the subject itself</w:t>
      </w:r>
    </w:p>
    <w:p w14:paraId="327C2DE4" w14:textId="77777777" w:rsidR="00EE3A7E" w:rsidRPr="00942CD3" w:rsidRDefault="00EE3A7E" w:rsidP="00EE3A7E">
      <w:pPr>
        <w:rPr>
          <w:rStyle w:val="Style13ptBold"/>
          <w:b w:val="0"/>
          <w:color w:val="000000" w:themeColor="text1"/>
        </w:rPr>
      </w:pPr>
      <w:r w:rsidRPr="00942CD3">
        <w:rPr>
          <w:rStyle w:val="Style13ptBold"/>
          <w:color w:val="000000" w:themeColor="text1"/>
        </w:rPr>
        <w:t xml:space="preserve">Paterson, 03 </w:t>
      </w:r>
      <w:r w:rsidRPr="00942CD3">
        <w:rPr>
          <w:rStyle w:val="Style13ptBold"/>
          <w:b w:val="0"/>
          <w:color w:val="000000" w:themeColor="text1"/>
        </w:rPr>
        <w:t>– Department of Philosophy, Providence College, Rhode Island (Craig, “A Life Not Worth Living?”, Studies in Christian Ethics, http://sce.sagepub.com)</w:t>
      </w:r>
    </w:p>
    <w:p w14:paraId="60F93F65" w14:textId="77777777" w:rsidR="00EE3A7E" w:rsidRPr="00942CD3" w:rsidRDefault="00EE3A7E" w:rsidP="00EE3A7E">
      <w:pPr>
        <w:rPr>
          <w:color w:val="000000" w:themeColor="text1"/>
        </w:rPr>
      </w:pPr>
      <w:r w:rsidRPr="00942CD3">
        <w:rPr>
          <w:color w:val="000000" w:themeColor="text1"/>
        </w:rPr>
        <w:t xml:space="preserve">Contrary to those accounts, I would argue that it is </w:t>
      </w:r>
      <w:r w:rsidRPr="001C72A9">
        <w:rPr>
          <w:rStyle w:val="StyleUnderline"/>
          <w:color w:val="000000" w:themeColor="text1"/>
          <w:highlight w:val="green"/>
        </w:rPr>
        <w:t xml:space="preserve">death </w:t>
      </w:r>
      <w:r w:rsidRPr="00942CD3">
        <w:rPr>
          <w:color w:val="000000" w:themeColor="text1"/>
        </w:rPr>
        <w:t xml:space="preserve">per se that </w:t>
      </w:r>
      <w:r w:rsidRPr="001C72A9">
        <w:rPr>
          <w:rStyle w:val="StyleUnderline"/>
          <w:color w:val="000000" w:themeColor="text1"/>
          <w:highlight w:val="green"/>
        </w:rPr>
        <w:t xml:space="preserve">is </w:t>
      </w:r>
      <w:r w:rsidRPr="00942CD3">
        <w:rPr>
          <w:color w:val="000000" w:themeColor="text1"/>
        </w:rPr>
        <w:t xml:space="preserve">really </w:t>
      </w:r>
      <w:r w:rsidRPr="00942CD3">
        <w:rPr>
          <w:rStyle w:val="StyleUnderline"/>
          <w:color w:val="000000" w:themeColor="text1"/>
        </w:rPr>
        <w:t xml:space="preserve">the objective </w:t>
      </w:r>
      <w:r w:rsidRPr="001C72A9">
        <w:rPr>
          <w:rStyle w:val="StyleUnderline"/>
          <w:color w:val="000000" w:themeColor="text1"/>
          <w:highlight w:val="green"/>
        </w:rPr>
        <w:t xml:space="preserve">evil </w:t>
      </w:r>
      <w:r w:rsidRPr="00942CD3">
        <w:rPr>
          <w:color w:val="000000" w:themeColor="text1"/>
        </w:rPr>
        <w:t>for us,</w:t>
      </w:r>
      <w:r w:rsidRPr="00942CD3">
        <w:rPr>
          <w:rStyle w:val="StyleUnderline"/>
          <w:color w:val="000000" w:themeColor="text1"/>
        </w:rPr>
        <w:t xml:space="preserve"> </w:t>
      </w:r>
      <w:r w:rsidRPr="001C72A9">
        <w:rPr>
          <w:rStyle w:val="StyleUnderline"/>
          <w:color w:val="000000" w:themeColor="text1"/>
          <w:highlight w:val="green"/>
        </w:rPr>
        <w:t xml:space="preserve">not because it deprives us of a </w:t>
      </w:r>
      <w:r w:rsidRPr="00942CD3">
        <w:rPr>
          <w:color w:val="000000" w:themeColor="text1"/>
        </w:rPr>
        <w:t xml:space="preserve">prospective </w:t>
      </w:r>
      <w:r w:rsidRPr="001C72A9">
        <w:rPr>
          <w:rStyle w:val="StyleUnderline"/>
          <w:color w:val="000000" w:themeColor="text1"/>
          <w:highlight w:val="green"/>
        </w:rPr>
        <w:t xml:space="preserve">future </w:t>
      </w:r>
      <w:r w:rsidRPr="00942CD3">
        <w:rPr>
          <w:color w:val="000000" w:themeColor="text1"/>
        </w:rPr>
        <w:t xml:space="preserve">of overall good judged better than the alter- native of non-being. </w:t>
      </w:r>
      <w:r w:rsidRPr="00942CD3">
        <w:rPr>
          <w:rStyle w:val="StyleUnderline"/>
          <w:color w:val="000000" w:themeColor="text1"/>
        </w:rPr>
        <w:t xml:space="preserve">It cannot be about harm to a former person who has ceased to exist, for no person </w:t>
      </w:r>
      <w:proofErr w:type="gramStart"/>
      <w:r w:rsidRPr="00942CD3">
        <w:rPr>
          <w:rStyle w:val="StyleUnderline"/>
          <w:color w:val="000000" w:themeColor="text1"/>
        </w:rPr>
        <w:t>actually suffers</w:t>
      </w:r>
      <w:proofErr w:type="gramEnd"/>
      <w:r w:rsidRPr="00942CD3">
        <w:rPr>
          <w:rStyle w:val="StyleUnderline"/>
          <w:color w:val="000000" w:themeColor="text1"/>
        </w:rPr>
        <w:t xml:space="preserve"> from the sub-sequent non-participation. </w:t>
      </w:r>
      <w:r w:rsidRPr="001C72A9">
        <w:rPr>
          <w:rStyle w:val="StyleUnderline"/>
          <w:color w:val="000000" w:themeColor="text1"/>
          <w:highlight w:val="green"/>
        </w:rPr>
        <w:t xml:space="preserve">Rather, death </w:t>
      </w:r>
      <w:proofErr w:type="gramStart"/>
      <w:r w:rsidRPr="001C72A9">
        <w:rPr>
          <w:rStyle w:val="StyleUnderline"/>
          <w:color w:val="000000" w:themeColor="text1"/>
          <w:highlight w:val="green"/>
        </w:rPr>
        <w:t>in itself is</w:t>
      </w:r>
      <w:proofErr w:type="gramEnd"/>
      <w:r w:rsidRPr="001C72A9">
        <w:rPr>
          <w:rStyle w:val="StyleUnderline"/>
          <w:color w:val="000000" w:themeColor="text1"/>
          <w:highlight w:val="green"/>
        </w:rPr>
        <w:t xml:space="preserve"> </w:t>
      </w:r>
      <w:r w:rsidRPr="00942CD3">
        <w:rPr>
          <w:color w:val="000000" w:themeColor="text1"/>
        </w:rPr>
        <w:t xml:space="preserve">an </w:t>
      </w:r>
      <w:r w:rsidRPr="001C72A9">
        <w:rPr>
          <w:rStyle w:val="StyleUnderline"/>
          <w:color w:val="000000" w:themeColor="text1"/>
          <w:highlight w:val="green"/>
        </w:rPr>
        <w:t xml:space="preserve">evil </w:t>
      </w:r>
      <w:r w:rsidRPr="00942CD3">
        <w:rPr>
          <w:color w:val="000000" w:themeColor="text1"/>
        </w:rPr>
        <w:t xml:space="preserve">to us </w:t>
      </w:r>
      <w:r w:rsidRPr="001C72A9">
        <w:rPr>
          <w:rStyle w:val="StyleUnderline"/>
          <w:color w:val="000000" w:themeColor="text1"/>
          <w:highlight w:val="green"/>
        </w:rPr>
        <w:t xml:space="preserve">because it ontologically destroys the </w:t>
      </w:r>
      <w:r w:rsidRPr="00942CD3">
        <w:rPr>
          <w:rStyle w:val="StyleUnderline"/>
          <w:color w:val="000000" w:themeColor="text1"/>
        </w:rPr>
        <w:t xml:space="preserve">current existent </w:t>
      </w:r>
      <w:r w:rsidRPr="001C72A9">
        <w:rPr>
          <w:rStyle w:val="StyleUnderline"/>
          <w:color w:val="000000" w:themeColor="text1"/>
          <w:highlight w:val="green"/>
        </w:rPr>
        <w:t xml:space="preserve">subject </w:t>
      </w:r>
      <w:r w:rsidRPr="00942CD3">
        <w:rPr>
          <w:rStyle w:val="StyleUnderline"/>
          <w:color w:val="000000" w:themeColor="text1"/>
        </w:rPr>
        <w:t xml:space="preserve">— it is the ultimate </w:t>
      </w:r>
      <w:r w:rsidRPr="00942CD3">
        <w:rPr>
          <w:color w:val="000000" w:themeColor="text1"/>
        </w:rPr>
        <w:t xml:space="preserve">in </w:t>
      </w:r>
      <w:r w:rsidRPr="00942CD3">
        <w:rPr>
          <w:rStyle w:val="StyleUnderline"/>
          <w:color w:val="000000" w:themeColor="text1"/>
        </w:rPr>
        <w:t xml:space="preserve">metaphysical </w:t>
      </w:r>
      <w:proofErr w:type="spellStart"/>
      <w:r w:rsidRPr="00942CD3">
        <w:rPr>
          <w:rStyle w:val="StyleUnderline"/>
          <w:color w:val="000000" w:themeColor="text1"/>
        </w:rPr>
        <w:t>lightening</w:t>
      </w:r>
      <w:proofErr w:type="spellEnd"/>
      <w:r w:rsidRPr="00942CD3">
        <w:rPr>
          <w:rStyle w:val="StyleUnderline"/>
          <w:color w:val="000000" w:themeColor="text1"/>
        </w:rPr>
        <w:t xml:space="preserve"> strike</w:t>
      </w:r>
      <w:r w:rsidRPr="00942CD3">
        <w:rPr>
          <w:color w:val="000000" w:themeColor="text1"/>
        </w:rPr>
        <w:t xml:space="preserve">s.80 The evil of death is truly an ontological evil borne by the person who already exists, </w:t>
      </w:r>
      <w:r w:rsidRPr="001C72A9">
        <w:rPr>
          <w:rStyle w:val="StyleUnderline"/>
          <w:color w:val="000000" w:themeColor="text1"/>
          <w:highlight w:val="green"/>
        </w:rPr>
        <w:t xml:space="preserve">independently of calculations about </w:t>
      </w:r>
      <w:r w:rsidRPr="001C72A9">
        <w:rPr>
          <w:rStyle w:val="StyleUnderline"/>
          <w:color w:val="000000" w:themeColor="text1"/>
          <w:highlight w:val="green"/>
        </w:rPr>
        <w:lastRenderedPageBreak/>
        <w:t xml:space="preserve">better or worse possible lives. </w:t>
      </w:r>
      <w:r w:rsidRPr="00942CD3">
        <w:rPr>
          <w:color w:val="000000" w:themeColor="text1"/>
        </w:rPr>
        <w:t xml:space="preserve">Such an evil need not be consciously experienced </w:t>
      </w:r>
      <w:proofErr w:type="gramStart"/>
      <w:r w:rsidRPr="00942CD3">
        <w:rPr>
          <w:color w:val="000000" w:themeColor="text1"/>
        </w:rPr>
        <w:t>in order to</w:t>
      </w:r>
      <w:proofErr w:type="gramEnd"/>
      <w:r w:rsidRPr="00942CD3">
        <w:rPr>
          <w:color w:val="000000" w:themeColor="text1"/>
        </w:rPr>
        <w:t xml:space="preserve"> be an evil for the kind of being a human person is. </w:t>
      </w:r>
      <w:r w:rsidRPr="001C72A9">
        <w:rPr>
          <w:rStyle w:val="StyleUnderline"/>
          <w:color w:val="000000" w:themeColor="text1"/>
          <w:highlight w:val="green"/>
        </w:rPr>
        <w:t xml:space="preserve">Death is </w:t>
      </w:r>
      <w:r w:rsidRPr="00942CD3">
        <w:rPr>
          <w:color w:val="000000" w:themeColor="text1"/>
        </w:rPr>
        <w:t xml:space="preserve">an evil because of the change in kind it brings about, a change that is </w:t>
      </w:r>
      <w:r w:rsidRPr="001C72A9">
        <w:rPr>
          <w:rStyle w:val="StyleUnderline"/>
          <w:color w:val="000000" w:themeColor="text1"/>
          <w:highlight w:val="green"/>
        </w:rPr>
        <w:t>destructive of the type of entity that we</w:t>
      </w:r>
      <w:r w:rsidRPr="00942CD3">
        <w:rPr>
          <w:rStyle w:val="StyleUnderline"/>
          <w:color w:val="000000" w:themeColor="text1"/>
        </w:rPr>
        <w:t xml:space="preserve"> </w:t>
      </w:r>
      <w:r w:rsidRPr="00942CD3">
        <w:rPr>
          <w:color w:val="000000" w:themeColor="text1"/>
        </w:rPr>
        <w:t xml:space="preserve">essentially </w:t>
      </w:r>
      <w:r w:rsidRPr="001C72A9">
        <w:rPr>
          <w:rStyle w:val="StyleUnderline"/>
          <w:color w:val="000000" w:themeColor="text1"/>
          <w:highlight w:val="green"/>
        </w:rPr>
        <w:t>are</w:t>
      </w:r>
      <w:r w:rsidRPr="00942CD3">
        <w:rPr>
          <w:rStyle w:val="StyleUnderline"/>
          <w:color w:val="000000" w:themeColor="text1"/>
        </w:rPr>
        <w:t xml:space="preserve">. </w:t>
      </w:r>
      <w:r w:rsidRPr="00942CD3">
        <w:rPr>
          <w:color w:val="000000" w:themeColor="text1"/>
        </w:rPr>
        <w:t xml:space="preserve">Anything, whether caused naturally or caused by human intervention (intentional or unintentional) that drastically interferes in the process of maintaining the person in existence is an objective evil for the person. </w:t>
      </w:r>
      <w:r w:rsidRPr="00942CD3">
        <w:rPr>
          <w:rStyle w:val="StyleUnderline"/>
          <w:color w:val="000000" w:themeColor="text1"/>
        </w:rPr>
        <w:t xml:space="preserve">What is crucially at stake </w:t>
      </w:r>
      <w:proofErr w:type="gramStart"/>
      <w:r w:rsidRPr="00942CD3">
        <w:rPr>
          <w:rStyle w:val="StyleUnderline"/>
          <w:color w:val="000000" w:themeColor="text1"/>
        </w:rPr>
        <w:t xml:space="preserve">here, </w:t>
      </w:r>
      <w:r w:rsidRPr="00942CD3">
        <w:rPr>
          <w:color w:val="000000" w:themeColor="text1"/>
        </w:rPr>
        <w:t>and</w:t>
      </w:r>
      <w:proofErr w:type="gramEnd"/>
      <w:r w:rsidRPr="00942CD3">
        <w:rPr>
          <w:color w:val="000000" w:themeColor="text1"/>
        </w:rPr>
        <w:t xml:space="preserve"> is dialectically supportive of the self-</w:t>
      </w:r>
      <w:proofErr w:type="spellStart"/>
      <w:r w:rsidRPr="00942CD3">
        <w:rPr>
          <w:color w:val="000000" w:themeColor="text1"/>
        </w:rPr>
        <w:t>evidency</w:t>
      </w:r>
      <w:proofErr w:type="spellEnd"/>
      <w:r w:rsidRPr="00942CD3">
        <w:rPr>
          <w:color w:val="000000" w:themeColor="text1"/>
        </w:rPr>
        <w:t xml:space="preserve"> of the basic good of human life, </w:t>
      </w:r>
      <w:r w:rsidRPr="00942CD3">
        <w:rPr>
          <w:rStyle w:val="StyleUnderline"/>
          <w:color w:val="000000" w:themeColor="text1"/>
        </w:rPr>
        <w:t xml:space="preserve">is that death is a radical interference with the current life process </w:t>
      </w:r>
      <w:r w:rsidRPr="00942CD3">
        <w:rPr>
          <w:color w:val="000000" w:themeColor="text1"/>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942CD3">
        <w:rPr>
          <w:rStyle w:val="StyleUnderline"/>
          <w:color w:val="000000" w:themeColor="text1"/>
        </w:rPr>
        <w:t xml:space="preserve"> </w:t>
      </w:r>
      <w:r w:rsidRPr="001C72A9">
        <w:rPr>
          <w:rStyle w:val="StyleUnderline"/>
          <w:color w:val="000000" w:themeColor="text1"/>
          <w:highlight w:val="green"/>
        </w:rPr>
        <w:t xml:space="preserve">any </w:t>
      </w:r>
      <w:r w:rsidRPr="00942CD3">
        <w:rPr>
          <w:color w:val="000000" w:themeColor="text1"/>
        </w:rPr>
        <w:t>intentional</w:t>
      </w:r>
      <w:r w:rsidRPr="00942CD3">
        <w:rPr>
          <w:rStyle w:val="StyleUnderline"/>
          <w:color w:val="000000" w:themeColor="text1"/>
        </w:rPr>
        <w:t xml:space="preserve"> </w:t>
      </w:r>
      <w:r w:rsidRPr="001C72A9">
        <w:rPr>
          <w:rStyle w:val="StyleUnderline"/>
          <w:color w:val="000000" w:themeColor="text1"/>
          <w:highlight w:val="green"/>
        </w:rPr>
        <w:t xml:space="preserve">rejection of </w:t>
      </w:r>
      <w:r w:rsidRPr="00942CD3">
        <w:rPr>
          <w:color w:val="000000" w:themeColor="text1"/>
        </w:rPr>
        <w:t>human</w:t>
      </w:r>
      <w:r w:rsidRPr="00942CD3">
        <w:rPr>
          <w:rStyle w:val="StyleUnderline"/>
          <w:color w:val="000000" w:themeColor="text1"/>
        </w:rPr>
        <w:t xml:space="preserve"> </w:t>
      </w:r>
      <w:r w:rsidRPr="001C72A9">
        <w:rPr>
          <w:rStyle w:val="StyleUnderline"/>
          <w:color w:val="000000" w:themeColor="text1"/>
          <w:highlight w:val="green"/>
        </w:rPr>
        <w:t xml:space="preserve">life </w:t>
      </w:r>
      <w:r w:rsidRPr="00942CD3">
        <w:rPr>
          <w:color w:val="000000" w:themeColor="text1"/>
        </w:rPr>
        <w:t>itself</w:t>
      </w:r>
      <w:r w:rsidRPr="00942CD3">
        <w:rPr>
          <w:rStyle w:val="StyleUnderline"/>
          <w:color w:val="000000" w:themeColor="text1"/>
        </w:rPr>
        <w:t xml:space="preserve"> </w:t>
      </w:r>
      <w:r w:rsidRPr="001C72A9">
        <w:rPr>
          <w:rStyle w:val="StyleUnderline"/>
          <w:color w:val="000000" w:themeColor="text1"/>
          <w:highlight w:val="green"/>
        </w:rPr>
        <w:t xml:space="preserve">cannot </w:t>
      </w:r>
      <w:r w:rsidRPr="00942CD3">
        <w:rPr>
          <w:color w:val="000000" w:themeColor="text1"/>
        </w:rPr>
        <w:t>therefore</w:t>
      </w:r>
      <w:r w:rsidRPr="00942CD3">
        <w:rPr>
          <w:rStyle w:val="StyleUnderline"/>
          <w:color w:val="000000" w:themeColor="text1"/>
        </w:rPr>
        <w:t xml:space="preserve"> </w:t>
      </w:r>
      <w:r w:rsidRPr="001C72A9">
        <w:rPr>
          <w:rStyle w:val="StyleUnderline"/>
          <w:color w:val="000000" w:themeColor="text1"/>
          <w:highlight w:val="green"/>
        </w:rPr>
        <w:t>be warranted since it is an expression of an ultimate disvalue for the subject</w:t>
      </w:r>
      <w:r w:rsidRPr="00942CD3">
        <w:rPr>
          <w:color w:val="000000" w:themeColor="text1"/>
        </w:rPr>
        <w:t>, namely,</w:t>
      </w:r>
      <w:r w:rsidRPr="00942CD3">
        <w:rPr>
          <w:rStyle w:val="StyleUnderline"/>
          <w:color w:val="000000" w:themeColor="text1"/>
        </w:rPr>
        <w:t xml:space="preserve"> the destruction of the present person</w:t>
      </w:r>
      <w:r w:rsidRPr="00942CD3">
        <w:rPr>
          <w:color w:val="000000" w:themeColor="text1"/>
        </w:rPr>
        <w:t>;</w:t>
      </w:r>
      <w:r w:rsidRPr="00942CD3">
        <w:rPr>
          <w:rStyle w:val="StyleUnderline"/>
          <w:color w:val="000000" w:themeColor="text1"/>
        </w:rPr>
        <w:t xml:space="preserve"> a radical ontological good that we cannot begin to weigh </w:t>
      </w:r>
      <w:r w:rsidRPr="00942CD3">
        <w:rPr>
          <w:color w:val="000000" w:themeColor="text1"/>
        </w:rPr>
        <w:t>objectively</w:t>
      </w:r>
      <w:r w:rsidRPr="00942CD3">
        <w:rPr>
          <w:rStyle w:val="StyleUnderline"/>
          <w:color w:val="000000" w:themeColor="text1"/>
        </w:rPr>
        <w:t xml:space="preserve"> against the travails of life </w:t>
      </w:r>
      <w:r w:rsidRPr="00942CD3">
        <w:rPr>
          <w:color w:val="000000" w:themeColor="text1"/>
        </w:rPr>
        <w:t xml:space="preserve">in a rational manner. To deal with the sources of disvalue (pain, suffering, etc.) we should not seek to irrationally destroy the person, the very source and condition of all human possibility.82 </w:t>
      </w:r>
    </w:p>
    <w:p w14:paraId="2152CDBE" w14:textId="77777777" w:rsidR="00DA388C" w:rsidRDefault="00DA388C" w:rsidP="00DA388C">
      <w:pPr>
        <w:rPr>
          <w:sz w:val="12"/>
        </w:rPr>
      </w:pPr>
    </w:p>
    <w:p w14:paraId="14118989" w14:textId="5A9F5AA0" w:rsidR="00E42E4C" w:rsidRDefault="00E42E4C" w:rsidP="00F601E6"/>
    <w:p w14:paraId="2E649C5E" w14:textId="6B41548F" w:rsidR="009436E3" w:rsidRDefault="009436E3" w:rsidP="009436E3">
      <w:pPr>
        <w:pStyle w:val="Heading2"/>
      </w:pPr>
      <w:r>
        <w:lastRenderedPageBreak/>
        <w:t>1NC – Case</w:t>
      </w:r>
    </w:p>
    <w:p w14:paraId="2BD3F61D" w14:textId="28C3E285" w:rsidR="000105A7" w:rsidRDefault="000105A7" w:rsidP="00873668">
      <w:pPr>
        <w:pStyle w:val="Heading4"/>
      </w:pPr>
      <w:r>
        <w:t xml:space="preserve">ROB better debater – anything else arbitrary, </w:t>
      </w:r>
      <w:proofErr w:type="spellStart"/>
      <w:r>
        <w:t>self serving</w:t>
      </w:r>
      <w:proofErr w:type="spellEnd"/>
      <w:r>
        <w:t>, impact justified</w:t>
      </w:r>
    </w:p>
    <w:p w14:paraId="36301B2B" w14:textId="7D958954" w:rsidR="00405496" w:rsidRDefault="000105A7" w:rsidP="00873668">
      <w:pPr>
        <w:pStyle w:val="Heading4"/>
      </w:pPr>
      <w:r>
        <w:t>V</w:t>
      </w:r>
      <w:r w:rsidR="00873668">
        <w:t>ote neg on presumption</w:t>
      </w:r>
      <w:r w:rsidR="00405496">
        <w:t>:</w:t>
      </w:r>
    </w:p>
    <w:p w14:paraId="5BE847B0" w14:textId="77777777" w:rsidR="00405496" w:rsidRDefault="00405496" w:rsidP="00405496">
      <w:pPr>
        <w:pStyle w:val="Heading4"/>
        <w:numPr>
          <w:ilvl w:val="0"/>
          <w:numId w:val="16"/>
        </w:numPr>
      </w:pPr>
      <w:r>
        <w:t>Z</w:t>
      </w:r>
      <w:r w:rsidR="00873668">
        <w:t xml:space="preserve">ero risk they solve the existence of international </w:t>
      </w:r>
      <w:r w:rsidR="0002569C">
        <w:t>institutions</w:t>
      </w:r>
      <w:r w:rsidR="00873668">
        <w:t xml:space="preserve"> like the WTO</w:t>
      </w:r>
      <w:r w:rsidR="0002569C">
        <w:t xml:space="preserve"> or global IP regimes</w:t>
      </w:r>
      <w:r w:rsidR="00873668">
        <w:t xml:space="preserve"> absent </w:t>
      </w:r>
      <w:proofErr w:type="spellStart"/>
      <w:r w:rsidR="00873668">
        <w:t>fiating</w:t>
      </w:r>
      <w:proofErr w:type="spellEnd"/>
      <w:r w:rsidR="00873668">
        <w:t xml:space="preserve"> legal change</w:t>
      </w:r>
      <w:r w:rsidR="00277B5B">
        <w:t xml:space="preserve"> – they can’t explain how new academic thoughts spill up</w:t>
      </w:r>
    </w:p>
    <w:p w14:paraId="4455EF9B" w14:textId="4E31288B" w:rsidR="00873668" w:rsidRPr="00873668" w:rsidRDefault="00405496" w:rsidP="00405496">
      <w:pPr>
        <w:pStyle w:val="Heading4"/>
        <w:numPr>
          <w:ilvl w:val="0"/>
          <w:numId w:val="16"/>
        </w:numPr>
      </w:pPr>
      <w:r>
        <w:t>I</w:t>
      </w:r>
      <w:r>
        <w:t xml:space="preserve">f settler colonialism </w:t>
      </w:r>
      <w:r>
        <w:t>is so entrenched that legal change is irredeemable,</w:t>
      </w:r>
      <w:r>
        <w:t xml:space="preserve"> decolonizing </w:t>
      </w:r>
      <w:r>
        <w:t>academia</w:t>
      </w:r>
      <w:r>
        <w:t xml:space="preserve"> does nothing</w:t>
      </w:r>
      <w:r>
        <w:t xml:space="preserve"> – also means no reason the ballot is key if they’ve already done the research</w:t>
      </w:r>
    </w:p>
    <w:p w14:paraId="43EA1D2F" w14:textId="739F56C2" w:rsidR="00873668" w:rsidRDefault="00873668" w:rsidP="00873668">
      <w:pPr>
        <w:pStyle w:val="Heading4"/>
      </w:pPr>
      <w:r>
        <w:t>Legal reforms solve it</w:t>
      </w:r>
      <w:r>
        <w:t xml:space="preserve"> –</w:t>
      </w:r>
      <w:r w:rsidR="00321103">
        <w:t xml:space="preserve"> </w:t>
      </w:r>
      <w:r>
        <w:t xml:space="preserve">an interrogation of specific instances of state repression that radically challenge the </w:t>
      </w:r>
      <w:proofErr w:type="spellStart"/>
      <w:r>
        <w:t>squo</w:t>
      </w:r>
      <w:proofErr w:type="spellEnd"/>
    </w:p>
    <w:p w14:paraId="076E7F13" w14:textId="77777777" w:rsidR="00873668" w:rsidRDefault="00873668" w:rsidP="00873668">
      <w:r>
        <w:t xml:space="preserve">Brenna </w:t>
      </w:r>
      <w:proofErr w:type="spellStart"/>
      <w:r w:rsidRPr="00D760C7">
        <w:rPr>
          <w:rStyle w:val="Style13ptBold"/>
        </w:rPr>
        <w:t>Bhandar</w:t>
      </w:r>
      <w:proofErr w:type="spellEnd"/>
      <w:r w:rsidRPr="00D760C7">
        <w:rPr>
          <w:rStyle w:val="Style13ptBold"/>
        </w:rPr>
        <w:t xml:space="preserve"> 13,</w:t>
      </w:r>
      <w:r>
        <w:t xml:space="preserve"> Senior Lecturer in Law at SOAS, University of London Strategies of Legal Rupture: the politics of judgment, http://www.forensic-architecture.org/wp-content/uploads/2013/02/BHANDAR-Brenna.-Strategies-of-Legal-Rupture.pdf</w:t>
      </w:r>
    </w:p>
    <w:p w14:paraId="350DBE11" w14:textId="77777777" w:rsidR="00873668" w:rsidRPr="007F232E" w:rsidRDefault="00873668" w:rsidP="00873668">
      <w:r w:rsidRPr="00DA4AC5">
        <w:t xml:space="preserve">Strategies of Rupture In this article, my aim is to consider the use of law as a political strategy of rupture in colonial </w:t>
      </w:r>
      <w:r w:rsidRPr="00DA4AC5">
        <w:rPr>
          <w:sz w:val="12"/>
        </w:rPr>
        <w:t>¶</w:t>
      </w:r>
      <w:r w:rsidRPr="00DA4AC5">
        <w:t xml:space="preserve"> and post-colonial nation states. </w:t>
      </w:r>
      <w:r w:rsidRPr="00E07E68">
        <w:rPr>
          <w:rStyle w:val="StyleUnderline"/>
        </w:rPr>
        <w:t xml:space="preserve">The question of whether and how to use law </w:t>
      </w:r>
      <w:proofErr w:type="gramStart"/>
      <w:r w:rsidRPr="00E07E68">
        <w:rPr>
          <w:rStyle w:val="StyleUnderline"/>
        </w:rPr>
        <w:t>in order to</w:t>
      </w:r>
      <w:proofErr w:type="gramEnd"/>
      <w:r w:rsidRPr="00E07E68">
        <w:rPr>
          <w:rStyle w:val="StyleUnderline"/>
        </w:rPr>
        <w:t xml:space="preserve"> </w:t>
      </w:r>
      <w:r w:rsidRPr="00DA4AC5">
        <w:rPr>
          <w:rStyle w:val="StyleUnderline"/>
          <w:sz w:val="12"/>
          <w:u w:val="none"/>
        </w:rPr>
        <w:t>¶</w:t>
      </w:r>
      <w:r w:rsidRPr="00774013">
        <w:rPr>
          <w:rStyle w:val="StyleUnderline"/>
          <w:sz w:val="12"/>
        </w:rPr>
        <w:t xml:space="preserve"> </w:t>
      </w:r>
      <w:r w:rsidRPr="00E07E68">
        <w:rPr>
          <w:rStyle w:val="StyleUnderline"/>
        </w:rPr>
        <w:t xml:space="preserve">transform and potentially shatter an existing political-legal order is one that continues to plague </w:t>
      </w:r>
      <w:r w:rsidRPr="00DA4AC5">
        <w:rPr>
          <w:rStyle w:val="StyleUnderline"/>
          <w:sz w:val="12"/>
          <w:u w:val="none"/>
        </w:rPr>
        <w:t>¶</w:t>
      </w:r>
      <w:r w:rsidRPr="00774013">
        <w:rPr>
          <w:rStyle w:val="StyleUnderline"/>
          <w:sz w:val="12"/>
        </w:rPr>
        <w:t xml:space="preserve"> </w:t>
      </w:r>
      <w:r w:rsidRPr="00E07E68">
        <w:rPr>
          <w:rStyle w:val="StyleUnderline"/>
        </w:rPr>
        <w:t xml:space="preserve">legal advocates </w:t>
      </w:r>
      <w:r w:rsidRPr="00DA4AC5">
        <w:t xml:space="preserve">in a variety of places, from Australia, to India, to Canada to Israel/Palestine. For </w:t>
      </w:r>
      <w:r w:rsidRPr="00DA4AC5">
        <w:rPr>
          <w:sz w:val="12"/>
        </w:rPr>
        <w:t>¶</w:t>
      </w:r>
      <w:r w:rsidRPr="00DA4AC5">
        <w:t xml:space="preserve"> example, </w:t>
      </w:r>
      <w:r w:rsidRPr="00E07E68">
        <w:rPr>
          <w:rStyle w:val="StyleUnderline"/>
        </w:rPr>
        <w:t>the struggle</w:t>
      </w:r>
      <w:r w:rsidRPr="00DA4AC5">
        <w:t xml:space="preserve"> for the recognition of indigenous </w:t>
      </w:r>
      <w:r w:rsidRPr="00E07E68">
        <w:rPr>
          <w:rStyle w:val="StyleUnderline"/>
        </w:rPr>
        <w:t xml:space="preserve">rights </w:t>
      </w:r>
      <w:r w:rsidRPr="001C72A9">
        <w:rPr>
          <w:rStyle w:val="StyleUnderline"/>
          <w:highlight w:val="green"/>
        </w:rPr>
        <w:t xml:space="preserve">in the context of colonial settler </w:t>
      </w:r>
      <w:r w:rsidRPr="001C72A9">
        <w:rPr>
          <w:rStyle w:val="StyleUnderline"/>
          <w:sz w:val="12"/>
          <w:highlight w:val="green"/>
          <w:u w:val="none"/>
        </w:rPr>
        <w:t>¶</w:t>
      </w:r>
      <w:r w:rsidRPr="001C72A9">
        <w:rPr>
          <w:rStyle w:val="StyleUnderline"/>
          <w:sz w:val="12"/>
          <w:highlight w:val="green"/>
        </w:rPr>
        <w:t xml:space="preserve"> </w:t>
      </w:r>
      <w:r w:rsidRPr="001C72A9">
        <w:rPr>
          <w:rStyle w:val="StyleUnderline"/>
          <w:highlight w:val="green"/>
        </w:rPr>
        <w:t>regimes</w:t>
      </w:r>
      <w:r w:rsidRPr="00E07E68">
        <w:rPr>
          <w:rStyle w:val="StyleUnderline"/>
        </w:rPr>
        <w:t xml:space="preserve"> has often produced pyrrhic victories.</w:t>
      </w:r>
      <w:r w:rsidRPr="00DA4AC5">
        <w:t xml:space="preserve">21 The question of indigenous sovereignty is </w:t>
      </w:r>
      <w:r w:rsidRPr="00DA4AC5">
        <w:rPr>
          <w:sz w:val="12"/>
        </w:rPr>
        <w:t>¶</w:t>
      </w:r>
      <w:r w:rsidRPr="00DA4AC5">
        <w:t xml:space="preserve"> ultimately quashed, and aboriginal rights are paradoxically </w:t>
      </w:r>
      <w:proofErr w:type="spellStart"/>
      <w:r w:rsidRPr="00DA4AC5">
        <w:t>recognised</w:t>
      </w:r>
      <w:proofErr w:type="spellEnd"/>
      <w:r w:rsidRPr="00DA4AC5">
        <w:t xml:space="preserve"> as an interest that derives </w:t>
      </w:r>
      <w:r w:rsidRPr="00DA4AC5">
        <w:rPr>
          <w:sz w:val="12"/>
        </w:rPr>
        <w:t>¶</w:t>
      </w:r>
      <w:r w:rsidRPr="00DA4AC5">
        <w:t xml:space="preserve"> from the prior occupation of the land by aboriginal communities but is at the same time parasitic </w:t>
      </w:r>
      <w:r w:rsidRPr="00DA4AC5">
        <w:rPr>
          <w:sz w:val="12"/>
        </w:rPr>
        <w:t>¶</w:t>
      </w:r>
      <w:r w:rsidRPr="00DA4AC5">
        <w:t xml:space="preserve"> on underlying Crown sovereignty; an interest that can be justifiably limited in the interests of </w:t>
      </w:r>
      <w:r w:rsidRPr="00DA4AC5">
        <w:rPr>
          <w:sz w:val="12"/>
        </w:rPr>
        <w:t>¶</w:t>
      </w:r>
      <w:r w:rsidRPr="00DA4AC5">
        <w:t xml:space="preserve"> settlement.22 Thus, </w:t>
      </w:r>
      <w:r w:rsidRPr="001C72A9">
        <w:rPr>
          <w:rStyle w:val="StyleUnderline"/>
          <w:highlight w:val="green"/>
        </w:rPr>
        <w:t>the</w:t>
      </w:r>
      <w:r w:rsidRPr="00E07E68">
        <w:rPr>
          <w:rStyle w:val="StyleUnderline"/>
        </w:rPr>
        <w:t xml:space="preserve"> primary</w:t>
      </w:r>
      <w:r w:rsidRPr="00DA4AC5">
        <w:t xml:space="preserve"> and inescapable </w:t>
      </w:r>
      <w:r w:rsidRPr="001C72A9">
        <w:rPr>
          <w:rStyle w:val="StyleUnderline"/>
          <w:highlight w:val="green"/>
        </w:rPr>
        <w:t xml:space="preserve">question remains: how does one </w:t>
      </w:r>
      <w:proofErr w:type="spellStart"/>
      <w:r w:rsidRPr="001C72A9">
        <w:rPr>
          <w:rStyle w:val="StyleUnderline"/>
          <w:highlight w:val="green"/>
        </w:rPr>
        <w:t>utilise</w:t>
      </w:r>
      <w:proofErr w:type="spellEnd"/>
      <w:r w:rsidRPr="001C72A9">
        <w:rPr>
          <w:rStyle w:val="StyleUnderline"/>
          <w:highlight w:val="green"/>
        </w:rPr>
        <w:t xml:space="preserve"> the law </w:t>
      </w:r>
      <w:r w:rsidRPr="001C72A9">
        <w:rPr>
          <w:rStyle w:val="StyleUnderline"/>
          <w:sz w:val="12"/>
          <w:highlight w:val="green"/>
          <w:u w:val="none"/>
        </w:rPr>
        <w:t>¶</w:t>
      </w:r>
      <w:r w:rsidRPr="001C72A9">
        <w:rPr>
          <w:rStyle w:val="StyleUnderline"/>
          <w:sz w:val="12"/>
          <w:highlight w:val="green"/>
        </w:rPr>
        <w:t xml:space="preserve"> </w:t>
      </w:r>
      <w:r w:rsidRPr="001C72A9">
        <w:rPr>
          <w:rStyle w:val="StyleUnderline"/>
          <w:highlight w:val="green"/>
        </w:rPr>
        <w:t>without re-inscribing the</w:t>
      </w:r>
      <w:r w:rsidRPr="00E07E68">
        <w:rPr>
          <w:rStyle w:val="StyleUnderline"/>
        </w:rPr>
        <w:t xml:space="preserve"> very </w:t>
      </w:r>
      <w:r w:rsidRPr="001C72A9">
        <w:rPr>
          <w:rStyle w:val="StyleUnderline"/>
          <w:highlight w:val="green"/>
        </w:rPr>
        <w:t>colonial legal order</w:t>
      </w:r>
      <w:r w:rsidRPr="00E07E68">
        <w:rPr>
          <w:rStyle w:val="StyleUnderline"/>
        </w:rPr>
        <w:t xml:space="preserve"> that one is attempting to break down?</w:t>
      </w:r>
      <w:r w:rsidRPr="00DA4AC5">
        <w:t xml:space="preserve">23 I </w:t>
      </w:r>
      <w:r w:rsidRPr="00DA4AC5">
        <w:rPr>
          <w:sz w:val="12"/>
        </w:rPr>
        <w:t>¶</w:t>
      </w:r>
      <w:r w:rsidRPr="00DA4AC5">
        <w:t xml:space="preserve"> argue that this is an inescapable dilemma; as critical race theorists and indigenous scholars have </w:t>
      </w:r>
      <w:r w:rsidRPr="00DA4AC5">
        <w:rPr>
          <w:sz w:val="12"/>
        </w:rPr>
        <w:t>¶</w:t>
      </w:r>
      <w:r w:rsidRPr="00DA4AC5">
        <w:t xml:space="preserve"> shown, </w:t>
      </w:r>
      <w:r w:rsidRPr="001C72A9">
        <w:rPr>
          <w:rStyle w:val="StyleUnderline"/>
          <w:highlight w:val="green"/>
        </w:rPr>
        <w:t xml:space="preserve">to </w:t>
      </w:r>
      <w:proofErr w:type="spellStart"/>
      <w:r w:rsidRPr="001C72A9">
        <w:rPr>
          <w:rStyle w:val="StyleUnderline"/>
          <w:highlight w:val="green"/>
        </w:rPr>
        <w:t>not</w:t>
      </w:r>
      <w:proofErr w:type="spellEnd"/>
      <w:r w:rsidRPr="001C72A9">
        <w:rPr>
          <w:rStyle w:val="StyleUnderline"/>
          <w:highlight w:val="green"/>
        </w:rPr>
        <w:t xml:space="preserve"> avail ourselves of the law</w:t>
      </w:r>
      <w:r w:rsidRPr="00E07E68">
        <w:rPr>
          <w:rStyle w:val="StyleUnderline"/>
        </w:rPr>
        <w:t xml:space="preserve"> in an effort to </w:t>
      </w:r>
      <w:r w:rsidRPr="00DA4AC5">
        <w:t xml:space="preserve">ameliorate social ills, and to promote and </w:t>
      </w:r>
      <w:r w:rsidRPr="00DA4AC5">
        <w:rPr>
          <w:sz w:val="12"/>
        </w:rPr>
        <w:t>¶</w:t>
      </w:r>
      <w:r w:rsidRPr="00DA4AC5">
        <w:t xml:space="preserve"> </w:t>
      </w:r>
      <w:r w:rsidRPr="00E07E68">
        <w:rPr>
          <w:rStyle w:val="StyleUnderline"/>
        </w:rPr>
        <w:t xml:space="preserve">protect the rights of oppressed minorities </w:t>
      </w:r>
      <w:r w:rsidRPr="001C72A9">
        <w:rPr>
          <w:rStyle w:val="StyleUnderline"/>
          <w:highlight w:val="green"/>
        </w:rPr>
        <w:t>is to</w:t>
      </w:r>
      <w:r w:rsidRPr="00E07E68">
        <w:rPr>
          <w:rStyle w:val="StyleUnderline"/>
        </w:rPr>
        <w:t xml:space="preserve"> essentially </w:t>
      </w:r>
      <w:r w:rsidRPr="001C72A9">
        <w:rPr>
          <w:rStyle w:val="Emphasis"/>
          <w:highlight w:val="green"/>
        </w:rPr>
        <w:t>abrogate</w:t>
      </w:r>
      <w:r w:rsidRPr="0005295C">
        <w:rPr>
          <w:rStyle w:val="Emphasis"/>
        </w:rPr>
        <w:t xml:space="preserve"> one’s </w:t>
      </w:r>
      <w:r w:rsidRPr="001C72A9">
        <w:rPr>
          <w:rStyle w:val="Emphasis"/>
          <w:highlight w:val="green"/>
        </w:rPr>
        <w:t>political responsibilities</w:t>
      </w:r>
      <w:r w:rsidRPr="00DA4AC5">
        <w:t xml:space="preserve">. </w:t>
      </w:r>
      <w:r w:rsidRPr="00DA4AC5">
        <w:rPr>
          <w:sz w:val="12"/>
        </w:rPr>
        <w:t>¶</w:t>
      </w:r>
      <w:r w:rsidRPr="00DA4AC5">
        <w:t xml:space="preserve"> Moreover, </w:t>
      </w:r>
      <w:r w:rsidRPr="0005295C">
        <w:rPr>
          <w:rStyle w:val="StyleUnderline"/>
        </w:rPr>
        <w:t xml:space="preserve">the reality of political struggle (particularly of the anti-colonial variety) is that it is of </w:t>
      </w:r>
      <w:r w:rsidRPr="00DA4AC5">
        <w:rPr>
          <w:rStyle w:val="StyleUnderline"/>
          <w:sz w:val="12"/>
          <w:u w:val="none"/>
        </w:rPr>
        <w:t>¶</w:t>
      </w:r>
      <w:r w:rsidRPr="00774013">
        <w:rPr>
          <w:rStyle w:val="StyleUnderline"/>
          <w:sz w:val="12"/>
        </w:rPr>
        <w:t xml:space="preserve"> </w:t>
      </w:r>
      <w:r w:rsidRPr="0005295C">
        <w:rPr>
          <w:rStyle w:val="StyleUnderline"/>
        </w:rPr>
        <w:t xml:space="preserve">a diffuse and varied nature, engaging multiple different tactics in order to achieve its </w:t>
      </w:r>
      <w:proofErr w:type="gramStart"/>
      <w:r w:rsidRPr="0005295C">
        <w:rPr>
          <w:rStyle w:val="StyleUnderline"/>
        </w:rPr>
        <w:t>ends.</w:t>
      </w:r>
      <w:r w:rsidRPr="00DA4AC5">
        <w:rPr>
          <w:rStyle w:val="StyleUnderline"/>
          <w:sz w:val="12"/>
          <w:u w:val="none"/>
        </w:rPr>
        <w:t>¶</w:t>
      </w:r>
      <w:proofErr w:type="gramEnd"/>
      <w:r w:rsidRPr="00774013">
        <w:rPr>
          <w:rStyle w:val="StyleUnderline"/>
          <w:sz w:val="12"/>
        </w:rPr>
        <w:t xml:space="preserve"> </w:t>
      </w:r>
      <w:r w:rsidRPr="00DA4AC5">
        <w:t xml:space="preserve">The notion of the </w:t>
      </w:r>
      <w:proofErr w:type="spellStart"/>
      <w:r w:rsidRPr="00DA4AC5">
        <w:t>ruptural</w:t>
      </w:r>
      <w:proofErr w:type="spellEnd"/>
      <w:r w:rsidRPr="00DA4AC5">
        <w:t xml:space="preserve"> </w:t>
      </w:r>
      <w:proofErr w:type="spellStart"/>
      <w:r w:rsidRPr="00DA4AC5">
        <w:t>defence</w:t>
      </w:r>
      <w:proofErr w:type="spellEnd"/>
      <w:r w:rsidRPr="00DA4AC5">
        <w:t xml:space="preserve"> emerges from the work of Jacques </w:t>
      </w:r>
      <w:proofErr w:type="spellStart"/>
      <w:r w:rsidRPr="00DA4AC5">
        <w:t>Vergès</w:t>
      </w:r>
      <w:proofErr w:type="spellEnd"/>
      <w:r w:rsidRPr="00DA4AC5">
        <w:t xml:space="preserve">, a French advocate </w:t>
      </w:r>
      <w:r w:rsidRPr="00DA4AC5">
        <w:rPr>
          <w:sz w:val="12"/>
        </w:rPr>
        <w:t>¶</w:t>
      </w:r>
      <w:r w:rsidRPr="00DA4AC5">
        <w:t xml:space="preserve"> and subject of a film by Barbet Schroder entitled Terror’s Advocate. The film is as much a portrait </w:t>
      </w:r>
      <w:r w:rsidRPr="00DA4AC5">
        <w:rPr>
          <w:sz w:val="12"/>
        </w:rPr>
        <w:t>¶</w:t>
      </w:r>
      <w:r w:rsidRPr="00DA4AC5">
        <w:t xml:space="preserve"> of </w:t>
      </w:r>
      <w:proofErr w:type="spellStart"/>
      <w:r w:rsidRPr="00DA4AC5">
        <w:t>Vergès</w:t>
      </w:r>
      <w:proofErr w:type="spellEnd"/>
      <w:r w:rsidRPr="00DA4AC5">
        <w:t xml:space="preserve">’ life as it is a series of vignettes of armed anti-colonial and anti-imperial struggle during </w:t>
      </w:r>
      <w:r w:rsidRPr="00DA4AC5">
        <w:rPr>
          <w:sz w:val="12"/>
        </w:rPr>
        <w:t>¶</w:t>
      </w:r>
      <w:r w:rsidRPr="00DA4AC5">
        <w:t xml:space="preserve"> the decades between the late 1940s and the 1980s. I should say at the beginning that I do not </w:t>
      </w:r>
      <w:r w:rsidRPr="00DA4AC5">
        <w:rPr>
          <w:sz w:val="12"/>
        </w:rPr>
        <w:t>¶</w:t>
      </w:r>
      <w:r w:rsidRPr="00DA4AC5">
        <w:t xml:space="preserve"> perceive </w:t>
      </w:r>
      <w:proofErr w:type="spellStart"/>
      <w:r w:rsidRPr="00DA4AC5">
        <w:t>Vergès</w:t>
      </w:r>
      <w:proofErr w:type="spellEnd"/>
      <w:r w:rsidRPr="00DA4AC5">
        <w:t xml:space="preserve"> as a heroic figure or defender of the oppressed; we can see from his later </w:t>
      </w:r>
      <w:r w:rsidRPr="00DA4AC5">
        <w:rPr>
          <w:sz w:val="12"/>
        </w:rPr>
        <w:t>¶</w:t>
      </w:r>
      <w:r w:rsidRPr="00DA4AC5">
        <w:t xml:space="preserve"> decisions to defend Klaus Barbie, for instance, that his desire to reveal the violence wrought by</w:t>
      </w:r>
      <w:r w:rsidRPr="00DA4AC5">
        <w:rPr>
          <w:sz w:val="12"/>
        </w:rPr>
        <w:t>¶</w:t>
      </w:r>
      <w:r w:rsidRPr="00DA4AC5">
        <w:t xml:space="preserve"> European imperial powers was pursued at any cost. But in</w:t>
      </w:r>
      <w:r w:rsidRPr="0005295C">
        <w:rPr>
          <w:rStyle w:val="StyleUnderline"/>
        </w:rPr>
        <w:t xml:space="preserve"> </w:t>
      </w:r>
      <w:r w:rsidRPr="001C72A9">
        <w:rPr>
          <w:rStyle w:val="StyleUnderline"/>
          <w:highlight w:val="green"/>
        </w:rPr>
        <w:t>tracing the development of</w:t>
      </w:r>
      <w:r w:rsidRPr="00DA4AC5">
        <w:t xml:space="preserve"> what</w:t>
      </w:r>
      <w:r w:rsidRPr="00DA4AC5">
        <w:rPr>
          <w:sz w:val="12"/>
        </w:rPr>
        <w:t>¶</w:t>
      </w:r>
      <w:r w:rsidRPr="00DA4AC5">
        <w:t xml:space="preserve"> Verges called the </w:t>
      </w:r>
      <w:proofErr w:type="spellStart"/>
      <w:r w:rsidRPr="001C72A9">
        <w:rPr>
          <w:rStyle w:val="StyleUnderline"/>
          <w:highlight w:val="green"/>
        </w:rPr>
        <w:t>ruptural</w:t>
      </w:r>
      <w:proofErr w:type="spellEnd"/>
      <w:r w:rsidRPr="0005295C">
        <w:rPr>
          <w:rStyle w:val="StyleUnderline"/>
        </w:rPr>
        <w:t xml:space="preserve"> </w:t>
      </w:r>
      <w:proofErr w:type="spellStart"/>
      <w:r w:rsidRPr="001C72A9">
        <w:rPr>
          <w:rStyle w:val="StyleUnderline"/>
          <w:highlight w:val="green"/>
        </w:rPr>
        <w:t>defence</w:t>
      </w:r>
      <w:proofErr w:type="spellEnd"/>
      <w:r w:rsidRPr="001C72A9">
        <w:rPr>
          <w:highlight w:val="green"/>
        </w:rPr>
        <w:t>,</w:t>
      </w:r>
      <w:r w:rsidRPr="00DA4AC5">
        <w:t xml:space="preserve"> the film </w:t>
      </w:r>
      <w:r w:rsidRPr="001C72A9">
        <w:rPr>
          <w:rStyle w:val="StyleUnderline"/>
          <w:highlight w:val="green"/>
        </w:rPr>
        <w:t>takes us to</w:t>
      </w:r>
      <w:r w:rsidRPr="0005295C">
        <w:rPr>
          <w:rStyle w:val="StyleUnderline"/>
        </w:rPr>
        <w:t xml:space="preserve"> the heart of</w:t>
      </w:r>
      <w:r w:rsidRPr="00DA4AC5">
        <w:t xml:space="preserve"> </w:t>
      </w:r>
      <w:r w:rsidRPr="0005295C">
        <w:rPr>
          <w:rStyle w:val="StyleUnderline"/>
        </w:rPr>
        <w:t xml:space="preserve">the inescapable </w:t>
      </w:r>
      <w:r w:rsidRPr="001C72A9">
        <w:rPr>
          <w:rStyle w:val="StyleUnderline"/>
          <w:highlight w:val="green"/>
        </w:rPr>
        <w:t>paradoxes</w:t>
      </w:r>
      <w:r w:rsidRPr="001C72A9">
        <w:rPr>
          <w:rStyle w:val="StyleUnderline"/>
          <w:sz w:val="12"/>
          <w:highlight w:val="green"/>
          <w:u w:val="none"/>
        </w:rPr>
        <w:t>¶</w:t>
      </w:r>
      <w:r w:rsidRPr="001C72A9">
        <w:rPr>
          <w:rStyle w:val="StyleUnderline"/>
          <w:sz w:val="12"/>
          <w:highlight w:val="green"/>
        </w:rPr>
        <w:t xml:space="preserve"> </w:t>
      </w:r>
      <w:r w:rsidRPr="001C72A9">
        <w:rPr>
          <w:rStyle w:val="StyleUnderline"/>
          <w:highlight w:val="green"/>
        </w:rPr>
        <w:t>and contradictions involved in using law</w:t>
      </w:r>
      <w:r w:rsidRPr="0005295C">
        <w:rPr>
          <w:rStyle w:val="StyleUnderline"/>
        </w:rPr>
        <w:t xml:space="preserve"> as a means of political resistance in colonial and post-</w:t>
      </w:r>
      <w:r w:rsidRPr="00DA4AC5">
        <w:rPr>
          <w:rStyle w:val="StyleUnderline"/>
          <w:sz w:val="12"/>
          <w:u w:val="none"/>
        </w:rPr>
        <w:t>¶</w:t>
      </w:r>
      <w:r w:rsidRPr="00774013">
        <w:rPr>
          <w:rStyle w:val="StyleUnderline"/>
          <w:sz w:val="12"/>
        </w:rPr>
        <w:t xml:space="preserve"> </w:t>
      </w:r>
      <w:r w:rsidRPr="0005295C">
        <w:rPr>
          <w:rStyle w:val="StyleUnderline"/>
        </w:rPr>
        <w:t>colonial contexts</w:t>
      </w:r>
      <w:r w:rsidRPr="00DA4AC5">
        <w:t xml:space="preserve">. I want to explore the strategy of rupture as developed by Verges but also in a </w:t>
      </w:r>
      <w:r w:rsidRPr="00DA4AC5">
        <w:rPr>
          <w:sz w:val="12"/>
        </w:rPr>
        <w:t>¶</w:t>
      </w:r>
      <w:r w:rsidRPr="00DA4AC5">
        <w:t xml:space="preserve"> broader sense, to consider whether there is in this </w:t>
      </w:r>
      <w:proofErr w:type="spellStart"/>
      <w:r w:rsidRPr="00DA4AC5">
        <w:t>defence</w:t>
      </w:r>
      <w:proofErr w:type="spellEnd"/>
      <w:r w:rsidRPr="00DA4AC5">
        <w:t xml:space="preserve"> strategy that arose in colonial,</w:t>
      </w:r>
      <w:r w:rsidRPr="00DA4AC5">
        <w:rPr>
          <w:sz w:val="12"/>
        </w:rPr>
        <w:t>¶</w:t>
      </w:r>
      <w:r w:rsidRPr="00DA4AC5">
        <w:t xml:space="preserve"> criminal law contexts, something that is </w:t>
      </w:r>
      <w:proofErr w:type="spellStart"/>
      <w:r w:rsidRPr="00DA4AC5">
        <w:t>generalisable</w:t>
      </w:r>
      <w:proofErr w:type="spellEnd"/>
      <w:r w:rsidRPr="00DA4AC5">
        <w:t>, something that can be drawn out to form a</w:t>
      </w:r>
      <w:r w:rsidRPr="00DA4AC5">
        <w:rPr>
          <w:sz w:val="12"/>
        </w:rPr>
        <w:t>¶</w:t>
      </w:r>
      <w:r w:rsidRPr="00DA4AC5">
        <w:t xml:space="preserve"> notion of legal rupture more generally.</w:t>
      </w:r>
      <w:r w:rsidRPr="00DA4AC5">
        <w:rPr>
          <w:sz w:val="12"/>
        </w:rPr>
        <w:t>¶</w:t>
      </w:r>
      <w:r w:rsidRPr="00DA4AC5">
        <w:t xml:space="preserve"> To begin then, an exploration of Verges* 'rupture </w:t>
      </w:r>
      <w:proofErr w:type="spellStart"/>
      <w:r w:rsidRPr="00DA4AC5">
        <w:t>defence</w:t>
      </w:r>
      <w:proofErr w:type="spellEnd"/>
      <w:r w:rsidRPr="00DA4AC5">
        <w:t>', or rendered more eloquently, a</w:t>
      </w:r>
      <w:r w:rsidRPr="00DA4AC5">
        <w:rPr>
          <w:sz w:val="12"/>
        </w:rPr>
        <w:t>¶</w:t>
      </w:r>
      <w:r w:rsidRPr="00DA4AC5">
        <w:t xml:space="preserve"> strategy of rupture. At the beginning of the film, Verges comments on his strategy for the trial of</w:t>
      </w:r>
      <w:r w:rsidRPr="00DA4AC5">
        <w:rPr>
          <w:sz w:val="12"/>
        </w:rPr>
        <w:t>¶</w:t>
      </w:r>
      <w:r w:rsidRPr="00DA4AC5">
        <w:t xml:space="preserve"> </w:t>
      </w:r>
      <w:proofErr w:type="spellStart"/>
      <w:r w:rsidRPr="00DA4AC5">
        <w:t>Djamila</w:t>
      </w:r>
      <w:proofErr w:type="spellEnd"/>
      <w:r w:rsidRPr="00DA4AC5">
        <w:t xml:space="preserve"> </w:t>
      </w:r>
      <w:proofErr w:type="spellStart"/>
      <w:r w:rsidRPr="00DA4AC5">
        <w:t>Bouhired</w:t>
      </w:r>
      <w:proofErr w:type="spellEnd"/>
      <w:r w:rsidRPr="00DA4AC5">
        <w:t>, a member of the KLN, who was tried in a military court for planting a bomb</w:t>
      </w:r>
      <w:r w:rsidRPr="00DA4AC5">
        <w:rPr>
          <w:sz w:val="12"/>
        </w:rPr>
        <w:t>¶</w:t>
      </w:r>
      <w:r w:rsidRPr="00DA4AC5">
        <w:t xml:space="preserve"> in a cafe in Algiers in 1956. Verges states the following in relation to the trial:</w:t>
      </w:r>
      <w:r w:rsidRPr="00DA4AC5">
        <w:rPr>
          <w:sz w:val="12"/>
        </w:rPr>
        <w:t>¶</w:t>
      </w:r>
      <w:r w:rsidRPr="00DA4AC5">
        <w:t xml:space="preserve"> The problem wasn't to play for sympathy as left-wing lawyers advised us to do, from the</w:t>
      </w:r>
      <w:r w:rsidRPr="00DA4AC5">
        <w:rPr>
          <w:sz w:val="12"/>
        </w:rPr>
        <w:t>¶</w:t>
      </w:r>
      <w:r w:rsidRPr="00DA4AC5">
        <w:t xml:space="preserve"> murderous fools who judged us, but to taunt them, to provoke incidents that would reach</w:t>
      </w:r>
      <w:r w:rsidRPr="00DA4AC5">
        <w:rPr>
          <w:sz w:val="12"/>
        </w:rPr>
        <w:t>¶</w:t>
      </w:r>
      <w:r w:rsidRPr="00DA4AC5">
        <w:t xml:space="preserve"> people in Paris, London, Brussels and Cairo...</w:t>
      </w:r>
      <w:r w:rsidRPr="00DA4AC5">
        <w:rPr>
          <w:sz w:val="12"/>
        </w:rPr>
        <w:t>¶</w:t>
      </w:r>
      <w:r w:rsidRPr="00DA4AC5">
        <w:t xml:space="preserve"> </w:t>
      </w:r>
      <w:r w:rsidRPr="0005295C">
        <w:rPr>
          <w:rStyle w:val="StyleUnderline"/>
        </w:rPr>
        <w:t>The refusal to play for sympathy from those empowered to uphold the law in a colonial legal</w:t>
      </w:r>
      <w:r w:rsidRPr="00DA4AC5">
        <w:rPr>
          <w:rStyle w:val="StyleUnderline"/>
          <w:sz w:val="12"/>
          <w:u w:val="none"/>
        </w:rPr>
        <w:t>¶</w:t>
      </w:r>
      <w:r w:rsidRPr="00774013">
        <w:rPr>
          <w:rStyle w:val="StyleUnderline"/>
          <w:sz w:val="12"/>
        </w:rPr>
        <w:t xml:space="preserve"> </w:t>
      </w:r>
      <w:r w:rsidRPr="0005295C">
        <w:rPr>
          <w:rStyle w:val="StyleUnderline"/>
        </w:rPr>
        <w:t xml:space="preserve">order hints </w:t>
      </w:r>
      <w:r w:rsidRPr="0005295C">
        <w:rPr>
          <w:rStyle w:val="StyleUnderline"/>
        </w:rPr>
        <w:lastRenderedPageBreak/>
        <w:t>at the much more profound refusal that lies at the basis of the strategy of rupture,</w:t>
      </w:r>
      <w:r w:rsidRPr="00DA4AC5">
        <w:rPr>
          <w:rStyle w:val="StyleUnderline"/>
          <w:sz w:val="12"/>
          <w:u w:val="none"/>
        </w:rPr>
        <w:t>¶</w:t>
      </w:r>
      <w:r w:rsidRPr="00774013">
        <w:rPr>
          <w:rStyle w:val="StyleUnderline"/>
          <w:sz w:val="12"/>
        </w:rPr>
        <w:t xml:space="preserve"> </w:t>
      </w:r>
      <w:r w:rsidRPr="00DA4AC5">
        <w:t xml:space="preserve">which we see unfold throughout the film. In refusing to accept the </w:t>
      </w:r>
      <w:proofErr w:type="spellStart"/>
      <w:r w:rsidRPr="00DA4AC5">
        <w:t>characterisation</w:t>
      </w:r>
      <w:proofErr w:type="spellEnd"/>
      <w:r w:rsidRPr="00DA4AC5">
        <w:t xml:space="preserve"> of </w:t>
      </w:r>
      <w:proofErr w:type="spellStart"/>
      <w:r w:rsidRPr="00DA4AC5">
        <w:t>Djamila</w:t>
      </w:r>
      <w:proofErr w:type="spellEnd"/>
      <w:r w:rsidRPr="00DA4AC5">
        <w:t xml:space="preserve"> s</w:t>
      </w:r>
      <w:r w:rsidRPr="00DA4AC5">
        <w:rPr>
          <w:sz w:val="12"/>
        </w:rPr>
        <w:t>¶</w:t>
      </w:r>
      <w:r w:rsidRPr="00DA4AC5">
        <w:t xml:space="preserve"> acts as criminal acts, Verges challenges the very legal categories that were used to </w:t>
      </w:r>
      <w:proofErr w:type="spellStart"/>
      <w:proofErr w:type="gramStart"/>
      <w:r w:rsidRPr="00DA4AC5">
        <w:t>criminalise</w:t>
      </w:r>
      <w:proofErr w:type="spellEnd"/>
      <w:r w:rsidRPr="00DA4AC5">
        <w:t>,</w:t>
      </w:r>
      <w:r w:rsidRPr="00DA4AC5">
        <w:rPr>
          <w:sz w:val="12"/>
        </w:rPr>
        <w:t>¶</w:t>
      </w:r>
      <w:proofErr w:type="gramEnd"/>
      <w:r w:rsidRPr="00DA4AC5">
        <w:t xml:space="preserve"> condemn and punish anti-colonial resistance. The refusal to make the defendants' actions</w:t>
      </w:r>
      <w:r w:rsidRPr="00DA4AC5">
        <w:rPr>
          <w:sz w:val="12"/>
        </w:rPr>
        <w:t>¶</w:t>
      </w:r>
      <w:r w:rsidRPr="00DA4AC5">
        <w:t xml:space="preserve"> </w:t>
      </w:r>
      <w:proofErr w:type="spellStart"/>
      <w:r w:rsidRPr="00DA4AC5">
        <w:t>cognisable</w:t>
      </w:r>
      <w:proofErr w:type="spellEnd"/>
      <w:r w:rsidRPr="00DA4AC5">
        <w:t xml:space="preserve"> to and intelligible within the colonial legal framework breaks the capacity of the</w:t>
      </w:r>
      <w:r w:rsidRPr="00DA4AC5">
        <w:rPr>
          <w:sz w:val="12"/>
        </w:rPr>
        <w:t>¶</w:t>
      </w:r>
      <w:r w:rsidRPr="00DA4AC5">
        <w:t xml:space="preserve"> judges to adjudicate in at least two senses. First, their </w:t>
      </w:r>
      <w:r w:rsidRPr="001C72A9">
        <w:rPr>
          <w:rStyle w:val="StyleUnderline"/>
          <w:highlight w:val="green"/>
        </w:rPr>
        <w:t>moral authority is radically undermined by</w:t>
      </w:r>
      <w:r w:rsidRPr="001C72A9">
        <w:rPr>
          <w:rStyle w:val="StyleUnderline"/>
          <w:sz w:val="12"/>
          <w:highlight w:val="green"/>
          <w:u w:val="none"/>
        </w:rPr>
        <w:t>¶</w:t>
      </w:r>
      <w:r w:rsidRPr="001C72A9">
        <w:rPr>
          <w:rStyle w:val="StyleUnderline"/>
          <w:sz w:val="12"/>
          <w:highlight w:val="green"/>
        </w:rPr>
        <w:t xml:space="preserve"> </w:t>
      </w:r>
      <w:r w:rsidRPr="001C72A9">
        <w:rPr>
          <w:rStyle w:val="StyleUnderline"/>
          <w:highlight w:val="green"/>
        </w:rPr>
        <w:t>an outright rejection of the legal terms of reference</w:t>
      </w:r>
      <w:r w:rsidRPr="0005295C">
        <w:rPr>
          <w:rStyle w:val="StyleUnderline"/>
        </w:rPr>
        <w:t xml:space="preserve"> and categories which they are appointed to</w:t>
      </w:r>
      <w:r w:rsidRPr="00DA4AC5">
        <w:rPr>
          <w:rStyle w:val="StyleUnderline"/>
          <w:sz w:val="12"/>
          <w:u w:val="none"/>
        </w:rPr>
        <w:t>¶</w:t>
      </w:r>
      <w:r w:rsidRPr="00774013">
        <w:rPr>
          <w:rStyle w:val="StyleUnderline"/>
          <w:sz w:val="12"/>
        </w:rPr>
        <w:t xml:space="preserve"> </w:t>
      </w:r>
      <w:r w:rsidRPr="0005295C">
        <w:rPr>
          <w:rStyle w:val="StyleUnderline"/>
        </w:rPr>
        <w:t>uphold.</w:t>
      </w:r>
      <w:r w:rsidRPr="00DA4AC5">
        <w:t xml:space="preserve"> </w:t>
      </w:r>
      <w:r w:rsidRPr="001C72A9">
        <w:rPr>
          <w:rStyle w:val="StyleUnderline"/>
          <w:highlight w:val="green"/>
        </w:rPr>
        <w:t xml:space="preserve">The legal strategy of rupture is a </w:t>
      </w:r>
      <w:r w:rsidRPr="001C72A9">
        <w:rPr>
          <w:rStyle w:val="Emphasis"/>
          <w:highlight w:val="green"/>
        </w:rPr>
        <w:t>politics of refusal</w:t>
      </w:r>
      <w:r w:rsidRPr="0005295C">
        <w:rPr>
          <w:rStyle w:val="Emphasis"/>
        </w:rPr>
        <w:t xml:space="preserve"> that calls into question</w:t>
      </w:r>
      <w:r w:rsidRPr="0005295C">
        <w:rPr>
          <w:rStyle w:val="StyleUnderline"/>
        </w:rPr>
        <w:t xml:space="preserve"> the</w:t>
      </w:r>
      <w:r w:rsidRPr="00DA4AC5">
        <w:rPr>
          <w:rStyle w:val="StyleUnderline"/>
          <w:sz w:val="12"/>
          <w:u w:val="none"/>
        </w:rPr>
        <w:t>¶</w:t>
      </w:r>
      <w:r w:rsidRPr="00774013">
        <w:rPr>
          <w:rStyle w:val="StyleUnderline"/>
          <w:sz w:val="12"/>
        </w:rPr>
        <w:t xml:space="preserve"> </w:t>
      </w:r>
      <w:r w:rsidRPr="0005295C">
        <w:rPr>
          <w:rStyle w:val="StyleUnderline"/>
        </w:rPr>
        <w:t>justiciability of the purported crime</w:t>
      </w:r>
      <w:r w:rsidRPr="00DA4AC5">
        <w:t xml:space="preserve"> </w:t>
      </w:r>
      <w:r w:rsidRPr="0005295C">
        <w:rPr>
          <w:rStyle w:val="StyleUnderline"/>
        </w:rPr>
        <w:t xml:space="preserve">by </w:t>
      </w:r>
      <w:r w:rsidRPr="001C72A9">
        <w:rPr>
          <w:rStyle w:val="Emphasis"/>
          <w:highlight w:val="green"/>
        </w:rPr>
        <w:t>challenging the moral and political jurisdiction of the</w:t>
      </w:r>
      <w:r w:rsidRPr="001C72A9">
        <w:rPr>
          <w:rStyle w:val="Emphasis"/>
          <w:sz w:val="12"/>
          <w:highlight w:val="green"/>
        </w:rPr>
        <w:t xml:space="preserve">¶ </w:t>
      </w:r>
      <w:r w:rsidRPr="001C72A9">
        <w:rPr>
          <w:rStyle w:val="Emphasis"/>
          <w:highlight w:val="green"/>
        </w:rPr>
        <w:t xml:space="preserve">colonial legal order </w:t>
      </w:r>
      <w:proofErr w:type="gramStart"/>
      <w:r w:rsidRPr="001C72A9">
        <w:rPr>
          <w:rStyle w:val="Emphasis"/>
          <w:highlight w:val="green"/>
        </w:rPr>
        <w:t>itself</w:t>
      </w:r>
      <w:r w:rsidRPr="0005295C">
        <w:rPr>
          <w:rStyle w:val="Emphasis"/>
        </w:rPr>
        <w:t>.</w:t>
      </w:r>
      <w:r w:rsidRPr="00DA4AC5">
        <w:rPr>
          <w:rStyle w:val="Emphasis"/>
          <w:sz w:val="12"/>
        </w:rPr>
        <w:t>¶</w:t>
      </w:r>
      <w:proofErr w:type="gramEnd"/>
      <w:r w:rsidRPr="00774013">
        <w:rPr>
          <w:rStyle w:val="Emphasis"/>
          <w:sz w:val="12"/>
        </w:rPr>
        <w:t xml:space="preserve"> </w:t>
      </w:r>
      <w:r w:rsidRPr="00DA4AC5">
        <w:t xml:space="preserve">Second, the refusal of the legal </w:t>
      </w:r>
      <w:proofErr w:type="spellStart"/>
      <w:r w:rsidRPr="00DA4AC5">
        <w:t>categorisation</w:t>
      </w:r>
      <w:proofErr w:type="spellEnd"/>
      <w:r w:rsidRPr="00DA4AC5">
        <w:t xml:space="preserve"> of the FLN acts of resistance as criminal brought</w:t>
      </w:r>
      <w:r w:rsidRPr="00DA4AC5">
        <w:rPr>
          <w:sz w:val="12"/>
        </w:rPr>
        <w:t>¶</w:t>
      </w:r>
      <w:r w:rsidRPr="00DA4AC5">
        <w:t xml:space="preserve"> into light the contradictions inherent in the official French position and the reality of the</w:t>
      </w:r>
      <w:r w:rsidRPr="00DA4AC5">
        <w:rPr>
          <w:sz w:val="12"/>
        </w:rPr>
        <w:t>¶</w:t>
      </w:r>
      <w:r w:rsidRPr="00DA4AC5">
        <w:t xml:space="preserve"> Algerian context. This was not, as the official line would have it, simply a case of French criminal</w:t>
      </w:r>
      <w:r w:rsidRPr="00DA4AC5">
        <w:rPr>
          <w:sz w:val="12"/>
        </w:rPr>
        <w:t>¶</w:t>
      </w:r>
      <w:r w:rsidRPr="00DA4AC5">
        <w:t xml:space="preserve"> law being applied to French nationals. The repeated assertion that the defendants were</w:t>
      </w:r>
      <w:r w:rsidRPr="00DA4AC5">
        <w:rPr>
          <w:sz w:val="12"/>
        </w:rPr>
        <w:t>¶</w:t>
      </w:r>
      <w:r w:rsidRPr="00DA4AC5">
        <w:t xml:space="preserve"> independent Algerian actors fighting against colonial brutality, coupled with repeated revelations</w:t>
      </w:r>
      <w:r w:rsidRPr="00DA4AC5">
        <w:rPr>
          <w:sz w:val="12"/>
        </w:rPr>
        <w:t>¶</w:t>
      </w:r>
      <w:r w:rsidRPr="00DA4AC5">
        <w:t xml:space="preserve"> of the use of torture on political prisoners made it impossible for the contradictions to be</w:t>
      </w:r>
      <w:r w:rsidRPr="00DA4AC5">
        <w:rPr>
          <w:sz w:val="12"/>
        </w:rPr>
        <w:t>¶</w:t>
      </w:r>
      <w:r w:rsidRPr="00DA4AC5">
        <w:t xml:space="preserve"> "rationally contained" within the normal operations of criminal law. The revelation and</w:t>
      </w:r>
      <w:r w:rsidRPr="00DA4AC5">
        <w:rPr>
          <w:sz w:val="12"/>
        </w:rPr>
        <w:t>¶</w:t>
      </w:r>
      <w:r w:rsidRPr="00DA4AC5">
        <w:t xml:space="preserve"> denunciation of torture in the courtroom not to prevent statements or admissions from being</w:t>
      </w:r>
      <w:r w:rsidRPr="00DA4AC5">
        <w:rPr>
          <w:sz w:val="12"/>
        </w:rPr>
        <w:t>¶</w:t>
      </w:r>
      <w:r w:rsidRPr="00DA4AC5">
        <w:t xml:space="preserve"> </w:t>
      </w:r>
      <w:proofErr w:type="spellStart"/>
      <w:r w:rsidRPr="00DA4AC5">
        <w:t>admissable</w:t>
      </w:r>
      <w:proofErr w:type="spellEnd"/>
      <w:r w:rsidRPr="00DA4AC5">
        <w:t xml:space="preserve"> as evidence (as such violations would normally be used) but to challenge the</w:t>
      </w:r>
      <w:r w:rsidRPr="00DA4AC5">
        <w:rPr>
          <w:sz w:val="12"/>
        </w:rPr>
        <w:t>¶</w:t>
      </w:r>
      <w:r w:rsidRPr="00DA4AC5">
        <w:t xml:space="preserve"> legitimacy of the imposition of a colonial legal order on the Algerian people made the normal</w:t>
      </w:r>
      <w:r w:rsidRPr="00DA4AC5">
        <w:rPr>
          <w:sz w:val="12"/>
        </w:rPr>
        <w:t>¶</w:t>
      </w:r>
      <w:r w:rsidRPr="00DA4AC5">
        <w:t xml:space="preserve"> operation of criminal law procedure virtually impossible.24 And it is in this making impossible of</w:t>
      </w:r>
      <w:r w:rsidRPr="00DA4AC5">
        <w:rPr>
          <w:sz w:val="12"/>
        </w:rPr>
        <w:t>¶</w:t>
      </w:r>
      <w:r w:rsidRPr="00DA4AC5">
        <w:t xml:space="preserve"> the operation of the legal order that the power of the strategy of rupture lies.</w:t>
      </w:r>
      <w:r w:rsidRPr="00DA4AC5">
        <w:rPr>
          <w:sz w:val="12"/>
        </w:rPr>
        <w:t>¶</w:t>
      </w:r>
      <w:r w:rsidRPr="00DA4AC5">
        <w:t xml:space="preserve"> In refusing to render his clients* actions intelligible to a colonial (and later imperial) legal</w:t>
      </w:r>
      <w:r w:rsidRPr="00DA4AC5">
        <w:rPr>
          <w:sz w:val="12"/>
        </w:rPr>
        <w:t>¶</w:t>
      </w:r>
      <w:r w:rsidRPr="00DA4AC5">
        <w:t xml:space="preserve"> Framework, Verges makes visible the obvious hypocrisy of the colonial legal order that attempts</w:t>
      </w:r>
      <w:r w:rsidRPr="00DA4AC5">
        <w:rPr>
          <w:sz w:val="12"/>
        </w:rPr>
        <w:t>¶</w:t>
      </w:r>
      <w:r w:rsidRPr="00DA4AC5">
        <w:t xml:space="preserve"> to punish resistance that employs violence, in the same spatial temporal boundaries where the</w:t>
      </w:r>
      <w:r w:rsidRPr="00DA4AC5">
        <w:rPr>
          <w:sz w:val="12"/>
        </w:rPr>
        <w:t>¶</w:t>
      </w:r>
      <w:r w:rsidRPr="00DA4AC5">
        <w:t xml:space="preserve"> brute violence of colonial rule saturates everyday life. In doing so, this is a strategy that</w:t>
      </w:r>
      <w:r w:rsidRPr="00DA4AC5">
        <w:rPr>
          <w:sz w:val="12"/>
        </w:rPr>
        <w:t>¶</w:t>
      </w:r>
      <w:r w:rsidRPr="00DA4AC5">
        <w:t xml:space="preserve"> challenges the monopoly of legitimate violence the state holds. </w:t>
      </w:r>
      <w:r w:rsidRPr="0022213F">
        <w:rPr>
          <w:rStyle w:val="StyleUnderline"/>
        </w:rPr>
        <w:t>Verges aims to render visible the</w:t>
      </w:r>
      <w:r w:rsidRPr="00DA4AC5">
        <w:rPr>
          <w:rStyle w:val="StyleUnderline"/>
          <w:sz w:val="12"/>
          <w:u w:val="none"/>
        </w:rPr>
        <w:t>¶</w:t>
      </w:r>
      <w:r w:rsidRPr="00774013">
        <w:rPr>
          <w:rStyle w:val="StyleUnderline"/>
          <w:sz w:val="12"/>
        </w:rPr>
        <w:t xml:space="preserve"> </w:t>
      </w:r>
      <w:r w:rsidRPr="0022213F">
        <w:rPr>
          <w:rStyle w:val="StyleUnderline"/>
        </w:rPr>
        <w:t>raise distinction between</w:t>
      </w:r>
      <w:r w:rsidRPr="00DA4AC5">
        <w:t xml:space="preserve"> common crimes and political c</w:t>
      </w:r>
      <w:r w:rsidRPr="0022213F">
        <w:rPr>
          <w:rStyle w:val="StyleUnderline"/>
        </w:rPr>
        <w:t>rimes, or more broadly, the separation of</w:t>
      </w:r>
      <w:r w:rsidRPr="00DA4AC5">
        <w:rPr>
          <w:rStyle w:val="StyleUnderline"/>
          <w:sz w:val="12"/>
          <w:u w:val="none"/>
        </w:rPr>
        <w:t>¶</w:t>
      </w:r>
      <w:r w:rsidRPr="00774013">
        <w:rPr>
          <w:rStyle w:val="StyleUnderline"/>
          <w:sz w:val="12"/>
        </w:rPr>
        <w:t xml:space="preserve"> </w:t>
      </w:r>
      <w:r w:rsidRPr="0022213F">
        <w:rPr>
          <w:rStyle w:val="StyleUnderline"/>
        </w:rPr>
        <w:t>law and politics.</w:t>
      </w:r>
      <w:r w:rsidRPr="00DA4AC5">
        <w:t xml:space="preserve">25 The </w:t>
      </w:r>
      <w:proofErr w:type="spellStart"/>
      <w:r w:rsidRPr="00DA4AC5">
        <w:t>ruptural</w:t>
      </w:r>
      <w:proofErr w:type="spellEnd"/>
      <w:r w:rsidRPr="00DA4AC5">
        <w:t xml:space="preserve"> </w:t>
      </w:r>
      <w:proofErr w:type="spellStart"/>
      <w:r w:rsidRPr="00DA4AC5">
        <w:t>defence</w:t>
      </w:r>
      <w:proofErr w:type="spellEnd"/>
      <w:r w:rsidRPr="00DA4AC5">
        <w:t xml:space="preserve"> seeks to subvert the order and structure of the trial by</w:t>
      </w:r>
      <w:r w:rsidRPr="00DA4AC5">
        <w:rPr>
          <w:sz w:val="12"/>
        </w:rPr>
        <w:t>¶</w:t>
      </w:r>
      <w:r w:rsidRPr="00DA4AC5">
        <w:t xml:space="preserve"> re-defining the relation between accuser and accused</w:t>
      </w:r>
      <w:r w:rsidRPr="0022213F">
        <w:rPr>
          <w:rStyle w:val="StyleUnderline"/>
        </w:rPr>
        <w:t>. This illumination of the hypocrisy of the</w:t>
      </w:r>
      <w:r w:rsidRPr="00DA4AC5">
        <w:rPr>
          <w:rStyle w:val="StyleUnderline"/>
          <w:sz w:val="12"/>
          <w:u w:val="none"/>
        </w:rPr>
        <w:t>¶</w:t>
      </w:r>
      <w:r w:rsidRPr="00774013">
        <w:rPr>
          <w:rStyle w:val="StyleUnderline"/>
          <w:sz w:val="12"/>
        </w:rPr>
        <w:t xml:space="preserve"> </w:t>
      </w:r>
      <w:r w:rsidRPr="0022213F">
        <w:rPr>
          <w:rStyle w:val="StyleUnderline"/>
        </w:rPr>
        <w:t>colonial state questions the authority of its judiciary to adjudicate</w:t>
      </w:r>
      <w:r w:rsidRPr="00DA4AC5">
        <w:t>. But more than this, his</w:t>
      </w:r>
      <w:r w:rsidRPr="00DA4AC5">
        <w:rPr>
          <w:sz w:val="12"/>
        </w:rPr>
        <w:t>¶</w:t>
      </w:r>
      <w:r w:rsidRPr="00DA4AC5">
        <w:t xml:space="preserve"> strategy is </w:t>
      </w:r>
      <w:proofErr w:type="spellStart"/>
      <w:r w:rsidRPr="00DA4AC5">
        <w:t>ruptural</w:t>
      </w:r>
      <w:proofErr w:type="spellEnd"/>
      <w:r w:rsidRPr="00DA4AC5">
        <w:t xml:space="preserve"> in two senses that are fundamental to the operation of the law in the colonial</w:t>
      </w:r>
      <w:r w:rsidRPr="00DA4AC5">
        <w:rPr>
          <w:sz w:val="12"/>
        </w:rPr>
        <w:t>¶</w:t>
      </w:r>
      <w:r w:rsidRPr="00DA4AC5">
        <w:t xml:space="preserve"> settler and post-colonial contexts. The first is that the space of opposition within the legal</w:t>
      </w:r>
      <w:r w:rsidRPr="00DA4AC5">
        <w:rPr>
          <w:sz w:val="12"/>
        </w:rPr>
        <w:t>¶</w:t>
      </w:r>
      <w:r w:rsidRPr="00DA4AC5">
        <w:t xml:space="preserve"> confrontation is reconfigured. The second, and related point, is that the strictures of a legal</w:t>
      </w:r>
      <w:r w:rsidRPr="00DA4AC5">
        <w:rPr>
          <w:sz w:val="12"/>
        </w:rPr>
        <w:t>¶</w:t>
      </w:r>
      <w:r w:rsidRPr="00DA4AC5">
        <w:t xml:space="preserve"> politics of recognition are </w:t>
      </w:r>
      <w:proofErr w:type="gramStart"/>
      <w:r w:rsidRPr="00DA4AC5">
        <w:t>shattered.</w:t>
      </w:r>
      <w:r w:rsidRPr="00DA4AC5">
        <w:rPr>
          <w:sz w:val="12"/>
        </w:rPr>
        <w:t>¶</w:t>
      </w:r>
      <w:proofErr w:type="gramEnd"/>
      <w:r w:rsidRPr="00DA4AC5">
        <w:t xml:space="preserve"> In relation to the first point, a space of opposition is, in the view of Fanon, missing in certain</w:t>
      </w:r>
      <w:r w:rsidRPr="00DA4AC5">
        <w:rPr>
          <w:sz w:val="12"/>
        </w:rPr>
        <w:t>¶</w:t>
      </w:r>
      <w:r w:rsidRPr="00DA4AC5">
        <w:t xml:space="preserve"> senses, in the colonial context. A space of opposition in which a genuinely mutual struggle</w:t>
      </w:r>
      <w:r w:rsidRPr="00DA4AC5">
        <w:rPr>
          <w:sz w:val="12"/>
        </w:rPr>
        <w:t>¶</w:t>
      </w:r>
      <w:r w:rsidRPr="00DA4AC5">
        <w:t xml:space="preserve"> between </w:t>
      </w:r>
      <w:proofErr w:type="spellStart"/>
      <w:r w:rsidRPr="00DA4AC5">
        <w:t>coloniser</w:t>
      </w:r>
      <w:proofErr w:type="spellEnd"/>
      <w:r w:rsidRPr="00DA4AC5">
        <w:t xml:space="preserve"> and </w:t>
      </w:r>
      <w:proofErr w:type="spellStart"/>
      <w:r w:rsidRPr="00DA4AC5">
        <w:t>colonised</w:t>
      </w:r>
      <w:proofErr w:type="spellEnd"/>
      <w:r w:rsidRPr="00DA4AC5">
        <w:t xml:space="preserve"> can occur is denied by spatial and legal-political strategies of</w:t>
      </w:r>
      <w:r w:rsidRPr="00DA4AC5">
        <w:rPr>
          <w:sz w:val="12"/>
        </w:rPr>
        <w:t>¶</w:t>
      </w:r>
      <w:r w:rsidRPr="00DA4AC5">
        <w:t xml:space="preserve"> containment and segregation. While these strategies also exhibit great degrees of plasticity2", the</w:t>
      </w:r>
      <w:r w:rsidRPr="00DA4AC5">
        <w:rPr>
          <w:sz w:val="12"/>
        </w:rPr>
        <w:t>¶</w:t>
      </w:r>
      <w:r w:rsidRPr="00DA4AC5">
        <w:t xml:space="preserve"> control over such mobility remains to a great degree in the hands of the colonial occupier. </w:t>
      </w:r>
      <w:r w:rsidRPr="0022213F">
        <w:rPr>
          <w:rStyle w:val="StyleUnderline"/>
        </w:rPr>
        <w:t>The</w:t>
      </w:r>
      <w:r w:rsidRPr="00DA4AC5">
        <w:rPr>
          <w:rStyle w:val="StyleUnderline"/>
          <w:sz w:val="12"/>
          <w:u w:val="none"/>
        </w:rPr>
        <w:t>¶</w:t>
      </w:r>
      <w:r w:rsidRPr="00774013">
        <w:rPr>
          <w:rStyle w:val="StyleUnderline"/>
          <w:sz w:val="12"/>
        </w:rPr>
        <w:t xml:space="preserve"> </w:t>
      </w:r>
      <w:r w:rsidRPr="0022213F">
        <w:rPr>
          <w:rStyle w:val="StyleUnderline"/>
        </w:rPr>
        <w:t>legal strategy of rupture creates a space of political opposition in the courtroom that cannot be</w:t>
      </w:r>
      <w:r w:rsidRPr="00DA4AC5">
        <w:rPr>
          <w:rStyle w:val="StyleUnderline"/>
          <w:sz w:val="12"/>
          <w:u w:val="none"/>
        </w:rPr>
        <w:t>¶</w:t>
      </w:r>
      <w:r w:rsidRPr="00774013">
        <w:rPr>
          <w:rStyle w:val="StyleUnderline"/>
          <w:sz w:val="12"/>
        </w:rPr>
        <w:t xml:space="preserve"> </w:t>
      </w:r>
      <w:r w:rsidRPr="0022213F">
        <w:rPr>
          <w:rStyle w:val="StyleUnderline"/>
        </w:rPr>
        <w:t>absorbed or appropriated by the legal order</w:t>
      </w:r>
      <w:r w:rsidRPr="00DA4AC5">
        <w:t xml:space="preserve">. In </w:t>
      </w:r>
      <w:proofErr w:type="spellStart"/>
      <w:r w:rsidRPr="00DA4AC5">
        <w:t>Christodoulidis</w:t>
      </w:r>
      <w:proofErr w:type="spellEnd"/>
      <w:r w:rsidRPr="00DA4AC5">
        <w:t xml:space="preserve">' view, </w:t>
      </w:r>
      <w:r w:rsidRPr="0022213F">
        <w:rPr>
          <w:rStyle w:val="StyleUnderline"/>
        </w:rPr>
        <w:t>this lack of co-option is</w:t>
      </w:r>
      <w:r w:rsidRPr="00DA4AC5">
        <w:rPr>
          <w:rStyle w:val="StyleUnderline"/>
          <w:sz w:val="12"/>
          <w:u w:val="none"/>
        </w:rPr>
        <w:t>¶</w:t>
      </w:r>
      <w:r w:rsidRPr="00774013">
        <w:rPr>
          <w:rStyle w:val="StyleUnderline"/>
          <w:sz w:val="12"/>
        </w:rPr>
        <w:t xml:space="preserve"> </w:t>
      </w:r>
      <w:r w:rsidRPr="0022213F">
        <w:rPr>
          <w:rStyle w:val="StyleUnderline"/>
        </w:rPr>
        <w:t xml:space="preserve">the crux of the strategy of </w:t>
      </w:r>
      <w:proofErr w:type="gramStart"/>
      <w:r w:rsidRPr="0022213F">
        <w:rPr>
          <w:rStyle w:val="StyleUnderline"/>
        </w:rPr>
        <w:t>rupture.</w:t>
      </w:r>
      <w:r w:rsidRPr="00DA4AC5">
        <w:rPr>
          <w:rStyle w:val="StyleUnderline"/>
          <w:sz w:val="12"/>
          <w:u w:val="none"/>
        </w:rPr>
        <w:t>¶</w:t>
      </w:r>
      <w:proofErr w:type="gramEnd"/>
      <w:r w:rsidRPr="00774013">
        <w:rPr>
          <w:rStyle w:val="StyleUnderline"/>
          <w:sz w:val="12"/>
        </w:rPr>
        <w:t xml:space="preserve"> </w:t>
      </w:r>
      <w:r w:rsidRPr="00DA4AC5">
        <w:t xml:space="preserve">This strategy of rupture also points to a path that challenges the limits of a politics of recognition, </w:t>
      </w:r>
      <w:r w:rsidRPr="00DA4AC5">
        <w:rPr>
          <w:sz w:val="12"/>
        </w:rPr>
        <w:t>¶</w:t>
      </w:r>
      <w:r w:rsidRPr="00DA4AC5">
        <w:t xml:space="preserve"> often one of the key legal and political strategies </w:t>
      </w:r>
      <w:proofErr w:type="spellStart"/>
      <w:r w:rsidRPr="00DA4AC5">
        <w:t>utilised</w:t>
      </w:r>
      <w:proofErr w:type="spellEnd"/>
      <w:r w:rsidRPr="00DA4AC5">
        <w:t xml:space="preserve"> by indigenous and racial minority</w:t>
      </w:r>
      <w:r w:rsidRPr="00DA4AC5">
        <w:rPr>
          <w:sz w:val="12"/>
        </w:rPr>
        <w:t>¶</w:t>
      </w:r>
      <w:r w:rsidRPr="00DA4AC5">
        <w:t xml:space="preserve"> communities in their struggles for justice. </w:t>
      </w:r>
      <w:r w:rsidRPr="001C72A9">
        <w:rPr>
          <w:rStyle w:val="StyleUnderline"/>
          <w:highlight w:val="green"/>
        </w:rPr>
        <w:t>Claims for recognition in a juridical frame inevitably</w:t>
      </w:r>
      <w:r w:rsidRPr="001C72A9">
        <w:rPr>
          <w:rStyle w:val="StyleUnderline"/>
          <w:sz w:val="12"/>
          <w:highlight w:val="green"/>
          <w:u w:val="none"/>
        </w:rPr>
        <w:t>¶</w:t>
      </w:r>
      <w:r w:rsidRPr="001C72A9">
        <w:rPr>
          <w:rStyle w:val="StyleUnderline"/>
          <w:sz w:val="12"/>
          <w:highlight w:val="green"/>
        </w:rPr>
        <w:t xml:space="preserve"> </w:t>
      </w:r>
      <w:r w:rsidRPr="001C72A9">
        <w:rPr>
          <w:rStyle w:val="StyleUnderline"/>
          <w:highlight w:val="green"/>
        </w:rPr>
        <w:t>involve a variety of onto-epistemological closures</w:t>
      </w:r>
      <w:r w:rsidRPr="001C72A9">
        <w:rPr>
          <w:highlight w:val="green"/>
        </w:rPr>
        <w:t>.2'</w:t>
      </w:r>
      <w:r w:rsidRPr="00DA4AC5">
        <w:t xml:space="preserve"> </w:t>
      </w:r>
      <w:r w:rsidRPr="0022213F">
        <w:rPr>
          <w:rStyle w:val="StyleUnderline"/>
        </w:rPr>
        <w:t>Whether because of the impossible and</w:t>
      </w:r>
      <w:r w:rsidRPr="00DA4AC5">
        <w:rPr>
          <w:rStyle w:val="StyleUnderline"/>
          <w:sz w:val="12"/>
          <w:u w:val="none"/>
        </w:rPr>
        <w:t>¶</w:t>
      </w:r>
      <w:r w:rsidRPr="00774013">
        <w:rPr>
          <w:rStyle w:val="StyleUnderline"/>
          <w:sz w:val="12"/>
        </w:rPr>
        <w:t xml:space="preserve"> </w:t>
      </w:r>
      <w:proofErr w:type="spellStart"/>
      <w:r w:rsidRPr="0022213F">
        <w:rPr>
          <w:rStyle w:val="StyleUnderline"/>
        </w:rPr>
        <w:t>irreconciliable</w:t>
      </w:r>
      <w:proofErr w:type="spellEnd"/>
      <w:r w:rsidRPr="0022213F">
        <w:rPr>
          <w:rStyle w:val="StyleUnderline"/>
        </w:rPr>
        <w:t xml:space="preserve"> relation between the need for universal norms and laws and the specificities of the</w:t>
      </w:r>
      <w:r w:rsidRPr="00DA4AC5">
        <w:rPr>
          <w:rStyle w:val="StyleUnderline"/>
          <w:sz w:val="12"/>
          <w:u w:val="none"/>
        </w:rPr>
        <w:t>¶</w:t>
      </w:r>
      <w:r w:rsidRPr="00774013">
        <w:rPr>
          <w:rStyle w:val="StyleUnderline"/>
          <w:sz w:val="12"/>
        </w:rPr>
        <w:t xml:space="preserve"> </w:t>
      </w:r>
      <w:r w:rsidRPr="0022213F">
        <w:rPr>
          <w:rStyle w:val="StyleUnderline"/>
        </w:rPr>
        <w:t>particular claims that come before the law,</w:t>
      </w:r>
      <w:r w:rsidRPr="00DA4AC5">
        <w:t xml:space="preserve"> or because of the need to lit one's claims within legal-</w:t>
      </w:r>
      <w:r w:rsidRPr="00DA4AC5">
        <w:rPr>
          <w:sz w:val="12"/>
        </w:rPr>
        <w:t>¶</w:t>
      </w:r>
      <w:r w:rsidRPr="00DA4AC5">
        <w:t xml:space="preserve"> political categories that are already intelligible within the legal order, </w:t>
      </w:r>
      <w:r w:rsidRPr="0022213F">
        <w:rPr>
          <w:rStyle w:val="StyleUnderline"/>
        </w:rPr>
        <w:t>legal recognition has been</w:t>
      </w:r>
      <w:r w:rsidRPr="00DA4AC5">
        <w:rPr>
          <w:rStyle w:val="StyleUnderline"/>
          <w:sz w:val="12"/>
          <w:u w:val="none"/>
        </w:rPr>
        <w:t>¶</w:t>
      </w:r>
      <w:r w:rsidRPr="00774013">
        <w:rPr>
          <w:rStyle w:val="StyleUnderline"/>
          <w:sz w:val="12"/>
        </w:rPr>
        <w:t xml:space="preserve"> </w:t>
      </w:r>
      <w:r w:rsidRPr="0022213F">
        <w:rPr>
          <w:rStyle w:val="StyleUnderline"/>
        </w:rPr>
        <w:t>critiqued, particularly in regards to colonial settler societies, on the basis that it only allows</w:t>
      </w:r>
      <w:r w:rsidRPr="00DA4AC5">
        <w:rPr>
          <w:rStyle w:val="StyleUnderline"/>
          <w:sz w:val="12"/>
          <w:u w:val="none"/>
        </w:rPr>
        <w:t>¶</w:t>
      </w:r>
      <w:r w:rsidRPr="00774013">
        <w:rPr>
          <w:rStyle w:val="StyleUnderline"/>
          <w:sz w:val="12"/>
        </w:rPr>
        <w:t xml:space="preserve"> </w:t>
      </w:r>
      <w:r w:rsidRPr="0022213F">
        <w:rPr>
          <w:rStyle w:val="StyleUnderline"/>
        </w:rPr>
        <w:t>identities, legal claims, ways of being that are always-already proper to the existing juridical</w:t>
      </w:r>
      <w:r w:rsidRPr="00DA4AC5">
        <w:rPr>
          <w:rStyle w:val="StyleUnderline"/>
          <w:sz w:val="12"/>
          <w:u w:val="none"/>
        </w:rPr>
        <w:t>¶</w:t>
      </w:r>
      <w:r w:rsidRPr="00774013">
        <w:rPr>
          <w:rStyle w:val="StyleUnderline"/>
          <w:sz w:val="12"/>
        </w:rPr>
        <w:t xml:space="preserve"> </w:t>
      </w:r>
      <w:r w:rsidRPr="0022213F">
        <w:rPr>
          <w:rStyle w:val="StyleUnderline"/>
        </w:rPr>
        <w:t xml:space="preserve">order to be </w:t>
      </w:r>
      <w:proofErr w:type="spellStart"/>
      <w:r w:rsidRPr="0022213F">
        <w:rPr>
          <w:rStyle w:val="StyleUnderline"/>
        </w:rPr>
        <w:t>recognised</w:t>
      </w:r>
      <w:proofErr w:type="spellEnd"/>
      <w:r w:rsidRPr="0022213F">
        <w:rPr>
          <w:rStyle w:val="StyleUnderline"/>
        </w:rPr>
        <w:t xml:space="preserve"> by the law</w:t>
      </w:r>
      <w:r w:rsidRPr="00DA4AC5">
        <w:t>. In the Canadian context, for instance, many scholars have</w:t>
      </w:r>
      <w:r w:rsidRPr="00DA4AC5">
        <w:rPr>
          <w:sz w:val="12"/>
        </w:rPr>
        <w:t>¶</w:t>
      </w:r>
      <w:r w:rsidRPr="00DA4AC5">
        <w:t xml:space="preserve"> elucidated the ways in which the legal doctrine of aboriginal title to land imports Anglo-</w:t>
      </w:r>
      <w:r w:rsidRPr="00DA4AC5">
        <w:rPr>
          <w:sz w:val="12"/>
        </w:rPr>
        <w:t>¶</w:t>
      </w:r>
      <w:r w:rsidRPr="00DA4AC5">
        <w:t xml:space="preserve"> American concepts of ownership into the heart of its definition; and moreover, defines</w:t>
      </w:r>
      <w:r w:rsidRPr="00DA4AC5">
        <w:rPr>
          <w:sz w:val="12"/>
        </w:rPr>
        <w:t>¶</w:t>
      </w:r>
      <w:r w:rsidRPr="00DA4AC5">
        <w:t xml:space="preserve"> aboriginality </w:t>
      </w:r>
      <w:proofErr w:type="gramStart"/>
      <w:r w:rsidRPr="00DA4AC5">
        <w:t>on the basis of</w:t>
      </w:r>
      <w:proofErr w:type="gramEnd"/>
      <w:r w:rsidRPr="00DA4AC5">
        <w:t xml:space="preserve"> a fixed, static concept of cultural difference. </w:t>
      </w:r>
      <w:r w:rsidRPr="001C72A9">
        <w:rPr>
          <w:rStyle w:val="Emphasis"/>
          <w:highlight w:val="green"/>
        </w:rPr>
        <w:t>The strategy of rupture</w:t>
      </w:r>
      <w:r w:rsidRPr="001C72A9">
        <w:rPr>
          <w:rStyle w:val="Emphasis"/>
          <w:sz w:val="12"/>
          <w:highlight w:val="green"/>
        </w:rPr>
        <w:t xml:space="preserve">¶ </w:t>
      </w:r>
      <w:r w:rsidRPr="001C72A9">
        <w:rPr>
          <w:rStyle w:val="Emphasis"/>
          <w:highlight w:val="green"/>
        </w:rPr>
        <w:t>elides the violence of recognition by challenging the legitimacy of the colonial legal order itself</w:t>
      </w:r>
      <w:r w:rsidRPr="00DA4AC5">
        <w:t>.</w:t>
      </w:r>
      <w:r w:rsidRPr="00DA4AC5">
        <w:rPr>
          <w:sz w:val="12"/>
        </w:rPr>
        <w:t>¶</w:t>
      </w:r>
      <w:r w:rsidRPr="00DA4AC5">
        <w:t xml:space="preserve"> In an article discussing Verges* strategy of rupture, </w:t>
      </w:r>
      <w:proofErr w:type="spellStart"/>
      <w:r w:rsidRPr="00DA4AC5">
        <w:t>Emilios</w:t>
      </w:r>
      <w:proofErr w:type="spellEnd"/>
      <w:r w:rsidRPr="00DA4AC5">
        <w:t xml:space="preserve"> </w:t>
      </w:r>
      <w:proofErr w:type="spellStart"/>
      <w:r w:rsidRPr="00DA4AC5">
        <w:t>Christodoulidis</w:t>
      </w:r>
      <w:proofErr w:type="spellEnd"/>
      <w:r w:rsidRPr="00DA4AC5">
        <w:t xml:space="preserve"> takes up a question</w:t>
      </w:r>
      <w:r w:rsidRPr="00DA4AC5">
        <w:rPr>
          <w:sz w:val="12"/>
        </w:rPr>
        <w:t>¶</w:t>
      </w:r>
      <w:r w:rsidRPr="00DA4AC5">
        <w:t xml:space="preserve"> posed to Verges by Foucault shortly after the publication of Verges' book, De La Strategic</w:t>
      </w:r>
      <w:r w:rsidRPr="00DA4AC5">
        <w:rPr>
          <w:sz w:val="12"/>
        </w:rPr>
        <w:t>¶</w:t>
      </w:r>
      <w:r w:rsidRPr="00DA4AC5">
        <w:t xml:space="preserve"> </w:t>
      </w:r>
      <w:proofErr w:type="spellStart"/>
      <w:r w:rsidRPr="00DA4AC5">
        <w:t>Jiwuiare</w:t>
      </w:r>
      <w:proofErr w:type="spellEnd"/>
      <w:r w:rsidRPr="00DA4AC5">
        <w:t xml:space="preserve">, as to whether the </w:t>
      </w:r>
      <w:proofErr w:type="spellStart"/>
      <w:r w:rsidRPr="00DA4AC5">
        <w:t>defence</w:t>
      </w:r>
      <w:proofErr w:type="spellEnd"/>
      <w:r w:rsidRPr="00DA4AC5">
        <w:t xml:space="preserve"> of rupture in the context of criminal law trials in the colony</w:t>
      </w:r>
      <w:r w:rsidRPr="00DA4AC5">
        <w:rPr>
          <w:sz w:val="12"/>
        </w:rPr>
        <w:t>¶</w:t>
      </w:r>
      <w:r w:rsidRPr="00DA4AC5">
        <w:t xml:space="preserve"> could be </w:t>
      </w:r>
      <w:proofErr w:type="spellStart"/>
      <w:r w:rsidRPr="00DA4AC5">
        <w:t>generalised</w:t>
      </w:r>
      <w:proofErr w:type="spellEnd"/>
      <w:r w:rsidRPr="00DA4AC5">
        <w:t xml:space="preserve"> more widely, or whether it was "not in fact caught up in a specific historical</w:t>
      </w:r>
      <w:r w:rsidRPr="00DA4AC5">
        <w:rPr>
          <w:sz w:val="12"/>
        </w:rPr>
        <w:t>¶</w:t>
      </w:r>
      <w:r w:rsidRPr="00DA4AC5">
        <w:t xml:space="preserve"> conjuncture." In exploring how the strategy of rupture could inform practices and theory'</w:t>
      </w:r>
      <w:r w:rsidRPr="00DA4AC5">
        <w:rPr>
          <w:sz w:val="12"/>
        </w:rPr>
        <w:t>¶</w:t>
      </w:r>
      <w:r w:rsidRPr="00DA4AC5">
        <w:t xml:space="preserve"> outside of the courtroom, </w:t>
      </w:r>
      <w:proofErr w:type="spellStart"/>
      <w:r w:rsidRPr="00DA4AC5">
        <w:t>Christodoulidis</w:t>
      </w:r>
      <w:proofErr w:type="spellEnd"/>
      <w:r w:rsidRPr="00DA4AC5">
        <w:t xml:space="preserve"> </w:t>
      </w:r>
      <w:proofErr w:type="spellStart"/>
      <w:r w:rsidRPr="00DA4AC5">
        <w:t>characterises</w:t>
      </w:r>
      <w:proofErr w:type="spellEnd"/>
      <w:r w:rsidRPr="00DA4AC5">
        <w:t xml:space="preserve"> the strategy of rupture as one mode of</w:t>
      </w:r>
      <w:r w:rsidRPr="00DA4AC5">
        <w:rPr>
          <w:sz w:val="12"/>
        </w:rPr>
        <w:t>¶</w:t>
      </w:r>
      <w:r w:rsidRPr="00DA4AC5">
        <w:t xml:space="preserve"> immanent critique. </w:t>
      </w:r>
      <w:r w:rsidRPr="00FC1A38">
        <w:rPr>
          <w:rStyle w:val="StyleUnderline"/>
        </w:rPr>
        <w:t>As individuals and communities subjected to the force of law, the law itself</w:t>
      </w:r>
      <w:r w:rsidRPr="00DA4AC5">
        <w:rPr>
          <w:rStyle w:val="StyleUnderline"/>
          <w:sz w:val="12"/>
          <w:u w:val="none"/>
        </w:rPr>
        <w:t>¶</w:t>
      </w:r>
      <w:r w:rsidRPr="00774013">
        <w:rPr>
          <w:rStyle w:val="StyleUnderline"/>
          <w:sz w:val="12"/>
        </w:rPr>
        <w:t xml:space="preserve"> </w:t>
      </w:r>
      <w:r w:rsidRPr="00FC1A38">
        <w:rPr>
          <w:rStyle w:val="StyleUnderline"/>
        </w:rPr>
        <w:t xml:space="preserve">becomes the object of critique, the object that needs to be taken apart </w:t>
      </w:r>
      <w:proofErr w:type="gramStart"/>
      <w:r w:rsidRPr="00FC1A38">
        <w:rPr>
          <w:rStyle w:val="StyleUnderline"/>
        </w:rPr>
        <w:t>in order to</w:t>
      </w:r>
      <w:proofErr w:type="gramEnd"/>
      <w:r w:rsidRPr="00FC1A38">
        <w:rPr>
          <w:rStyle w:val="StyleUnderline"/>
        </w:rPr>
        <w:t xml:space="preserve"> expose its</w:t>
      </w:r>
      <w:r w:rsidRPr="00DA4AC5">
        <w:rPr>
          <w:rStyle w:val="StyleUnderline"/>
          <w:sz w:val="12"/>
          <w:u w:val="none"/>
        </w:rPr>
        <w:t>¶</w:t>
      </w:r>
      <w:r w:rsidRPr="00774013">
        <w:rPr>
          <w:rStyle w:val="StyleUnderline"/>
          <w:sz w:val="12"/>
        </w:rPr>
        <w:t xml:space="preserve"> </w:t>
      </w:r>
      <w:r w:rsidRPr="00FC1A38">
        <w:rPr>
          <w:rStyle w:val="StyleUnderline"/>
        </w:rPr>
        <w:lastRenderedPageBreak/>
        <w:t xml:space="preserve">violence. </w:t>
      </w:r>
      <w:r w:rsidRPr="00DA4AC5">
        <w:t xml:space="preserve">To quote from </w:t>
      </w:r>
      <w:proofErr w:type="spellStart"/>
      <w:r w:rsidRPr="00DA4AC5">
        <w:t>Christodoulidis</w:t>
      </w:r>
      <w:proofErr w:type="spellEnd"/>
      <w:r w:rsidRPr="00DA4AC5">
        <w:t>:</w:t>
      </w:r>
      <w:r w:rsidRPr="00DA4AC5">
        <w:rPr>
          <w:sz w:val="12"/>
        </w:rPr>
        <w:t>¶</w:t>
      </w:r>
      <w:r w:rsidRPr="00DA4AC5">
        <w:t xml:space="preserve"> Immanent critique aims to generate within these institutional frameworks</w:t>
      </w:r>
      <w:r w:rsidRPr="00DA4AC5">
        <w:rPr>
          <w:sz w:val="12"/>
        </w:rPr>
        <w:t>¶</w:t>
      </w:r>
      <w:r w:rsidRPr="00DA4AC5">
        <w:t xml:space="preserve"> contradictions that are inevitable (they can neither be displaced nor</w:t>
      </w:r>
      <w:r w:rsidRPr="00DA4AC5">
        <w:rPr>
          <w:sz w:val="12"/>
        </w:rPr>
        <w:t>¶</w:t>
      </w:r>
      <w:r w:rsidRPr="00DA4AC5">
        <w:t xml:space="preserve"> ignored), compelling (they necessitate action) and transformative in that</w:t>
      </w:r>
      <w:r w:rsidRPr="00DA4AC5">
        <w:rPr>
          <w:sz w:val="12"/>
        </w:rPr>
        <w:t>¶</w:t>
      </w:r>
      <w:r w:rsidRPr="00DA4AC5">
        <w:t xml:space="preserve"> (unlike internal critique) the overcoming of the contradiction does not</w:t>
      </w:r>
      <w:r w:rsidRPr="00DA4AC5">
        <w:rPr>
          <w:sz w:val="12"/>
        </w:rPr>
        <w:t>¶</w:t>
      </w:r>
      <w:r w:rsidRPr="00DA4AC5">
        <w:t xml:space="preserve"> restore, but transcends, the 'disturbed' framework within which it arose.</w:t>
      </w:r>
      <w:r w:rsidRPr="00DA4AC5">
        <w:rPr>
          <w:sz w:val="12"/>
        </w:rPr>
        <w:t>¶</w:t>
      </w:r>
      <w:r w:rsidRPr="00DA4AC5">
        <w:t xml:space="preserve"> It pushes it to go beyond its confines and in the process, famously' in</w:t>
      </w:r>
      <w:r w:rsidRPr="00DA4AC5">
        <w:rPr>
          <w:sz w:val="12"/>
        </w:rPr>
        <w:t>¶</w:t>
      </w:r>
      <w:r w:rsidRPr="00DA4AC5">
        <w:t xml:space="preserve"> Marx's words, "enables the world to clarify' its consciousness in waking it</w:t>
      </w:r>
      <w:r w:rsidRPr="00DA4AC5">
        <w:rPr>
          <w:sz w:val="12"/>
        </w:rPr>
        <w:t>¶</w:t>
      </w:r>
      <w:r w:rsidRPr="00DA4AC5">
        <w:t xml:space="preserve"> from its dream about itself” 29</w:t>
      </w:r>
      <w:r w:rsidRPr="00DA4AC5">
        <w:rPr>
          <w:sz w:val="12"/>
        </w:rPr>
        <w:t>¶</w:t>
      </w:r>
      <w:r w:rsidRPr="00DA4AC5">
        <w:t xml:space="preserve"> </w:t>
      </w:r>
      <w:proofErr w:type="spellStart"/>
      <w:r w:rsidRPr="00DA4AC5">
        <w:t>Christodoulidis</w:t>
      </w:r>
      <w:proofErr w:type="spellEnd"/>
      <w:r w:rsidRPr="00DA4AC5">
        <w:t xml:space="preserve"> explores how </w:t>
      </w:r>
      <w:r w:rsidRPr="001C72A9">
        <w:rPr>
          <w:rStyle w:val="StyleUnderline"/>
          <w:highlight w:val="green"/>
        </w:rPr>
        <w:t xml:space="preserve">the strategy of rupture can be </w:t>
      </w:r>
      <w:proofErr w:type="spellStart"/>
      <w:r w:rsidRPr="001C72A9">
        <w:rPr>
          <w:rStyle w:val="StyleUnderline"/>
          <w:highlight w:val="green"/>
        </w:rPr>
        <w:t>utilised</w:t>
      </w:r>
      <w:proofErr w:type="spellEnd"/>
      <w:r w:rsidRPr="001C72A9">
        <w:rPr>
          <w:rStyle w:val="StyleUnderline"/>
          <w:highlight w:val="green"/>
        </w:rPr>
        <w:t xml:space="preserve"> as an intellectual resource</w:t>
      </w:r>
      <w:r w:rsidRPr="001C72A9">
        <w:rPr>
          <w:rStyle w:val="StyleUnderline"/>
          <w:sz w:val="12"/>
          <w:highlight w:val="green"/>
          <w:u w:val="none"/>
        </w:rPr>
        <w:t>¶</w:t>
      </w:r>
      <w:r w:rsidRPr="00774013">
        <w:rPr>
          <w:rStyle w:val="StyleUnderline"/>
          <w:sz w:val="12"/>
        </w:rPr>
        <w:t xml:space="preserve"> </w:t>
      </w:r>
      <w:r w:rsidRPr="00FC1A38">
        <w:rPr>
          <w:rStyle w:val="StyleUnderline"/>
        </w:rPr>
        <w:t>for critical legal theory and more broadly, as a point of departure for political strategies that</w:t>
      </w:r>
      <w:r w:rsidRPr="00DA4AC5">
        <w:rPr>
          <w:rStyle w:val="StyleUnderline"/>
          <w:sz w:val="12"/>
          <w:u w:val="none"/>
        </w:rPr>
        <w:t>¶</w:t>
      </w:r>
      <w:r w:rsidRPr="00774013">
        <w:rPr>
          <w:rStyle w:val="StyleUnderline"/>
          <w:sz w:val="12"/>
        </w:rPr>
        <w:t xml:space="preserve"> </w:t>
      </w:r>
      <w:r w:rsidRPr="00FC1A38">
        <w:rPr>
          <w:rStyle w:val="StyleUnderline"/>
        </w:rPr>
        <w:t xml:space="preserve">could cause a crisis for </w:t>
      </w:r>
      <w:proofErr w:type="spellStart"/>
      <w:r w:rsidRPr="00FC1A38">
        <w:rPr>
          <w:rStyle w:val="StyleUnderline"/>
        </w:rPr>
        <w:t>globalised</w:t>
      </w:r>
      <w:proofErr w:type="spellEnd"/>
      <w:r w:rsidRPr="00FC1A38">
        <w:rPr>
          <w:rStyle w:val="StyleUnderline"/>
        </w:rPr>
        <w:t xml:space="preserve"> capital</w:t>
      </w:r>
      <w:r w:rsidRPr="00DA4AC5">
        <w:t>. Strategies of rupture are particularly crucial when</w:t>
      </w:r>
      <w:r w:rsidRPr="00DA4AC5">
        <w:rPr>
          <w:sz w:val="12"/>
        </w:rPr>
        <w:t>¶</w:t>
      </w:r>
      <w:r w:rsidRPr="00DA4AC5">
        <w:t xml:space="preserve"> considering a system, he notes, that has been so successful at appropriating, ingesting and</w:t>
      </w:r>
      <w:r w:rsidRPr="00DA4AC5">
        <w:rPr>
          <w:sz w:val="12"/>
        </w:rPr>
        <w:t>¶</w:t>
      </w:r>
      <w:r w:rsidRPr="00DA4AC5">
        <w:t xml:space="preserve"> making its own, political aspirations (such as freedom, to take one example) that have also been</w:t>
      </w:r>
      <w:r w:rsidRPr="00DA4AC5">
        <w:rPr>
          <w:sz w:val="12"/>
        </w:rPr>
        <w:t>¶</w:t>
      </w:r>
      <w:r w:rsidRPr="00DA4AC5">
        <w:t xml:space="preserve"> used to disrupt its most violent and exploitative tendencies. Here </w:t>
      </w:r>
      <w:proofErr w:type="spellStart"/>
      <w:r w:rsidRPr="00DA4AC5">
        <w:t>Christodoulidis</w:t>
      </w:r>
      <w:proofErr w:type="spellEnd"/>
      <w:r w:rsidRPr="00DA4AC5">
        <w:t xml:space="preserve"> departs from</w:t>
      </w:r>
      <w:r w:rsidRPr="00DA4AC5">
        <w:rPr>
          <w:sz w:val="12"/>
        </w:rPr>
        <w:t>¶</w:t>
      </w:r>
      <w:r w:rsidRPr="00DA4AC5">
        <w:t xml:space="preserve"> the question of colonialism to locus on the operation of capitalism in post-war European states. It</w:t>
      </w:r>
      <w:r w:rsidRPr="00DA4AC5">
        <w:rPr>
          <w:sz w:val="12"/>
        </w:rPr>
        <w:t>¶</w:t>
      </w:r>
      <w:r w:rsidRPr="00DA4AC5">
        <w:t xml:space="preserve"> is also this bifurcation that I want to question, and rather than a distinction between colonialism</w:t>
      </w:r>
      <w:r w:rsidRPr="00DA4AC5">
        <w:rPr>
          <w:sz w:val="12"/>
        </w:rPr>
        <w:t>¶</w:t>
      </w:r>
      <w:r w:rsidRPr="00DA4AC5">
        <w:t xml:space="preserve"> and capitalism, to consider how the colonial (as a set of economic and political relations that rely</w:t>
      </w:r>
      <w:r w:rsidRPr="00DA4AC5">
        <w:rPr>
          <w:sz w:val="12"/>
        </w:rPr>
        <w:t>¶</w:t>
      </w:r>
      <w:r w:rsidRPr="00DA4AC5">
        <w:t xml:space="preserve"> on ideologies of racial difference, and </w:t>
      </w:r>
      <w:proofErr w:type="spellStart"/>
      <w:r w:rsidRPr="00DA4AC5">
        <w:t>civilisational</w:t>
      </w:r>
      <w:proofErr w:type="spellEnd"/>
      <w:r w:rsidRPr="00DA4AC5">
        <w:t xml:space="preserve"> discourses that emerged during the period of</w:t>
      </w:r>
      <w:r w:rsidRPr="00DA4AC5">
        <w:rPr>
          <w:sz w:val="12"/>
        </w:rPr>
        <w:t>¶</w:t>
      </w:r>
      <w:r w:rsidRPr="00DA4AC5">
        <w:t xml:space="preserve"> European colonialism) is continually re-written and re-instantiated through a </w:t>
      </w:r>
      <w:proofErr w:type="spellStart"/>
      <w:r w:rsidRPr="00DA4AC5">
        <w:t>globalised</w:t>
      </w:r>
      <w:proofErr w:type="spellEnd"/>
      <w:r w:rsidRPr="00DA4AC5">
        <w:rPr>
          <w:sz w:val="12"/>
        </w:rPr>
        <w:t>¶</w:t>
      </w:r>
      <w:r w:rsidRPr="00DA4AC5">
        <w:t xml:space="preserve"> capitalism. As I elaborate in the discussion of the </w:t>
      </w:r>
      <w:proofErr w:type="spellStart"/>
      <w:r w:rsidRPr="00DA4AC5">
        <w:t>Salwa</w:t>
      </w:r>
      <w:proofErr w:type="spellEnd"/>
      <w:r w:rsidRPr="00DA4AC5">
        <w:t xml:space="preserve"> </w:t>
      </w:r>
      <w:proofErr w:type="spellStart"/>
      <w:r w:rsidRPr="00DA4AC5">
        <w:t>Judum</w:t>
      </w:r>
      <w:proofErr w:type="spellEnd"/>
      <w:r w:rsidRPr="00DA4AC5">
        <w:t xml:space="preserve"> judgment below, it is the</w:t>
      </w:r>
      <w:r w:rsidRPr="00DA4AC5">
        <w:rPr>
          <w:sz w:val="12"/>
        </w:rPr>
        <w:t>¶</w:t>
      </w:r>
      <w:r w:rsidRPr="00DA4AC5">
        <w:t xml:space="preserve"> combination of violent state repression of political dissent that finds its origins (in the legal form</w:t>
      </w:r>
      <w:r w:rsidRPr="00DA4AC5">
        <w:rPr>
          <w:sz w:val="12"/>
        </w:rPr>
        <w:t>¶</w:t>
      </w:r>
      <w:r w:rsidRPr="00DA4AC5">
        <w:t xml:space="preserve"> it takes) during the colonial era, and capitalist development imperatives that implicate local and</w:t>
      </w:r>
      <w:r w:rsidRPr="00DA4AC5">
        <w:rPr>
          <w:sz w:val="12"/>
        </w:rPr>
        <w:t>¶</w:t>
      </w:r>
      <w:r w:rsidRPr="00DA4AC5">
        <w:t xml:space="preserve"> global mining corporations in the dispossession of tribal peoples that constitutes the legal-</w:t>
      </w:r>
      <w:r w:rsidRPr="00DA4AC5">
        <w:rPr>
          <w:sz w:val="12"/>
        </w:rPr>
        <w:t>¶</w:t>
      </w:r>
      <w:r w:rsidRPr="00DA4AC5">
        <w:t xml:space="preserve"> political conflict at issue.</w:t>
      </w:r>
      <w:r w:rsidRPr="00DA4AC5">
        <w:rPr>
          <w:sz w:val="12"/>
        </w:rPr>
        <w:t>¶</w:t>
      </w:r>
      <w:r w:rsidRPr="00DA4AC5">
        <w:t xml:space="preserve"> After the Trial: From </w:t>
      </w:r>
      <w:proofErr w:type="spellStart"/>
      <w:r w:rsidRPr="00DA4AC5">
        <w:t>Defence</w:t>
      </w:r>
      <w:proofErr w:type="spellEnd"/>
      <w:r w:rsidRPr="00DA4AC5">
        <w:t xml:space="preserve"> to Judgement</w:t>
      </w:r>
      <w:r w:rsidRPr="00DA4AC5">
        <w:rPr>
          <w:sz w:val="12"/>
        </w:rPr>
        <w:t>¶</w:t>
      </w:r>
      <w:r w:rsidRPr="00DA4AC5">
        <w:t xml:space="preserve"> "Les bons </w:t>
      </w:r>
      <w:proofErr w:type="spellStart"/>
      <w:r w:rsidRPr="00DA4AC5">
        <w:t>juges</w:t>
      </w:r>
      <w:proofErr w:type="spellEnd"/>
      <w:r w:rsidRPr="00DA4AC5">
        <w:t xml:space="preserve">, </w:t>
      </w:r>
      <w:proofErr w:type="spellStart"/>
      <w:r w:rsidRPr="00DA4AC5">
        <w:t>comme</w:t>
      </w:r>
      <w:proofErr w:type="spellEnd"/>
      <w:r w:rsidRPr="00DA4AC5">
        <w:t xml:space="preserve"> les hero</w:t>
      </w:r>
      <w:r w:rsidRPr="00DA4AC5">
        <w:rPr>
          <w:sz w:val="12"/>
        </w:rPr>
        <w:t>¶</w:t>
      </w:r>
      <w:r w:rsidRPr="00DA4AC5">
        <w:t xml:space="preserve"> de la </w:t>
      </w:r>
      <w:proofErr w:type="spellStart"/>
      <w:r w:rsidRPr="00DA4AC5">
        <w:t>presse</w:t>
      </w:r>
      <w:proofErr w:type="spellEnd"/>
      <w:r w:rsidRPr="00DA4AC5">
        <w:t xml:space="preserve"> du </w:t>
      </w:r>
      <w:proofErr w:type="spellStart"/>
      <w:r w:rsidRPr="00DA4AC5">
        <w:t>coeur</w:t>
      </w:r>
      <w:proofErr w:type="spellEnd"/>
      <w:r w:rsidRPr="00DA4AC5">
        <w:t xml:space="preserve">, </w:t>
      </w:r>
      <w:proofErr w:type="spellStart"/>
      <w:r w:rsidRPr="00DA4AC5">
        <w:t>n'existent</w:t>
      </w:r>
      <w:proofErr w:type="spellEnd"/>
      <w:r w:rsidRPr="00DA4AC5">
        <w:t xml:space="preserve"> pas."30</w:t>
      </w:r>
      <w:r w:rsidRPr="00DA4AC5">
        <w:rPr>
          <w:sz w:val="12"/>
        </w:rPr>
        <w:t>¶</w:t>
      </w:r>
      <w:r w:rsidRPr="00DA4AC5">
        <w:t xml:space="preserve"> In response to a question from Jean </w:t>
      </w:r>
      <w:proofErr w:type="spellStart"/>
      <w:r w:rsidRPr="00DA4AC5">
        <w:t>Lapeyrie</w:t>
      </w:r>
      <w:proofErr w:type="spellEnd"/>
      <w:r w:rsidRPr="00DA4AC5">
        <w:t xml:space="preserve"> (a member of the Action Committee for Prison-</w:t>
      </w:r>
      <w:r w:rsidRPr="00DA4AC5">
        <w:rPr>
          <w:sz w:val="12"/>
        </w:rPr>
        <w:t>¶</w:t>
      </w:r>
      <w:r w:rsidRPr="00DA4AC5">
        <w:t xml:space="preserve"> Justice) during a discussion of De La Strategic </w:t>
      </w:r>
      <w:proofErr w:type="spellStart"/>
      <w:r w:rsidRPr="00DA4AC5">
        <w:t>Judiciare</w:t>
      </w:r>
      <w:proofErr w:type="spellEnd"/>
      <w:r w:rsidRPr="00DA4AC5">
        <w:t xml:space="preserve"> published as the Preface to the second</w:t>
      </w:r>
      <w:r w:rsidRPr="00DA4AC5">
        <w:rPr>
          <w:sz w:val="12"/>
        </w:rPr>
        <w:t>¶</w:t>
      </w:r>
      <w:r w:rsidRPr="00DA4AC5">
        <w:t xml:space="preserve"> edition, Verges remarks that there are actually effective judges, but that they are effective when</w:t>
      </w:r>
      <w:r w:rsidRPr="00DA4AC5">
        <w:rPr>
          <w:sz w:val="12"/>
        </w:rPr>
        <w:t>¶</w:t>
      </w:r>
      <w:r w:rsidRPr="00DA4AC5">
        <w:t xml:space="preserve"> forgetting the essence of what it is to be a judge.51 The strategy of rupture is a tactic </w:t>
      </w:r>
      <w:proofErr w:type="spellStart"/>
      <w:r w:rsidRPr="00DA4AC5">
        <w:t>utilised</w:t>
      </w:r>
      <w:proofErr w:type="spellEnd"/>
      <w:r w:rsidRPr="00DA4AC5">
        <w:t xml:space="preserve"> to</w:t>
      </w:r>
      <w:r w:rsidRPr="00DA4AC5">
        <w:rPr>
          <w:sz w:val="12"/>
        </w:rPr>
        <w:t>¶</w:t>
      </w:r>
      <w:r w:rsidRPr="00DA4AC5">
        <w:t xml:space="preserve"> subvert the order and structure of a trial; to re-define the very terms upon which the trial is</w:t>
      </w:r>
      <w:r w:rsidRPr="00DA4AC5">
        <w:rPr>
          <w:sz w:val="12"/>
        </w:rPr>
        <w:t>¶</w:t>
      </w:r>
      <w:r w:rsidRPr="00DA4AC5">
        <w:t xml:space="preserve"> premised. On this view, the judge, charged with the obligation to uphold the rule of law is of</w:t>
      </w:r>
      <w:r w:rsidRPr="00DA4AC5">
        <w:rPr>
          <w:sz w:val="12"/>
        </w:rPr>
        <w:t>¶</w:t>
      </w:r>
      <w:r w:rsidRPr="00DA4AC5">
        <w:t xml:space="preserve"> course by definition not able to do anything but sustain an unjust political </w:t>
      </w:r>
      <w:proofErr w:type="gramStart"/>
      <w:r w:rsidRPr="00DA4AC5">
        <w:t>order.</w:t>
      </w:r>
      <w:r w:rsidRPr="00DA4AC5">
        <w:rPr>
          <w:sz w:val="12"/>
        </w:rPr>
        <w:t>¶</w:t>
      </w:r>
      <w:proofErr w:type="gramEnd"/>
      <w:r w:rsidRPr="00DA4AC5">
        <w:t xml:space="preserve"> In the film Terror'^ Advocate, one is left to wonder about the specificities of the judicial responses</w:t>
      </w:r>
      <w:r w:rsidRPr="00DA4AC5">
        <w:rPr>
          <w:sz w:val="12"/>
        </w:rPr>
        <w:t>¶</w:t>
      </w:r>
      <w:r w:rsidRPr="00DA4AC5">
        <w:t xml:space="preserve"> to the strategy deployed by Verges. (</w:t>
      </w:r>
      <w:proofErr w:type="spellStart"/>
      <w:r w:rsidRPr="00DA4AC5">
        <w:t>Djamila</w:t>
      </w:r>
      <w:proofErr w:type="spellEnd"/>
      <w:r w:rsidRPr="00DA4AC5">
        <w:t xml:space="preserve"> </w:t>
      </w:r>
      <w:proofErr w:type="spellStart"/>
      <w:r w:rsidRPr="00DA4AC5">
        <w:t>Bouhired</w:t>
      </w:r>
      <w:proofErr w:type="spellEnd"/>
      <w:r w:rsidRPr="00DA4AC5">
        <w:t>, for instance, was sentenced to death, but</w:t>
      </w:r>
      <w:r w:rsidRPr="00DA4AC5">
        <w:rPr>
          <w:sz w:val="12"/>
        </w:rPr>
        <w:t>¶</w:t>
      </w:r>
      <w:r w:rsidRPr="00DA4AC5">
        <w:t xml:space="preserve"> </w:t>
      </w:r>
      <w:proofErr w:type="gramStart"/>
      <w:r w:rsidRPr="00DA4AC5">
        <w:t>as a result of</w:t>
      </w:r>
      <w:proofErr w:type="gramEnd"/>
      <w:r w:rsidRPr="00DA4AC5">
        <w:t xml:space="preserve"> a worldwide media campaign was released from prison in 1962). While I would</w:t>
      </w:r>
      <w:r w:rsidRPr="00DA4AC5">
        <w:rPr>
          <w:sz w:val="12"/>
        </w:rPr>
        <w:t>¶</w:t>
      </w:r>
      <w:r w:rsidRPr="00DA4AC5">
        <w:t xml:space="preserve"> argue that the judicial response is clearly' not what is at stake in the </w:t>
      </w:r>
      <w:proofErr w:type="spellStart"/>
      <w:r w:rsidRPr="00DA4AC5">
        <w:t>ruptural</w:t>
      </w:r>
      <w:proofErr w:type="spellEnd"/>
      <w:r w:rsidRPr="00DA4AC5">
        <w:t xml:space="preserve"> </w:t>
      </w:r>
      <w:proofErr w:type="spellStart"/>
      <w:r w:rsidRPr="00DA4AC5">
        <w:t>defence</w:t>
      </w:r>
      <w:proofErr w:type="spellEnd"/>
      <w:r w:rsidRPr="00DA4AC5">
        <w:t xml:space="preserve">, </w:t>
      </w:r>
      <w:r w:rsidRPr="00FC1A38">
        <w:rPr>
          <w:rStyle w:val="StyleUnderline"/>
        </w:rPr>
        <w:t>I want to</w:t>
      </w:r>
      <w:r w:rsidRPr="00DA4AC5">
        <w:rPr>
          <w:rStyle w:val="StyleUnderline"/>
          <w:sz w:val="12"/>
          <w:u w:val="none"/>
        </w:rPr>
        <w:t>¶</w:t>
      </w:r>
      <w:r w:rsidRPr="00774013">
        <w:rPr>
          <w:rStyle w:val="StyleUnderline"/>
          <w:sz w:val="12"/>
        </w:rPr>
        <w:t xml:space="preserve"> </w:t>
      </w:r>
      <w:r w:rsidRPr="00FC1A38">
        <w:rPr>
          <w:rStyle w:val="StyleUnderline"/>
        </w:rPr>
        <w:t xml:space="preserve">consider the potentiality of the judgment to be </w:t>
      </w:r>
      <w:proofErr w:type="spellStart"/>
      <w:r w:rsidRPr="00FC1A38">
        <w:rPr>
          <w:rStyle w:val="StyleUnderline"/>
        </w:rPr>
        <w:t>ruptural</w:t>
      </w:r>
      <w:proofErr w:type="spellEnd"/>
      <w:r w:rsidRPr="00DA4AC5">
        <w:t xml:space="preserve"> in the sense articulated by</w:t>
      </w:r>
      <w:r w:rsidRPr="00DA4AC5">
        <w:rPr>
          <w:sz w:val="12"/>
        </w:rPr>
        <w:t>¶</w:t>
      </w:r>
      <w:r w:rsidRPr="00DA4AC5">
        <w:t xml:space="preserve"> </w:t>
      </w:r>
      <w:proofErr w:type="spellStart"/>
      <w:r w:rsidRPr="00DA4AC5">
        <w:t>Christodoulidis</w:t>
      </w:r>
      <w:proofErr w:type="spellEnd"/>
      <w:r w:rsidRPr="00DA4AC5">
        <w:t xml:space="preserve">. discussed above. </w:t>
      </w:r>
      <w:r w:rsidRPr="001C72A9">
        <w:rPr>
          <w:rStyle w:val="StyleUnderline"/>
          <w:highlight w:val="green"/>
        </w:rPr>
        <w:t xml:space="preserve">Exposing a law to its own contradictions and </w:t>
      </w:r>
      <w:proofErr w:type="gramStart"/>
      <w:r w:rsidRPr="001C72A9">
        <w:rPr>
          <w:rStyle w:val="StyleUnderline"/>
          <w:highlight w:val="green"/>
        </w:rPr>
        <w:t>violence,</w:t>
      </w:r>
      <w:r w:rsidRPr="001C72A9">
        <w:rPr>
          <w:rStyle w:val="StyleUnderline"/>
          <w:sz w:val="12"/>
          <w:highlight w:val="green"/>
          <w:u w:val="none"/>
        </w:rPr>
        <w:t>¶</w:t>
      </w:r>
      <w:proofErr w:type="gramEnd"/>
      <w:r w:rsidRPr="001C72A9">
        <w:rPr>
          <w:rStyle w:val="StyleUnderline"/>
          <w:sz w:val="12"/>
          <w:highlight w:val="green"/>
        </w:rPr>
        <w:t xml:space="preserve"> </w:t>
      </w:r>
      <w:r w:rsidRPr="001C72A9">
        <w:rPr>
          <w:rStyle w:val="StyleUnderline"/>
          <w:highlight w:val="green"/>
        </w:rPr>
        <w:t>revealing the ways in which a law or policy contradicts and violates rights to basic political</w:t>
      </w:r>
      <w:r w:rsidRPr="001C72A9">
        <w:rPr>
          <w:rStyle w:val="StyleUnderline"/>
          <w:sz w:val="12"/>
          <w:highlight w:val="green"/>
          <w:u w:val="none"/>
        </w:rPr>
        <w:t>¶</w:t>
      </w:r>
      <w:r w:rsidRPr="001C72A9">
        <w:rPr>
          <w:rStyle w:val="StyleUnderline"/>
          <w:sz w:val="12"/>
          <w:highlight w:val="green"/>
        </w:rPr>
        <w:t xml:space="preserve"> </w:t>
      </w:r>
      <w:r w:rsidRPr="001C72A9">
        <w:rPr>
          <w:rStyle w:val="StyleUnderline"/>
          <w:highlight w:val="green"/>
        </w:rPr>
        <w:t>freedoms, has clear political-legal effects</w:t>
      </w:r>
      <w:r w:rsidRPr="00FC1A38">
        <w:rPr>
          <w:rStyle w:val="StyleUnderline"/>
        </w:rPr>
        <w:t xml:space="preserve"> and consequences</w:t>
      </w:r>
      <w:r w:rsidRPr="00DA4AC5">
        <w:t xml:space="preserve">. </w:t>
      </w:r>
      <w:r w:rsidRPr="00FC1A38">
        <w:rPr>
          <w:rStyle w:val="StyleUnderline"/>
        </w:rPr>
        <w:t>Is it possible for members of the</w:t>
      </w:r>
      <w:r w:rsidRPr="00DA4AC5">
        <w:rPr>
          <w:rStyle w:val="StyleUnderline"/>
          <w:sz w:val="12"/>
          <w:u w:val="none"/>
        </w:rPr>
        <w:t>¶</w:t>
      </w:r>
      <w:r w:rsidRPr="00774013">
        <w:rPr>
          <w:rStyle w:val="StyleUnderline"/>
          <w:sz w:val="12"/>
        </w:rPr>
        <w:t xml:space="preserve"> </w:t>
      </w:r>
      <w:r w:rsidRPr="00FC1A38">
        <w:rPr>
          <w:rStyle w:val="StyleUnderline"/>
        </w:rPr>
        <w:t>judiciary to expose contradictions in the legal order itself,</w:t>
      </w:r>
      <w:r w:rsidRPr="00DA4AC5">
        <w:t xml:space="preserve"> thereby transforming it</w:t>
      </w:r>
      <w:r w:rsidRPr="00FC1A38">
        <w:rPr>
          <w:rStyle w:val="StyleUnderline"/>
        </w:rPr>
        <w:t>?</w:t>
      </w:r>
      <w:r>
        <w:rPr>
          <w:rStyle w:val="StyleUnderline"/>
        </w:rPr>
        <w:t xml:space="preserve"> </w:t>
      </w:r>
      <w:r w:rsidRPr="00FC1A38">
        <w:rPr>
          <w:rStyle w:val="StyleUnderline"/>
        </w:rPr>
        <w:t>Would the</w:t>
      </w:r>
      <w:r w:rsidRPr="00DA4AC5">
        <w:rPr>
          <w:rStyle w:val="StyleUnderline"/>
          <w:sz w:val="12"/>
          <w:u w:val="none"/>
        </w:rPr>
        <w:t>¶</w:t>
      </w:r>
      <w:r w:rsidRPr="00774013">
        <w:rPr>
          <w:rStyle w:val="StyleUnderline"/>
          <w:sz w:val="12"/>
        </w:rPr>
        <w:t xml:space="preserve"> </w:t>
      </w:r>
      <w:r w:rsidRPr="00FC1A38">
        <w:rPr>
          <w:rStyle w:val="StyleUnderline"/>
        </w:rPr>
        <w:t>redefinition</w:t>
      </w:r>
      <w:r w:rsidRPr="00DA4AC5">
        <w:t xml:space="preserve">, for instance, </w:t>
      </w:r>
      <w:r w:rsidRPr="00FC1A38">
        <w:rPr>
          <w:rStyle w:val="StyleUnderline"/>
        </w:rPr>
        <w:t>of constitutional provisions guaranteeing rights that come into conflict</w:t>
      </w:r>
      <w:r w:rsidRPr="00DA4AC5">
        <w:rPr>
          <w:rStyle w:val="StyleUnderline"/>
          <w:sz w:val="12"/>
          <w:u w:val="none"/>
        </w:rPr>
        <w:t>¶</w:t>
      </w:r>
      <w:r w:rsidRPr="00774013">
        <w:rPr>
          <w:rStyle w:val="StyleUnderline"/>
          <w:sz w:val="12"/>
        </w:rPr>
        <w:t xml:space="preserve"> </w:t>
      </w:r>
      <w:r w:rsidRPr="00FC1A38">
        <w:rPr>
          <w:rStyle w:val="StyleUnderline"/>
        </w:rPr>
        <w:t>with capitalist development imperatives constitute such a rupture?</w:t>
      </w:r>
      <w:r w:rsidRPr="00DA4AC5">
        <w:t xml:space="preserve"> </w:t>
      </w:r>
      <w:r w:rsidRPr="00FC1A38">
        <w:rPr>
          <w:rStyle w:val="StyleUnderline"/>
        </w:rPr>
        <w:t>In my view, the re-definition</w:t>
      </w:r>
      <w:r w:rsidRPr="00DA4AC5">
        <w:rPr>
          <w:rStyle w:val="StyleUnderline"/>
          <w:sz w:val="12"/>
          <w:u w:val="none"/>
        </w:rPr>
        <w:t>¶</w:t>
      </w:r>
      <w:r w:rsidRPr="00774013">
        <w:rPr>
          <w:rStyle w:val="StyleUnderline"/>
          <w:sz w:val="12"/>
        </w:rPr>
        <w:t xml:space="preserve"> </w:t>
      </w:r>
      <w:r w:rsidRPr="00FC1A38">
        <w:rPr>
          <w:rStyle w:val="StyleUnderline"/>
        </w:rPr>
        <w:t>of the limitations on the guarantees of individual and group freedom that are inevitably and</w:t>
      </w:r>
      <w:r w:rsidRPr="00DA4AC5">
        <w:rPr>
          <w:rStyle w:val="StyleUnderline"/>
          <w:sz w:val="12"/>
          <w:u w:val="none"/>
        </w:rPr>
        <w:t>¶</w:t>
      </w:r>
      <w:r w:rsidRPr="00774013">
        <w:rPr>
          <w:rStyle w:val="StyleUnderline"/>
          <w:sz w:val="12"/>
        </w:rPr>
        <w:t xml:space="preserve"> </w:t>
      </w:r>
      <w:r w:rsidRPr="00FC1A38">
        <w:rPr>
          <w:rStyle w:val="StyleUnderline"/>
        </w:rPr>
        <w:t xml:space="preserve">invariably </w:t>
      </w:r>
      <w:proofErr w:type="spellStart"/>
      <w:r w:rsidRPr="00FC1A38">
        <w:rPr>
          <w:rStyle w:val="StyleUnderline"/>
        </w:rPr>
        <w:t>utilised</w:t>
      </w:r>
      <w:proofErr w:type="spellEnd"/>
      <w:r w:rsidRPr="00FC1A38">
        <w:rPr>
          <w:rStyle w:val="StyleUnderline"/>
        </w:rPr>
        <w:t xml:space="preserve"> to justify state repression </w:t>
      </w:r>
      <w:r w:rsidRPr="00DA4AC5">
        <w:t xml:space="preserve">of rights in </w:t>
      </w:r>
      <w:proofErr w:type="spellStart"/>
      <w:r w:rsidRPr="00DA4AC5">
        <w:t>favour</w:t>
      </w:r>
      <w:proofErr w:type="spellEnd"/>
      <w:r w:rsidRPr="00DA4AC5">
        <w:t xml:space="preserve"> of capitalist development</w:t>
      </w:r>
      <w:r w:rsidRPr="00DA4AC5">
        <w:rPr>
          <w:sz w:val="12"/>
        </w:rPr>
        <w:t>¶</w:t>
      </w:r>
      <w:r w:rsidRPr="00DA4AC5">
        <w:t xml:space="preserve"> imperatives, security, </w:t>
      </w:r>
      <w:r w:rsidRPr="00FC1A38">
        <w:rPr>
          <w:rStyle w:val="StyleUnderline"/>
        </w:rPr>
        <w:t xml:space="preserve">or colonial settlement </w:t>
      </w:r>
      <w:r w:rsidRPr="00FC1A38">
        <w:rPr>
          <w:rStyle w:val="Emphasis"/>
        </w:rPr>
        <w:t>have the potential to contribute to the re-creation of</w:t>
      </w:r>
      <w:r w:rsidRPr="00DA4AC5">
        <w:rPr>
          <w:rStyle w:val="Emphasis"/>
          <w:sz w:val="12"/>
        </w:rPr>
        <w:t>¶</w:t>
      </w:r>
      <w:r w:rsidRPr="00774013">
        <w:rPr>
          <w:rStyle w:val="Emphasis"/>
          <w:sz w:val="12"/>
        </w:rPr>
        <w:t xml:space="preserve"> </w:t>
      </w:r>
      <w:r w:rsidRPr="00FC1A38">
        <w:rPr>
          <w:rStyle w:val="Emphasis"/>
        </w:rPr>
        <w:t>political orders that could be more just and democratic</w:t>
      </w:r>
      <w:r w:rsidRPr="00DA4AC5">
        <w:t>.</w:t>
      </w:r>
      <w:r w:rsidRPr="00DA4AC5">
        <w:rPr>
          <w:sz w:val="12"/>
        </w:rPr>
        <w:t>¶</w:t>
      </w:r>
      <w:r w:rsidRPr="00DA4AC5">
        <w:t xml:space="preserve"> </w:t>
      </w:r>
      <w:r w:rsidRPr="00FC1A38">
        <w:rPr>
          <w:rStyle w:val="StyleUnderline"/>
        </w:rPr>
        <w:t xml:space="preserve">We may be reluctant to ever claim a judgment as </w:t>
      </w:r>
      <w:proofErr w:type="spellStart"/>
      <w:r w:rsidRPr="00FC1A38">
        <w:rPr>
          <w:rStyle w:val="StyleUnderline"/>
        </w:rPr>
        <w:t>ruptural</w:t>
      </w:r>
      <w:proofErr w:type="spellEnd"/>
      <w:r w:rsidRPr="00FC1A38">
        <w:rPr>
          <w:rStyle w:val="StyleUnderline"/>
        </w:rPr>
        <w:t xml:space="preserve"> out of fear that it would contaminate</w:t>
      </w:r>
      <w:r w:rsidRPr="00DA4AC5">
        <w:rPr>
          <w:rStyle w:val="StyleUnderline"/>
          <w:sz w:val="12"/>
          <w:u w:val="none"/>
        </w:rPr>
        <w:t>¶</w:t>
      </w:r>
      <w:r w:rsidRPr="00774013">
        <w:rPr>
          <w:rStyle w:val="StyleUnderline"/>
          <w:sz w:val="12"/>
        </w:rPr>
        <w:t xml:space="preserve"> </w:t>
      </w:r>
      <w:r w:rsidRPr="00FC1A38">
        <w:rPr>
          <w:rStyle w:val="StyleUnderline"/>
        </w:rPr>
        <w:t>the radical nature of this form of immanent critique</w:t>
      </w:r>
      <w:r w:rsidRPr="00DA4AC5">
        <w:t xml:space="preserve">. </w:t>
      </w:r>
      <w:r w:rsidRPr="00FC1A38">
        <w:rPr>
          <w:rStyle w:val="StyleUnderline"/>
        </w:rPr>
        <w:t xml:space="preserve">Is to describe a judgment as </w:t>
      </w:r>
      <w:proofErr w:type="spellStart"/>
      <w:r w:rsidRPr="00FC1A38">
        <w:rPr>
          <w:rStyle w:val="StyleUnderline"/>
        </w:rPr>
        <w:t>ruptural</w:t>
      </w:r>
      <w:proofErr w:type="spellEnd"/>
      <w:r w:rsidRPr="00FC1A38">
        <w:rPr>
          <w:rStyle w:val="StyleUnderline"/>
        </w:rPr>
        <w:t xml:space="preserve"> to</w:t>
      </w:r>
      <w:r w:rsidRPr="00DA4AC5">
        <w:rPr>
          <w:rStyle w:val="StyleUnderline"/>
          <w:sz w:val="12"/>
          <w:u w:val="none"/>
        </w:rPr>
        <w:t>¶</w:t>
      </w:r>
      <w:r w:rsidRPr="00774013">
        <w:rPr>
          <w:rStyle w:val="StyleUnderline"/>
          <w:sz w:val="12"/>
        </w:rPr>
        <w:t xml:space="preserve"> </w:t>
      </w:r>
      <w:r w:rsidRPr="00FC1A38">
        <w:rPr>
          <w:rStyle w:val="StyleUnderline"/>
        </w:rPr>
        <w:t>belie the impossibility of justice,</w:t>
      </w:r>
      <w:r w:rsidRPr="00DA4AC5">
        <w:t xml:space="preserve"> the aporia that confronts every moment of judicial decision-</w:t>
      </w:r>
      <w:r w:rsidRPr="00DA4AC5">
        <w:rPr>
          <w:sz w:val="12"/>
        </w:rPr>
        <w:t>¶</w:t>
      </w:r>
      <w:r w:rsidRPr="00DA4AC5">
        <w:t xml:space="preserve"> making? I </w:t>
      </w:r>
      <w:r w:rsidRPr="00FC1A38">
        <w:rPr>
          <w:rStyle w:val="Emphasis"/>
        </w:rPr>
        <w:t xml:space="preserve">want to suggest that it is impossible to maintain such a pure position in relation to </w:t>
      </w:r>
      <w:proofErr w:type="gramStart"/>
      <w:r w:rsidRPr="00FC1A38">
        <w:rPr>
          <w:rStyle w:val="Emphasis"/>
        </w:rPr>
        <w:t>law,</w:t>
      </w:r>
      <w:r w:rsidRPr="00DA4AC5">
        <w:rPr>
          <w:rStyle w:val="Emphasis"/>
          <w:sz w:val="12"/>
        </w:rPr>
        <w:t>¶</w:t>
      </w:r>
      <w:proofErr w:type="gramEnd"/>
      <w:r w:rsidRPr="00774013">
        <w:rPr>
          <w:rStyle w:val="Emphasis"/>
          <w:sz w:val="12"/>
        </w:rPr>
        <w:t xml:space="preserve"> </w:t>
      </w:r>
      <w:r w:rsidRPr="00FC1A38">
        <w:rPr>
          <w:rStyle w:val="Emphasis"/>
        </w:rPr>
        <w:t>particularly given its capacity</w:t>
      </w:r>
      <w:r w:rsidRPr="00DA4AC5">
        <w:t xml:space="preserve"> (</w:t>
      </w:r>
      <w:r w:rsidRPr="00FC1A38">
        <w:rPr>
          <w:rStyle w:val="StyleUnderline"/>
        </w:rPr>
        <w:t>analogous to that of capital itself</w:t>
      </w:r>
      <w:r w:rsidRPr="00FC1A38">
        <w:rPr>
          <w:rStyle w:val="Emphasis"/>
        </w:rPr>
        <w:t>) for reinvention</w:t>
      </w:r>
      <w:r w:rsidRPr="00DA4AC5">
        <w:t xml:space="preserve">. Thus, </w:t>
      </w:r>
      <w:r w:rsidRPr="00FC1A38">
        <w:rPr>
          <w:rStyle w:val="StyleUnderline"/>
        </w:rPr>
        <w:t>I want to</w:t>
      </w:r>
      <w:r w:rsidRPr="00DA4AC5">
        <w:rPr>
          <w:rStyle w:val="StyleUnderline"/>
          <w:sz w:val="12"/>
          <w:u w:val="none"/>
        </w:rPr>
        <w:t>¶</w:t>
      </w:r>
      <w:r w:rsidRPr="00774013">
        <w:rPr>
          <w:rStyle w:val="StyleUnderline"/>
          <w:sz w:val="12"/>
        </w:rPr>
        <w:t xml:space="preserve"> </w:t>
      </w:r>
      <w:r w:rsidRPr="00FC1A38">
        <w:rPr>
          <w:rStyle w:val="StyleUnderline"/>
        </w:rPr>
        <w:t xml:space="preserve">explore the potential for judges to subvert state violence engendered by </w:t>
      </w:r>
      <w:proofErr w:type="gramStart"/>
      <w:r w:rsidRPr="00FC1A38">
        <w:rPr>
          <w:rStyle w:val="Emphasis"/>
        </w:rPr>
        <w:t>particular forms</w:t>
      </w:r>
      <w:proofErr w:type="gramEnd"/>
      <w:r w:rsidRPr="00FC1A38">
        <w:rPr>
          <w:rStyle w:val="Emphasis"/>
        </w:rPr>
        <w:t xml:space="preserve"> of</w:t>
      </w:r>
      <w:r w:rsidRPr="00DA4AC5">
        <w:rPr>
          <w:rStyle w:val="Emphasis"/>
          <w:sz w:val="12"/>
        </w:rPr>
        <w:t>¶</w:t>
      </w:r>
      <w:r w:rsidRPr="00774013">
        <w:rPr>
          <w:rStyle w:val="Emphasis"/>
          <w:sz w:val="12"/>
        </w:rPr>
        <w:t xml:space="preserve"> </w:t>
      </w:r>
      <w:r w:rsidRPr="00FC1A38">
        <w:rPr>
          <w:rStyle w:val="Emphasis"/>
        </w:rPr>
        <w:t>political and economic dispossession, through the act of judgment.</w:t>
      </w:r>
      <w:r w:rsidRPr="00DA4AC5">
        <w:t xml:space="preserve"> In my view, </w:t>
      </w:r>
      <w:r w:rsidRPr="001C72A9">
        <w:rPr>
          <w:rStyle w:val="Emphasis"/>
          <w:highlight w:val="green"/>
        </w:rPr>
        <w:t>basic rights¶ protected by constitutional guarantees</w:t>
      </w:r>
      <w:r w:rsidRPr="00FC1A38">
        <w:rPr>
          <w:rStyle w:val="StyleUnderline"/>
        </w:rPr>
        <w:t xml:space="preserve"> </w:t>
      </w:r>
      <w:r w:rsidRPr="00DA4AC5">
        <w:t xml:space="preserve">(as in the Indian case) </w:t>
      </w:r>
      <w:r w:rsidRPr="001C72A9">
        <w:rPr>
          <w:rStyle w:val="StyleUnderline"/>
          <w:highlight w:val="green"/>
        </w:rPr>
        <w:t>have been so compromised</w:t>
      </w:r>
      <w:r w:rsidRPr="00FC1A38">
        <w:rPr>
          <w:rStyle w:val="StyleUnderline"/>
        </w:rPr>
        <w:t xml:space="preserve"> in the</w:t>
      </w:r>
      <w:r w:rsidRPr="00DA4AC5">
        <w:rPr>
          <w:rStyle w:val="StyleUnderline"/>
          <w:sz w:val="12"/>
          <w:u w:val="none"/>
        </w:rPr>
        <w:t>¶</w:t>
      </w:r>
      <w:r w:rsidRPr="00774013">
        <w:rPr>
          <w:rStyle w:val="StyleUnderline"/>
          <w:sz w:val="12"/>
        </w:rPr>
        <w:t xml:space="preserve"> </w:t>
      </w:r>
      <w:r w:rsidRPr="00FC1A38">
        <w:rPr>
          <w:rStyle w:val="StyleUnderline"/>
        </w:rPr>
        <w:t>interests of big business</w:t>
      </w:r>
      <w:r w:rsidRPr="00DA4AC5">
        <w:t xml:space="preserve"> and development imperatives, th</w:t>
      </w:r>
      <w:r w:rsidRPr="00FC1A38">
        <w:rPr>
          <w:rStyle w:val="StyleUnderline"/>
        </w:rPr>
        <w:t>at re-</w:t>
      </w:r>
      <w:r w:rsidRPr="001C72A9">
        <w:rPr>
          <w:rStyle w:val="StyleUnderline"/>
          <w:highlight w:val="green"/>
        </w:rPr>
        <w:t>defining right</w:t>
      </w:r>
      <w:r w:rsidRPr="00FC1A38">
        <w:rPr>
          <w:rStyle w:val="StyleUnderline"/>
        </w:rPr>
        <w:t>s to equality, dignity</w:t>
      </w:r>
      <w:r w:rsidRPr="00DA4AC5">
        <w:rPr>
          <w:rStyle w:val="StyleUnderline"/>
          <w:sz w:val="12"/>
          <w:u w:val="none"/>
        </w:rPr>
        <w:t>¶</w:t>
      </w:r>
      <w:r w:rsidRPr="00774013">
        <w:rPr>
          <w:rStyle w:val="StyleUnderline"/>
          <w:sz w:val="12"/>
        </w:rPr>
        <w:t xml:space="preserve"> </w:t>
      </w:r>
      <w:r w:rsidRPr="00FC1A38">
        <w:rPr>
          <w:rStyle w:val="StyleUnderline"/>
        </w:rPr>
        <w:t xml:space="preserve">and security of person, and subverting the interests of the state-corporate nexus </w:t>
      </w:r>
      <w:r w:rsidRPr="001C72A9">
        <w:rPr>
          <w:rStyle w:val="StyleUnderline"/>
          <w:highlight w:val="green"/>
        </w:rPr>
        <w:t>is</w:t>
      </w:r>
      <w:r w:rsidRPr="00FC1A38">
        <w:rPr>
          <w:rStyle w:val="StyleUnderline"/>
        </w:rPr>
        <w:t xml:space="preserve"> potentially</w:t>
      </w:r>
      <w:r w:rsidRPr="001C72A9">
        <w:rPr>
          <w:rStyle w:val="StyleUnderline"/>
          <w:sz w:val="12"/>
          <w:highlight w:val="green"/>
          <w:u w:val="none"/>
        </w:rPr>
        <w:t>¶</w:t>
      </w:r>
      <w:r w:rsidRPr="001C72A9">
        <w:rPr>
          <w:rStyle w:val="StyleUnderline"/>
          <w:sz w:val="12"/>
          <w:highlight w:val="green"/>
        </w:rPr>
        <w:t xml:space="preserve"> </w:t>
      </w:r>
      <w:proofErr w:type="spellStart"/>
      <w:r w:rsidRPr="001C72A9">
        <w:rPr>
          <w:rStyle w:val="StyleUnderline"/>
          <w:highlight w:val="green"/>
        </w:rPr>
        <w:t>ruptural</w:t>
      </w:r>
      <w:proofErr w:type="spellEnd"/>
      <w:r w:rsidRPr="00FC1A38">
        <w:rPr>
          <w:rStyle w:val="StyleUnderline"/>
        </w:rPr>
        <w:t>, in the sense of causing a crisis for discrete tentacles of global capitalism.</w:t>
      </w:r>
      <w:r w:rsidRPr="00DA4AC5">
        <w:rPr>
          <w:rStyle w:val="StyleUnderline"/>
          <w:sz w:val="12"/>
          <w:u w:val="none"/>
        </w:rPr>
        <w:t>¶</w:t>
      </w:r>
      <w:r w:rsidRPr="00774013">
        <w:rPr>
          <w:rStyle w:val="StyleUnderline"/>
          <w:sz w:val="12"/>
        </w:rPr>
        <w:t xml:space="preserve"> </w:t>
      </w:r>
      <w:r w:rsidRPr="00DA4AC5">
        <w:t xml:space="preserve">At this juncture, </w:t>
      </w:r>
      <w:r w:rsidRPr="0000433F">
        <w:rPr>
          <w:rStyle w:val="StyleUnderline"/>
        </w:rPr>
        <w:t>we may want to explicitly account for the specific differences between criminal</w:t>
      </w:r>
      <w:r w:rsidRPr="00DA4AC5">
        <w:rPr>
          <w:rStyle w:val="StyleUnderline"/>
          <w:sz w:val="12"/>
          <w:u w:val="none"/>
        </w:rPr>
        <w:t>¶</w:t>
      </w:r>
      <w:r w:rsidRPr="00774013">
        <w:rPr>
          <w:rStyle w:val="StyleUnderline"/>
          <w:sz w:val="12"/>
        </w:rPr>
        <w:t xml:space="preserve"> </w:t>
      </w:r>
      <w:proofErr w:type="spellStart"/>
      <w:r w:rsidRPr="0000433F">
        <w:rPr>
          <w:rStyle w:val="StyleUnderline"/>
        </w:rPr>
        <w:t>defence</w:t>
      </w:r>
      <w:proofErr w:type="spellEnd"/>
      <w:r w:rsidRPr="0000433F">
        <w:rPr>
          <w:rStyle w:val="StyleUnderline"/>
        </w:rPr>
        <w:t xml:space="preserve"> cases </w:t>
      </w:r>
      <w:r w:rsidRPr="00DA4AC5">
        <w:t xml:space="preserve">and Verges' basic tactic, </w:t>
      </w:r>
      <w:r w:rsidRPr="0000433F">
        <w:rPr>
          <w:rStyle w:val="StyleUnderline"/>
        </w:rPr>
        <w:t>which is to challenge the very jurisdiction of the court to</w:t>
      </w:r>
      <w:r w:rsidRPr="00DA4AC5">
        <w:rPr>
          <w:rStyle w:val="StyleUnderline"/>
          <w:sz w:val="12"/>
          <w:u w:val="none"/>
        </w:rPr>
        <w:t>¶</w:t>
      </w:r>
      <w:r w:rsidRPr="00774013">
        <w:rPr>
          <w:rStyle w:val="StyleUnderline"/>
          <w:sz w:val="12"/>
        </w:rPr>
        <w:t xml:space="preserve"> </w:t>
      </w:r>
      <w:r w:rsidRPr="0000433F">
        <w:rPr>
          <w:rStyle w:val="StyleUnderline"/>
        </w:rPr>
        <w:t xml:space="preserve">adjudicate, to define the act of </w:t>
      </w:r>
      <w:r w:rsidRPr="0000433F">
        <w:rPr>
          <w:rStyle w:val="StyleUnderline"/>
        </w:rPr>
        <w:lastRenderedPageBreak/>
        <w:t>resistance as a criminal one</w:t>
      </w:r>
      <w:r w:rsidRPr="00DA4AC5">
        <w:t xml:space="preserve"> and constitutional challenges to the</w:t>
      </w:r>
      <w:r w:rsidRPr="00DA4AC5">
        <w:rPr>
          <w:sz w:val="12"/>
        </w:rPr>
        <w:t>¶</w:t>
      </w:r>
      <w:r w:rsidRPr="00DA4AC5">
        <w:t xml:space="preserve"> violation of rights in cases such as </w:t>
      </w:r>
      <w:proofErr w:type="spellStart"/>
      <w:r w:rsidRPr="00DA4AC5">
        <w:t>Salwa</w:t>
      </w:r>
      <w:proofErr w:type="spellEnd"/>
      <w:r w:rsidRPr="00DA4AC5">
        <w:t xml:space="preserve"> </w:t>
      </w:r>
      <w:proofErr w:type="spellStart"/>
      <w:r w:rsidRPr="00DA4AC5">
        <w:t>Judum</w:t>
      </w:r>
      <w:proofErr w:type="spellEnd"/>
      <w:r w:rsidRPr="00DA4AC5">
        <w:t xml:space="preserve">. </w:t>
      </w:r>
      <w:r w:rsidRPr="00774013">
        <w:rPr>
          <w:rStyle w:val="StyleUnderline"/>
        </w:rPr>
        <w:t xml:space="preserve">While one tactic seeks to </w:t>
      </w:r>
      <w:r w:rsidRPr="00774013">
        <w:rPr>
          <w:rStyle w:val="Emphasis"/>
        </w:rPr>
        <w:t>render the illegitimacy</w:t>
      </w:r>
      <w:r w:rsidRPr="00DA4AC5">
        <w:rPr>
          <w:rStyle w:val="Emphasis"/>
          <w:sz w:val="12"/>
        </w:rPr>
        <w:t>¶</w:t>
      </w:r>
      <w:r w:rsidRPr="00774013">
        <w:rPr>
          <w:rStyle w:val="Emphasis"/>
          <w:sz w:val="12"/>
        </w:rPr>
        <w:t xml:space="preserve"> </w:t>
      </w:r>
      <w:r w:rsidRPr="00774013">
        <w:rPr>
          <w:rStyle w:val="Emphasis"/>
        </w:rPr>
        <w:t>of the colonial state bare in its confrontation with anti-colonial resistance, the other is a tactic</w:t>
      </w:r>
      <w:r w:rsidRPr="00DA4AC5">
        <w:rPr>
          <w:rStyle w:val="Emphasis"/>
          <w:sz w:val="12"/>
        </w:rPr>
        <w:t>¶</w:t>
      </w:r>
      <w:r w:rsidRPr="00774013">
        <w:rPr>
          <w:rStyle w:val="Emphasis"/>
          <w:sz w:val="12"/>
        </w:rPr>
        <w:t xml:space="preserve"> </w:t>
      </w:r>
      <w:r w:rsidRPr="00774013">
        <w:rPr>
          <w:rStyle w:val="Emphasis"/>
        </w:rPr>
        <w:t>used to re-define the terms upon which political dissent and resistance take place within the</w:t>
      </w:r>
      <w:r w:rsidRPr="00DA4AC5">
        <w:rPr>
          <w:rStyle w:val="Emphasis"/>
          <w:sz w:val="12"/>
        </w:rPr>
        <w:t>¶</w:t>
      </w:r>
      <w:r w:rsidRPr="00774013">
        <w:rPr>
          <w:rStyle w:val="Emphasis"/>
          <w:sz w:val="12"/>
        </w:rPr>
        <w:t xml:space="preserve"> </w:t>
      </w:r>
      <w:r w:rsidRPr="00774013">
        <w:rPr>
          <w:rStyle w:val="Emphasis"/>
        </w:rPr>
        <w:t>constitutional bounds of the post-colonial state.</w:t>
      </w:r>
      <w:r w:rsidRPr="00DA4AC5">
        <w:t xml:space="preserve"> </w:t>
      </w:r>
      <w:r w:rsidRPr="00774013">
        <w:rPr>
          <w:rStyle w:val="Emphasis"/>
        </w:rPr>
        <w:t>These two strategies appear to be each other's</w:t>
      </w:r>
      <w:r w:rsidRPr="00DA4AC5">
        <w:rPr>
          <w:rStyle w:val="Emphasis"/>
          <w:sz w:val="12"/>
        </w:rPr>
        <w:t>¶</w:t>
      </w:r>
      <w:r w:rsidRPr="00774013">
        <w:rPr>
          <w:rStyle w:val="Emphasis"/>
          <w:sz w:val="12"/>
        </w:rPr>
        <w:t xml:space="preserve"> </w:t>
      </w:r>
      <w:r w:rsidRPr="00774013">
        <w:rPr>
          <w:rStyle w:val="Emphasis"/>
        </w:rPr>
        <w:t>opposite</w:t>
      </w:r>
      <w:r w:rsidRPr="00DA4AC5">
        <w:t>; one challenges the legitimacy of the state itself through refusing the jurisdiction of the</w:t>
      </w:r>
      <w:r w:rsidRPr="00DA4AC5">
        <w:rPr>
          <w:sz w:val="12"/>
        </w:rPr>
        <w:t>¶</w:t>
      </w:r>
      <w:r w:rsidRPr="00DA4AC5">
        <w:t xml:space="preserve"> court to </w:t>
      </w:r>
      <w:proofErr w:type="spellStart"/>
      <w:r w:rsidRPr="00DA4AC5">
        <w:t>criminalise</w:t>
      </w:r>
      <w:proofErr w:type="spellEnd"/>
      <w:r w:rsidRPr="00DA4AC5">
        <w:t xml:space="preserve"> freedom fighters, while </w:t>
      </w:r>
      <w:r w:rsidRPr="00774013">
        <w:rPr>
          <w:rStyle w:val="StyleUnderline"/>
        </w:rPr>
        <w:t>the other calls on the judiciary to hold the state to</w:t>
      </w:r>
      <w:r w:rsidRPr="00DA4AC5">
        <w:rPr>
          <w:rStyle w:val="StyleUnderline"/>
          <w:sz w:val="12"/>
          <w:u w:val="none"/>
        </w:rPr>
        <w:t>¶</w:t>
      </w:r>
      <w:r w:rsidRPr="00774013">
        <w:rPr>
          <w:rStyle w:val="StyleUnderline"/>
          <w:sz w:val="12"/>
        </w:rPr>
        <w:t xml:space="preserve"> </w:t>
      </w:r>
      <w:r w:rsidRPr="00774013">
        <w:rPr>
          <w:rStyle w:val="StyleUnderline"/>
        </w:rPr>
        <w:t xml:space="preserve">account for </w:t>
      </w:r>
      <w:proofErr w:type="spellStart"/>
      <w:r w:rsidRPr="00774013">
        <w:rPr>
          <w:rStyle w:val="StyleUnderline"/>
        </w:rPr>
        <w:t>criminalising</w:t>
      </w:r>
      <w:proofErr w:type="spellEnd"/>
      <w:r w:rsidRPr="00774013">
        <w:rPr>
          <w:rStyle w:val="StyleUnderline"/>
        </w:rPr>
        <w:t xml:space="preserve"> and violating the rights of its citizens to engage in political acts of</w:t>
      </w:r>
      <w:r w:rsidRPr="00DA4AC5">
        <w:rPr>
          <w:rStyle w:val="StyleUnderline"/>
          <w:sz w:val="12"/>
          <w:u w:val="none"/>
        </w:rPr>
        <w:t>¶</w:t>
      </w:r>
      <w:r w:rsidRPr="00774013">
        <w:rPr>
          <w:rStyle w:val="StyleUnderline"/>
          <w:sz w:val="12"/>
        </w:rPr>
        <w:t xml:space="preserve"> </w:t>
      </w:r>
      <w:r w:rsidRPr="00774013">
        <w:rPr>
          <w:rStyle w:val="StyleUnderline"/>
        </w:rPr>
        <w:t>dissent and resistance</w:t>
      </w:r>
      <w:r w:rsidRPr="00DA4AC5">
        <w:t>. However, the common thread that situates these strategies within a</w:t>
      </w:r>
      <w:r w:rsidRPr="00DA4AC5">
        <w:rPr>
          <w:sz w:val="12"/>
        </w:rPr>
        <w:t>¶</w:t>
      </w:r>
      <w:r w:rsidRPr="00DA4AC5">
        <w:t xml:space="preserve"> singular political framework is the fundamental challenge they pose to the state's monopoly over</w:t>
      </w:r>
      <w:r w:rsidRPr="00DA4AC5">
        <w:rPr>
          <w:sz w:val="12"/>
        </w:rPr>
        <w:t>¶</w:t>
      </w:r>
      <w:r w:rsidRPr="00DA4AC5">
        <w:t xml:space="preserve"> defining the terms upon which anti-colonial and anti-capitalist political action takes place.</w:t>
      </w:r>
    </w:p>
    <w:p w14:paraId="6780B7C7" w14:textId="12CB7376" w:rsidR="009436E3" w:rsidRDefault="009436E3" w:rsidP="009436E3"/>
    <w:p w14:paraId="3CB82B18" w14:textId="77777777" w:rsidR="00BB3DA5" w:rsidRPr="008B186B" w:rsidRDefault="00BB3DA5" w:rsidP="00BB3DA5">
      <w:pPr>
        <w:pStyle w:val="Heading4"/>
      </w:pPr>
      <w:r>
        <w:t xml:space="preserve">Non-reformist reforms avoid their offense and is more viable than their alt </w:t>
      </w:r>
    </w:p>
    <w:p w14:paraId="005A15AF" w14:textId="77777777" w:rsidR="00BB3DA5" w:rsidRPr="008B186B" w:rsidRDefault="00BB3DA5" w:rsidP="00BB3DA5">
      <w:r>
        <w:rPr>
          <w:rStyle w:val="Style13ptBold"/>
        </w:rPr>
        <w:t>Wright 07</w:t>
      </w:r>
      <w:r w:rsidRPr="008B186B">
        <w:t xml:space="preserve"> [Wright, Erik Olin (American analytical Marxist sociologist, specializing in social stratification, and in egalitarian alternative futures to capitalism. He was the 2012 President of the American Sociological Association). "Guidelines for envisioning real utopias." SOUNDINGS-LONDON-LAWRENCE AND WISHART- 36 (2007): 26] AJ</w:t>
      </w:r>
    </w:p>
    <w:p w14:paraId="1AFE8583" w14:textId="77777777" w:rsidR="00BB3DA5" w:rsidRPr="009E79EF" w:rsidRDefault="00BB3DA5" w:rsidP="00BB3DA5">
      <w:pPr>
        <w:rPr>
          <w:rStyle w:val="StyleUnderline"/>
        </w:rPr>
      </w:pPr>
      <w:r w:rsidRPr="009E79EF">
        <w:t>The final guideline for discussions of envisioning real utopias concerns the importance of waystations.</w:t>
      </w:r>
      <w:r w:rsidRPr="009E79EF">
        <w:rPr>
          <w:rStyle w:val="StyleUnderline"/>
        </w:rPr>
        <w:t xml:space="preserve"> </w:t>
      </w:r>
      <w:r w:rsidRPr="001C72A9">
        <w:rPr>
          <w:rStyle w:val="StyleUnderline"/>
          <w:highlight w:val="green"/>
        </w:rPr>
        <w:t xml:space="preserve">The </w:t>
      </w:r>
      <w:r w:rsidRPr="001C72A9">
        <w:rPr>
          <w:rStyle w:val="Emphasis"/>
          <w:highlight w:val="green"/>
        </w:rPr>
        <w:t>central problem</w:t>
      </w:r>
      <w:r w:rsidRPr="001C72A9">
        <w:rPr>
          <w:rStyle w:val="StyleUnderline"/>
          <w:highlight w:val="green"/>
        </w:rPr>
        <w:t xml:space="preserve"> </w:t>
      </w:r>
      <w:r w:rsidRPr="009E79EF">
        <w:rPr>
          <w:rStyle w:val="StyleUnderline"/>
        </w:rPr>
        <w:t xml:space="preserve">of </w:t>
      </w:r>
      <w:r w:rsidRPr="009E79EF">
        <w:t>envisioning</w:t>
      </w:r>
      <w:r w:rsidRPr="009E79EF">
        <w:rPr>
          <w:rStyle w:val="StyleUnderline"/>
        </w:rPr>
        <w:t xml:space="preserve"> real utopias </w:t>
      </w:r>
      <w:r w:rsidRPr="001C72A9">
        <w:rPr>
          <w:rStyle w:val="StyleUnderline"/>
          <w:highlight w:val="green"/>
        </w:rPr>
        <w:t xml:space="preserve">concerns the viability of institutional alternatives </w:t>
      </w:r>
      <w:r w:rsidRPr="009E79EF">
        <w:t>that embody emancipatory values,</w:t>
      </w:r>
      <w:r w:rsidRPr="009E79EF">
        <w:rPr>
          <w:rStyle w:val="StyleUnderline"/>
        </w:rPr>
        <w:t xml:space="preserve"> but </w:t>
      </w:r>
      <w:r w:rsidRPr="001C72A9">
        <w:rPr>
          <w:rStyle w:val="StyleUnderline"/>
          <w:highlight w:val="green"/>
        </w:rPr>
        <w:t xml:space="preserve">the practical achievability of such </w:t>
      </w:r>
      <w:r w:rsidRPr="009E79EF">
        <w:t>institutional</w:t>
      </w:r>
      <w:r w:rsidRPr="009E79EF">
        <w:rPr>
          <w:rStyle w:val="StyleUnderline"/>
        </w:rPr>
        <w:t xml:space="preserve"> </w:t>
      </w:r>
      <w:r w:rsidRPr="001C72A9">
        <w:rPr>
          <w:rStyle w:val="StyleUnderline"/>
          <w:highlight w:val="green"/>
        </w:rPr>
        <w:t xml:space="preserve">designs often depends upon </w:t>
      </w:r>
      <w:r w:rsidRPr="009E79EF">
        <w:rPr>
          <w:rStyle w:val="StyleUnderline"/>
        </w:rPr>
        <w:t xml:space="preserve">the existence of </w:t>
      </w:r>
      <w:r w:rsidRPr="001C72A9">
        <w:rPr>
          <w:rStyle w:val="StyleUnderline"/>
          <w:highlight w:val="green"/>
        </w:rPr>
        <w:t xml:space="preserve">smaller steps, </w:t>
      </w:r>
      <w:r w:rsidRPr="009E79EF">
        <w:t>intermediate institutional innovations</w:t>
      </w:r>
      <w:r w:rsidRPr="009E79EF">
        <w:rPr>
          <w:rStyle w:val="StyleUnderline"/>
        </w:rPr>
        <w:t xml:space="preserve"> </w:t>
      </w:r>
      <w:r w:rsidRPr="001C72A9">
        <w:rPr>
          <w:rStyle w:val="StyleUnderline"/>
          <w:highlight w:val="green"/>
        </w:rPr>
        <w:t xml:space="preserve">that move us in the right direction but only partially embody these values. </w:t>
      </w:r>
      <w:r w:rsidRPr="00444FA6">
        <w:t xml:space="preserve">Institutional </w:t>
      </w:r>
      <w:r w:rsidRPr="001C72A9">
        <w:rPr>
          <w:rStyle w:val="StyleUnderline"/>
          <w:highlight w:val="green"/>
        </w:rPr>
        <w:t xml:space="preserve">proposals which have an all-or-nothing quality </w:t>
      </w:r>
      <w:r w:rsidRPr="00444FA6">
        <w:t xml:space="preserve">to them </w:t>
      </w:r>
      <w:r w:rsidRPr="001C72A9">
        <w:rPr>
          <w:rStyle w:val="StyleUnderline"/>
          <w:highlight w:val="green"/>
        </w:rPr>
        <w:t xml:space="preserve">are less likely to be adopted </w:t>
      </w:r>
      <w:r w:rsidRPr="00444FA6">
        <w:t xml:space="preserve">in the first </w:t>
      </w:r>
      <w:proofErr w:type="gramStart"/>
      <w:r w:rsidRPr="00444FA6">
        <w:t xml:space="preserve">place, </w:t>
      </w:r>
      <w:r w:rsidRPr="001C72A9">
        <w:rPr>
          <w:rStyle w:val="StyleUnderline"/>
          <w:highlight w:val="green"/>
        </w:rPr>
        <w:t>and</w:t>
      </w:r>
      <w:proofErr w:type="gramEnd"/>
      <w:r w:rsidRPr="001C72A9">
        <w:rPr>
          <w:rStyle w:val="StyleUnderline"/>
          <w:highlight w:val="green"/>
        </w:rPr>
        <w:t xml:space="preserve"> </w:t>
      </w:r>
      <w:r w:rsidRPr="00444FA6">
        <w:t xml:space="preserve">may </w:t>
      </w:r>
      <w:r w:rsidRPr="001C72A9">
        <w:rPr>
          <w:rStyle w:val="StyleUnderline"/>
          <w:highlight w:val="green"/>
        </w:rPr>
        <w:t>pose more difficult transition-cost</w:t>
      </w:r>
      <w:r w:rsidRPr="009E79EF">
        <w:rPr>
          <w:rStyle w:val="StyleUnderline"/>
        </w:rPr>
        <w:t xml:space="preserve"> problems </w:t>
      </w:r>
      <w:r w:rsidRPr="00444FA6">
        <w:t xml:space="preserve">if implemented. </w:t>
      </w:r>
      <w:r w:rsidRPr="009E79EF">
        <w:rPr>
          <w:rStyle w:val="StyleUnderline"/>
        </w:rPr>
        <w:t xml:space="preserve">The catastrophic experience of </w:t>
      </w:r>
      <w:r w:rsidRPr="001C72A9">
        <w:rPr>
          <w:rStyle w:val="StyleUnderline"/>
          <w:highlight w:val="green"/>
        </w:rPr>
        <w:t xml:space="preserve">Russia </w:t>
      </w:r>
      <w:r w:rsidRPr="00444FA6">
        <w:rPr>
          <w:rStyle w:val="StyleUnderline"/>
        </w:rPr>
        <w:t>in the</w:t>
      </w:r>
      <w:r w:rsidRPr="009E79EF">
        <w:rPr>
          <w:rStyle w:val="StyleUnderline"/>
        </w:rPr>
        <w:t xml:space="preserve"> 'shock therapy' approach to market reform </w:t>
      </w:r>
      <w:r w:rsidRPr="001C72A9">
        <w:rPr>
          <w:rStyle w:val="StyleUnderline"/>
          <w:highlight w:val="green"/>
        </w:rPr>
        <w:t xml:space="preserve">is </w:t>
      </w:r>
      <w:r w:rsidRPr="00444FA6">
        <w:t>historical</w:t>
      </w:r>
      <w:r w:rsidRPr="009E79EF">
        <w:rPr>
          <w:rStyle w:val="StyleUnderline"/>
        </w:rPr>
        <w:t xml:space="preserve"> </w:t>
      </w:r>
      <w:r w:rsidRPr="001C72A9">
        <w:rPr>
          <w:rStyle w:val="StyleUnderline"/>
          <w:highlight w:val="green"/>
        </w:rPr>
        <w:t>testimony to this problem</w:t>
      </w:r>
      <w:r w:rsidRPr="009E79EF">
        <w:rPr>
          <w:rStyle w:val="StyleUnderline"/>
        </w:rPr>
        <w:t xml:space="preserve">. </w:t>
      </w:r>
      <w:r w:rsidRPr="00444FA6">
        <w:t xml:space="preserve">Waystations are a difficult theoretical and practical problem because there are many instances in which partial reforms may have very different consequences than full-bodied changes. Consider the example of unconditional basic income. Suppose that a very limited, below, subsistence basic income was instituted: not enough to survive on, but a grant of income unconditionally given to everyone, </w:t>
      </w:r>
      <w:proofErr w:type="gramStart"/>
      <w:r w:rsidRPr="00444FA6">
        <w:t>One</w:t>
      </w:r>
      <w:proofErr w:type="gramEnd"/>
      <w:r w:rsidRPr="00444FA6">
        <w:t xml:space="preserve"> possibility is that this kind of </w:t>
      </w:r>
      <w:r w:rsidRPr="00EA5501">
        <w:t xml:space="preserve">basic income would act mainly as a subsidy to employers who pay very low wages, since now they could attract more workers even if they offered below poverty level earnings. There may be good reasons to </w:t>
      </w:r>
      <w:proofErr w:type="spellStart"/>
      <w:r w:rsidRPr="00EA5501">
        <w:t>iItitute</w:t>
      </w:r>
      <w:proofErr w:type="spellEnd"/>
      <w:r w:rsidRPr="00EA5501">
        <w:t xml:space="preserve"> such wage subsidies, but they would not generate the positive effects of a UBI, and therefore might not function as a </w:t>
      </w:r>
      <w:proofErr w:type="gramStart"/>
      <w:r w:rsidRPr="00EA5501">
        <w:t>stepping stone</w:t>
      </w:r>
      <w:proofErr w:type="gramEnd"/>
      <w:r w:rsidRPr="00EA5501">
        <w:t xml:space="preserve">. What we ideally want, therefore, are </w:t>
      </w:r>
      <w:r w:rsidRPr="001C72A9">
        <w:rPr>
          <w:rStyle w:val="StyleUnderline"/>
          <w:highlight w:val="green"/>
        </w:rPr>
        <w:t>intermediate reforms</w:t>
      </w:r>
      <w:r w:rsidRPr="009E79EF">
        <w:rPr>
          <w:rStyle w:val="StyleUnderline"/>
        </w:rPr>
        <w:t xml:space="preserve"> </w:t>
      </w:r>
      <w:r w:rsidRPr="00EA5501">
        <w:t xml:space="preserve">that </w:t>
      </w:r>
      <w:r w:rsidRPr="009E79EF">
        <w:rPr>
          <w:rStyle w:val="StyleUnderline"/>
        </w:rPr>
        <w:t xml:space="preserve">have two main properties: first, they </w:t>
      </w:r>
      <w:r w:rsidRPr="00EA5501">
        <w:t xml:space="preserve">concretely </w:t>
      </w:r>
      <w:r w:rsidRPr="001C72A9">
        <w:rPr>
          <w:rStyle w:val="StyleUnderline"/>
          <w:highlight w:val="green"/>
        </w:rPr>
        <w:t xml:space="preserve">demonstrate the virtues of </w:t>
      </w:r>
      <w:r w:rsidRPr="005B47EB">
        <w:t>the</w:t>
      </w:r>
      <w:r w:rsidRPr="009E79EF">
        <w:rPr>
          <w:rStyle w:val="StyleUnderline"/>
        </w:rPr>
        <w:t xml:space="preserve"> </w:t>
      </w:r>
      <w:r w:rsidRPr="001C72A9">
        <w:rPr>
          <w:rStyle w:val="StyleUnderline"/>
          <w:highlight w:val="green"/>
        </w:rPr>
        <w:t xml:space="preserve">fuller </w:t>
      </w:r>
      <w:proofErr w:type="spellStart"/>
      <w:r w:rsidRPr="005B47EB">
        <w:t>programme</w:t>
      </w:r>
      <w:proofErr w:type="spellEnd"/>
      <w:r w:rsidRPr="005B47EB">
        <w:t xml:space="preserve"> of</w:t>
      </w:r>
      <w:r w:rsidRPr="009E79EF">
        <w:rPr>
          <w:rStyle w:val="StyleUnderline"/>
        </w:rPr>
        <w:t xml:space="preserve"> </w:t>
      </w:r>
      <w:r w:rsidRPr="001C72A9">
        <w:rPr>
          <w:rStyle w:val="StyleUnderline"/>
          <w:highlight w:val="green"/>
        </w:rPr>
        <w:t>transformation</w:t>
      </w:r>
      <w:r w:rsidRPr="009E79EF">
        <w:rPr>
          <w:rStyle w:val="StyleUnderline"/>
        </w:rPr>
        <w:t xml:space="preserve">, so they </w:t>
      </w:r>
      <w:r w:rsidRPr="00EA5501">
        <w:t xml:space="preserve">contribute to the ideological </w:t>
      </w:r>
      <w:r w:rsidRPr="005B47EB">
        <w:t>battle of</w:t>
      </w:r>
      <w:r w:rsidRPr="009E79EF">
        <w:rPr>
          <w:rStyle w:val="StyleUnderline"/>
        </w:rPr>
        <w:t xml:space="preserve"> convinc</w:t>
      </w:r>
      <w:r w:rsidRPr="00EA5501">
        <w:t xml:space="preserve">ing </w:t>
      </w:r>
      <w:r w:rsidRPr="009E79EF">
        <w:rPr>
          <w:rStyle w:val="StyleUnderline"/>
        </w:rPr>
        <w:t xml:space="preserve">people that the alternative is credible and desirable; </w:t>
      </w:r>
      <w:r w:rsidRPr="001C72A9">
        <w:rPr>
          <w:rStyle w:val="StyleUnderline"/>
          <w:highlight w:val="green"/>
        </w:rPr>
        <w:t xml:space="preserve">and </w:t>
      </w:r>
      <w:r w:rsidRPr="009E79EF">
        <w:rPr>
          <w:rStyle w:val="StyleUnderline"/>
        </w:rPr>
        <w:t xml:space="preserve">second, they </w:t>
      </w:r>
      <w:r w:rsidRPr="001C72A9">
        <w:rPr>
          <w:rStyle w:val="StyleUnderline"/>
          <w:highlight w:val="green"/>
        </w:rPr>
        <w:t>enhance the capacity for action of people</w:t>
      </w:r>
      <w:r w:rsidRPr="009E79EF">
        <w:rPr>
          <w:rStyle w:val="StyleUnderline"/>
        </w:rPr>
        <w:t xml:space="preserve">, </w:t>
      </w:r>
      <w:r w:rsidRPr="00EA5501">
        <w:t xml:space="preserve">increasing their ability to push further in </w:t>
      </w:r>
      <w:r w:rsidRPr="00876911">
        <w:t>the future. Waystations that increase popular participation and bring people together in problem-solving deliberations for collective purposes are particularly salient in this regard. This is what in the 1970s was called</w:t>
      </w:r>
      <w:r>
        <w:rPr>
          <w:rStyle w:val="StyleUnderline"/>
        </w:rPr>
        <w:t xml:space="preserve"> ‘</w:t>
      </w:r>
      <w:proofErr w:type="spellStart"/>
      <w:r w:rsidRPr="001C72A9">
        <w:rPr>
          <w:rStyle w:val="Emphasis"/>
          <w:highlight w:val="green"/>
        </w:rPr>
        <w:t>nonreformist</w:t>
      </w:r>
      <w:proofErr w:type="spellEnd"/>
      <w:r w:rsidRPr="001C72A9">
        <w:rPr>
          <w:rStyle w:val="Emphasis"/>
          <w:highlight w:val="green"/>
        </w:rPr>
        <w:t xml:space="preserve"> reforms'</w:t>
      </w:r>
      <w:r w:rsidRPr="00876911">
        <w:t>: reforms that</w:t>
      </w:r>
      <w:r w:rsidRPr="009E79EF">
        <w:rPr>
          <w:rStyle w:val="StyleUnderline"/>
        </w:rPr>
        <w:t xml:space="preserve"> are possible within existing institutions </w:t>
      </w:r>
      <w:r w:rsidRPr="00876911">
        <w:t>and that</w:t>
      </w:r>
      <w:r w:rsidRPr="009E79EF">
        <w:rPr>
          <w:rStyle w:val="StyleUnderline"/>
        </w:rPr>
        <w:t xml:space="preserve"> </w:t>
      </w:r>
      <w:r w:rsidRPr="001C72A9">
        <w:rPr>
          <w:rStyle w:val="StyleUnderline"/>
          <w:highlight w:val="green"/>
        </w:rPr>
        <w:t xml:space="preserve">pragmatically solve real problems while </w:t>
      </w:r>
      <w:r w:rsidRPr="00876911">
        <w:t>at the same time</w:t>
      </w:r>
      <w:r w:rsidRPr="009E79EF">
        <w:rPr>
          <w:rStyle w:val="StyleUnderline"/>
        </w:rPr>
        <w:t xml:space="preserve"> </w:t>
      </w:r>
      <w:r w:rsidRPr="001C72A9">
        <w:rPr>
          <w:rStyle w:val="StyleUnderline"/>
          <w:highlight w:val="green"/>
        </w:rPr>
        <w:t>empowering people in ways which enlarge their scope of action</w:t>
      </w:r>
      <w:r w:rsidRPr="009E79EF">
        <w:rPr>
          <w:rStyle w:val="StyleUnderline"/>
        </w:rPr>
        <w:t xml:space="preserve"> in the future.</w:t>
      </w:r>
    </w:p>
    <w:p w14:paraId="2219394E" w14:textId="77777777" w:rsidR="00BB3DA5" w:rsidRDefault="00BB3DA5" w:rsidP="009436E3"/>
    <w:p w14:paraId="0CFE63FD" w14:textId="77777777" w:rsidR="00B957FA" w:rsidRPr="00942CD3" w:rsidRDefault="00B957FA" w:rsidP="00B957FA">
      <w:pPr>
        <w:pStyle w:val="Heading4"/>
        <w:rPr>
          <w:color w:val="000000" w:themeColor="text1"/>
        </w:rPr>
      </w:pPr>
      <w:r w:rsidRPr="00942CD3">
        <w:rPr>
          <w:color w:val="000000" w:themeColor="text1"/>
        </w:rPr>
        <w:t xml:space="preserve">Growth is </w:t>
      </w:r>
      <w:r w:rsidRPr="00942CD3">
        <w:rPr>
          <w:color w:val="000000" w:themeColor="text1"/>
          <w:u w:val="single"/>
        </w:rPr>
        <w:t>sustainable</w:t>
      </w:r>
      <w:r w:rsidRPr="00942CD3">
        <w:rPr>
          <w:color w:val="000000" w:themeColor="text1"/>
        </w:rPr>
        <w:t xml:space="preserve"> and </w:t>
      </w:r>
      <w:r w:rsidRPr="00942CD3">
        <w:rPr>
          <w:color w:val="000000" w:themeColor="text1"/>
          <w:u w:val="single"/>
        </w:rPr>
        <w:t>inevitable</w:t>
      </w:r>
      <w:r w:rsidRPr="00942CD3">
        <w:rPr>
          <w:color w:val="000000" w:themeColor="text1"/>
        </w:rPr>
        <w:t xml:space="preserve"> – unparalleled data proves tech solves, but transition </w:t>
      </w:r>
      <w:r w:rsidRPr="00942CD3">
        <w:rPr>
          <w:color w:val="000000" w:themeColor="text1"/>
          <w:u w:val="single"/>
        </w:rPr>
        <w:t>doesn’t</w:t>
      </w:r>
      <w:r w:rsidRPr="00942CD3">
        <w:rPr>
          <w:color w:val="000000" w:themeColor="text1"/>
        </w:rPr>
        <w:t xml:space="preserve">. </w:t>
      </w:r>
    </w:p>
    <w:p w14:paraId="164E8A33" w14:textId="77777777" w:rsidR="00B957FA" w:rsidRPr="00942CD3" w:rsidRDefault="00B957FA" w:rsidP="00B957FA">
      <w:pPr>
        <w:rPr>
          <w:rStyle w:val="Hyperlink"/>
          <w:color w:val="000000" w:themeColor="text1"/>
          <w:szCs w:val="16"/>
        </w:rPr>
      </w:pPr>
      <w:r w:rsidRPr="00942CD3">
        <w:rPr>
          <w:rStyle w:val="Style13ptBold"/>
          <w:color w:val="000000" w:themeColor="text1"/>
        </w:rPr>
        <w:t xml:space="preserve">Bailey ’16 </w:t>
      </w:r>
      <w:r w:rsidRPr="00942CD3">
        <w:rPr>
          <w:color w:val="000000" w:themeColor="text1"/>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18" w:history="1">
        <w:r w:rsidRPr="00942CD3">
          <w:rPr>
            <w:rStyle w:val="Hyperlink"/>
            <w:color w:val="000000" w:themeColor="text1"/>
            <w:szCs w:val="16"/>
          </w:rPr>
          <w:t>http://reason.com/archives/2016/12/16/is-economic-growth-environmentally-sust1)</w:t>
        </w:r>
      </w:hyperlink>
    </w:p>
    <w:p w14:paraId="0D0378C4" w14:textId="77777777" w:rsidR="009F709C" w:rsidRDefault="00B957FA" w:rsidP="00B957FA">
      <w:pPr>
        <w:rPr>
          <w:color w:val="000000" w:themeColor="text1"/>
          <w:u w:val="single"/>
        </w:rPr>
      </w:pPr>
      <w:r w:rsidRPr="00942CD3">
        <w:rPr>
          <w:color w:val="000000" w:themeColor="text1"/>
        </w:rPr>
        <w:lastRenderedPageBreak/>
        <w:t xml:space="preserve">Is economic growth environmentally sustainable? No, say a group of prominent </w:t>
      </w:r>
      <w:r w:rsidRPr="00942CD3">
        <w:rPr>
          <w:color w:val="000000" w:themeColor="text1"/>
          <w:u w:val="single"/>
        </w:rPr>
        <w:t>ecological economists led by</w:t>
      </w:r>
      <w:r w:rsidRPr="00942CD3">
        <w:rPr>
          <w:color w:val="000000" w:themeColor="text1"/>
        </w:rPr>
        <w:t xml:space="preserve"> the Australian hydrologist James </w:t>
      </w:r>
      <w:r w:rsidRPr="00942CD3">
        <w:rPr>
          <w:color w:val="000000" w:themeColor="text1"/>
          <w:u w:val="single"/>
        </w:rPr>
        <w:t>Ward</w:t>
      </w:r>
      <w:r w:rsidRPr="00942CD3">
        <w:rPr>
          <w:color w:val="000000" w:themeColor="text1"/>
        </w:rPr>
        <w:t xml:space="preserve">. In a new </w:t>
      </w:r>
      <w:proofErr w:type="spellStart"/>
      <w:r w:rsidRPr="00942CD3">
        <w:rPr>
          <w:color w:val="000000" w:themeColor="text1"/>
        </w:rPr>
        <w:t>PLoS</w:t>
      </w:r>
      <w:proofErr w:type="spellEnd"/>
      <w:r w:rsidRPr="00942CD3">
        <w:rPr>
          <w:color w:val="000000" w:themeColor="text1"/>
        </w:rPr>
        <w:t xml:space="preserve"> ONE article—"Is Decoupling GDP Growth from Environmental Impact Possible?"—they offer an analysis inspired by the 1972 neo-Malthusian classic The Limits to Growth. They even suggest that The Limits to Growth's projections </w:t>
      </w:r>
      <w:proofErr w:type="gramStart"/>
      <w:r w:rsidRPr="00942CD3">
        <w:rPr>
          <w:color w:val="000000" w:themeColor="text1"/>
        </w:rPr>
        <w:t>with regard to</w:t>
      </w:r>
      <w:proofErr w:type="gramEnd"/>
      <w:r w:rsidRPr="00942CD3">
        <w:rPr>
          <w:color w:val="000000" w:themeColor="text1"/>
        </w:rPr>
        <w:t xml:space="preserve"> population, food production, pollution, and the depletion of nonrenewable resources are still on track. In other words, they </w:t>
      </w:r>
      <w:r w:rsidRPr="00942CD3">
        <w:rPr>
          <w:color w:val="000000" w:themeColor="text1"/>
          <w:szCs w:val="22"/>
          <w:u w:val="single"/>
        </w:rPr>
        <w:t>think we're still</w:t>
      </w:r>
      <w:r w:rsidRPr="00942CD3">
        <w:rPr>
          <w:color w:val="000000" w:themeColor="text1"/>
          <w:u w:val="single"/>
        </w:rPr>
        <w:t xml:space="preserve"> heading for a collapse</w:t>
      </w:r>
      <w:r w:rsidRPr="00942CD3">
        <w:rPr>
          <w:color w:val="000000" w:themeColor="text1"/>
        </w:rPr>
        <w:t xml:space="preserve">. I think </w:t>
      </w:r>
      <w:r w:rsidRPr="00942CD3">
        <w:rPr>
          <w:b/>
          <w:color w:val="000000" w:themeColor="text1"/>
          <w:u w:val="single"/>
        </w:rPr>
        <w:t>they're wrong</w:t>
      </w:r>
      <w:r w:rsidRPr="00942CD3">
        <w:rPr>
          <w:color w:val="000000" w:themeColor="text1"/>
        </w:rPr>
        <w:t xml:space="preserve">. But they're wrong in an instructive way. </w:t>
      </w:r>
      <w:r w:rsidRPr="00942CD3">
        <w:rPr>
          <w:color w:val="000000" w:themeColor="text1"/>
          <w:u w:val="single"/>
        </w:rPr>
        <w:t>The authors describe two types of "decoupling," relative and absolute. Relative</w:t>
      </w:r>
      <w:r w:rsidRPr="00942CD3">
        <w:rPr>
          <w:color w:val="000000" w:themeColor="text1"/>
        </w:rPr>
        <w:t xml:space="preserve"> decoupling </w:t>
      </w:r>
      <w:r w:rsidRPr="00942CD3">
        <w:rPr>
          <w:color w:val="000000" w:themeColor="text1"/>
          <w:u w:val="single"/>
        </w:rPr>
        <w:t>means</w:t>
      </w:r>
      <w:r w:rsidRPr="00942CD3">
        <w:rPr>
          <w:color w:val="000000" w:themeColor="text1"/>
        </w:rPr>
        <w:t xml:space="preserve"> that </w:t>
      </w:r>
      <w:r w:rsidRPr="00942CD3">
        <w:rPr>
          <w:color w:val="000000" w:themeColor="text1"/>
          <w:u w:val="single"/>
        </w:rPr>
        <w:t>economic growth increases faster than</w:t>
      </w:r>
      <w:r w:rsidRPr="00942CD3">
        <w:rPr>
          <w:color w:val="000000" w:themeColor="text1"/>
        </w:rPr>
        <w:t xml:space="preserve"> rates of growth in material and </w:t>
      </w:r>
      <w:r w:rsidRPr="00942CD3">
        <w:rPr>
          <w:color w:val="000000" w:themeColor="text1"/>
          <w:u w:val="single"/>
        </w:rPr>
        <w:t xml:space="preserve">energy </w:t>
      </w:r>
      <w:r w:rsidRPr="00942CD3">
        <w:rPr>
          <w:b/>
          <w:color w:val="000000" w:themeColor="text1"/>
          <w:u w:val="single"/>
        </w:rPr>
        <w:t>consumption</w:t>
      </w:r>
      <w:r w:rsidRPr="00942CD3">
        <w:rPr>
          <w:color w:val="000000" w:themeColor="text1"/>
          <w:u w:val="single"/>
        </w:rPr>
        <w:t xml:space="preserve"> and </w:t>
      </w:r>
      <w:r w:rsidRPr="00942CD3">
        <w:rPr>
          <w:b/>
          <w:color w:val="000000" w:themeColor="text1"/>
          <w:u w:val="single"/>
        </w:rPr>
        <w:t>environmental impact</w:t>
      </w:r>
      <w:r w:rsidRPr="00942CD3">
        <w:rPr>
          <w:color w:val="000000" w:themeColor="text1"/>
          <w:u w:val="single"/>
        </w:rPr>
        <w:t>. Between 1990 and 2012</w:t>
      </w:r>
      <w:r w:rsidRPr="00942CD3">
        <w:rPr>
          <w:color w:val="000000" w:themeColor="text1"/>
        </w:rPr>
        <w:t xml:space="preserve">, for example, </w:t>
      </w:r>
      <w:r w:rsidRPr="00942CD3">
        <w:rPr>
          <w:color w:val="000000" w:themeColor="text1"/>
          <w:u w:val="single"/>
        </w:rPr>
        <w:t xml:space="preserve">China's </w:t>
      </w:r>
      <w:r w:rsidRPr="001C72A9">
        <w:rPr>
          <w:b/>
          <w:color w:val="000000" w:themeColor="text1"/>
          <w:highlight w:val="green"/>
          <w:u w:val="single"/>
        </w:rPr>
        <w:t>GDP rose 20-fold</w:t>
      </w:r>
      <w:r w:rsidRPr="001C72A9">
        <w:rPr>
          <w:color w:val="000000" w:themeColor="text1"/>
          <w:highlight w:val="green"/>
          <w:u w:val="single"/>
        </w:rPr>
        <w:t xml:space="preserve"> while</w:t>
      </w:r>
      <w:r w:rsidRPr="00942CD3">
        <w:rPr>
          <w:color w:val="000000" w:themeColor="text1"/>
          <w:u w:val="single"/>
        </w:rPr>
        <w:t xml:space="preserve"> its </w:t>
      </w:r>
      <w:r w:rsidRPr="001C72A9">
        <w:rPr>
          <w:color w:val="000000" w:themeColor="text1"/>
          <w:highlight w:val="green"/>
          <w:u w:val="single"/>
        </w:rPr>
        <w:t>energy</w:t>
      </w:r>
      <w:r w:rsidRPr="00942CD3">
        <w:rPr>
          <w:color w:val="000000" w:themeColor="text1"/>
        </w:rPr>
        <w:t xml:space="preserve"> use </w:t>
      </w:r>
      <w:r w:rsidRPr="001C72A9">
        <w:rPr>
          <w:color w:val="000000" w:themeColor="text1"/>
          <w:highlight w:val="green"/>
          <w:u w:val="single"/>
        </w:rPr>
        <w:t>increased by</w:t>
      </w:r>
      <w:r w:rsidRPr="00942CD3">
        <w:rPr>
          <w:color w:val="000000" w:themeColor="text1"/>
        </w:rPr>
        <w:t xml:space="preserve"> a factor of </w:t>
      </w:r>
      <w:r w:rsidRPr="001C72A9">
        <w:rPr>
          <w:color w:val="000000" w:themeColor="text1"/>
          <w:highlight w:val="green"/>
          <w:u w:val="single"/>
        </w:rPr>
        <w:t>four and</w:t>
      </w:r>
      <w:r w:rsidRPr="00942CD3">
        <w:rPr>
          <w:color w:val="000000" w:themeColor="text1"/>
        </w:rPr>
        <w:t xml:space="preserve"> its </w:t>
      </w:r>
      <w:r w:rsidRPr="00942CD3">
        <w:rPr>
          <w:color w:val="000000" w:themeColor="text1"/>
          <w:u w:val="single"/>
        </w:rPr>
        <w:t xml:space="preserve">material </w:t>
      </w:r>
      <w:r w:rsidRPr="001C72A9">
        <w:rPr>
          <w:color w:val="000000" w:themeColor="text1"/>
          <w:highlight w:val="green"/>
          <w:u w:val="single"/>
        </w:rPr>
        <w:t>use by</w:t>
      </w:r>
      <w:r w:rsidRPr="00942CD3">
        <w:rPr>
          <w:color w:val="000000" w:themeColor="text1"/>
        </w:rPr>
        <w:t xml:space="preserve"> a factor of </w:t>
      </w:r>
      <w:r w:rsidRPr="001C72A9">
        <w:rPr>
          <w:color w:val="000000" w:themeColor="text1"/>
          <w:highlight w:val="green"/>
          <w:u w:val="single"/>
        </w:rPr>
        <w:t>five</w:t>
      </w:r>
      <w:r w:rsidRPr="00942CD3">
        <w:rPr>
          <w:color w:val="000000" w:themeColor="text1"/>
        </w:rPr>
        <w:t xml:space="preserve">. </w:t>
      </w:r>
      <w:proofErr w:type="gramStart"/>
      <w:r w:rsidRPr="00942CD3">
        <w:rPr>
          <w:color w:val="000000" w:themeColor="text1"/>
        </w:rPr>
        <w:t>Basically</w:t>
      </w:r>
      <w:proofErr w:type="gramEnd"/>
      <w:r w:rsidRPr="00942CD3">
        <w:rPr>
          <w:color w:val="000000" w:themeColor="text1"/>
        </w:rPr>
        <w:t xml:space="preserve"> </w:t>
      </w:r>
      <w:r w:rsidRPr="001C72A9">
        <w:rPr>
          <w:color w:val="000000" w:themeColor="text1"/>
          <w:highlight w:val="green"/>
          <w:u w:val="single"/>
        </w:rPr>
        <w:t>this</w:t>
      </w:r>
      <w:r w:rsidRPr="00942CD3">
        <w:rPr>
          <w:color w:val="000000" w:themeColor="text1"/>
          <w:u w:val="single"/>
        </w:rPr>
        <w:t xml:space="preserve"> entails increases in efficiency that result in using fewer resources to produce more value. Absolute decoupling is</w:t>
      </w:r>
      <w:r w:rsidRPr="00942CD3">
        <w:rPr>
          <w:color w:val="000000" w:themeColor="text1"/>
        </w:rPr>
        <w:t xml:space="preserve"> what happens </w:t>
      </w:r>
      <w:r w:rsidRPr="00942CD3">
        <w:rPr>
          <w:color w:val="000000" w:themeColor="text1"/>
          <w:u w:val="single"/>
        </w:rPr>
        <w:t>when continued</w:t>
      </w:r>
      <w:r w:rsidRPr="00942CD3">
        <w:rPr>
          <w:color w:val="000000" w:themeColor="text1"/>
        </w:rPr>
        <w:t xml:space="preserve"> economic </w:t>
      </w:r>
      <w:r w:rsidRPr="00942CD3">
        <w:rPr>
          <w:color w:val="000000" w:themeColor="text1"/>
          <w:u w:val="single"/>
        </w:rPr>
        <w:t>growth</w:t>
      </w:r>
      <w:r w:rsidRPr="00942CD3">
        <w:rPr>
          <w:color w:val="000000" w:themeColor="text1"/>
        </w:rPr>
        <w:t xml:space="preserve"> </w:t>
      </w:r>
      <w:proofErr w:type="gramStart"/>
      <w:r w:rsidRPr="00942CD3">
        <w:rPr>
          <w:color w:val="000000" w:themeColor="text1"/>
        </w:rPr>
        <w:t xml:space="preserve">actually </w:t>
      </w:r>
      <w:r w:rsidRPr="001C72A9">
        <w:rPr>
          <w:b/>
          <w:color w:val="000000" w:themeColor="text1"/>
          <w:highlight w:val="green"/>
          <w:u w:val="single"/>
        </w:rPr>
        <w:t>lessens</w:t>
      </w:r>
      <w:proofErr w:type="gramEnd"/>
      <w:r w:rsidRPr="001C72A9">
        <w:rPr>
          <w:b/>
          <w:color w:val="000000" w:themeColor="text1"/>
          <w:highlight w:val="green"/>
          <w:u w:val="single"/>
        </w:rPr>
        <w:t xml:space="preserve"> resource use</w:t>
      </w:r>
      <w:r w:rsidRPr="00942CD3">
        <w:rPr>
          <w:color w:val="000000" w:themeColor="text1"/>
        </w:rPr>
        <w:t xml:space="preserve"> and impacts on the natural environment, that is, creating more value while using less stuff. Essentially humanity becomes richer while withdrawing from nature. </w:t>
      </w:r>
      <w:r w:rsidRPr="00942CD3">
        <w:rPr>
          <w:color w:val="000000" w:themeColor="text1"/>
          <w:u w:val="single"/>
        </w:rPr>
        <w:t>To demonstrate</w:t>
      </w:r>
      <w:r w:rsidRPr="00942CD3">
        <w:rPr>
          <w:color w:val="000000" w:themeColor="text1"/>
        </w:rPr>
        <w:t xml:space="preserve"> that continued economic growth </w:t>
      </w:r>
      <w:r w:rsidRPr="00942CD3">
        <w:rPr>
          <w:color w:val="000000" w:themeColor="text1"/>
          <w:u w:val="single"/>
        </w:rPr>
        <w:t>is unsustainable, the authors recycle the</w:t>
      </w:r>
      <w:r w:rsidRPr="00942CD3">
        <w:rPr>
          <w:color w:val="000000" w:themeColor="text1"/>
        </w:rPr>
        <w:t xml:space="preserve"> hoary I=PAT </w:t>
      </w:r>
      <w:r w:rsidRPr="00942CD3">
        <w:rPr>
          <w:color w:val="000000" w:themeColor="text1"/>
          <w:u w:val="single"/>
        </w:rPr>
        <w:t>model devised in 1972</w:t>
      </w:r>
      <w:r w:rsidRPr="00942CD3">
        <w:rPr>
          <w:color w:val="000000" w:themeColor="text1"/>
        </w:rPr>
        <w:t xml:space="preserve"> by the Stanford entomologist and population alarmist Paul Ehrlich and the Harvard environmental policy professor (and chief Obama science adviser) John </w:t>
      </w:r>
      <w:proofErr w:type="spellStart"/>
      <w:r w:rsidRPr="00942CD3">
        <w:rPr>
          <w:color w:val="000000" w:themeColor="text1"/>
        </w:rPr>
        <w:t>Holdren</w:t>
      </w:r>
      <w:proofErr w:type="spellEnd"/>
      <w:r w:rsidRPr="00942CD3">
        <w:rPr>
          <w:color w:val="000000" w:themeColor="text1"/>
        </w:rPr>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942CD3">
        <w:rPr>
          <w:color w:val="000000" w:themeColor="text1"/>
        </w:rPr>
        <w:t>then</w:t>
      </w:r>
      <w:proofErr w:type="spellEnd"/>
      <w:r w:rsidRPr="00942CD3">
        <w:rPr>
          <w:color w:val="000000" w:themeColor="text1"/>
        </w:rPr>
        <w:t xml:space="preserve"> resource use and emissions will decline over time, which would result in greater wealth creation with ever lessening resource consumption and environmental spillovers. Once they've set up </w:t>
      </w:r>
      <w:proofErr w:type="gramStart"/>
      <w:r w:rsidRPr="00942CD3">
        <w:rPr>
          <w:color w:val="000000" w:themeColor="text1"/>
        </w:rPr>
        <w:t>their</w:t>
      </w:r>
      <w:proofErr w:type="gramEnd"/>
      <w:r w:rsidRPr="00942CD3">
        <w:rPr>
          <w:color w:val="000000" w:themeColor="text1"/>
        </w:rPr>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942CD3">
        <w:rPr>
          <w:color w:val="000000" w:themeColor="text1"/>
          <w:u w:val="single"/>
        </w:rPr>
        <w:t>They</w:t>
      </w:r>
      <w:r w:rsidRPr="00942CD3">
        <w:rPr>
          <w:color w:val="000000" w:themeColor="text1"/>
        </w:rPr>
        <w:t xml:space="preserve"> also </w:t>
      </w:r>
      <w:r w:rsidRPr="00942CD3">
        <w:rPr>
          <w:color w:val="000000" w:themeColor="text1"/>
          <w:u w:val="single"/>
        </w:rPr>
        <w:t>cite</w:t>
      </w:r>
      <w:r w:rsidRPr="00942CD3">
        <w:rPr>
          <w:color w:val="000000" w:themeColor="text1"/>
        </w:rPr>
        <w:t xml:space="preserve"> "the </w:t>
      </w:r>
      <w:r w:rsidRPr="00942CD3">
        <w:rPr>
          <w:color w:val="000000" w:themeColor="text1"/>
          <w:u w:val="single"/>
        </w:rPr>
        <w:t>upper limits to energy and</w:t>
      </w:r>
      <w:r w:rsidRPr="00942CD3">
        <w:rPr>
          <w:color w:val="000000" w:themeColor="text1"/>
        </w:rPr>
        <w:t xml:space="preserve"> material </w:t>
      </w:r>
      <w:r w:rsidRPr="00942CD3">
        <w:rPr>
          <w:color w:val="000000" w:themeColor="text1"/>
          <w:u w:val="single"/>
        </w:rPr>
        <w:t>efficiencies</w:t>
      </w:r>
      <w:r w:rsidRPr="00942CD3">
        <w:rPr>
          <w:color w:val="000000" w:themeColor="text1"/>
        </w:rPr>
        <w:t xml:space="preserve"> govern minimum resource throughput </w:t>
      </w:r>
      <w:r w:rsidRPr="00942CD3">
        <w:rPr>
          <w:color w:val="000000" w:themeColor="text1"/>
          <w:u w:val="single"/>
        </w:rPr>
        <w:t>required for economic production</w:t>
      </w:r>
      <w:r w:rsidRPr="00942CD3">
        <w:rPr>
          <w:color w:val="000000" w:themeColor="text1"/>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942CD3">
        <w:rPr>
          <w:color w:val="000000" w:themeColor="text1"/>
          <w:u w:val="single"/>
        </w:rPr>
        <w:t xml:space="preserve">They </w:t>
      </w:r>
      <w:r w:rsidRPr="00942CD3">
        <w:rPr>
          <w:b/>
          <w:color w:val="000000" w:themeColor="text1"/>
          <w:u w:val="single"/>
        </w:rPr>
        <w:t>crank the notion</w:t>
      </w:r>
      <w:r w:rsidRPr="00942CD3">
        <w:rPr>
          <w:color w:val="000000" w:themeColor="text1"/>
          <w:u w:val="single"/>
        </w:rPr>
        <w:t xml:space="preserve"> that there are</w:t>
      </w:r>
      <w:r w:rsidRPr="00942CD3">
        <w:rPr>
          <w:color w:val="000000" w:themeColor="text1"/>
        </w:rPr>
        <w:t xml:space="preserve"> </w:t>
      </w:r>
      <w:proofErr w:type="spellStart"/>
      <w:r w:rsidRPr="00942CD3">
        <w:rPr>
          <w:color w:val="000000" w:themeColor="text1"/>
        </w:rPr>
        <w:t>nonsubstitutable</w:t>
      </w:r>
      <w:proofErr w:type="spellEnd"/>
      <w:r w:rsidRPr="00942CD3">
        <w:rPr>
          <w:color w:val="000000" w:themeColor="text1"/>
        </w:rPr>
        <w:t xml:space="preserve"> </w:t>
      </w:r>
      <w:r w:rsidRPr="00942CD3">
        <w:rPr>
          <w:color w:val="000000" w:themeColor="text1"/>
          <w:u w:val="single"/>
        </w:rPr>
        <w:t>physical limits o</w:t>
      </w:r>
      <w:r w:rsidRPr="00942CD3">
        <w:rPr>
          <w:color w:val="000000" w:themeColor="text1"/>
        </w:rPr>
        <w:t xml:space="preserve">n material and energy </w:t>
      </w:r>
      <w:r w:rsidRPr="00942CD3">
        <w:rPr>
          <w:color w:val="000000" w:themeColor="text1"/>
          <w:u w:val="single"/>
        </w:rPr>
        <w:t>resources</w:t>
      </w:r>
      <w:r w:rsidRPr="00942CD3">
        <w:rPr>
          <w:color w:val="000000" w:themeColor="text1"/>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942CD3">
        <w:rPr>
          <w:b/>
          <w:color w:val="000000" w:themeColor="text1"/>
          <w:u w:val="single"/>
        </w:rPr>
        <w:t>Malthus wins again!</w:t>
      </w:r>
      <w:r w:rsidRPr="00942CD3">
        <w:rPr>
          <w:color w:val="000000" w:themeColor="text1"/>
          <w:u w:val="single"/>
        </w:rPr>
        <w:t xml:space="preserve"> Or does he? GDP growth</w:t>
      </w:r>
      <w:r w:rsidRPr="00942CD3">
        <w:rPr>
          <w:color w:val="000000" w:themeColor="text1"/>
        </w:rPr>
        <w:t>—increases in the monetary value of all finished goods and services—</w:t>
      </w:r>
      <w:r w:rsidRPr="00942CD3">
        <w:rPr>
          <w:color w:val="000000" w:themeColor="text1"/>
          <w:u w:val="single"/>
        </w:rPr>
        <w:t>is a crude measure for</w:t>
      </w:r>
      <w:r w:rsidRPr="00942CD3">
        <w:rPr>
          <w:color w:val="000000" w:themeColor="text1"/>
        </w:rPr>
        <w:t xml:space="preserve"> improvements in </w:t>
      </w:r>
      <w:r w:rsidRPr="00942CD3">
        <w:rPr>
          <w:color w:val="000000" w:themeColor="text1"/>
          <w:u w:val="single"/>
        </w:rPr>
        <w:t>human well-being</w:t>
      </w:r>
      <w:r w:rsidRPr="00942CD3">
        <w:rPr>
          <w:color w:val="000000" w:themeColor="text1"/>
        </w:rPr>
        <w:t xml:space="preserve">. Nevertheless, </w:t>
      </w:r>
      <w:r w:rsidRPr="001C72A9">
        <w:rPr>
          <w:color w:val="000000" w:themeColor="text1"/>
          <w:highlight w:val="green"/>
          <w:u w:val="single"/>
        </w:rPr>
        <w:t>rising incomes</w:t>
      </w:r>
      <w:r w:rsidRPr="00942CD3">
        <w:rPr>
          <w:color w:val="000000" w:themeColor="text1"/>
        </w:rPr>
        <w:t xml:space="preserve"> (GDP per capita) </w:t>
      </w:r>
      <w:r w:rsidRPr="001C72A9">
        <w:rPr>
          <w:color w:val="000000" w:themeColor="text1"/>
          <w:highlight w:val="green"/>
          <w:u w:val="single"/>
        </w:rPr>
        <w:t>correlate with</w:t>
      </w:r>
      <w:r w:rsidRPr="00942CD3">
        <w:rPr>
          <w:color w:val="000000" w:themeColor="text1"/>
        </w:rPr>
        <w:t xml:space="preserve"> lots of good things that nearly everybody wants, including access to more and better </w:t>
      </w:r>
      <w:r w:rsidRPr="001C72A9">
        <w:rPr>
          <w:b/>
          <w:color w:val="000000" w:themeColor="text1"/>
          <w:highlight w:val="green"/>
          <w:u w:val="single"/>
        </w:rPr>
        <w:t>food</w:t>
      </w:r>
      <w:r w:rsidRPr="00942CD3">
        <w:rPr>
          <w:color w:val="000000" w:themeColor="text1"/>
          <w:u w:val="single"/>
        </w:rPr>
        <w:t xml:space="preserve">, longer and </w:t>
      </w:r>
      <w:r w:rsidRPr="001C72A9">
        <w:rPr>
          <w:b/>
          <w:color w:val="000000" w:themeColor="text1"/>
          <w:highlight w:val="green"/>
          <w:u w:val="single"/>
        </w:rPr>
        <w:t>healthier lives</w:t>
      </w:r>
      <w:r w:rsidRPr="00942CD3">
        <w:rPr>
          <w:color w:val="000000" w:themeColor="text1"/>
        </w:rPr>
        <w:t xml:space="preserve">, more </w:t>
      </w:r>
      <w:r w:rsidRPr="00942CD3">
        <w:rPr>
          <w:color w:val="000000" w:themeColor="text1"/>
          <w:u w:val="single"/>
        </w:rPr>
        <w:t xml:space="preserve">educational </w:t>
      </w:r>
      <w:r w:rsidRPr="001C72A9">
        <w:rPr>
          <w:b/>
          <w:color w:val="000000" w:themeColor="text1"/>
          <w:highlight w:val="green"/>
          <w:u w:val="single"/>
        </w:rPr>
        <w:t>opportunities</w:t>
      </w:r>
      <w:r w:rsidRPr="001C72A9">
        <w:rPr>
          <w:color w:val="000000" w:themeColor="text1"/>
          <w:highlight w:val="green"/>
          <w:u w:val="single"/>
        </w:rPr>
        <w:t>, and</w:t>
      </w:r>
      <w:r w:rsidRPr="00942CD3">
        <w:rPr>
          <w:color w:val="000000" w:themeColor="text1"/>
          <w:u w:val="single"/>
        </w:rPr>
        <w:t xml:space="preserve"> greater </w:t>
      </w:r>
      <w:r w:rsidRPr="001C72A9">
        <w:rPr>
          <w:color w:val="000000" w:themeColor="text1"/>
          <w:highlight w:val="green"/>
          <w:u w:val="single"/>
        </w:rPr>
        <w:t>scope</w:t>
      </w:r>
      <w:r w:rsidRPr="00942CD3">
        <w:rPr>
          <w:color w:val="000000" w:themeColor="text1"/>
        </w:rPr>
        <w:t xml:space="preserve"> for life choices. Ward and his colleagues are clearly right that there is only so much physical stuff on the Earth, but even they know that </w:t>
      </w:r>
      <w:r w:rsidRPr="00942CD3">
        <w:rPr>
          <w:color w:val="000000" w:themeColor="text1"/>
          <w:u w:val="single"/>
        </w:rPr>
        <w:t>wealth is not created</w:t>
      </w:r>
      <w:r w:rsidRPr="00942CD3">
        <w:rPr>
          <w:color w:val="000000" w:themeColor="text1"/>
        </w:rPr>
        <w:t xml:space="preserve"> simply </w:t>
      </w:r>
      <w:r w:rsidRPr="00942CD3">
        <w:rPr>
          <w:color w:val="000000" w:themeColor="text1"/>
          <w:u w:val="single"/>
        </w:rPr>
        <w:t>by using more stuff. Where they go wrong</w:t>
      </w:r>
      <w:r w:rsidRPr="00942CD3">
        <w:rPr>
          <w:color w:val="000000" w:themeColor="text1"/>
        </w:rPr>
        <w:t xml:space="preserve"> (as so many Malthusians do) </w:t>
      </w:r>
      <w:r w:rsidRPr="00942CD3">
        <w:rPr>
          <w:color w:val="000000" w:themeColor="text1"/>
          <w:u w:val="single"/>
        </w:rPr>
        <w:t>is</w:t>
      </w:r>
      <w:r w:rsidRPr="00942CD3">
        <w:rPr>
          <w:color w:val="000000" w:themeColor="text1"/>
        </w:rPr>
        <w:t xml:space="preserve"> by implicitly </w:t>
      </w:r>
      <w:r w:rsidRPr="00942CD3">
        <w:rPr>
          <w:color w:val="000000" w:themeColor="text1"/>
          <w:u w:val="single"/>
        </w:rPr>
        <w:t>assuming that there are limits to</w:t>
      </w:r>
      <w:r w:rsidRPr="00942CD3">
        <w:rPr>
          <w:color w:val="000000" w:themeColor="text1"/>
        </w:rPr>
        <w:t xml:space="preserve"> human </w:t>
      </w:r>
      <w:r w:rsidRPr="00942CD3">
        <w:rPr>
          <w:color w:val="000000" w:themeColor="text1"/>
          <w:u w:val="single"/>
        </w:rPr>
        <w:t>creativity</w:t>
      </w:r>
      <w:r w:rsidRPr="00942CD3">
        <w:rPr>
          <w:color w:val="000000" w:themeColor="text1"/>
        </w:rPr>
        <w:t xml:space="preserve">. Interestingly, </w:t>
      </w:r>
      <w:r w:rsidRPr="00942CD3">
        <w:rPr>
          <w:color w:val="000000" w:themeColor="text1"/>
          <w:u w:val="single"/>
        </w:rPr>
        <w:t>Ward and</w:t>
      </w:r>
      <w:r w:rsidRPr="00942CD3">
        <w:rPr>
          <w:color w:val="000000" w:themeColor="text1"/>
        </w:rPr>
        <w:t xml:space="preserve"> his </w:t>
      </w:r>
      <w:r w:rsidRPr="00942CD3">
        <w:rPr>
          <w:color w:val="000000" w:themeColor="text1"/>
          <w:u w:val="single"/>
        </w:rPr>
        <w:t>colleagues</w:t>
      </w:r>
      <w:r w:rsidRPr="00942CD3">
        <w:rPr>
          <w:color w:val="000000" w:themeColor="text1"/>
        </w:rPr>
        <w:t xml:space="preserve">, like Malthus before them, </w:t>
      </w:r>
      <w:r w:rsidRPr="00942CD3">
        <w:rPr>
          <w:color w:val="000000" w:themeColor="text1"/>
          <w:u w:val="single"/>
        </w:rPr>
        <w:t>focus on</w:t>
      </w:r>
      <w:r w:rsidRPr="00942CD3">
        <w:rPr>
          <w:color w:val="000000" w:themeColor="text1"/>
        </w:rPr>
        <w:t xml:space="preserve"> the </w:t>
      </w:r>
      <w:r w:rsidRPr="00942CD3">
        <w:rPr>
          <w:color w:val="000000" w:themeColor="text1"/>
          <w:u w:val="single"/>
        </w:rPr>
        <w:t xml:space="preserve">supposed limits to </w:t>
      </w:r>
      <w:r w:rsidRPr="00942CD3">
        <w:rPr>
          <w:b/>
          <w:color w:val="000000" w:themeColor="text1"/>
          <w:u w:val="single"/>
        </w:rPr>
        <w:t>agricultural productivity</w:t>
      </w:r>
      <w:r w:rsidRPr="00942CD3">
        <w:rPr>
          <w:color w:val="000000" w:themeColor="text1"/>
        </w:rPr>
        <w:t xml:space="preserve">. For example, </w:t>
      </w:r>
      <w:r w:rsidRPr="00942CD3">
        <w:rPr>
          <w:color w:val="000000" w:themeColor="text1"/>
          <w:u w:val="single"/>
        </w:rPr>
        <w:t>they cite</w:t>
      </w:r>
      <w:r w:rsidRPr="00942CD3">
        <w:rPr>
          <w:color w:val="000000" w:themeColor="text1"/>
        </w:rPr>
        <w:t xml:space="preserve"> the limits to photo</w:t>
      </w:r>
      <w:r w:rsidRPr="00942CD3">
        <w:rPr>
          <w:color w:val="000000" w:themeColor="text1"/>
          <w:u w:val="single"/>
        </w:rPr>
        <w:t>synthesis, which will limit the amount of food</w:t>
      </w:r>
      <w:r w:rsidRPr="00942CD3">
        <w:rPr>
          <w:color w:val="000000" w:themeColor="text1"/>
        </w:rPr>
        <w:t xml:space="preserve"> that humanity can produce. </w:t>
      </w:r>
      <w:r w:rsidRPr="00942CD3">
        <w:rPr>
          <w:color w:val="000000" w:themeColor="text1"/>
          <w:u w:val="single"/>
        </w:rPr>
        <w:t>But</w:t>
      </w:r>
      <w:r w:rsidRPr="00942CD3">
        <w:rPr>
          <w:color w:val="000000" w:themeColor="text1"/>
        </w:rPr>
        <w:t xml:space="preserve"> as they acknowledge, human </w:t>
      </w:r>
      <w:r w:rsidRPr="00942CD3">
        <w:rPr>
          <w:color w:val="000000" w:themeColor="text1"/>
          <w:u w:val="single"/>
        </w:rPr>
        <w:t>population may not</w:t>
      </w:r>
      <w:r w:rsidRPr="00942CD3">
        <w:rPr>
          <w:color w:val="000000" w:themeColor="text1"/>
        </w:rPr>
        <w:t xml:space="preserve"> continue to </w:t>
      </w:r>
      <w:r w:rsidRPr="00942CD3">
        <w:rPr>
          <w:color w:val="000000" w:themeColor="text1"/>
          <w:u w:val="single"/>
        </w:rPr>
        <w:t>increase</w:t>
      </w:r>
      <w:r w:rsidRPr="00942CD3">
        <w:rPr>
          <w:color w:val="000000" w:themeColor="text1"/>
        </w:rPr>
        <w:t xml:space="preserve">. In fact, </w:t>
      </w:r>
      <w:r w:rsidRPr="001C72A9">
        <w:rPr>
          <w:b/>
          <w:color w:val="000000" w:themeColor="text1"/>
          <w:highlight w:val="green"/>
          <w:u w:val="single"/>
        </w:rPr>
        <w:t>global fertility rates</w:t>
      </w:r>
      <w:r w:rsidRPr="001C72A9">
        <w:rPr>
          <w:color w:val="000000" w:themeColor="text1"/>
          <w:highlight w:val="green"/>
          <w:u w:val="single"/>
        </w:rPr>
        <w:t xml:space="preserve"> have been </w:t>
      </w:r>
      <w:r w:rsidRPr="001C72A9">
        <w:rPr>
          <w:b/>
          <w:color w:val="000000" w:themeColor="text1"/>
          <w:highlight w:val="green"/>
          <w:u w:val="single"/>
        </w:rPr>
        <w:t>decelerating</w:t>
      </w:r>
      <w:r w:rsidRPr="00942CD3">
        <w:rPr>
          <w:color w:val="000000" w:themeColor="text1"/>
          <w:u w:val="single"/>
        </w:rPr>
        <w:t xml:space="preserve"> for</w:t>
      </w:r>
      <w:r w:rsidRPr="00942CD3">
        <w:rPr>
          <w:color w:val="000000" w:themeColor="text1"/>
        </w:rPr>
        <w:t xml:space="preserve"> many </w:t>
      </w:r>
      <w:r w:rsidRPr="00942CD3">
        <w:rPr>
          <w:color w:val="000000" w:themeColor="text1"/>
          <w:u w:val="single"/>
        </w:rPr>
        <w:t>decades</w:t>
      </w:r>
      <w:r w:rsidRPr="00942CD3">
        <w:rPr>
          <w:color w:val="000000" w:themeColor="text1"/>
        </w:rPr>
        <w:t xml:space="preserve"> now, </w:t>
      </w:r>
      <w:r w:rsidRPr="001C72A9">
        <w:rPr>
          <w:color w:val="000000" w:themeColor="text1"/>
          <w:highlight w:val="green"/>
          <w:u w:val="single"/>
        </w:rPr>
        <w:t>and</w:t>
      </w:r>
      <w:r w:rsidRPr="00942CD3">
        <w:rPr>
          <w:color w:val="000000" w:themeColor="text1"/>
        </w:rPr>
        <w:t xml:space="preserve"> demographer Wolfgang Lutz calculates that </w:t>
      </w:r>
      <w:r w:rsidRPr="00942CD3">
        <w:rPr>
          <w:color w:val="000000" w:themeColor="text1"/>
          <w:u w:val="single"/>
        </w:rPr>
        <w:t xml:space="preserve">world </w:t>
      </w:r>
      <w:r w:rsidRPr="001C72A9">
        <w:rPr>
          <w:color w:val="000000" w:themeColor="text1"/>
          <w:highlight w:val="green"/>
          <w:u w:val="single"/>
        </w:rPr>
        <w:t>population will peak</w:t>
      </w:r>
      <w:r w:rsidRPr="00942CD3">
        <w:rPr>
          <w:color w:val="000000" w:themeColor="text1"/>
          <w:u w:val="single"/>
        </w:rPr>
        <w:t xml:space="preserve"> after the middle of this century and</w:t>
      </w:r>
      <w:r w:rsidRPr="00942CD3">
        <w:rPr>
          <w:color w:val="000000" w:themeColor="text1"/>
        </w:rPr>
        <w:t xml:space="preserve"> begin </w:t>
      </w:r>
      <w:r w:rsidRPr="00942CD3">
        <w:rPr>
          <w:color w:val="000000" w:themeColor="text1"/>
          <w:u w:val="single"/>
        </w:rPr>
        <w:t>fall</w:t>
      </w:r>
      <w:r w:rsidRPr="00942CD3">
        <w:rPr>
          <w:color w:val="000000" w:themeColor="text1"/>
        </w:rPr>
        <w:t xml:space="preserve">ing. </w:t>
      </w:r>
      <w:r w:rsidRPr="00942CD3">
        <w:rPr>
          <w:color w:val="000000" w:themeColor="text1"/>
          <w:u w:val="single"/>
        </w:rPr>
        <w:t>Since the</w:t>
      </w:r>
      <w:r w:rsidRPr="00942CD3">
        <w:rPr>
          <w:color w:val="000000" w:themeColor="text1"/>
        </w:rPr>
        <w:t xml:space="preserve"> number of </w:t>
      </w:r>
      <w:r w:rsidRPr="00942CD3">
        <w:rPr>
          <w:color w:val="000000" w:themeColor="text1"/>
          <w:u w:val="single"/>
        </w:rPr>
        <w:t>mouths to feed will stabilize</w:t>
      </w:r>
      <w:r w:rsidRPr="00942CD3">
        <w:rPr>
          <w:color w:val="000000" w:themeColor="text1"/>
        </w:rPr>
        <w:t xml:space="preserve"> and people can eat only so much, </w:t>
      </w:r>
      <w:r w:rsidRPr="001C72A9">
        <w:rPr>
          <w:color w:val="000000" w:themeColor="text1"/>
          <w:highlight w:val="green"/>
          <w:u w:val="single"/>
        </w:rPr>
        <w:t>it is unlikely</w:t>
      </w:r>
      <w:r w:rsidRPr="00942CD3">
        <w:rPr>
          <w:color w:val="000000" w:themeColor="text1"/>
        </w:rPr>
        <w:t xml:space="preserve"> that the </w:t>
      </w:r>
      <w:r w:rsidRPr="001C72A9">
        <w:rPr>
          <w:b/>
          <w:color w:val="000000" w:themeColor="text1"/>
          <w:highlight w:val="green"/>
          <w:u w:val="single"/>
        </w:rPr>
        <w:t>biophysical limits</w:t>
      </w:r>
      <w:r w:rsidRPr="00942CD3">
        <w:rPr>
          <w:color w:val="000000" w:themeColor="text1"/>
          <w:u w:val="single"/>
        </w:rPr>
        <w:t xml:space="preserve"> of agriculture</w:t>
      </w:r>
      <w:r w:rsidRPr="00942CD3">
        <w:rPr>
          <w:color w:val="000000" w:themeColor="text1"/>
        </w:rPr>
        <w:t xml:space="preserve"> on Earth </w:t>
      </w:r>
      <w:r w:rsidRPr="001C72A9">
        <w:rPr>
          <w:color w:val="000000" w:themeColor="text1"/>
          <w:highlight w:val="green"/>
          <w:u w:val="single"/>
        </w:rPr>
        <w:t>will be exceeded</w:t>
      </w:r>
      <w:r w:rsidRPr="00942CD3">
        <w:rPr>
          <w:color w:val="000000" w:themeColor="text1"/>
        </w:rPr>
        <w:t xml:space="preserve">. But it gets even better. </w:t>
      </w:r>
      <w:r w:rsidRPr="00942CD3">
        <w:rPr>
          <w:color w:val="000000" w:themeColor="text1"/>
          <w:u w:val="single"/>
        </w:rPr>
        <w:t xml:space="preserve">Agricultural </w:t>
      </w:r>
      <w:r w:rsidRPr="001C72A9">
        <w:rPr>
          <w:b/>
          <w:color w:val="000000" w:themeColor="text1"/>
          <w:highlight w:val="green"/>
          <w:u w:val="single"/>
        </w:rPr>
        <w:t>productivity is improving</w:t>
      </w:r>
      <w:r w:rsidRPr="00942CD3">
        <w:rPr>
          <w:color w:val="000000" w:themeColor="text1"/>
        </w:rPr>
        <w:t xml:space="preserve">. Consider the biophysical limit on photosynthesis cited by the study. In fact, </w:t>
      </w:r>
      <w:r w:rsidRPr="00942CD3">
        <w:rPr>
          <w:color w:val="000000" w:themeColor="text1"/>
          <w:u w:val="single"/>
        </w:rPr>
        <w:t>researchers are</w:t>
      </w:r>
      <w:r w:rsidRPr="00942CD3">
        <w:rPr>
          <w:color w:val="000000" w:themeColor="text1"/>
        </w:rPr>
        <w:t xml:space="preserve"> already making progress on </w:t>
      </w:r>
      <w:r w:rsidRPr="00942CD3">
        <w:rPr>
          <w:color w:val="000000" w:themeColor="text1"/>
          <w:u w:val="single"/>
        </w:rPr>
        <w:t xml:space="preserve">installing </w:t>
      </w:r>
      <w:r w:rsidRPr="001C72A9">
        <w:rPr>
          <w:color w:val="000000" w:themeColor="text1"/>
          <w:highlight w:val="green"/>
          <w:u w:val="single"/>
        </w:rPr>
        <w:t>more efficient</w:t>
      </w:r>
      <w:r w:rsidRPr="00942CD3">
        <w:rPr>
          <w:color w:val="000000" w:themeColor="text1"/>
        </w:rPr>
        <w:t xml:space="preserve"> C-4 </w:t>
      </w:r>
      <w:r w:rsidRPr="001C72A9">
        <w:rPr>
          <w:color w:val="000000" w:themeColor="text1"/>
          <w:highlight w:val="green"/>
          <w:u w:val="single"/>
        </w:rPr>
        <w:t>photosynthesis</w:t>
      </w:r>
      <w:r w:rsidRPr="00942CD3">
        <w:rPr>
          <w:color w:val="000000" w:themeColor="text1"/>
          <w:u w:val="single"/>
        </w:rPr>
        <w:t xml:space="preserve"> into rice and wheat, which </w:t>
      </w:r>
      <w:r w:rsidRPr="001C72A9">
        <w:rPr>
          <w:color w:val="000000" w:themeColor="text1"/>
          <w:highlight w:val="green"/>
          <w:u w:val="single"/>
        </w:rPr>
        <w:t xml:space="preserve">would </w:t>
      </w:r>
      <w:r w:rsidRPr="001C72A9">
        <w:rPr>
          <w:b/>
          <w:color w:val="000000" w:themeColor="text1"/>
          <w:highlight w:val="green"/>
          <w:u w:val="single"/>
        </w:rPr>
        <w:t>boost yields by</w:t>
      </w:r>
      <w:r w:rsidRPr="00942CD3">
        <w:rPr>
          <w:color w:val="000000" w:themeColor="text1"/>
        </w:rPr>
        <w:t xml:space="preserve"> as much as </w:t>
      </w:r>
      <w:r w:rsidRPr="001C72A9">
        <w:rPr>
          <w:b/>
          <w:color w:val="000000" w:themeColor="text1"/>
          <w:highlight w:val="green"/>
          <w:u w:val="single"/>
        </w:rPr>
        <w:t>50 percent</w:t>
      </w:r>
      <w:r w:rsidRPr="00942CD3">
        <w:rPr>
          <w:color w:val="000000" w:themeColor="text1"/>
        </w:rPr>
        <w:t xml:space="preserve">. British </w:t>
      </w:r>
      <w:r w:rsidRPr="00942CD3">
        <w:rPr>
          <w:color w:val="000000" w:themeColor="text1"/>
          <w:u w:val="single"/>
        </w:rPr>
        <w:t>researchers</w:t>
      </w:r>
      <w:r w:rsidRPr="00942CD3">
        <w:rPr>
          <w:color w:val="000000" w:themeColor="text1"/>
        </w:rPr>
        <w:t xml:space="preserve"> just announced that they had </w:t>
      </w:r>
      <w:r w:rsidRPr="00942CD3">
        <w:rPr>
          <w:color w:val="000000" w:themeColor="text1"/>
          <w:u w:val="single"/>
        </w:rPr>
        <w:t>figured out how to boost</w:t>
      </w:r>
      <w:r w:rsidRPr="00942CD3">
        <w:rPr>
          <w:color w:val="000000" w:themeColor="text1"/>
        </w:rPr>
        <w:t xml:space="preserve"> photosynthetic </w:t>
      </w:r>
      <w:r w:rsidRPr="00942CD3">
        <w:rPr>
          <w:color w:val="000000" w:themeColor="text1"/>
          <w:u w:val="single"/>
        </w:rPr>
        <w:t>efficiency to create</w:t>
      </w:r>
      <w:r w:rsidRPr="00942CD3">
        <w:rPr>
          <w:color w:val="000000" w:themeColor="text1"/>
        </w:rPr>
        <w:t xml:space="preserve"> a </w:t>
      </w:r>
      <w:r w:rsidRPr="00942CD3">
        <w:rPr>
          <w:color w:val="000000" w:themeColor="text1"/>
          <w:u w:val="single"/>
        </w:rPr>
        <w:t>super-wheat</w:t>
      </w:r>
      <w:r w:rsidRPr="00942CD3">
        <w:rPr>
          <w:color w:val="000000" w:themeColor="text1"/>
        </w:rPr>
        <w:t xml:space="preserve"> would increase </w:t>
      </w:r>
      <w:r w:rsidRPr="00942CD3">
        <w:rPr>
          <w:color w:val="000000" w:themeColor="text1"/>
          <w:u w:val="single"/>
        </w:rPr>
        <w:t>yields by 20 percent</w:t>
      </w:r>
      <w:r w:rsidRPr="00942CD3">
        <w:rPr>
          <w:color w:val="000000" w:themeColor="text1"/>
        </w:rPr>
        <w:t xml:space="preserve">. In a 2015 article for the Breakthrough Journal, "The Return of Nature: How Technology Liberates the Environment," Jesse H. </w:t>
      </w:r>
      <w:proofErr w:type="spellStart"/>
      <w:r w:rsidRPr="00942CD3">
        <w:rPr>
          <w:color w:val="000000" w:themeColor="text1"/>
        </w:rPr>
        <w:t>Ausubel</w:t>
      </w:r>
      <w:proofErr w:type="spellEnd"/>
      <w:r w:rsidRPr="00942CD3">
        <w:rPr>
          <w:color w:val="000000" w:themeColor="text1"/>
        </w:rPr>
        <w:t xml:space="preserve"> of Rockefeller University reviews how </w:t>
      </w:r>
      <w:r w:rsidRPr="001C72A9">
        <w:rPr>
          <w:color w:val="000000" w:themeColor="text1"/>
          <w:highlight w:val="green"/>
          <w:u w:val="single"/>
        </w:rPr>
        <w:t>humanity is</w:t>
      </w:r>
      <w:r w:rsidRPr="00942CD3">
        <w:rPr>
          <w:color w:val="000000" w:themeColor="text1"/>
          <w:u w:val="single"/>
        </w:rPr>
        <w:t xml:space="preserve"> </w:t>
      </w:r>
      <w:r w:rsidRPr="00942CD3">
        <w:rPr>
          <w:b/>
          <w:color w:val="000000" w:themeColor="text1"/>
          <w:u w:val="single"/>
        </w:rPr>
        <w:t xml:space="preserve">already </w:t>
      </w:r>
      <w:r w:rsidRPr="001C72A9">
        <w:rPr>
          <w:b/>
          <w:color w:val="000000" w:themeColor="text1"/>
          <w:highlight w:val="green"/>
          <w:u w:val="single"/>
        </w:rPr>
        <w:t>decoupling</w:t>
      </w:r>
      <w:r w:rsidRPr="00942CD3">
        <w:rPr>
          <w:color w:val="000000" w:themeColor="text1"/>
        </w:rPr>
        <w:t xml:space="preserve"> in many ways from the natural world. "A series of '</w:t>
      </w:r>
      <w:proofErr w:type="spellStart"/>
      <w:r w:rsidRPr="00942CD3">
        <w:rPr>
          <w:color w:val="000000" w:themeColor="text1"/>
        </w:rPr>
        <w:t>decouplings</w:t>
      </w:r>
      <w:proofErr w:type="spellEnd"/>
      <w:r w:rsidRPr="00942CD3">
        <w:rPr>
          <w:color w:val="000000" w:themeColor="text1"/>
        </w:rPr>
        <w:t xml:space="preserve">' is occurring, so that </w:t>
      </w:r>
      <w:r w:rsidRPr="00942CD3">
        <w:rPr>
          <w:color w:val="000000" w:themeColor="text1"/>
          <w:u w:val="single"/>
        </w:rPr>
        <w:t>our economy no longer advances</w:t>
      </w:r>
      <w:r w:rsidRPr="00942CD3">
        <w:rPr>
          <w:color w:val="000000" w:themeColor="text1"/>
        </w:rPr>
        <w:t xml:space="preserve"> in tandem with </w:t>
      </w:r>
      <w:r w:rsidRPr="00942CD3">
        <w:rPr>
          <w:color w:val="000000" w:themeColor="text1"/>
          <w:u w:val="single"/>
        </w:rPr>
        <w:t>exploitation of land, forests</w:t>
      </w:r>
      <w:r w:rsidRPr="00942CD3">
        <w:rPr>
          <w:color w:val="000000" w:themeColor="text1"/>
        </w:rPr>
        <w:t xml:space="preserve">, water, </w:t>
      </w:r>
      <w:r w:rsidRPr="00942CD3">
        <w:rPr>
          <w:color w:val="000000" w:themeColor="text1"/>
          <w:u w:val="single"/>
        </w:rPr>
        <w:t>and minerals</w:t>
      </w:r>
      <w:r w:rsidRPr="00942CD3">
        <w:rPr>
          <w:color w:val="000000" w:themeColor="text1"/>
        </w:rPr>
        <w:t xml:space="preserve">," he writes. "American </w:t>
      </w:r>
      <w:r w:rsidRPr="00942CD3">
        <w:rPr>
          <w:color w:val="000000" w:themeColor="text1"/>
          <w:u w:val="single"/>
        </w:rPr>
        <w:t>use of</w:t>
      </w:r>
      <w:r w:rsidRPr="00942CD3">
        <w:rPr>
          <w:color w:val="000000" w:themeColor="text1"/>
        </w:rPr>
        <w:t xml:space="preserve"> almost </w:t>
      </w:r>
      <w:r w:rsidRPr="001C72A9">
        <w:rPr>
          <w:color w:val="000000" w:themeColor="text1"/>
          <w:highlight w:val="green"/>
          <w:u w:val="single"/>
        </w:rPr>
        <w:t>everything except information</w:t>
      </w:r>
      <w:r w:rsidRPr="00942CD3">
        <w:rPr>
          <w:color w:val="000000" w:themeColor="text1"/>
          <w:u w:val="single"/>
        </w:rPr>
        <w:t xml:space="preserve"> </w:t>
      </w:r>
      <w:r w:rsidRPr="00942CD3">
        <w:rPr>
          <w:b/>
          <w:color w:val="000000" w:themeColor="text1"/>
          <w:u w:val="single"/>
        </w:rPr>
        <w:t>seems to be peaking</w:t>
      </w:r>
      <w:r w:rsidRPr="00942CD3">
        <w:rPr>
          <w:color w:val="000000" w:themeColor="text1"/>
        </w:rPr>
        <w:t xml:space="preserve">." He notes that </w:t>
      </w:r>
      <w:r w:rsidRPr="00942CD3">
        <w:rPr>
          <w:color w:val="000000" w:themeColor="text1"/>
          <w:u w:val="single"/>
        </w:rPr>
        <w:t>agricultural applications of fertilizer</w:t>
      </w:r>
      <w:r w:rsidRPr="00942CD3">
        <w:rPr>
          <w:color w:val="000000" w:themeColor="text1"/>
        </w:rPr>
        <w:t xml:space="preserve"> and water in the U.S. </w:t>
      </w:r>
      <w:r w:rsidRPr="00942CD3">
        <w:rPr>
          <w:color w:val="000000" w:themeColor="text1"/>
          <w:szCs w:val="22"/>
          <w:u w:val="single"/>
        </w:rPr>
        <w:t>peaked in the</w:t>
      </w:r>
      <w:r w:rsidRPr="00942CD3">
        <w:rPr>
          <w:color w:val="000000" w:themeColor="text1"/>
          <w:u w:val="single"/>
        </w:rPr>
        <w:t xml:space="preserve"> 1980s while yields</w:t>
      </w:r>
      <w:r w:rsidRPr="00942CD3">
        <w:rPr>
          <w:color w:val="000000" w:themeColor="text1"/>
        </w:rPr>
        <w:t xml:space="preserve"> continued to </w:t>
      </w:r>
      <w:r w:rsidRPr="00942CD3">
        <w:rPr>
          <w:color w:val="000000" w:themeColor="text1"/>
          <w:u w:val="single"/>
        </w:rPr>
        <w:t>increase. Thanks to</w:t>
      </w:r>
      <w:r w:rsidRPr="00942CD3">
        <w:rPr>
          <w:color w:val="000000" w:themeColor="text1"/>
        </w:rPr>
        <w:t xml:space="preserve"> increasing agricultural </w:t>
      </w:r>
      <w:r w:rsidRPr="00942CD3">
        <w:rPr>
          <w:color w:val="000000" w:themeColor="text1"/>
          <w:u w:val="single"/>
        </w:rPr>
        <w:t xml:space="preserve">productivity, </w:t>
      </w:r>
      <w:r w:rsidRPr="001C72A9">
        <w:rPr>
          <w:color w:val="000000" w:themeColor="text1"/>
          <w:highlight w:val="green"/>
          <w:u w:val="single"/>
        </w:rPr>
        <w:t>humanity is</w:t>
      </w:r>
      <w:r w:rsidRPr="00942CD3">
        <w:rPr>
          <w:color w:val="000000" w:themeColor="text1"/>
        </w:rPr>
        <w:t xml:space="preserve"> already </w:t>
      </w:r>
      <w:r w:rsidRPr="001C72A9">
        <w:rPr>
          <w:color w:val="000000" w:themeColor="text1"/>
          <w:highlight w:val="green"/>
          <w:u w:val="single"/>
        </w:rPr>
        <w:t xml:space="preserve">at </w:t>
      </w:r>
      <w:r w:rsidRPr="001C72A9">
        <w:rPr>
          <w:b/>
          <w:color w:val="000000" w:themeColor="text1"/>
          <w:highlight w:val="green"/>
          <w:u w:val="single"/>
        </w:rPr>
        <w:t>"peak farmland"</w:t>
      </w:r>
      <w:r w:rsidRPr="001C72A9">
        <w:rPr>
          <w:color w:val="000000" w:themeColor="text1"/>
          <w:highlight w:val="green"/>
        </w:rPr>
        <w:t>;</w:t>
      </w:r>
      <w:r w:rsidRPr="00942CD3">
        <w:rPr>
          <w:color w:val="000000" w:themeColor="text1"/>
        </w:rPr>
        <w:t xml:space="preserve"> as a result, "</w:t>
      </w:r>
      <w:r w:rsidRPr="00942CD3">
        <w:rPr>
          <w:color w:val="000000" w:themeColor="text1"/>
          <w:u w:val="single"/>
        </w:rPr>
        <w:t>an area the size of India or</w:t>
      </w:r>
      <w:r w:rsidRPr="00942CD3">
        <w:rPr>
          <w:color w:val="000000" w:themeColor="text1"/>
        </w:rPr>
        <w:t xml:space="preserve"> of </w:t>
      </w:r>
      <w:r w:rsidRPr="00942CD3">
        <w:rPr>
          <w:color w:val="000000" w:themeColor="text1"/>
          <w:u w:val="single"/>
        </w:rPr>
        <w:t>the U</w:t>
      </w:r>
      <w:r w:rsidRPr="00942CD3">
        <w:rPr>
          <w:color w:val="000000" w:themeColor="text1"/>
        </w:rPr>
        <w:t xml:space="preserve">nited </w:t>
      </w:r>
      <w:r w:rsidRPr="00942CD3">
        <w:rPr>
          <w:color w:val="000000" w:themeColor="text1"/>
          <w:u w:val="single"/>
        </w:rPr>
        <w:t>S</w:t>
      </w:r>
      <w:r w:rsidRPr="00942CD3">
        <w:rPr>
          <w:color w:val="000000" w:themeColor="text1"/>
        </w:rPr>
        <w:t xml:space="preserve">tates </w:t>
      </w:r>
      <w:r w:rsidRPr="00942CD3">
        <w:rPr>
          <w:color w:val="000000" w:themeColor="text1"/>
          <w:u w:val="single"/>
        </w:rPr>
        <w:t>east of the Mississippi could be released</w:t>
      </w:r>
      <w:r w:rsidRPr="00942CD3">
        <w:rPr>
          <w:color w:val="000000" w:themeColor="text1"/>
        </w:rPr>
        <w:t xml:space="preserve"> globally </w:t>
      </w:r>
      <w:r w:rsidRPr="00942CD3">
        <w:rPr>
          <w:color w:val="000000" w:themeColor="text1"/>
          <w:u w:val="single"/>
        </w:rPr>
        <w:t>from agriculture</w:t>
      </w:r>
      <w:r w:rsidRPr="00942CD3">
        <w:rPr>
          <w:color w:val="000000" w:themeColor="text1"/>
        </w:rPr>
        <w:t xml:space="preserve"> over the next 50 years or so." Ward is worried about biophysical limits on water use. But as </w:t>
      </w:r>
      <w:proofErr w:type="spellStart"/>
      <w:r w:rsidRPr="00942CD3">
        <w:rPr>
          <w:color w:val="000000" w:themeColor="text1"/>
        </w:rPr>
        <w:t>Ausubel</w:t>
      </w:r>
      <w:proofErr w:type="spellEnd"/>
      <w:r w:rsidRPr="00942CD3">
        <w:rPr>
          <w:color w:val="000000" w:themeColor="text1"/>
        </w:rPr>
        <w:t xml:space="preserve"> notes, </w:t>
      </w:r>
      <w:r w:rsidRPr="00942CD3">
        <w:rPr>
          <w:color w:val="000000" w:themeColor="text1"/>
          <w:u w:val="single"/>
        </w:rPr>
        <w:t xml:space="preserve">U.S. </w:t>
      </w:r>
      <w:r w:rsidRPr="001C72A9">
        <w:rPr>
          <w:b/>
          <w:color w:val="000000" w:themeColor="text1"/>
          <w:highlight w:val="green"/>
          <w:u w:val="single"/>
        </w:rPr>
        <w:t>water use</w:t>
      </w:r>
      <w:r w:rsidRPr="00942CD3">
        <w:rPr>
          <w:b/>
          <w:color w:val="000000" w:themeColor="text1"/>
          <w:u w:val="single"/>
        </w:rPr>
        <w:t xml:space="preserve"> has </w:t>
      </w:r>
      <w:r w:rsidRPr="001C72A9">
        <w:rPr>
          <w:b/>
          <w:color w:val="000000" w:themeColor="text1"/>
          <w:highlight w:val="green"/>
          <w:u w:val="single"/>
        </w:rPr>
        <w:t>peaked</w:t>
      </w:r>
      <w:r w:rsidRPr="001C72A9">
        <w:rPr>
          <w:color w:val="000000" w:themeColor="text1"/>
          <w:highlight w:val="green"/>
          <w:u w:val="single"/>
        </w:rPr>
        <w:t xml:space="preserve"> and</w:t>
      </w:r>
      <w:r w:rsidRPr="00942CD3">
        <w:rPr>
          <w:color w:val="000000" w:themeColor="text1"/>
        </w:rPr>
        <w:t xml:space="preserve"> has </w:t>
      </w:r>
      <w:r w:rsidRPr="001C72A9">
        <w:rPr>
          <w:color w:val="000000" w:themeColor="text1"/>
          <w:highlight w:val="green"/>
          <w:u w:val="single"/>
        </w:rPr>
        <w:t xml:space="preserve">declined </w:t>
      </w:r>
      <w:r w:rsidRPr="001C72A9">
        <w:rPr>
          <w:b/>
          <w:color w:val="000000" w:themeColor="text1"/>
          <w:highlight w:val="green"/>
          <w:u w:val="single"/>
        </w:rPr>
        <w:t>below</w:t>
      </w:r>
      <w:r w:rsidRPr="00942CD3">
        <w:rPr>
          <w:b/>
          <w:color w:val="000000" w:themeColor="text1"/>
          <w:u w:val="single"/>
        </w:rPr>
        <w:t xml:space="preserve"> the level of </w:t>
      </w:r>
      <w:r w:rsidRPr="001C72A9">
        <w:rPr>
          <w:b/>
          <w:color w:val="000000" w:themeColor="text1"/>
          <w:highlight w:val="green"/>
          <w:u w:val="single"/>
        </w:rPr>
        <w:t>1970</w:t>
      </w:r>
      <w:r w:rsidRPr="00942CD3">
        <w:rPr>
          <w:color w:val="000000" w:themeColor="text1"/>
        </w:rPr>
        <w:t xml:space="preserve">. What about meat? </w:t>
      </w:r>
      <w:proofErr w:type="spellStart"/>
      <w:r w:rsidRPr="00942CD3">
        <w:rPr>
          <w:color w:val="000000" w:themeColor="text1"/>
        </w:rPr>
        <w:t>Ausubel</w:t>
      </w:r>
      <w:proofErr w:type="spellEnd"/>
      <w:r w:rsidRPr="00942CD3">
        <w:rPr>
          <w:color w:val="000000" w:themeColor="text1"/>
        </w:rPr>
        <w:t xml:space="preserve"> notes the </w:t>
      </w:r>
      <w:r w:rsidRPr="00942CD3">
        <w:rPr>
          <w:b/>
          <w:color w:val="000000" w:themeColor="text1"/>
          <w:u w:val="single"/>
        </w:rPr>
        <w:t>greater efficiency</w:t>
      </w:r>
      <w:r w:rsidRPr="00942CD3">
        <w:rPr>
          <w:color w:val="000000" w:themeColor="text1"/>
          <w:u w:val="single"/>
        </w:rPr>
        <w:t xml:space="preserve"> with</w:t>
      </w:r>
      <w:r w:rsidRPr="00942CD3">
        <w:rPr>
          <w:color w:val="000000" w:themeColor="text1"/>
        </w:rPr>
        <w:t xml:space="preserve"> which </w:t>
      </w:r>
      <w:r w:rsidRPr="00942CD3">
        <w:rPr>
          <w:color w:val="000000" w:themeColor="text1"/>
          <w:u w:val="single"/>
        </w:rPr>
        <w:t>chickens and</w:t>
      </w:r>
      <w:r w:rsidRPr="00942CD3">
        <w:rPr>
          <w:color w:val="000000" w:themeColor="text1"/>
        </w:rPr>
        <w:t xml:space="preserve"> cultivated </w:t>
      </w:r>
      <w:r w:rsidRPr="00942CD3">
        <w:rPr>
          <w:color w:val="000000" w:themeColor="text1"/>
          <w:u w:val="single"/>
        </w:rPr>
        <w:t>fish turn grains and plant matter into meat</w:t>
      </w:r>
      <w:r w:rsidRPr="00942CD3">
        <w:rPr>
          <w:color w:val="000000" w:themeColor="text1"/>
        </w:rPr>
        <w:t xml:space="preserve">. In any event, </w:t>
      </w:r>
      <w:r w:rsidRPr="00942CD3">
        <w:rPr>
          <w:color w:val="000000" w:themeColor="text1"/>
          <w:u w:val="single"/>
        </w:rPr>
        <w:t>the future of farming is not fields but factories. Innovators</w:t>
      </w:r>
      <w:r w:rsidRPr="00942CD3">
        <w:rPr>
          <w:color w:val="000000" w:themeColor="text1"/>
        </w:rPr>
        <w:t xml:space="preserve"> are already seeking to </w:t>
      </w:r>
      <w:r w:rsidRPr="00942CD3">
        <w:rPr>
          <w:color w:val="000000" w:themeColor="text1"/>
          <w:u w:val="single"/>
        </w:rPr>
        <w:t>replace the</w:t>
      </w:r>
      <w:r w:rsidRPr="00942CD3">
        <w:rPr>
          <w:color w:val="000000" w:themeColor="text1"/>
        </w:rPr>
        <w:t xml:space="preserve"> entire </w:t>
      </w:r>
      <w:r w:rsidRPr="00942CD3">
        <w:rPr>
          <w:color w:val="000000" w:themeColor="text1"/>
          <w:u w:val="single"/>
        </w:rPr>
        <w:t>dairy industry with</w:t>
      </w:r>
      <w:r w:rsidRPr="00942CD3">
        <w:rPr>
          <w:color w:val="000000" w:themeColor="text1"/>
        </w:rPr>
        <w:t xml:space="preserve"> milk, yogurt, and cheeses made by </w:t>
      </w:r>
      <w:r w:rsidRPr="00942CD3">
        <w:rPr>
          <w:color w:val="000000" w:themeColor="text1"/>
          <w:u w:val="single"/>
        </w:rPr>
        <w:t>genetically modified bacteria</w:t>
      </w:r>
      <w:r w:rsidRPr="00942CD3">
        <w:rPr>
          <w:color w:val="000000" w:themeColor="text1"/>
        </w:rPr>
        <w:t xml:space="preserve"> grown in tanks. </w:t>
      </w:r>
      <w:r w:rsidRPr="00942CD3">
        <w:rPr>
          <w:color w:val="000000" w:themeColor="text1"/>
          <w:u w:val="single"/>
        </w:rPr>
        <w:t>Others</w:t>
      </w:r>
      <w:r w:rsidRPr="00942CD3">
        <w:rPr>
          <w:color w:val="000000" w:themeColor="text1"/>
        </w:rPr>
        <w:t xml:space="preserve"> are figuring how to </w:t>
      </w:r>
      <w:r w:rsidRPr="00942CD3">
        <w:rPr>
          <w:color w:val="000000" w:themeColor="text1"/>
          <w:u w:val="single"/>
        </w:rPr>
        <w:t>culture meat</w:t>
      </w:r>
      <w:r w:rsidRPr="00942CD3">
        <w:rPr>
          <w:color w:val="000000" w:themeColor="text1"/>
        </w:rPr>
        <w:t xml:space="preserve"> in vat. </w:t>
      </w:r>
      <w:proofErr w:type="spellStart"/>
      <w:r w:rsidRPr="00942CD3">
        <w:rPr>
          <w:color w:val="000000" w:themeColor="text1"/>
        </w:rPr>
        <w:t>Ausubel</w:t>
      </w:r>
      <w:proofErr w:type="spellEnd"/>
      <w:r w:rsidRPr="00942CD3">
        <w:rPr>
          <w:color w:val="000000" w:themeColor="text1"/>
        </w:rPr>
        <w:t xml:space="preserve"> also notes that many </w:t>
      </w:r>
      <w:r w:rsidRPr="001C72A9">
        <w:rPr>
          <w:color w:val="000000" w:themeColor="text1"/>
          <w:highlight w:val="green"/>
          <w:u w:val="single"/>
        </w:rPr>
        <w:t>countries</w:t>
      </w:r>
      <w:r w:rsidRPr="00942CD3">
        <w:rPr>
          <w:color w:val="000000" w:themeColor="text1"/>
        </w:rPr>
        <w:t xml:space="preserve"> have already been through or </w:t>
      </w:r>
      <w:r w:rsidRPr="001C72A9">
        <w:rPr>
          <w:color w:val="000000" w:themeColor="text1"/>
          <w:highlight w:val="green"/>
          <w:u w:val="single"/>
        </w:rPr>
        <w:t>are about to enter</w:t>
      </w:r>
      <w:r w:rsidRPr="00942CD3">
        <w:rPr>
          <w:color w:val="000000" w:themeColor="text1"/>
          <w:u w:val="single"/>
        </w:rPr>
        <w:t xml:space="preserve"> the </w:t>
      </w:r>
      <w:r w:rsidRPr="001C72A9">
        <w:rPr>
          <w:color w:val="000000" w:themeColor="text1"/>
          <w:highlight w:val="green"/>
          <w:u w:val="single"/>
        </w:rPr>
        <w:t>"forest transition,"</w:t>
      </w:r>
      <w:r w:rsidRPr="00942CD3">
        <w:rPr>
          <w:color w:val="000000" w:themeColor="text1"/>
          <w:u w:val="single"/>
        </w:rPr>
        <w:t xml:space="preserve"> in which forests</w:t>
      </w:r>
      <w:r w:rsidRPr="00942CD3">
        <w:rPr>
          <w:color w:val="000000" w:themeColor="text1"/>
        </w:rPr>
        <w:t xml:space="preserve"> begin to </w:t>
      </w:r>
      <w:r w:rsidRPr="00942CD3">
        <w:rPr>
          <w:color w:val="000000" w:themeColor="text1"/>
          <w:u w:val="single"/>
        </w:rPr>
        <w:t>expand</w:t>
      </w:r>
      <w:r w:rsidRPr="00942CD3">
        <w:rPr>
          <w:color w:val="000000" w:themeColor="text1"/>
        </w:rPr>
        <w:t xml:space="preserve">. Roger </w:t>
      </w:r>
      <w:proofErr w:type="spellStart"/>
      <w:r w:rsidRPr="00942CD3">
        <w:rPr>
          <w:color w:val="000000" w:themeColor="text1"/>
        </w:rPr>
        <w:t>Sedjo</w:t>
      </w:r>
      <w:proofErr w:type="spellEnd"/>
      <w:r w:rsidRPr="00942CD3">
        <w:rPr>
          <w:color w:val="000000" w:themeColor="text1"/>
        </w:rPr>
        <w:t xml:space="preserve">, a forest economist at Resources of the Future, has projected that </w:t>
      </w:r>
      <w:r w:rsidRPr="00942CD3">
        <w:rPr>
          <w:color w:val="000000" w:themeColor="text1"/>
          <w:u w:val="single"/>
        </w:rPr>
        <w:t>by the middle of this century most</w:t>
      </w:r>
      <w:r w:rsidRPr="00942CD3">
        <w:rPr>
          <w:color w:val="000000" w:themeColor="text1"/>
        </w:rPr>
        <w:t xml:space="preserve"> of world's </w:t>
      </w:r>
      <w:r w:rsidRPr="001C72A9">
        <w:rPr>
          <w:b/>
          <w:color w:val="000000" w:themeColor="text1"/>
          <w:highlight w:val="green"/>
          <w:u w:val="single"/>
        </w:rPr>
        <w:t>industrial wood</w:t>
      </w:r>
      <w:r w:rsidRPr="001C72A9">
        <w:rPr>
          <w:color w:val="000000" w:themeColor="text1"/>
          <w:highlight w:val="green"/>
          <w:u w:val="single"/>
        </w:rPr>
        <w:t xml:space="preserve"> will be</w:t>
      </w:r>
      <w:r w:rsidRPr="00942CD3">
        <w:rPr>
          <w:color w:val="000000" w:themeColor="text1"/>
          <w:u w:val="single"/>
        </w:rPr>
        <w:t xml:space="preserve"> produced from planted forests covering</w:t>
      </w:r>
      <w:r w:rsidRPr="00942CD3">
        <w:rPr>
          <w:color w:val="000000" w:themeColor="text1"/>
        </w:rPr>
        <w:t xml:space="preserve"> a </w:t>
      </w:r>
      <w:r w:rsidRPr="00942CD3">
        <w:rPr>
          <w:color w:val="000000" w:themeColor="text1"/>
          <w:u w:val="single"/>
        </w:rPr>
        <w:t>remarkably small land</w:t>
      </w:r>
      <w:r w:rsidRPr="00942CD3">
        <w:rPr>
          <w:color w:val="000000" w:themeColor="text1"/>
        </w:rPr>
        <w:t xml:space="preserve"> area, perhaps </w:t>
      </w:r>
      <w:r w:rsidRPr="001C72A9">
        <w:rPr>
          <w:b/>
          <w:color w:val="000000" w:themeColor="text1"/>
          <w:highlight w:val="green"/>
          <w:u w:val="single"/>
        </w:rPr>
        <w:t>only 5 to 10 percent</w:t>
      </w:r>
      <w:r w:rsidRPr="001C72A9">
        <w:rPr>
          <w:color w:val="000000" w:themeColor="text1"/>
          <w:highlight w:val="green"/>
          <w:u w:val="single"/>
        </w:rPr>
        <w:t xml:space="preserve"> of</w:t>
      </w:r>
      <w:r w:rsidRPr="00942CD3">
        <w:rPr>
          <w:color w:val="000000" w:themeColor="text1"/>
        </w:rPr>
        <w:t xml:space="preserve"> the extent of </w:t>
      </w:r>
      <w:r w:rsidRPr="00942CD3">
        <w:rPr>
          <w:color w:val="000000" w:themeColor="text1"/>
          <w:u w:val="single"/>
        </w:rPr>
        <w:t xml:space="preserve">today's global </w:t>
      </w:r>
      <w:r w:rsidRPr="001C72A9">
        <w:rPr>
          <w:color w:val="000000" w:themeColor="text1"/>
          <w:szCs w:val="22"/>
          <w:highlight w:val="green"/>
          <w:u w:val="single"/>
        </w:rPr>
        <w:t>forest</w:t>
      </w:r>
      <w:r w:rsidRPr="00942CD3">
        <w:rPr>
          <w:color w:val="000000" w:themeColor="text1"/>
          <w:szCs w:val="22"/>
          <w:u w:val="single"/>
        </w:rPr>
        <w:t>. Shrinking</w:t>
      </w:r>
      <w:r w:rsidRPr="00942CD3">
        <w:rPr>
          <w:color w:val="000000" w:themeColor="text1"/>
          <w:u w:val="single"/>
        </w:rPr>
        <w:t xml:space="preserve"> farms</w:t>
      </w:r>
      <w:r w:rsidRPr="00942CD3">
        <w:rPr>
          <w:color w:val="000000" w:themeColor="text1"/>
        </w:rPr>
        <w:t xml:space="preserve"> and ranches </w:t>
      </w:r>
      <w:r w:rsidRPr="00942CD3">
        <w:rPr>
          <w:color w:val="000000" w:themeColor="text1"/>
          <w:u w:val="single"/>
        </w:rPr>
        <w:t>and expanding forests will</w:t>
      </w:r>
      <w:r w:rsidRPr="00942CD3">
        <w:rPr>
          <w:color w:val="000000" w:themeColor="text1"/>
        </w:rPr>
        <w:t xml:space="preserve"> do a lot toward </w:t>
      </w:r>
      <w:r w:rsidRPr="00942CD3">
        <w:rPr>
          <w:color w:val="000000" w:themeColor="text1"/>
          <w:u w:val="single"/>
        </w:rPr>
        <w:t>turn</w:t>
      </w:r>
      <w:r w:rsidRPr="00942CD3">
        <w:rPr>
          <w:color w:val="000000" w:themeColor="text1"/>
        </w:rPr>
        <w:t xml:space="preserve">ing </w:t>
      </w:r>
      <w:r w:rsidRPr="00942CD3">
        <w:rPr>
          <w:color w:val="000000" w:themeColor="text1"/>
          <w:u w:val="single"/>
        </w:rPr>
        <w:t>around</w:t>
      </w:r>
      <w:r w:rsidRPr="00942CD3">
        <w:rPr>
          <w:color w:val="000000" w:themeColor="text1"/>
        </w:rPr>
        <w:t xml:space="preserve"> the alarming global </w:t>
      </w:r>
      <w:r w:rsidRPr="00942CD3">
        <w:rPr>
          <w:color w:val="000000" w:themeColor="text1"/>
          <w:u w:val="single"/>
        </w:rPr>
        <w:t>reduction in wildlife</w:t>
      </w:r>
      <w:r w:rsidRPr="00942CD3">
        <w:rPr>
          <w:color w:val="000000" w:themeColor="text1"/>
        </w:rPr>
        <w:t xml:space="preserve">. How about </w:t>
      </w:r>
      <w:proofErr w:type="spellStart"/>
      <w:r w:rsidRPr="00942CD3">
        <w:rPr>
          <w:color w:val="000000" w:themeColor="text1"/>
        </w:rPr>
        <w:lastRenderedPageBreak/>
        <w:t>unsubstitutable</w:t>
      </w:r>
      <w:proofErr w:type="spellEnd"/>
      <w:r w:rsidRPr="00942CD3">
        <w:rPr>
          <w:color w:val="000000" w:themeColor="text1"/>
        </w:rPr>
        <w:t xml:space="preserve"> stuff? Are we running out of that? </w:t>
      </w:r>
      <w:proofErr w:type="spellStart"/>
      <w:r w:rsidRPr="00942CD3">
        <w:rPr>
          <w:color w:val="000000" w:themeColor="text1"/>
        </w:rPr>
        <w:t>Ausubel</w:t>
      </w:r>
      <w:proofErr w:type="spellEnd"/>
      <w:r w:rsidRPr="00942CD3">
        <w:rPr>
          <w:color w:val="000000" w:themeColor="text1"/>
        </w:rPr>
        <w:t xml:space="preserve"> notes that </w:t>
      </w:r>
      <w:r w:rsidRPr="001C72A9">
        <w:rPr>
          <w:color w:val="000000" w:themeColor="text1"/>
          <w:highlight w:val="green"/>
          <w:u w:val="single"/>
        </w:rPr>
        <w:t>the U.S.</w:t>
      </w:r>
      <w:r w:rsidRPr="00942CD3">
        <w:rPr>
          <w:color w:val="000000" w:themeColor="text1"/>
          <w:u w:val="single"/>
        </w:rPr>
        <w:t xml:space="preserve"> has</w:t>
      </w:r>
      <w:r w:rsidRPr="00942CD3">
        <w:rPr>
          <w:color w:val="000000" w:themeColor="text1"/>
        </w:rPr>
        <w:t xml:space="preserve"> apparently already </w:t>
      </w:r>
      <w:r w:rsidRPr="001C72A9">
        <w:rPr>
          <w:color w:val="000000" w:themeColor="text1"/>
          <w:highlight w:val="green"/>
          <w:u w:val="single"/>
        </w:rPr>
        <w:t xml:space="preserve">achieved </w:t>
      </w:r>
      <w:r w:rsidRPr="001C72A9">
        <w:rPr>
          <w:b/>
          <w:color w:val="000000" w:themeColor="text1"/>
          <w:highlight w:val="green"/>
          <w:u w:val="single"/>
        </w:rPr>
        <w:t>absolute decoupling</w:t>
      </w:r>
      <w:r w:rsidRPr="00942CD3">
        <w:rPr>
          <w:color w:val="000000" w:themeColor="text1"/>
        </w:rPr>
        <w:t>—call it peak stuff—</w:t>
      </w:r>
      <w:r w:rsidRPr="001C72A9">
        <w:rPr>
          <w:color w:val="000000" w:themeColor="text1"/>
          <w:highlight w:val="green"/>
          <w:u w:val="single"/>
        </w:rPr>
        <w:t>for</w:t>
      </w:r>
      <w:r w:rsidRPr="00942CD3">
        <w:rPr>
          <w:color w:val="000000" w:themeColor="text1"/>
        </w:rPr>
        <w:t xml:space="preserve"> a lot of materials, including </w:t>
      </w:r>
      <w:r w:rsidRPr="001C72A9">
        <w:rPr>
          <w:color w:val="000000" w:themeColor="text1"/>
          <w:highlight w:val="green"/>
          <w:u w:val="single"/>
        </w:rPr>
        <w:t>plastics, paper</w:t>
      </w:r>
      <w:r w:rsidRPr="00942CD3">
        <w:rPr>
          <w:color w:val="000000" w:themeColor="text1"/>
          <w:u w:val="single"/>
        </w:rPr>
        <w:t xml:space="preserve">, timber, phosphate, </w:t>
      </w:r>
      <w:r w:rsidRPr="001C72A9">
        <w:rPr>
          <w:color w:val="000000" w:themeColor="text1"/>
          <w:highlight w:val="green"/>
          <w:u w:val="single"/>
        </w:rPr>
        <w:t>aluminum, steel</w:t>
      </w:r>
      <w:r w:rsidRPr="00942CD3">
        <w:rPr>
          <w:color w:val="000000" w:themeColor="text1"/>
          <w:u w:val="single"/>
        </w:rPr>
        <w:t xml:space="preserve">, and copper. </w:t>
      </w:r>
      <w:r w:rsidRPr="001C72A9">
        <w:rPr>
          <w:color w:val="000000" w:themeColor="text1"/>
          <w:highlight w:val="green"/>
          <w:u w:val="single"/>
        </w:rPr>
        <w:t>And</w:t>
      </w:r>
      <w:r w:rsidRPr="00942CD3">
        <w:rPr>
          <w:color w:val="000000" w:themeColor="text1"/>
        </w:rPr>
        <w:t xml:space="preserve"> he reports </w:t>
      </w:r>
      <w:r w:rsidRPr="001C72A9">
        <w:rPr>
          <w:color w:val="000000" w:themeColor="text1"/>
          <w:highlight w:val="green"/>
          <w:u w:val="single"/>
        </w:rPr>
        <w:t>relative</w:t>
      </w:r>
      <w:r w:rsidRPr="00942CD3">
        <w:rPr>
          <w:color w:val="000000" w:themeColor="text1"/>
          <w:u w:val="single"/>
        </w:rPr>
        <w:t xml:space="preserve"> decoupling </w:t>
      </w:r>
      <w:r w:rsidRPr="001C72A9">
        <w:rPr>
          <w:color w:val="000000" w:themeColor="text1"/>
          <w:highlight w:val="green"/>
          <w:u w:val="single"/>
        </w:rPr>
        <w:t xml:space="preserve">for </w:t>
      </w:r>
      <w:r w:rsidRPr="001C72A9">
        <w:rPr>
          <w:b/>
          <w:color w:val="000000" w:themeColor="text1"/>
          <w:highlight w:val="green"/>
          <w:u w:val="single"/>
        </w:rPr>
        <w:t>53</w:t>
      </w:r>
      <w:r w:rsidRPr="00942CD3">
        <w:rPr>
          <w:color w:val="000000" w:themeColor="text1"/>
        </w:rPr>
        <w:t xml:space="preserve"> other </w:t>
      </w:r>
      <w:r w:rsidRPr="001C72A9">
        <w:rPr>
          <w:b/>
          <w:color w:val="000000" w:themeColor="text1"/>
          <w:highlight w:val="green"/>
          <w:u w:val="single"/>
        </w:rPr>
        <w:t>commodities</w:t>
      </w:r>
      <w:r w:rsidRPr="00942CD3">
        <w:rPr>
          <w:color w:val="000000" w:themeColor="text1"/>
          <w:u w:val="single"/>
        </w:rPr>
        <w:t>, all of which are</w:t>
      </w:r>
      <w:r w:rsidRPr="00942CD3">
        <w:rPr>
          <w:color w:val="000000" w:themeColor="text1"/>
        </w:rPr>
        <w:t xml:space="preserve"> likely </w:t>
      </w:r>
      <w:r w:rsidRPr="00942CD3">
        <w:rPr>
          <w:color w:val="000000" w:themeColor="text1"/>
          <w:u w:val="single"/>
        </w:rPr>
        <w:t>heading toward absolute</w:t>
      </w:r>
      <w:r w:rsidRPr="00942CD3">
        <w:rPr>
          <w:color w:val="000000" w:themeColor="text1"/>
        </w:rPr>
        <w:t xml:space="preserve"> decoupling. </w:t>
      </w:r>
      <w:r w:rsidRPr="001C72A9">
        <w:rPr>
          <w:color w:val="000000" w:themeColor="text1"/>
          <w:highlight w:val="green"/>
          <w:u w:val="single"/>
        </w:rPr>
        <w:t>Additive</w:t>
      </w:r>
      <w:r w:rsidRPr="00942CD3">
        <w:rPr>
          <w:color w:val="000000" w:themeColor="text1"/>
          <w:u w:val="single"/>
        </w:rPr>
        <w:t xml:space="preserve"> </w:t>
      </w:r>
      <w:r w:rsidRPr="001C72A9">
        <w:rPr>
          <w:color w:val="000000" w:themeColor="text1"/>
          <w:highlight w:val="green"/>
          <w:u w:val="single"/>
        </w:rPr>
        <w:t>manufacturing</w:t>
      </w:r>
      <w:r w:rsidRPr="00942CD3">
        <w:rPr>
          <w:color w:val="000000" w:themeColor="text1"/>
        </w:rPr>
        <w:t xml:space="preserve"> is also known as 3-D printing, in which machines build up new items one layer at a time. The Advanced Manufacturing Office suggested that additive manufacturing </w:t>
      </w:r>
      <w:r w:rsidRPr="001C72A9">
        <w:rPr>
          <w:color w:val="000000" w:themeColor="text1"/>
          <w:highlight w:val="green"/>
          <w:u w:val="single"/>
        </w:rPr>
        <w:t>can reduce</w:t>
      </w:r>
      <w:r w:rsidRPr="001C72A9">
        <w:rPr>
          <w:color w:val="000000" w:themeColor="text1"/>
          <w:highlight w:val="green"/>
        </w:rPr>
        <w:t xml:space="preserve"> </w:t>
      </w:r>
      <w:r w:rsidRPr="00942CD3">
        <w:rPr>
          <w:color w:val="000000" w:themeColor="text1"/>
        </w:rPr>
        <w:t xml:space="preserve">material </w:t>
      </w:r>
      <w:r w:rsidRPr="00942CD3">
        <w:rPr>
          <w:color w:val="000000" w:themeColor="text1"/>
          <w:u w:val="single"/>
        </w:rPr>
        <w:t xml:space="preserve">needs and </w:t>
      </w:r>
      <w:r w:rsidRPr="001C72A9">
        <w:rPr>
          <w:color w:val="000000" w:themeColor="text1"/>
          <w:highlight w:val="green"/>
          <w:u w:val="single"/>
        </w:rPr>
        <w:t>costs by</w:t>
      </w:r>
      <w:r w:rsidRPr="00942CD3">
        <w:rPr>
          <w:color w:val="000000" w:themeColor="text1"/>
        </w:rPr>
        <w:t xml:space="preserve"> up to </w:t>
      </w:r>
      <w:r w:rsidRPr="001C72A9">
        <w:rPr>
          <w:b/>
          <w:color w:val="000000" w:themeColor="text1"/>
          <w:highlight w:val="green"/>
          <w:u w:val="single"/>
        </w:rPr>
        <w:t>90 percent</w:t>
      </w:r>
      <w:r w:rsidRPr="00942CD3">
        <w:rPr>
          <w:color w:val="000000" w:themeColor="text1"/>
        </w:rPr>
        <w:t xml:space="preserve">. And instead of the replacement of worn-out items, their </w:t>
      </w:r>
      <w:r w:rsidRPr="00942CD3">
        <w:rPr>
          <w:color w:val="000000" w:themeColor="text1"/>
          <w:u w:val="single"/>
        </w:rPr>
        <w:t xml:space="preserve">material can </w:t>
      </w:r>
      <w:r w:rsidRPr="00942CD3">
        <w:rPr>
          <w:b/>
          <w:color w:val="000000" w:themeColor="text1"/>
          <w:u w:val="single"/>
        </w:rPr>
        <w:t>simply be recycled</w:t>
      </w:r>
      <w:r w:rsidRPr="00942CD3">
        <w:rPr>
          <w:color w:val="000000" w:themeColor="text1"/>
        </w:rPr>
        <w:t xml:space="preserve"> through a printer to return it to </w:t>
      </w:r>
      <w:r w:rsidRPr="00942CD3">
        <w:rPr>
          <w:color w:val="000000" w:themeColor="text1"/>
          <w:u w:val="single"/>
        </w:rPr>
        <w:t>good-as-new</w:t>
      </w:r>
      <w:r w:rsidRPr="00942CD3">
        <w:rPr>
          <w:color w:val="000000" w:themeColor="text1"/>
        </w:rPr>
        <w:t xml:space="preserve"> condition </w:t>
      </w:r>
      <w:r w:rsidRPr="00942CD3">
        <w:rPr>
          <w:color w:val="000000" w:themeColor="text1"/>
          <w:u w:val="single"/>
        </w:rPr>
        <w:t>using only 2 to 25 percent of</w:t>
      </w:r>
      <w:r w:rsidRPr="00942CD3">
        <w:rPr>
          <w:color w:val="000000" w:themeColor="text1"/>
        </w:rPr>
        <w:t xml:space="preserve"> the </w:t>
      </w:r>
      <w:r w:rsidRPr="00942CD3">
        <w:rPr>
          <w:color w:val="000000" w:themeColor="text1"/>
          <w:u w:val="single"/>
        </w:rPr>
        <w:t>energy</w:t>
      </w:r>
      <w:r w:rsidRPr="00942CD3">
        <w:rPr>
          <w:color w:val="000000" w:themeColor="text1"/>
        </w:rPr>
        <w:t xml:space="preserve"> required </w:t>
      </w:r>
      <w:r w:rsidRPr="00942CD3">
        <w:rPr>
          <w:color w:val="000000" w:themeColor="text1"/>
          <w:u w:val="single"/>
        </w:rPr>
        <w:t>to make new parts. 3-D printing</w:t>
      </w:r>
      <w:r w:rsidRPr="00942CD3">
        <w:rPr>
          <w:color w:val="000000" w:themeColor="text1"/>
        </w:rPr>
        <w:t xml:space="preserve"> on demand </w:t>
      </w:r>
      <w:r w:rsidRPr="00942CD3">
        <w:rPr>
          <w:color w:val="000000" w:themeColor="text1"/>
          <w:u w:val="single"/>
        </w:rPr>
        <w:t>will</w:t>
      </w:r>
      <w:r w:rsidRPr="00942CD3">
        <w:rPr>
          <w:color w:val="000000" w:themeColor="text1"/>
        </w:rPr>
        <w:t xml:space="preserve"> also </w:t>
      </w:r>
      <w:r w:rsidRPr="00942CD3">
        <w:rPr>
          <w:color w:val="000000" w:themeColor="text1"/>
          <w:u w:val="single"/>
        </w:rPr>
        <w:t>eliminate storage and inventory</w:t>
      </w:r>
      <w:r w:rsidRPr="00942CD3">
        <w:rPr>
          <w:color w:val="000000" w:themeColor="text1"/>
        </w:rPr>
        <w:t xml:space="preserve"> </w:t>
      </w:r>
      <w:proofErr w:type="gramStart"/>
      <w:r w:rsidRPr="00942CD3">
        <w:rPr>
          <w:color w:val="000000" w:themeColor="text1"/>
        </w:rPr>
        <w:t xml:space="preserve">costs, </w:t>
      </w:r>
      <w:r w:rsidRPr="00942CD3">
        <w:rPr>
          <w:color w:val="000000" w:themeColor="text1"/>
          <w:u w:val="single"/>
        </w:rPr>
        <w:t>and</w:t>
      </w:r>
      <w:proofErr w:type="gramEnd"/>
      <w:r w:rsidRPr="00942CD3">
        <w:rPr>
          <w:color w:val="000000" w:themeColor="text1"/>
        </w:rPr>
        <w:t xml:space="preserve"> will </w:t>
      </w:r>
      <w:r w:rsidRPr="00942CD3">
        <w:rPr>
          <w:color w:val="000000" w:themeColor="text1"/>
          <w:u w:val="single"/>
        </w:rPr>
        <w:t xml:space="preserve">significantly cut transportation </w:t>
      </w:r>
      <w:r w:rsidRPr="00942CD3">
        <w:rPr>
          <w:color w:val="000000" w:themeColor="text1"/>
          <w:szCs w:val="22"/>
          <w:u w:val="single"/>
        </w:rPr>
        <w:t xml:space="preserve">costs. </w:t>
      </w:r>
      <w:r w:rsidRPr="001C72A9">
        <w:rPr>
          <w:color w:val="000000" w:themeColor="text1"/>
          <w:szCs w:val="22"/>
          <w:highlight w:val="green"/>
          <w:u w:val="single"/>
        </w:rPr>
        <w:t>Nanomanufacturing</w:t>
      </w:r>
      <w:r w:rsidRPr="00942CD3">
        <w:rPr>
          <w:color w:val="000000" w:themeColor="text1"/>
        </w:rPr>
        <w:t>—building atom-by-atom—</w:t>
      </w:r>
      <w:r w:rsidRPr="001C72A9">
        <w:rPr>
          <w:color w:val="000000" w:themeColor="text1"/>
          <w:highlight w:val="green"/>
          <w:u w:val="single"/>
        </w:rPr>
        <w:t>will</w:t>
      </w:r>
      <w:r w:rsidRPr="00942CD3">
        <w:rPr>
          <w:color w:val="000000" w:themeColor="text1"/>
        </w:rPr>
        <w:t xml:space="preserve"> likely </w:t>
      </w:r>
      <w:r w:rsidRPr="001C72A9">
        <w:rPr>
          <w:color w:val="000000" w:themeColor="text1"/>
          <w:highlight w:val="green"/>
          <w:u w:val="single"/>
        </w:rPr>
        <w:t xml:space="preserve">engender a </w:t>
      </w:r>
      <w:r w:rsidRPr="001C72A9">
        <w:rPr>
          <w:b/>
          <w:color w:val="000000" w:themeColor="text1"/>
          <w:highlight w:val="green"/>
          <w:u w:val="single"/>
        </w:rPr>
        <w:t>fourth</w:t>
      </w:r>
      <w:r w:rsidRPr="00942CD3">
        <w:rPr>
          <w:b/>
          <w:color w:val="000000" w:themeColor="text1"/>
          <w:u w:val="single"/>
        </w:rPr>
        <w:t xml:space="preserve"> industrial </w:t>
      </w:r>
      <w:r w:rsidRPr="001C72A9">
        <w:rPr>
          <w:b/>
          <w:color w:val="000000" w:themeColor="text1"/>
          <w:highlight w:val="green"/>
          <w:u w:val="single"/>
        </w:rPr>
        <w:t>revolution</w:t>
      </w:r>
      <w:r w:rsidRPr="00942CD3">
        <w:rPr>
          <w:color w:val="000000" w:themeColor="text1"/>
          <w:u w:val="single"/>
        </w:rPr>
        <w:t xml:space="preserve"> by spurring exponential</w:t>
      </w:r>
      <w:r w:rsidRPr="00942CD3">
        <w:rPr>
          <w:color w:val="000000" w:themeColor="text1"/>
        </w:rPr>
        <w:t xml:space="preserve"> economic </w:t>
      </w:r>
      <w:r w:rsidRPr="00942CD3">
        <w:rPr>
          <w:color w:val="000000" w:themeColor="text1"/>
          <w:u w:val="single"/>
        </w:rPr>
        <w:t>growth while reducing</w:t>
      </w:r>
      <w:r w:rsidRPr="00942CD3">
        <w:rPr>
          <w:color w:val="000000" w:themeColor="text1"/>
        </w:rPr>
        <w:t xml:space="preserve"> human </w:t>
      </w:r>
      <w:r w:rsidRPr="00942CD3">
        <w:rPr>
          <w:color w:val="000000" w:themeColor="text1"/>
          <w:u w:val="single"/>
        </w:rPr>
        <w:t>demands fo</w:t>
      </w:r>
      <w:r w:rsidRPr="00942CD3">
        <w:rPr>
          <w:color w:val="000000" w:themeColor="text1"/>
        </w:rPr>
        <w:t xml:space="preserve">r material </w:t>
      </w:r>
      <w:r w:rsidRPr="00942CD3">
        <w:rPr>
          <w:color w:val="000000" w:themeColor="text1"/>
          <w:u w:val="single"/>
        </w:rPr>
        <w:t>resources</w:t>
      </w:r>
      <w:r w:rsidRPr="00942CD3">
        <w:rPr>
          <w:color w:val="000000" w:themeColor="text1"/>
        </w:rPr>
        <w:t xml:space="preserve">. Ward and company project that Australians will be using 250 percent more energy by 2100. Is there an upper limit to energy production that implies unsustainability? In their analysis, the </w:t>
      </w:r>
      <w:r w:rsidRPr="00942CD3">
        <w:rPr>
          <w:color w:val="000000" w:themeColor="text1"/>
          <w:u w:val="single"/>
        </w:rPr>
        <w:t>ecological economists</w:t>
      </w:r>
      <w:r w:rsidRPr="00942CD3">
        <w:rPr>
          <w:color w:val="000000" w:themeColor="text1"/>
        </w:rPr>
        <w:t xml:space="preserve"> apparently </w:t>
      </w:r>
      <w:r w:rsidRPr="00942CD3">
        <w:rPr>
          <w:color w:val="000000" w:themeColor="text1"/>
          <w:u w:val="single"/>
        </w:rPr>
        <w:t>assume</w:t>
      </w:r>
      <w:r w:rsidRPr="00942CD3">
        <w:rPr>
          <w:color w:val="000000" w:themeColor="text1"/>
        </w:rPr>
        <w:t xml:space="preserve"> that </w:t>
      </w:r>
      <w:r w:rsidRPr="00942CD3">
        <w:rPr>
          <w:color w:val="000000" w:themeColor="text1"/>
          <w:u w:val="single"/>
        </w:rPr>
        <w:t>energy supplies are limited</w:t>
      </w:r>
      <w:r w:rsidRPr="00942CD3">
        <w:rPr>
          <w:color w:val="000000" w:themeColor="text1"/>
        </w:rPr>
        <w:t xml:space="preserve">. Why </w:t>
      </w:r>
      <w:r w:rsidRPr="00942CD3">
        <w:rPr>
          <w:color w:val="000000" w:themeColor="text1"/>
          <w:u w:val="single"/>
        </w:rPr>
        <w:t>this is not clear</w:t>
      </w:r>
      <w:r w:rsidRPr="00942CD3">
        <w:rPr>
          <w:color w:val="000000" w:themeColor="text1"/>
        </w:rPr>
        <w:t xml:space="preserve">, unless </w:t>
      </w:r>
      <w:r w:rsidRPr="001C72A9">
        <w:rPr>
          <w:color w:val="000000" w:themeColor="text1"/>
          <w:highlight w:val="green"/>
          <w:u w:val="single"/>
        </w:rPr>
        <w:t>their model</w:t>
      </w:r>
      <w:r w:rsidRPr="00942CD3">
        <w:rPr>
          <w:color w:val="000000" w:themeColor="text1"/>
          <w:u w:val="single"/>
        </w:rPr>
        <w:t xml:space="preserve"> </w:t>
      </w:r>
      <w:r w:rsidRPr="00942CD3">
        <w:rPr>
          <w:b/>
          <w:color w:val="000000" w:themeColor="text1"/>
          <w:u w:val="single"/>
        </w:rPr>
        <w:t xml:space="preserve">implicitly </w:t>
      </w:r>
      <w:r w:rsidRPr="001C72A9">
        <w:rPr>
          <w:b/>
          <w:color w:val="000000" w:themeColor="text1"/>
          <w:highlight w:val="green"/>
          <w:u w:val="single"/>
        </w:rPr>
        <w:t>assumes</w:t>
      </w:r>
      <w:r w:rsidRPr="00942CD3">
        <w:rPr>
          <w:color w:val="000000" w:themeColor="text1"/>
        </w:rPr>
        <w:t xml:space="preserve"> a growing </w:t>
      </w:r>
      <w:r w:rsidRPr="00942CD3">
        <w:rPr>
          <w:b/>
          <w:color w:val="000000" w:themeColor="text1"/>
          <w:u w:val="single"/>
        </w:rPr>
        <w:t>consumption</w:t>
      </w:r>
      <w:r w:rsidRPr="00942CD3">
        <w:rPr>
          <w:color w:val="000000" w:themeColor="text1"/>
          <w:u w:val="single"/>
        </w:rPr>
        <w:t xml:space="preserve"> of </w:t>
      </w:r>
      <w:r w:rsidRPr="001C72A9">
        <w:rPr>
          <w:color w:val="000000" w:themeColor="text1"/>
          <w:highlight w:val="green"/>
          <w:u w:val="single"/>
        </w:rPr>
        <w:t>fossil fuels</w:t>
      </w:r>
      <w:r w:rsidRPr="00942CD3">
        <w:rPr>
          <w:color w:val="000000" w:themeColor="text1"/>
        </w:rPr>
        <w:t xml:space="preserve"> (and even then, the world is not close to running out of those). But </w:t>
      </w:r>
      <w:r w:rsidRPr="00942CD3">
        <w:rPr>
          <w:color w:val="000000" w:themeColor="text1"/>
          <w:u w:val="single"/>
        </w:rPr>
        <w:t>there is a source of energy that</w:t>
      </w:r>
      <w:r w:rsidRPr="00942CD3">
        <w:rPr>
          <w:color w:val="000000" w:themeColor="text1"/>
        </w:rPr>
        <w:t xml:space="preserve">, for all practical purposes, </w:t>
      </w:r>
      <w:r w:rsidRPr="00942CD3">
        <w:rPr>
          <w:color w:val="000000" w:themeColor="text1"/>
          <w:u w:val="single"/>
        </w:rPr>
        <w:t>is limitless and has few deleterious</w:t>
      </w:r>
      <w:r w:rsidRPr="00942CD3">
        <w:rPr>
          <w:color w:val="000000" w:themeColor="text1"/>
        </w:rPr>
        <w:t xml:space="preserve"> environmental </w:t>
      </w:r>
      <w:r w:rsidRPr="00942CD3">
        <w:rPr>
          <w:color w:val="000000" w:themeColor="text1"/>
          <w:u w:val="single"/>
        </w:rPr>
        <w:t xml:space="preserve">effects: </w:t>
      </w:r>
      <w:r w:rsidRPr="00942CD3">
        <w:rPr>
          <w:b/>
          <w:color w:val="000000" w:themeColor="text1"/>
          <w:u w:val="single"/>
        </w:rPr>
        <w:t>nuclear power</w:t>
      </w:r>
      <w:r w:rsidRPr="00942CD3">
        <w:rPr>
          <w:color w:val="000000" w:themeColor="text1"/>
          <w:u w:val="single"/>
        </w:rPr>
        <w:t xml:space="preserve">. </w:t>
      </w:r>
      <w:r w:rsidRPr="001C72A9">
        <w:rPr>
          <w:color w:val="000000" w:themeColor="text1"/>
          <w:highlight w:val="green"/>
          <w:u w:val="single"/>
        </w:rPr>
        <w:t>If demand for</w:t>
      </w:r>
      <w:r w:rsidRPr="00942CD3">
        <w:rPr>
          <w:color w:val="000000" w:themeColor="text1"/>
        </w:rPr>
        <w:t xml:space="preserve"> primary </w:t>
      </w:r>
      <w:r w:rsidRPr="001C72A9">
        <w:rPr>
          <w:color w:val="000000" w:themeColor="text1"/>
          <w:highlight w:val="green"/>
          <w:u w:val="single"/>
        </w:rPr>
        <w:t>energy were to double</w:t>
      </w:r>
      <w:r w:rsidRPr="00942CD3">
        <w:rPr>
          <w:color w:val="000000" w:themeColor="text1"/>
          <w:u w:val="single"/>
        </w:rPr>
        <w:t xml:space="preserve"> by 2050</w:t>
      </w:r>
      <w:r w:rsidRPr="00942CD3">
        <w:rPr>
          <w:color w:val="000000" w:themeColor="text1"/>
        </w:rPr>
        <w:t xml:space="preserve">, a back-of-the-envelope calculation finds that </w:t>
      </w:r>
      <w:r w:rsidRPr="001C72A9">
        <w:rPr>
          <w:color w:val="000000" w:themeColor="text1"/>
          <w:highlight w:val="green"/>
          <w:u w:val="single"/>
        </w:rPr>
        <w:t xml:space="preserve">the </w:t>
      </w:r>
      <w:r w:rsidRPr="001C72A9">
        <w:rPr>
          <w:b/>
          <w:color w:val="000000" w:themeColor="text1"/>
          <w:highlight w:val="green"/>
          <w:u w:val="single"/>
        </w:rPr>
        <w:t>entire world's</w:t>
      </w:r>
      <w:r w:rsidRPr="00942CD3">
        <w:rPr>
          <w:b/>
          <w:color w:val="000000" w:themeColor="text1"/>
          <w:u w:val="single"/>
        </w:rPr>
        <w:t xml:space="preserve"> energy </w:t>
      </w:r>
      <w:r w:rsidRPr="001C72A9">
        <w:rPr>
          <w:b/>
          <w:color w:val="000000" w:themeColor="text1"/>
          <w:highlight w:val="green"/>
          <w:u w:val="single"/>
        </w:rPr>
        <w:t>needs</w:t>
      </w:r>
      <w:r w:rsidRPr="001C72A9">
        <w:rPr>
          <w:color w:val="000000" w:themeColor="text1"/>
          <w:highlight w:val="green"/>
          <w:u w:val="single"/>
        </w:rPr>
        <w:t xml:space="preserve"> could be supplied by 6,000</w:t>
      </w:r>
      <w:r w:rsidRPr="00942CD3">
        <w:rPr>
          <w:color w:val="000000" w:themeColor="text1"/>
          <w:u w:val="single"/>
        </w:rPr>
        <w:t xml:space="preserve"> conventional</w:t>
      </w:r>
      <w:r w:rsidRPr="00942CD3">
        <w:rPr>
          <w:color w:val="000000" w:themeColor="text1"/>
        </w:rPr>
        <w:t xml:space="preserve"> nuclear power </w:t>
      </w:r>
      <w:r w:rsidRPr="001C72A9">
        <w:rPr>
          <w:color w:val="000000" w:themeColor="text1"/>
          <w:highlight w:val="green"/>
          <w:u w:val="single"/>
        </w:rPr>
        <w:t>plants</w:t>
      </w:r>
    </w:p>
    <w:p w14:paraId="5E187D39" w14:textId="4B1558FB" w:rsidR="00B957FA" w:rsidRPr="00942CD3" w:rsidRDefault="00B957FA" w:rsidP="00B957FA">
      <w:pPr>
        <w:rPr>
          <w:color w:val="000000" w:themeColor="text1"/>
        </w:rPr>
      </w:pPr>
      <w:r w:rsidRPr="00942CD3">
        <w:rPr>
          <w:color w:val="000000" w:themeColor="text1"/>
          <w:u w:val="single"/>
        </w:rPr>
        <w:t xml:space="preserve">The deployment of </w:t>
      </w:r>
      <w:r w:rsidRPr="001C72A9">
        <w:rPr>
          <w:color w:val="000000" w:themeColor="text1"/>
          <w:highlight w:val="green"/>
          <w:u w:val="single"/>
        </w:rPr>
        <w:t>fast reactors would supply</w:t>
      </w:r>
      <w:r w:rsidRPr="00942CD3">
        <w:rPr>
          <w:color w:val="000000" w:themeColor="text1"/>
        </w:rPr>
        <w:t xml:space="preserve"> "renewable" </w:t>
      </w:r>
      <w:r w:rsidRPr="00942CD3">
        <w:rPr>
          <w:color w:val="000000" w:themeColor="text1"/>
          <w:u w:val="single"/>
        </w:rPr>
        <w:t xml:space="preserve">energy for </w:t>
      </w:r>
      <w:r w:rsidRPr="001C72A9">
        <w:rPr>
          <w:color w:val="000000" w:themeColor="text1"/>
          <w:highlight w:val="green"/>
          <w:u w:val="single"/>
        </w:rPr>
        <w:t>thousands of years</w:t>
      </w:r>
      <w:r w:rsidRPr="00942CD3">
        <w:rPr>
          <w:color w:val="000000" w:themeColor="text1"/>
        </w:rPr>
        <w:t xml:space="preserve">. The development of </w:t>
      </w:r>
      <w:r w:rsidRPr="00942CD3">
        <w:rPr>
          <w:color w:val="000000" w:themeColor="text1"/>
          <w:u w:val="single"/>
        </w:rPr>
        <w:t xml:space="preserve">thorium reactors could also supply </w:t>
      </w:r>
      <w:r w:rsidRPr="00942CD3">
        <w:rPr>
          <w:b/>
          <w:color w:val="000000" w:themeColor="text1"/>
          <w:u w:val="single"/>
        </w:rPr>
        <w:t>thousands of years</w:t>
      </w:r>
      <w:r w:rsidRPr="00942CD3">
        <w:rPr>
          <w:color w:val="000000" w:themeColor="text1"/>
        </w:rPr>
        <w:t xml:space="preserve"> of energy. And </w:t>
      </w:r>
      <w:r w:rsidRPr="00942CD3">
        <w:rPr>
          <w:color w:val="000000" w:themeColor="text1"/>
          <w:u w:val="single"/>
        </w:rPr>
        <w:t>both</w:t>
      </w:r>
      <w:r w:rsidRPr="00942CD3">
        <w:rPr>
          <w:color w:val="000000" w:themeColor="text1"/>
        </w:rPr>
        <w:t xml:space="preserve"> could </w:t>
      </w:r>
      <w:r w:rsidRPr="00942CD3">
        <w:rPr>
          <w:color w:val="000000" w:themeColor="text1"/>
          <w:u w:val="single"/>
        </w:rPr>
        <w:t>do so without harming the environment. (Waste</w:t>
      </w:r>
      <w:r w:rsidRPr="00942CD3">
        <w:rPr>
          <w:color w:val="000000" w:themeColor="text1"/>
        </w:rPr>
        <w:t xml:space="preserve"> heat </w:t>
      </w:r>
      <w:r w:rsidRPr="00942CD3">
        <w:rPr>
          <w:color w:val="000000" w:themeColor="text1"/>
          <w:u w:val="single"/>
        </w:rPr>
        <w:t xml:space="preserve">at that scale would not </w:t>
      </w:r>
      <w:r w:rsidRPr="001C72A9">
        <w:rPr>
          <w:color w:val="000000" w:themeColor="text1"/>
          <w:highlight w:val="green"/>
          <w:u w:val="single"/>
        </w:rPr>
        <w:t>be</w:t>
      </w:r>
      <w:r w:rsidRPr="00942CD3">
        <w:rPr>
          <w:color w:val="000000" w:themeColor="text1"/>
        </w:rPr>
        <w:t xml:space="preserve"> much of </w:t>
      </w:r>
      <w:r w:rsidRPr="00942CD3">
        <w:rPr>
          <w:color w:val="000000" w:themeColor="text1"/>
          <w:u w:val="single"/>
        </w:rPr>
        <w:t>a problem.) Such power sources are</w:t>
      </w:r>
      <w:r w:rsidRPr="00942CD3">
        <w:rPr>
          <w:color w:val="000000" w:themeColor="text1"/>
        </w:rPr>
        <w:t xml:space="preserve"> in any relevant sense </w:t>
      </w:r>
      <w:r w:rsidRPr="00942CD3">
        <w:rPr>
          <w:color w:val="000000" w:themeColor="text1"/>
          <w:u w:val="single"/>
        </w:rPr>
        <w:t>"decoupled"</w:t>
      </w:r>
      <w:r w:rsidRPr="00942CD3">
        <w:rPr>
          <w:color w:val="000000" w:themeColor="text1"/>
        </w:rPr>
        <w:t xml:space="preserve"> from the natural </w:t>
      </w:r>
      <w:proofErr w:type="gramStart"/>
      <w:r w:rsidRPr="00942CD3">
        <w:rPr>
          <w:color w:val="000000" w:themeColor="text1"/>
        </w:rPr>
        <w:t xml:space="preserve">world, </w:t>
      </w:r>
      <w:r w:rsidRPr="00942CD3">
        <w:rPr>
          <w:color w:val="000000" w:themeColor="text1"/>
          <w:u w:val="single"/>
        </w:rPr>
        <w:t>since</w:t>
      </w:r>
      <w:proofErr w:type="gramEnd"/>
      <w:r w:rsidRPr="00942CD3">
        <w:rPr>
          <w:color w:val="000000" w:themeColor="text1"/>
          <w:u w:val="single"/>
        </w:rPr>
        <w:t xml:space="preserve"> their fuel cycles produce </w:t>
      </w:r>
      <w:r w:rsidRPr="00942CD3">
        <w:rPr>
          <w:b/>
          <w:color w:val="000000" w:themeColor="text1"/>
          <w:u w:val="single"/>
        </w:rPr>
        <w:t>little pollution</w:t>
      </w:r>
      <w:r w:rsidRPr="00942CD3">
        <w:rPr>
          <w:color w:val="000000" w:themeColor="text1"/>
        </w:rPr>
        <w:t xml:space="preserve">. Recall that GDP measures the monetary value of all finished goods and services. </w:t>
      </w:r>
      <w:r w:rsidRPr="00942CD3">
        <w:rPr>
          <w:color w:val="000000" w:themeColor="text1"/>
          <w:u w:val="single"/>
        </w:rPr>
        <w:t>Finished goods will</w:t>
      </w:r>
      <w:r w:rsidRPr="00942CD3">
        <w:rPr>
          <w:color w:val="000000" w:themeColor="text1"/>
        </w:rPr>
        <w:t xml:space="preserve"> become a </w:t>
      </w:r>
      <w:r w:rsidRPr="00942CD3">
        <w:rPr>
          <w:color w:val="000000" w:themeColor="text1"/>
          <w:u w:val="single"/>
        </w:rPr>
        <w:t>shrink</w:t>
      </w:r>
      <w:r w:rsidRPr="00942CD3">
        <w:rPr>
          <w:color w:val="000000" w:themeColor="text1"/>
        </w:rPr>
        <w:t xml:space="preserve">ing part of the world's economy </w:t>
      </w:r>
      <w:r w:rsidRPr="00942CD3">
        <w:rPr>
          <w:color w:val="000000" w:themeColor="text1"/>
          <w:u w:val="single"/>
        </w:rPr>
        <w:t>as more</w:t>
      </w:r>
      <w:r w:rsidRPr="00942CD3">
        <w:rPr>
          <w:color w:val="000000" w:themeColor="text1"/>
        </w:rPr>
        <w:t xml:space="preserve"> people </w:t>
      </w:r>
      <w:r w:rsidRPr="00942CD3">
        <w:rPr>
          <w:color w:val="000000" w:themeColor="text1"/>
          <w:u w:val="single"/>
        </w:rPr>
        <w:t>gain access to food, clothing</w:t>
      </w:r>
      <w:r w:rsidRPr="00942CD3">
        <w:rPr>
          <w:color w:val="000000" w:themeColor="text1"/>
        </w:rPr>
        <w:t xml:space="preserve">, housing, </w:t>
      </w:r>
      <w:r w:rsidRPr="00942CD3">
        <w:rPr>
          <w:color w:val="000000" w:themeColor="text1"/>
          <w:u w:val="single"/>
        </w:rPr>
        <w:t>transportation</w:t>
      </w:r>
      <w:r w:rsidRPr="00942CD3">
        <w:rPr>
          <w:color w:val="000000" w:themeColor="text1"/>
        </w:rPr>
        <w:t xml:space="preserve">, and so forth. Already, </w:t>
      </w:r>
      <w:r w:rsidRPr="00942CD3">
        <w:rPr>
          <w:color w:val="000000" w:themeColor="text1"/>
          <w:u w:val="single"/>
        </w:rPr>
        <w:t>services account for 80 percent of U.S. GDP and</w:t>
      </w:r>
      <w:r w:rsidRPr="00942CD3">
        <w:rPr>
          <w:color w:val="000000" w:themeColor="text1"/>
        </w:rPr>
        <w:t xml:space="preserve"> 80 percent of civilian </w:t>
      </w:r>
      <w:r w:rsidRPr="00942CD3">
        <w:rPr>
          <w:color w:val="000000" w:themeColor="text1"/>
          <w:u w:val="single"/>
        </w:rPr>
        <w:t>employment</w:t>
      </w:r>
      <w:r w:rsidRPr="00942CD3">
        <w:rPr>
          <w:color w:val="000000" w:themeColor="text1"/>
        </w:rPr>
        <w:t xml:space="preserve">. Instead of stuff, people will want to spend time creating and enjoying themselves. As technological progress enables economic growth, </w:t>
      </w:r>
      <w:r w:rsidRPr="00942CD3">
        <w:rPr>
          <w:color w:val="000000" w:themeColor="text1"/>
          <w:u w:val="single"/>
        </w:rPr>
        <w:t>people will consume</w:t>
      </w:r>
      <w:r w:rsidRPr="00942CD3">
        <w:rPr>
          <w:color w:val="000000" w:themeColor="text1"/>
        </w:rPr>
        <w:t xml:space="preserve"> more pixels and </w:t>
      </w:r>
      <w:r w:rsidRPr="00942CD3">
        <w:rPr>
          <w:color w:val="000000" w:themeColor="text1"/>
          <w:u w:val="single"/>
        </w:rPr>
        <w:t>less</w:t>
      </w:r>
      <w:r w:rsidRPr="00942CD3">
        <w:rPr>
          <w:color w:val="000000" w:themeColor="text1"/>
        </w:rPr>
        <w:t xml:space="preserve"> petroleum, more massages and less mortar, more </w:t>
      </w:r>
      <w:proofErr w:type="gramStart"/>
      <w:r w:rsidRPr="00942CD3">
        <w:rPr>
          <w:color w:val="000000" w:themeColor="text1"/>
        </w:rPr>
        <w:t>handicrafts</w:t>
      </w:r>
      <w:proofErr w:type="gramEnd"/>
      <w:r w:rsidRPr="00942CD3">
        <w:rPr>
          <w:color w:val="000000" w:themeColor="text1"/>
        </w:rPr>
        <w:t xml:space="preserve"> and less hardwood. Ultimately, </w:t>
      </w:r>
      <w:r w:rsidRPr="001C72A9">
        <w:rPr>
          <w:color w:val="000000" w:themeColor="text1"/>
          <w:highlight w:val="green"/>
          <w:u w:val="single"/>
        </w:rPr>
        <w:t>Ward and</w:t>
      </w:r>
      <w:r w:rsidRPr="00942CD3">
        <w:rPr>
          <w:color w:val="000000" w:themeColor="text1"/>
          <w:u w:val="single"/>
        </w:rPr>
        <w:t xml:space="preserve"> his colleagues make the </w:t>
      </w:r>
      <w:r w:rsidRPr="00942CD3">
        <w:rPr>
          <w:b/>
          <w:color w:val="000000" w:themeColor="text1"/>
          <w:u w:val="single"/>
        </w:rPr>
        <w:t>same mistake as Malthus</w:t>
      </w:r>
      <w:r w:rsidRPr="00942CD3">
        <w:rPr>
          <w:color w:val="000000" w:themeColor="text1"/>
        </w:rPr>
        <w:t xml:space="preserve"> and the Limits to Growth folks: </w:t>
      </w:r>
      <w:r w:rsidRPr="00942CD3">
        <w:rPr>
          <w:color w:val="000000" w:themeColor="text1"/>
          <w:u w:val="single"/>
        </w:rPr>
        <w:t xml:space="preserve">They </w:t>
      </w:r>
      <w:r w:rsidRPr="001C72A9">
        <w:rPr>
          <w:b/>
          <w:color w:val="000000" w:themeColor="text1"/>
          <w:highlight w:val="green"/>
          <w:u w:val="single"/>
        </w:rPr>
        <w:t>extrapolate trends</w:t>
      </w:r>
      <w:r w:rsidRPr="001C72A9">
        <w:rPr>
          <w:color w:val="000000" w:themeColor="text1"/>
          <w:highlight w:val="green"/>
          <w:u w:val="single"/>
        </w:rPr>
        <w:t xml:space="preserve"> without</w:t>
      </w:r>
      <w:r w:rsidRPr="00942CD3">
        <w:rPr>
          <w:color w:val="000000" w:themeColor="text1"/>
          <w:u w:val="single"/>
        </w:rPr>
        <w:t xml:space="preserve"> taking</w:t>
      </w:r>
      <w:r w:rsidRPr="00942CD3">
        <w:rPr>
          <w:color w:val="000000" w:themeColor="text1"/>
        </w:rPr>
        <w:t xml:space="preserve"> adequate </w:t>
      </w:r>
      <w:r w:rsidRPr="00942CD3">
        <w:rPr>
          <w:color w:val="000000" w:themeColor="text1"/>
          <w:u w:val="single"/>
        </w:rPr>
        <w:t>account of</w:t>
      </w:r>
      <w:r w:rsidRPr="00942CD3">
        <w:rPr>
          <w:color w:val="000000" w:themeColor="text1"/>
        </w:rPr>
        <w:t xml:space="preserve"> human </w:t>
      </w:r>
      <w:r w:rsidRPr="001C72A9">
        <w:rPr>
          <w:b/>
          <w:color w:val="000000" w:themeColor="text1"/>
          <w:highlight w:val="green"/>
          <w:u w:val="single"/>
        </w:rPr>
        <w:t>ingenuity</w:t>
      </w:r>
      <w:r w:rsidRPr="00942CD3">
        <w:rPr>
          <w:color w:val="000000" w:themeColor="text1"/>
          <w:u w:val="single"/>
        </w:rPr>
        <w:t>. Will it be possible to grow</w:t>
      </w:r>
      <w:r w:rsidRPr="00942CD3">
        <w:rPr>
          <w:color w:val="000000" w:themeColor="text1"/>
        </w:rPr>
        <w:t xml:space="preserve"> the economy </w:t>
      </w:r>
      <w:r w:rsidRPr="00942CD3">
        <w:rPr>
          <w:color w:val="000000" w:themeColor="text1"/>
          <w:u w:val="single"/>
        </w:rPr>
        <w:t>7-fold</w:t>
      </w:r>
      <w:r w:rsidRPr="00942CD3">
        <w:rPr>
          <w:color w:val="000000" w:themeColor="text1"/>
        </w:rPr>
        <w:t xml:space="preserve"> over this century </w:t>
      </w:r>
      <w:r w:rsidRPr="00942CD3">
        <w:rPr>
          <w:color w:val="000000" w:themeColor="text1"/>
          <w:u w:val="single"/>
        </w:rPr>
        <w:t>while reducing</w:t>
      </w:r>
      <w:r w:rsidRPr="00942CD3">
        <w:rPr>
          <w:color w:val="000000" w:themeColor="text1"/>
        </w:rPr>
        <w:t xml:space="preserve"> resource </w:t>
      </w:r>
      <w:r w:rsidRPr="00942CD3">
        <w:rPr>
          <w:color w:val="000000" w:themeColor="text1"/>
          <w:u w:val="single"/>
        </w:rPr>
        <w:t>consumption and restoring the natural world? Yes</w:t>
      </w:r>
      <w:r w:rsidRPr="00942CD3">
        <w:rPr>
          <w:color w:val="000000" w:themeColor="text1"/>
        </w:rPr>
        <w:t>.</w:t>
      </w:r>
    </w:p>
    <w:p w14:paraId="6C88E479" w14:textId="77777777" w:rsidR="00B957FA" w:rsidRPr="00942CD3" w:rsidRDefault="00B957FA" w:rsidP="00B957FA">
      <w:pPr>
        <w:pStyle w:val="Heading4"/>
        <w:rPr>
          <w:color w:val="000000" w:themeColor="text1"/>
        </w:rPr>
      </w:pPr>
      <w:r w:rsidRPr="00942CD3">
        <w:rPr>
          <w:color w:val="000000" w:themeColor="text1"/>
        </w:rPr>
        <w:t xml:space="preserve">Our </w:t>
      </w:r>
      <w:proofErr w:type="spellStart"/>
      <w:r w:rsidRPr="00942CD3">
        <w:rPr>
          <w:color w:val="000000" w:themeColor="text1"/>
        </w:rPr>
        <w:t>ev</w:t>
      </w:r>
      <w:proofErr w:type="spellEnd"/>
      <w:r w:rsidRPr="00942CD3">
        <w:rPr>
          <w:color w:val="000000" w:themeColor="text1"/>
        </w:rPr>
        <w:t xml:space="preserve"> is just better – prefer data over buzzwords. </w:t>
      </w:r>
    </w:p>
    <w:p w14:paraId="5AB1DDF5" w14:textId="77777777" w:rsidR="00B957FA" w:rsidRPr="00942CD3" w:rsidRDefault="00B957FA" w:rsidP="00B957FA">
      <w:pPr>
        <w:rPr>
          <w:color w:val="000000" w:themeColor="text1"/>
        </w:rPr>
      </w:pPr>
      <w:r w:rsidRPr="00942CD3">
        <w:rPr>
          <w:rStyle w:val="Style13ptBold"/>
          <w:color w:val="000000" w:themeColor="text1"/>
        </w:rPr>
        <w:t xml:space="preserve">Newman ’17 </w:t>
      </w:r>
      <w:r w:rsidRPr="00942CD3">
        <w:rPr>
          <w:color w:val="000000" w:themeColor="text1"/>
          <w:szCs w:val="16"/>
        </w:rPr>
        <w:t xml:space="preserve">(Peter; 7/27/17; Curtin University Sustainability Policy Institute, conducting a twenty-year statistical analysis based on third-party meta studies; EDP Sciences, “The rise and rise of renewable cities,” </w:t>
      </w:r>
      <w:hyperlink r:id="rId19" w:history="1">
        <w:r w:rsidRPr="00942CD3">
          <w:rPr>
            <w:color w:val="000000" w:themeColor="text1"/>
            <w:szCs w:val="16"/>
          </w:rPr>
          <w:t>https://www.rees-journal.org/articles/rees/pdf/2017/01/rees170008s.pdf)</w:t>
        </w:r>
      </w:hyperlink>
    </w:p>
    <w:p w14:paraId="09B9EC60" w14:textId="77777777" w:rsidR="009F709C" w:rsidRDefault="00B957FA" w:rsidP="00B957FA">
      <w:pPr>
        <w:rPr>
          <w:color w:val="000000" w:themeColor="text1"/>
          <w:szCs w:val="22"/>
          <w:u w:val="single"/>
        </w:rPr>
      </w:pPr>
      <w:r w:rsidRPr="00942CD3">
        <w:rPr>
          <w:color w:val="000000" w:themeColor="text1"/>
          <w:szCs w:val="22"/>
        </w:rPr>
        <w:t>Abstract. The</w:t>
      </w:r>
      <w:r w:rsidRPr="00942CD3">
        <w:rPr>
          <w:color w:val="000000" w:themeColor="text1"/>
          <w:szCs w:val="22"/>
          <w:u w:val="single"/>
        </w:rPr>
        <w:t xml:space="preserve"> </w:t>
      </w:r>
      <w:r w:rsidRPr="001C72A9">
        <w:rPr>
          <w:b/>
          <w:color w:val="000000" w:themeColor="text1"/>
          <w:szCs w:val="22"/>
          <w:highlight w:val="green"/>
          <w:u w:val="single"/>
        </w:rPr>
        <w:t>decoupling of</w:t>
      </w:r>
      <w:r w:rsidRPr="00942CD3">
        <w:rPr>
          <w:b/>
          <w:color w:val="000000" w:themeColor="text1"/>
          <w:szCs w:val="22"/>
          <w:u w:val="single"/>
        </w:rPr>
        <w:t xml:space="preserve"> fossil </w:t>
      </w:r>
      <w:r w:rsidRPr="001C72A9">
        <w:rPr>
          <w:b/>
          <w:color w:val="000000" w:themeColor="text1"/>
          <w:szCs w:val="22"/>
          <w:highlight w:val="green"/>
          <w:u w:val="single"/>
        </w:rPr>
        <w:t>fuels</w:t>
      </w:r>
      <w:r w:rsidRPr="001C72A9">
        <w:rPr>
          <w:color w:val="000000" w:themeColor="text1"/>
          <w:szCs w:val="22"/>
          <w:highlight w:val="green"/>
          <w:u w:val="single"/>
        </w:rPr>
        <w:t xml:space="preserve"> from growth</w:t>
      </w:r>
      <w:r w:rsidRPr="00942CD3">
        <w:rPr>
          <w:color w:val="000000" w:themeColor="text1"/>
          <w:szCs w:val="22"/>
          <w:u w:val="single"/>
        </w:rPr>
        <w:t xml:space="preserve"> in economic activity </w:t>
      </w:r>
      <w:r w:rsidRPr="001C72A9">
        <w:rPr>
          <w:color w:val="000000" w:themeColor="text1"/>
          <w:szCs w:val="22"/>
          <w:highlight w:val="green"/>
          <w:u w:val="single"/>
        </w:rPr>
        <w:t>has been</w:t>
      </w:r>
      <w:r w:rsidRPr="00942CD3">
        <w:rPr>
          <w:color w:val="000000" w:themeColor="text1"/>
          <w:szCs w:val="22"/>
          <w:u w:val="single"/>
        </w:rPr>
        <w:t xml:space="preserve"> </w:t>
      </w:r>
      <w:r w:rsidRPr="00942CD3">
        <w:rPr>
          <w:b/>
          <w:color w:val="000000" w:themeColor="text1"/>
          <w:szCs w:val="22"/>
          <w:u w:val="single"/>
        </w:rPr>
        <w:t xml:space="preserve">proceeding </w:t>
      </w:r>
      <w:r w:rsidRPr="001C72A9">
        <w:rPr>
          <w:b/>
          <w:color w:val="000000" w:themeColor="text1"/>
          <w:szCs w:val="22"/>
          <w:highlight w:val="green"/>
          <w:u w:val="single"/>
        </w:rPr>
        <w:t>rapid</w:t>
      </w:r>
      <w:r w:rsidRPr="00942CD3">
        <w:rPr>
          <w:b/>
          <w:color w:val="000000" w:themeColor="text1"/>
          <w:szCs w:val="22"/>
          <w:u w:val="single"/>
        </w:rPr>
        <w:t>ly</w:t>
      </w:r>
      <w:r w:rsidRPr="00942CD3">
        <w:rPr>
          <w:color w:val="000000" w:themeColor="text1"/>
          <w:szCs w:val="22"/>
        </w:rPr>
        <w:t xml:space="preserve"> for most of the 21st century and is analyzed globally </w:t>
      </w:r>
      <w:r w:rsidRPr="00942CD3">
        <w:rPr>
          <w:color w:val="000000" w:themeColor="text1"/>
          <w:szCs w:val="22"/>
          <w:u w:val="single"/>
        </w:rPr>
        <w:t>in terms of</w:t>
      </w:r>
      <w:r w:rsidRPr="00942CD3">
        <w:rPr>
          <w:color w:val="000000" w:themeColor="text1"/>
          <w:szCs w:val="22"/>
        </w:rPr>
        <w:t xml:space="preserve"> structures and </w:t>
      </w:r>
      <w:r w:rsidRPr="00942CD3">
        <w:rPr>
          <w:color w:val="000000" w:themeColor="text1"/>
          <w:szCs w:val="22"/>
          <w:u w:val="single"/>
        </w:rPr>
        <w:t>technologies for energy efficiency and</w:t>
      </w:r>
      <w:r w:rsidRPr="00942CD3">
        <w:rPr>
          <w:color w:val="000000" w:themeColor="text1"/>
          <w:szCs w:val="22"/>
        </w:rPr>
        <w:t xml:space="preserve"> for </w:t>
      </w:r>
      <w:r w:rsidRPr="00942CD3">
        <w:rPr>
          <w:color w:val="000000" w:themeColor="text1"/>
          <w:szCs w:val="22"/>
          <w:u w:val="single"/>
        </w:rPr>
        <w:t>switching to renewable energy</w:t>
      </w:r>
      <w:r w:rsidRPr="00942CD3">
        <w:rPr>
          <w:color w:val="000000" w:themeColor="text1"/>
          <w:szCs w:val="22"/>
        </w:rPr>
        <w:t xml:space="preserve"> in the world’s cities. </w:t>
      </w:r>
      <w:r w:rsidRPr="00942CD3">
        <w:rPr>
          <w:color w:val="000000" w:themeColor="text1"/>
          <w:szCs w:val="22"/>
          <w:u w:val="single"/>
        </w:rPr>
        <w:t xml:space="preserve">This is leading to the </w:t>
      </w:r>
      <w:r w:rsidRPr="001C72A9">
        <w:rPr>
          <w:b/>
          <w:color w:val="000000" w:themeColor="text1"/>
          <w:szCs w:val="22"/>
          <w:highlight w:val="green"/>
          <w:u w:val="single"/>
        </w:rPr>
        <w:t>decline of coal</w:t>
      </w:r>
      <w:r w:rsidRPr="001C72A9">
        <w:rPr>
          <w:color w:val="000000" w:themeColor="text1"/>
          <w:szCs w:val="22"/>
          <w:highlight w:val="green"/>
          <w:u w:val="single"/>
        </w:rPr>
        <w:t xml:space="preserve"> and oil</w:t>
      </w:r>
      <w:r w:rsidRPr="00942CD3">
        <w:rPr>
          <w:color w:val="000000" w:themeColor="text1"/>
          <w:szCs w:val="22"/>
        </w:rPr>
        <w:t xml:space="preserve">. The evidence suggests that the changes are </w:t>
      </w:r>
      <w:r w:rsidRPr="001C72A9">
        <w:rPr>
          <w:b/>
          <w:color w:val="000000" w:themeColor="text1"/>
          <w:szCs w:val="22"/>
          <w:highlight w:val="green"/>
          <w:u w:val="single"/>
        </w:rPr>
        <w:t>based on demand</w:t>
      </w:r>
      <w:r w:rsidRPr="001C72A9">
        <w:rPr>
          <w:color w:val="000000" w:themeColor="text1"/>
          <w:szCs w:val="22"/>
          <w:highlight w:val="green"/>
          <w:u w:val="single"/>
        </w:rPr>
        <w:t xml:space="preserve"> for</w:t>
      </w:r>
      <w:r w:rsidRPr="00942CD3">
        <w:rPr>
          <w:color w:val="000000" w:themeColor="text1"/>
          <w:szCs w:val="22"/>
        </w:rPr>
        <w:t xml:space="preserve"> the structures and</w:t>
      </w:r>
      <w:r w:rsidRPr="00942CD3">
        <w:rPr>
          <w:color w:val="000000" w:themeColor="text1"/>
          <w:szCs w:val="22"/>
          <w:u w:val="single"/>
        </w:rPr>
        <w:t xml:space="preserve"> technologies that are emerging, facilitating a </w:t>
      </w:r>
      <w:r w:rsidRPr="00942CD3">
        <w:rPr>
          <w:b/>
          <w:color w:val="000000" w:themeColor="text1"/>
          <w:szCs w:val="22"/>
          <w:u w:val="single"/>
        </w:rPr>
        <w:t>disruptive process</w:t>
      </w:r>
      <w:r w:rsidRPr="00942CD3">
        <w:rPr>
          <w:color w:val="000000" w:themeColor="text1"/>
          <w:szCs w:val="22"/>
        </w:rPr>
        <w:t xml:space="preserve">. The rise of </w:t>
      </w:r>
      <w:r w:rsidRPr="001C72A9">
        <w:rPr>
          <w:color w:val="000000" w:themeColor="text1"/>
          <w:szCs w:val="22"/>
          <w:highlight w:val="green"/>
          <w:u w:val="single"/>
        </w:rPr>
        <w:t>renewable cities</w:t>
      </w:r>
      <w:r w:rsidRPr="00942CD3">
        <w:rPr>
          <w:color w:val="000000" w:themeColor="text1"/>
          <w:szCs w:val="22"/>
          <w:u w:val="single"/>
        </w:rPr>
        <w:t xml:space="preserve"> can</w:t>
      </w:r>
      <w:r w:rsidRPr="00942CD3">
        <w:rPr>
          <w:color w:val="000000" w:themeColor="text1"/>
          <w:szCs w:val="22"/>
        </w:rPr>
        <w:t xml:space="preserve"> therefore </w:t>
      </w:r>
      <w:r w:rsidRPr="00942CD3">
        <w:rPr>
          <w:color w:val="000000" w:themeColor="text1"/>
          <w:szCs w:val="22"/>
          <w:u w:val="single"/>
        </w:rPr>
        <w:t xml:space="preserve">be expected to accelerate. </w:t>
      </w:r>
      <w:r w:rsidRPr="00942CD3">
        <w:rPr>
          <w:color w:val="000000" w:themeColor="text1"/>
          <w:szCs w:val="22"/>
        </w:rPr>
        <w:t>1 Introduction The rise of renewable cities began in the 1990s but has accelerated in the 21st century [1,2]. As shown below</w:t>
      </w:r>
      <w:r w:rsidRPr="00942CD3">
        <w:rPr>
          <w:color w:val="000000" w:themeColor="text1"/>
          <w:szCs w:val="16"/>
        </w:rPr>
        <w:t xml:space="preserve">, </w:t>
      </w:r>
      <w:r w:rsidRPr="00942CD3">
        <w:rPr>
          <w:color w:val="000000" w:themeColor="text1"/>
          <w:szCs w:val="22"/>
          <w:u w:val="single"/>
        </w:rPr>
        <w:t>both coal and oil have begun to fal</w:t>
      </w:r>
      <w:r w:rsidRPr="00942CD3">
        <w:rPr>
          <w:color w:val="000000" w:themeColor="text1"/>
          <w:szCs w:val="22"/>
        </w:rPr>
        <w:t xml:space="preserve">l in the nations of the world </w:t>
      </w:r>
      <w:r w:rsidRPr="00942CD3">
        <w:rPr>
          <w:color w:val="000000" w:themeColor="text1"/>
          <w:szCs w:val="22"/>
          <w:u w:val="single"/>
        </w:rPr>
        <w:t>driven</w:t>
      </w:r>
      <w:r w:rsidRPr="00942CD3">
        <w:rPr>
          <w:color w:val="000000" w:themeColor="text1"/>
          <w:szCs w:val="22"/>
        </w:rPr>
        <w:t xml:space="preserve"> mostly </w:t>
      </w:r>
      <w:r w:rsidRPr="00942CD3">
        <w:rPr>
          <w:color w:val="000000" w:themeColor="text1"/>
          <w:szCs w:val="22"/>
          <w:u w:val="single"/>
        </w:rPr>
        <w:t xml:space="preserve">by their cities as this is </w:t>
      </w:r>
      <w:r w:rsidRPr="001C72A9">
        <w:rPr>
          <w:color w:val="000000" w:themeColor="text1"/>
          <w:szCs w:val="22"/>
          <w:highlight w:val="green"/>
          <w:u w:val="single"/>
        </w:rPr>
        <w:t xml:space="preserve">where </w:t>
      </w:r>
      <w:r w:rsidRPr="001C72A9">
        <w:rPr>
          <w:b/>
          <w:color w:val="000000" w:themeColor="text1"/>
          <w:szCs w:val="22"/>
          <w:highlight w:val="green"/>
          <w:u w:val="single"/>
        </w:rPr>
        <w:t>growth</w:t>
      </w:r>
      <w:r w:rsidRPr="00942CD3">
        <w:rPr>
          <w:b/>
          <w:color w:val="000000" w:themeColor="text1"/>
          <w:szCs w:val="22"/>
          <w:u w:val="single"/>
        </w:rPr>
        <w:t xml:space="preserve"> and change</w:t>
      </w:r>
      <w:r w:rsidRPr="00942CD3">
        <w:rPr>
          <w:color w:val="000000" w:themeColor="text1"/>
          <w:szCs w:val="22"/>
          <w:u w:val="single"/>
        </w:rPr>
        <w:t xml:space="preserve"> </w:t>
      </w:r>
      <w:r w:rsidRPr="001C72A9">
        <w:rPr>
          <w:color w:val="000000" w:themeColor="text1"/>
          <w:szCs w:val="22"/>
          <w:highlight w:val="green"/>
          <w:u w:val="single"/>
        </w:rPr>
        <w:t>is happenin</w:t>
      </w:r>
      <w:r w:rsidRPr="00942CD3">
        <w:rPr>
          <w:color w:val="000000" w:themeColor="text1"/>
          <w:szCs w:val="22"/>
          <w:u w:val="single"/>
        </w:rPr>
        <w:t>g</w:t>
      </w:r>
      <w:r w:rsidRPr="00942CD3">
        <w:rPr>
          <w:color w:val="000000" w:themeColor="text1"/>
          <w:szCs w:val="22"/>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w:t>
      </w:r>
      <w:proofErr w:type="gramStart"/>
      <w:r w:rsidRPr="00942CD3">
        <w:rPr>
          <w:color w:val="000000" w:themeColor="text1"/>
          <w:szCs w:val="22"/>
        </w:rPr>
        <w:t>reasons</w:t>
      </w:r>
      <w:proofErr w:type="gramEnd"/>
      <w:r w:rsidRPr="00942CD3">
        <w:rPr>
          <w:color w:val="000000" w:themeColor="text1"/>
          <w:szCs w:val="22"/>
        </w:rPr>
        <w:t xml:space="preserve">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w:t>
      </w:r>
      <w:proofErr w:type="gramStart"/>
      <w:r w:rsidRPr="00942CD3">
        <w:rPr>
          <w:color w:val="000000" w:themeColor="text1"/>
          <w:szCs w:val="22"/>
        </w:rPr>
        <w:t>costs</w:t>
      </w:r>
      <w:proofErr w:type="gramEnd"/>
      <w:r w:rsidRPr="00942CD3">
        <w:rPr>
          <w:color w:val="000000" w:themeColor="text1"/>
          <w:szCs w:val="22"/>
        </w:rPr>
        <w:t xml:space="preserve">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w:t>
      </w:r>
      <w:proofErr w:type="gramStart"/>
      <w:r w:rsidRPr="00942CD3">
        <w:rPr>
          <w:color w:val="000000" w:themeColor="text1"/>
          <w:szCs w:val="22"/>
        </w:rPr>
        <w:t>In</w:t>
      </w:r>
      <w:proofErr w:type="gramEnd"/>
      <w:r w:rsidRPr="00942CD3">
        <w:rPr>
          <w:color w:val="000000" w:themeColor="text1"/>
          <w:szCs w:val="22"/>
        </w:rPr>
        <w:t xml:space="preserve"> 2017, </w:t>
      </w:r>
      <w:r w:rsidRPr="00942CD3">
        <w:rPr>
          <w:color w:val="000000" w:themeColor="text1"/>
          <w:szCs w:val="22"/>
          <w:u w:val="single"/>
        </w:rPr>
        <w:t>the I</w:t>
      </w:r>
      <w:r w:rsidRPr="00942CD3">
        <w:rPr>
          <w:color w:val="000000" w:themeColor="text1"/>
          <w:szCs w:val="22"/>
        </w:rPr>
        <w:t xml:space="preserve">nternational </w:t>
      </w:r>
      <w:r w:rsidRPr="00942CD3">
        <w:rPr>
          <w:color w:val="000000" w:themeColor="text1"/>
          <w:szCs w:val="22"/>
          <w:u w:val="single"/>
        </w:rPr>
        <w:t>E</w:t>
      </w:r>
      <w:r w:rsidRPr="00942CD3">
        <w:rPr>
          <w:color w:val="000000" w:themeColor="text1"/>
          <w:szCs w:val="22"/>
        </w:rPr>
        <w:t xml:space="preserve">nergy </w:t>
      </w:r>
      <w:r w:rsidRPr="00942CD3">
        <w:rPr>
          <w:color w:val="000000" w:themeColor="text1"/>
          <w:szCs w:val="22"/>
          <w:u w:val="single"/>
        </w:rPr>
        <w:t>A</w:t>
      </w:r>
      <w:r w:rsidRPr="00942CD3">
        <w:rPr>
          <w:color w:val="000000" w:themeColor="text1"/>
          <w:szCs w:val="22"/>
        </w:rPr>
        <w:t xml:space="preserve">gency </w:t>
      </w:r>
      <w:r w:rsidRPr="00942CD3">
        <w:rPr>
          <w:color w:val="000000" w:themeColor="text1"/>
          <w:szCs w:val="22"/>
          <w:u w:val="single"/>
        </w:rPr>
        <w:t>confirmed</w:t>
      </w:r>
      <w:r w:rsidRPr="00942CD3">
        <w:rPr>
          <w:color w:val="000000" w:themeColor="text1"/>
          <w:szCs w:val="22"/>
        </w:rPr>
        <w:t xml:space="preserve"> that economic </w:t>
      </w:r>
      <w:r w:rsidRPr="001C72A9">
        <w:rPr>
          <w:color w:val="000000" w:themeColor="text1"/>
          <w:szCs w:val="22"/>
          <w:highlight w:val="green"/>
          <w:u w:val="single"/>
        </w:rPr>
        <w:t xml:space="preserve">growth has been </w:t>
      </w:r>
      <w:r w:rsidRPr="001C72A9">
        <w:rPr>
          <w:b/>
          <w:color w:val="000000" w:themeColor="text1"/>
          <w:szCs w:val="22"/>
          <w:highlight w:val="green"/>
          <w:u w:val="single"/>
        </w:rPr>
        <w:t>decoupling</w:t>
      </w:r>
      <w:r w:rsidRPr="00942CD3">
        <w:rPr>
          <w:b/>
          <w:color w:val="000000" w:themeColor="text1"/>
          <w:szCs w:val="22"/>
          <w:u w:val="single"/>
        </w:rPr>
        <w:t xml:space="preserve"> from</w:t>
      </w:r>
      <w:r w:rsidRPr="00942CD3">
        <w:rPr>
          <w:color w:val="000000" w:themeColor="text1"/>
          <w:szCs w:val="22"/>
        </w:rPr>
        <w:t xml:space="preserve"> greenhouse </w:t>
      </w:r>
      <w:r w:rsidRPr="00942CD3">
        <w:rPr>
          <w:b/>
          <w:color w:val="000000" w:themeColor="text1"/>
          <w:szCs w:val="22"/>
          <w:u w:val="single"/>
        </w:rPr>
        <w:t>emissions</w:t>
      </w:r>
      <w:r w:rsidRPr="00942CD3">
        <w:rPr>
          <w:color w:val="000000" w:themeColor="text1"/>
          <w:szCs w:val="22"/>
          <w:u w:val="single"/>
        </w:rPr>
        <w:t xml:space="preserve"> and fossil fuels since</w:t>
      </w:r>
      <w:r w:rsidRPr="00942CD3">
        <w:rPr>
          <w:color w:val="000000" w:themeColor="text1"/>
          <w:szCs w:val="22"/>
        </w:rPr>
        <w:t xml:space="preserve"> the start of </w:t>
      </w:r>
      <w:r w:rsidRPr="00942CD3">
        <w:rPr>
          <w:color w:val="000000" w:themeColor="text1"/>
          <w:szCs w:val="22"/>
          <w:u w:val="single"/>
        </w:rPr>
        <w:t>the 21st century</w:t>
      </w:r>
      <w:r w:rsidRPr="00942CD3">
        <w:rPr>
          <w:color w:val="000000" w:themeColor="text1"/>
          <w:szCs w:val="22"/>
        </w:rPr>
        <w:t xml:space="preserve"> and that </w:t>
      </w:r>
      <w:r w:rsidRPr="00942CD3">
        <w:rPr>
          <w:color w:val="000000" w:themeColor="text1"/>
          <w:szCs w:val="22"/>
          <w:u w:val="single"/>
        </w:rPr>
        <w:t>this was</w:t>
      </w:r>
      <w:r w:rsidRPr="00942CD3">
        <w:rPr>
          <w:color w:val="000000" w:themeColor="text1"/>
          <w:szCs w:val="22"/>
        </w:rPr>
        <w:t xml:space="preserve"> now </w:t>
      </w:r>
      <w:r w:rsidRPr="001C72A9">
        <w:rPr>
          <w:color w:val="000000" w:themeColor="text1"/>
          <w:szCs w:val="22"/>
          <w:highlight w:val="green"/>
          <w:u w:val="single"/>
        </w:rPr>
        <w:t xml:space="preserve">leading to the first </w:t>
      </w:r>
      <w:r w:rsidRPr="001C72A9">
        <w:rPr>
          <w:b/>
          <w:color w:val="000000" w:themeColor="text1"/>
          <w:szCs w:val="22"/>
          <w:highlight w:val="green"/>
          <w:u w:val="single"/>
        </w:rPr>
        <w:t>drop in</w:t>
      </w:r>
      <w:r w:rsidRPr="00942CD3">
        <w:rPr>
          <w:b/>
          <w:color w:val="000000" w:themeColor="text1"/>
          <w:szCs w:val="22"/>
          <w:u w:val="single"/>
        </w:rPr>
        <w:t xml:space="preserve"> fossil fuel </w:t>
      </w:r>
      <w:r w:rsidRPr="001C72A9">
        <w:rPr>
          <w:b/>
          <w:color w:val="000000" w:themeColor="text1"/>
          <w:szCs w:val="22"/>
          <w:highlight w:val="green"/>
          <w:u w:val="single"/>
        </w:rPr>
        <w:t>consumption</w:t>
      </w:r>
      <w:r w:rsidRPr="00942CD3">
        <w:rPr>
          <w:color w:val="000000" w:themeColor="text1"/>
          <w:szCs w:val="22"/>
          <w:u w:val="single"/>
        </w:rPr>
        <w:t xml:space="preserve"> a</w:t>
      </w:r>
    </w:p>
    <w:p w14:paraId="733ABA90" w14:textId="77777777" w:rsidR="009F709C" w:rsidRDefault="009F709C" w:rsidP="00B957FA">
      <w:pPr>
        <w:rPr>
          <w:color w:val="000000" w:themeColor="text1"/>
          <w:szCs w:val="22"/>
          <w:u w:val="single"/>
        </w:rPr>
      </w:pPr>
    </w:p>
    <w:p w14:paraId="320553E9" w14:textId="77777777" w:rsidR="009F709C" w:rsidRDefault="009F709C" w:rsidP="00B957FA">
      <w:pPr>
        <w:rPr>
          <w:color w:val="000000" w:themeColor="text1"/>
          <w:szCs w:val="22"/>
          <w:u w:val="single"/>
        </w:rPr>
      </w:pPr>
    </w:p>
    <w:p w14:paraId="352358EB" w14:textId="77777777" w:rsidR="009F709C" w:rsidRDefault="009F709C" w:rsidP="00B957FA">
      <w:pPr>
        <w:rPr>
          <w:color w:val="000000" w:themeColor="text1"/>
          <w:szCs w:val="22"/>
          <w:u w:val="single"/>
        </w:rPr>
      </w:pPr>
    </w:p>
    <w:p w14:paraId="749CDE56" w14:textId="1170F2E8" w:rsidR="00B957FA" w:rsidRPr="00942CD3" w:rsidRDefault="00B957FA" w:rsidP="00B957FA">
      <w:pPr>
        <w:rPr>
          <w:color w:val="000000" w:themeColor="text1"/>
          <w:szCs w:val="22"/>
        </w:rPr>
      </w:pPr>
      <w:proofErr w:type="spellStart"/>
      <w:r w:rsidRPr="00942CD3">
        <w:rPr>
          <w:color w:val="000000" w:themeColor="text1"/>
          <w:szCs w:val="22"/>
          <w:u w:val="single"/>
        </w:rPr>
        <w:lastRenderedPageBreak/>
        <w:t>nd</w:t>
      </w:r>
      <w:proofErr w:type="spellEnd"/>
      <w:r w:rsidRPr="00942CD3">
        <w:rPr>
          <w:color w:val="000000" w:themeColor="text1"/>
          <w:szCs w:val="22"/>
          <w:u w:val="single"/>
        </w:rPr>
        <w:t xml:space="preserve"> </w:t>
      </w:r>
      <w:r w:rsidRPr="00942CD3">
        <w:rPr>
          <w:color w:val="000000" w:themeColor="text1"/>
          <w:szCs w:val="22"/>
        </w:rPr>
        <w:t xml:space="preserve">subsequent </w:t>
      </w:r>
      <w:r w:rsidRPr="00942CD3">
        <w:rPr>
          <w:color w:val="000000" w:themeColor="text1"/>
          <w:szCs w:val="22"/>
          <w:u w:val="single"/>
        </w:rPr>
        <w:t>emissions</w:t>
      </w:r>
      <w:r w:rsidRPr="00942CD3">
        <w:rPr>
          <w:color w:val="000000" w:themeColor="text1"/>
          <w:szCs w:val="22"/>
        </w:rPr>
        <w:t xml:space="preserve"> [7]. How this relates to the rise of the renewable city is the focus of this paper. The mechanisms are first understood by looking at a range of national data as set out in Figure 1. </w:t>
      </w:r>
      <w:r w:rsidRPr="00942CD3">
        <w:rPr>
          <w:color w:val="000000" w:themeColor="text1"/>
          <w:szCs w:val="22"/>
          <w:u w:val="single"/>
        </w:rPr>
        <w:t>Denmark decoupled relatively from the 1990s but absolutely over the last 17 years and is typical of many European nations</w:t>
      </w:r>
      <w:r w:rsidRPr="00942CD3">
        <w:rPr>
          <w:color w:val="000000" w:themeColor="text1"/>
          <w:szCs w:val="22"/>
        </w:rPr>
        <w:t xml:space="preserve"> and cities. </w:t>
      </w:r>
      <w:r w:rsidRPr="001C72A9">
        <w:rPr>
          <w:color w:val="000000" w:themeColor="text1"/>
          <w:szCs w:val="22"/>
          <w:highlight w:val="green"/>
          <w:u w:val="single"/>
        </w:rPr>
        <w:t>The US</w:t>
      </w:r>
      <w:r w:rsidRPr="00942CD3">
        <w:rPr>
          <w:color w:val="000000" w:themeColor="text1"/>
          <w:szCs w:val="22"/>
          <w:u w:val="single"/>
        </w:rPr>
        <w:t xml:space="preserve"> and Australia have been slower but have</w:t>
      </w:r>
      <w:r w:rsidRPr="00942CD3">
        <w:rPr>
          <w:color w:val="000000" w:themeColor="text1"/>
          <w:szCs w:val="22"/>
        </w:rPr>
        <w:t xml:space="preserve"> now </w:t>
      </w:r>
      <w:r w:rsidRPr="001C72A9">
        <w:rPr>
          <w:color w:val="000000" w:themeColor="text1"/>
          <w:szCs w:val="22"/>
          <w:highlight w:val="green"/>
          <w:u w:val="single"/>
        </w:rPr>
        <w:t>decoupled</w:t>
      </w:r>
      <w:r w:rsidRPr="00942CD3">
        <w:rPr>
          <w:color w:val="000000" w:themeColor="text1"/>
          <w:szCs w:val="22"/>
          <w:u w:val="single"/>
        </w:rPr>
        <w:t xml:space="preserve"> relatively from the 2000s and </w:t>
      </w:r>
      <w:r w:rsidRPr="001C72A9">
        <w:rPr>
          <w:color w:val="000000" w:themeColor="text1"/>
          <w:szCs w:val="22"/>
          <w:highlight w:val="green"/>
          <w:u w:val="single"/>
        </w:rPr>
        <w:t>absolutely over</w:t>
      </w:r>
      <w:r w:rsidRPr="00942CD3">
        <w:rPr>
          <w:color w:val="000000" w:themeColor="text1"/>
          <w:szCs w:val="22"/>
        </w:rPr>
        <w:t xml:space="preserve"> the past </w:t>
      </w:r>
      <w:r w:rsidRPr="001C72A9">
        <w:rPr>
          <w:color w:val="000000" w:themeColor="text1"/>
          <w:szCs w:val="22"/>
          <w:highlight w:val="green"/>
          <w:u w:val="single"/>
        </w:rPr>
        <w:t>5–9 years. China decoupled</w:t>
      </w:r>
      <w:r w:rsidRPr="00942CD3">
        <w:rPr>
          <w:color w:val="000000" w:themeColor="text1"/>
          <w:szCs w:val="22"/>
        </w:rPr>
        <w:t xml:space="preserve"> relatively from 2005 and </w:t>
      </w:r>
      <w:r w:rsidRPr="00942CD3">
        <w:rPr>
          <w:color w:val="000000" w:themeColor="text1"/>
          <w:szCs w:val="22"/>
          <w:u w:val="single"/>
        </w:rPr>
        <w:t xml:space="preserve">absolutely over the past few years with coal </w:t>
      </w:r>
      <w:r w:rsidRPr="001C72A9">
        <w:rPr>
          <w:color w:val="000000" w:themeColor="text1"/>
          <w:szCs w:val="22"/>
          <w:highlight w:val="green"/>
          <w:u w:val="single"/>
        </w:rPr>
        <w:t xml:space="preserve">whilst </w:t>
      </w:r>
      <w:r w:rsidRPr="001C72A9">
        <w:rPr>
          <w:b/>
          <w:color w:val="000000" w:themeColor="text1"/>
          <w:szCs w:val="22"/>
          <w:highlight w:val="green"/>
          <w:u w:val="single"/>
        </w:rPr>
        <w:t>oil has plateaued</w:t>
      </w:r>
      <w:r w:rsidRPr="00942CD3">
        <w:rPr>
          <w:color w:val="000000" w:themeColor="text1"/>
          <w:szCs w:val="22"/>
          <w:u w:val="single"/>
        </w:rPr>
        <w:t>. India has started relative decoupling</w:t>
      </w:r>
      <w:r w:rsidRPr="00942CD3">
        <w:rPr>
          <w:color w:val="000000" w:themeColor="text1"/>
          <w:szCs w:val="22"/>
        </w:rPr>
        <w:t xml:space="preserve"> in the past decade and may change to an absolute decline in fossil fuels as it is investing strongly in renewables and urban electric rail [11]. These </w:t>
      </w:r>
      <w:r w:rsidRPr="00942CD3">
        <w:rPr>
          <w:color w:val="000000" w:themeColor="text1"/>
          <w:szCs w:val="22"/>
          <w:u w:val="single"/>
        </w:rPr>
        <w:t xml:space="preserve">trends suggest a global process </w:t>
      </w:r>
      <w:r w:rsidRPr="00942CD3">
        <w:rPr>
          <w:color w:val="000000" w:themeColor="text1"/>
          <w:szCs w:val="22"/>
        </w:rPr>
        <w:t xml:space="preserve">the rise of the renewable city as outlined by </w:t>
      </w:r>
      <w:proofErr w:type="spellStart"/>
      <w:r w:rsidRPr="00942CD3">
        <w:rPr>
          <w:color w:val="000000" w:themeColor="text1"/>
          <w:szCs w:val="22"/>
        </w:rPr>
        <w:t>Droege</w:t>
      </w:r>
      <w:proofErr w:type="spellEnd"/>
      <w:r w:rsidRPr="00942CD3">
        <w:rPr>
          <w:color w:val="000000" w:themeColor="text1"/>
          <w:szCs w:val="22"/>
        </w:rPr>
        <w:t xml:space="preserve"> [1,2]; this appears to be occurring </w:t>
      </w:r>
      <w:r w:rsidRPr="00942CD3">
        <w:rPr>
          <w:color w:val="000000" w:themeColor="text1"/>
          <w:szCs w:val="22"/>
          <w:u w:val="single"/>
        </w:rPr>
        <w:t>much faster than expected and invites</w:t>
      </w:r>
      <w:r w:rsidRPr="00942CD3">
        <w:rPr>
          <w:color w:val="000000" w:themeColor="text1"/>
          <w:szCs w:val="22"/>
        </w:rPr>
        <w:t xml:space="preserve"> the question as to </w:t>
      </w:r>
      <w:r w:rsidRPr="00942CD3">
        <w:rPr>
          <w:color w:val="000000" w:themeColor="text1"/>
          <w:szCs w:val="22"/>
          <w:u w:val="single"/>
        </w:rPr>
        <w:t>whether it will accelerate</w:t>
      </w:r>
      <w:r w:rsidRPr="00942CD3">
        <w:rPr>
          <w:color w:val="000000" w:themeColor="text1"/>
          <w:szCs w:val="22"/>
        </w:rPr>
        <w:t xml:space="preserve"> [3]. 3 Mechanisms for the rise of the renewable city </w:t>
      </w:r>
      <w:proofErr w:type="gramStart"/>
      <w:r w:rsidRPr="00942CD3">
        <w:rPr>
          <w:color w:val="000000" w:themeColor="text1"/>
          <w:szCs w:val="22"/>
        </w:rPr>
        <w:t>The</w:t>
      </w:r>
      <w:proofErr w:type="gramEnd"/>
      <w:r w:rsidRPr="00942CD3">
        <w:rPr>
          <w:color w:val="000000" w:themeColor="text1"/>
          <w:szCs w:val="22"/>
        </w:rPr>
        <w:t xml:space="preserve"> mechanisms behind the </w:t>
      </w:r>
      <w:r w:rsidRPr="001C72A9">
        <w:rPr>
          <w:color w:val="000000" w:themeColor="text1"/>
          <w:szCs w:val="22"/>
          <w:highlight w:val="green"/>
          <w:u w:val="single"/>
        </w:rPr>
        <w:t>decoupling</w:t>
      </w:r>
      <w:r w:rsidRPr="00942CD3">
        <w:rPr>
          <w:color w:val="000000" w:themeColor="text1"/>
          <w:szCs w:val="22"/>
          <w:u w:val="single"/>
        </w:rPr>
        <w:t xml:space="preserve"> of</w:t>
      </w:r>
      <w:r w:rsidRPr="00942CD3">
        <w:rPr>
          <w:color w:val="000000" w:themeColor="text1"/>
          <w:szCs w:val="22"/>
        </w:rPr>
        <w:t xml:space="preserve"> wealth and </w:t>
      </w:r>
      <w:r w:rsidRPr="00942CD3">
        <w:rPr>
          <w:color w:val="000000" w:themeColor="text1"/>
          <w:szCs w:val="22"/>
          <w:u w:val="single"/>
        </w:rPr>
        <w:t>fossil fuels</w:t>
      </w:r>
      <w:r w:rsidRPr="00942CD3">
        <w:rPr>
          <w:color w:val="000000" w:themeColor="text1"/>
          <w:szCs w:val="22"/>
        </w:rPr>
        <w:t xml:space="preserve"> and the resulting rise of renewable cities </w:t>
      </w:r>
      <w:r w:rsidRPr="001C72A9">
        <w:rPr>
          <w:color w:val="000000" w:themeColor="text1"/>
          <w:szCs w:val="22"/>
          <w:highlight w:val="green"/>
          <w:u w:val="single"/>
        </w:rPr>
        <w:t>are</w:t>
      </w:r>
      <w:r w:rsidRPr="00942CD3">
        <w:rPr>
          <w:color w:val="000000" w:themeColor="text1"/>
          <w:szCs w:val="22"/>
        </w:rPr>
        <w:t xml:space="preserve"> likely to be </w:t>
      </w:r>
      <w:r w:rsidRPr="001C72A9">
        <w:rPr>
          <w:color w:val="000000" w:themeColor="text1"/>
          <w:szCs w:val="22"/>
          <w:highlight w:val="green"/>
          <w:u w:val="single"/>
        </w:rPr>
        <w:t xml:space="preserve">based around </w:t>
      </w:r>
      <w:r w:rsidRPr="001C72A9">
        <w:rPr>
          <w:b/>
          <w:color w:val="000000" w:themeColor="text1"/>
          <w:szCs w:val="22"/>
          <w:highlight w:val="green"/>
          <w:u w:val="single"/>
        </w:rPr>
        <w:t>structural energy</w:t>
      </w:r>
      <w:r w:rsidRPr="00942CD3">
        <w:rPr>
          <w:color w:val="000000" w:themeColor="text1"/>
          <w:szCs w:val="22"/>
        </w:rPr>
        <w:t xml:space="preserve"> efficiencies and </w:t>
      </w:r>
      <w:r w:rsidRPr="001C72A9">
        <w:rPr>
          <w:b/>
          <w:color w:val="000000" w:themeColor="text1"/>
          <w:szCs w:val="22"/>
          <w:highlight w:val="green"/>
          <w:u w:val="single"/>
        </w:rPr>
        <w:t>growth</w:t>
      </w:r>
      <w:r w:rsidRPr="00942CD3">
        <w:rPr>
          <w:color w:val="000000" w:themeColor="text1"/>
          <w:szCs w:val="22"/>
        </w:rPr>
        <w:t xml:space="preserve"> in renewables. Whether they are disruptive, demand driven changes, will be examined with coal and oil. 3.1 The fall of coal 3.1.1 Structural built environment energy efficiencies </w:t>
      </w:r>
      <w:proofErr w:type="gramStart"/>
      <w:r w:rsidRPr="00942CD3">
        <w:rPr>
          <w:color w:val="000000" w:themeColor="text1"/>
          <w:szCs w:val="22"/>
          <w:u w:val="single"/>
        </w:rPr>
        <w:t>In</w:t>
      </w:r>
      <w:proofErr w:type="gramEnd"/>
      <w:r w:rsidRPr="00942CD3">
        <w:rPr>
          <w:color w:val="000000" w:themeColor="text1"/>
          <w:szCs w:val="22"/>
          <w:u w:val="single"/>
        </w:rPr>
        <w:t xml:space="preserve"> the period from 2000 to 2013</w:t>
      </w:r>
      <w:r w:rsidRPr="00942CD3">
        <w:rPr>
          <w:color w:val="000000" w:themeColor="text1"/>
          <w:szCs w:val="22"/>
        </w:rPr>
        <w:t xml:space="preserve"> the Organization for Economic Cooperation and Development </w:t>
      </w:r>
      <w:r w:rsidRPr="00942CD3">
        <w:rPr>
          <w:color w:val="000000" w:themeColor="text1"/>
          <w:szCs w:val="22"/>
          <w:u w:val="single"/>
        </w:rPr>
        <w:t>improved energy efficiency by</w:t>
      </w:r>
      <w:r w:rsidRPr="00942CD3">
        <w:rPr>
          <w:color w:val="000000" w:themeColor="text1"/>
          <w:szCs w:val="22"/>
        </w:rPr>
        <w:t xml:space="preserve"> a steady </w:t>
      </w:r>
      <w:r w:rsidRPr="00942CD3">
        <w:rPr>
          <w:color w:val="000000" w:themeColor="text1"/>
          <w:szCs w:val="22"/>
          <w:u w:val="single"/>
        </w:rPr>
        <w:t>0.6% per yea</w:t>
      </w:r>
      <w:r w:rsidRPr="00942CD3">
        <w:rPr>
          <w:color w:val="000000" w:themeColor="text1"/>
          <w:szCs w:val="22"/>
        </w:rPr>
        <w:t xml:space="preserve">r but </w:t>
      </w:r>
      <w:r w:rsidRPr="00942CD3">
        <w:rPr>
          <w:color w:val="000000" w:themeColor="text1"/>
          <w:szCs w:val="22"/>
          <w:u w:val="single"/>
        </w:rPr>
        <w:t>in 2013/14 it improved 1.5% and in 2014/15</w:t>
      </w:r>
      <w:r w:rsidRPr="00942CD3">
        <w:rPr>
          <w:color w:val="000000" w:themeColor="text1"/>
          <w:szCs w:val="22"/>
        </w:rPr>
        <w:t xml:space="preserve"> it improved </w:t>
      </w:r>
      <w:r w:rsidRPr="00942CD3">
        <w:rPr>
          <w:color w:val="000000" w:themeColor="text1"/>
          <w:szCs w:val="22"/>
          <w:u w:val="single"/>
        </w:rPr>
        <w:t>1.8%</w:t>
      </w:r>
      <w:r w:rsidRPr="00942CD3">
        <w:rPr>
          <w:color w:val="000000" w:themeColor="text1"/>
          <w:szCs w:val="22"/>
        </w:rPr>
        <w:t xml:space="preserve"> [12]. </w:t>
      </w:r>
      <w:r w:rsidRPr="00942CD3">
        <w:rPr>
          <w:color w:val="000000" w:themeColor="text1"/>
          <w:szCs w:val="22"/>
          <w:u w:val="single"/>
        </w:rPr>
        <w:t>This rapid growth seems to be</w:t>
      </w:r>
      <w:r w:rsidRPr="00942CD3">
        <w:rPr>
          <w:color w:val="000000" w:themeColor="text1"/>
          <w:szCs w:val="22"/>
        </w:rPr>
        <w:t xml:space="preserve"> more </w:t>
      </w:r>
      <w:r w:rsidRPr="00942CD3">
        <w:rPr>
          <w:b/>
          <w:color w:val="000000" w:themeColor="text1"/>
          <w:szCs w:val="22"/>
          <w:u w:val="single"/>
        </w:rPr>
        <w:t>structural</w:t>
      </w:r>
      <w:r w:rsidRPr="00942CD3">
        <w:rPr>
          <w:color w:val="000000" w:themeColor="text1"/>
          <w:szCs w:val="22"/>
          <w:u w:val="single"/>
        </w:rPr>
        <w:t xml:space="preserve"> in its base as appliances and buildings are</w:t>
      </w:r>
      <w:r w:rsidRPr="00942CD3">
        <w:rPr>
          <w:color w:val="000000" w:themeColor="text1"/>
          <w:szCs w:val="22"/>
        </w:rPr>
        <w:t xml:space="preserve"> becoming </w:t>
      </w:r>
      <w:r w:rsidRPr="00942CD3">
        <w:rPr>
          <w:b/>
          <w:color w:val="000000" w:themeColor="text1"/>
          <w:szCs w:val="22"/>
          <w:u w:val="single"/>
        </w:rPr>
        <w:t>significantly more efficient</w:t>
      </w:r>
      <w:r w:rsidRPr="00942CD3">
        <w:rPr>
          <w:color w:val="000000" w:themeColor="text1"/>
          <w:szCs w:val="22"/>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942CD3">
        <w:rPr>
          <w:color w:val="000000" w:themeColor="text1"/>
          <w:szCs w:val="22"/>
          <w:u w:val="single"/>
        </w:rPr>
        <w:t xml:space="preserve">from 2015 to 2040 </w:t>
      </w:r>
      <w:r w:rsidRPr="001C72A9">
        <w:rPr>
          <w:color w:val="000000" w:themeColor="text1"/>
          <w:szCs w:val="22"/>
          <w:highlight w:val="green"/>
          <w:u w:val="single"/>
        </w:rPr>
        <w:t xml:space="preserve">renewables will become the </w:t>
      </w:r>
      <w:r w:rsidRPr="001C72A9">
        <w:rPr>
          <w:b/>
          <w:color w:val="000000" w:themeColor="text1"/>
          <w:szCs w:val="22"/>
          <w:highlight w:val="green"/>
          <w:u w:val="single"/>
        </w:rPr>
        <w:t>dominant power source</w:t>
      </w:r>
      <w:r w:rsidRPr="00942CD3">
        <w:rPr>
          <w:color w:val="000000" w:themeColor="text1"/>
          <w:szCs w:val="22"/>
        </w:rPr>
        <w:t xml:space="preserve"> in the world; </w:t>
      </w:r>
      <w:r w:rsidRPr="00942CD3">
        <w:rPr>
          <w:color w:val="000000" w:themeColor="text1"/>
          <w:szCs w:val="22"/>
          <w:u w:val="single"/>
        </w:rPr>
        <w:t xml:space="preserve">wind and solar will account for </w:t>
      </w:r>
      <w:r w:rsidRPr="00942CD3">
        <w:rPr>
          <w:b/>
          <w:color w:val="000000" w:themeColor="text1"/>
          <w:szCs w:val="22"/>
          <w:u w:val="single"/>
        </w:rPr>
        <w:t>64% of</w:t>
      </w:r>
      <w:r w:rsidRPr="00942CD3">
        <w:rPr>
          <w:color w:val="000000" w:themeColor="text1"/>
          <w:szCs w:val="22"/>
        </w:rPr>
        <w:t xml:space="preserve"> the </w:t>
      </w:r>
      <w:r w:rsidRPr="00942CD3">
        <w:rPr>
          <w:b/>
          <w:color w:val="000000" w:themeColor="text1"/>
          <w:szCs w:val="22"/>
          <w:u w:val="single"/>
        </w:rPr>
        <w:t>new</w:t>
      </w:r>
      <w:r w:rsidRPr="00942CD3">
        <w:rPr>
          <w:color w:val="000000" w:themeColor="text1"/>
          <w:szCs w:val="22"/>
        </w:rPr>
        <w:t xml:space="preserve"> generating </w:t>
      </w:r>
      <w:r w:rsidRPr="00942CD3">
        <w:rPr>
          <w:b/>
          <w:color w:val="000000" w:themeColor="text1"/>
          <w:szCs w:val="22"/>
          <w:u w:val="single"/>
        </w:rPr>
        <w:t>capacity</w:t>
      </w:r>
      <w:r w:rsidRPr="00942CD3">
        <w:rPr>
          <w:color w:val="000000" w:themeColor="text1"/>
          <w:szCs w:val="22"/>
          <w:u w:val="single"/>
        </w:rPr>
        <w:t xml:space="preserve">, and globally </w:t>
      </w:r>
      <w:r w:rsidRPr="001C72A9">
        <w:rPr>
          <w:color w:val="000000" w:themeColor="text1"/>
          <w:szCs w:val="22"/>
          <w:highlight w:val="green"/>
          <w:u w:val="single"/>
        </w:rPr>
        <w:t xml:space="preserve">there will be 60% </w:t>
      </w:r>
      <w:proofErr w:type="spellStart"/>
      <w:r w:rsidRPr="001C72A9">
        <w:rPr>
          <w:color w:val="000000" w:themeColor="text1"/>
          <w:szCs w:val="22"/>
          <w:highlight w:val="green"/>
          <w:u w:val="single"/>
        </w:rPr>
        <w:t>zerocarbon</w:t>
      </w:r>
      <w:proofErr w:type="spellEnd"/>
      <w:r w:rsidRPr="001C72A9">
        <w:rPr>
          <w:color w:val="000000" w:themeColor="text1"/>
          <w:szCs w:val="22"/>
          <w:highlight w:val="green"/>
          <w:u w:val="single"/>
        </w:rPr>
        <w:t xml:space="preserve"> power</w:t>
      </w:r>
      <w:r w:rsidRPr="00942CD3">
        <w:rPr>
          <w:color w:val="000000" w:themeColor="text1"/>
          <w:szCs w:val="22"/>
          <w:u w:val="single"/>
        </w:rPr>
        <w:t>, replacing coal and gas, which will decline</w:t>
      </w:r>
      <w:r w:rsidRPr="00942CD3">
        <w:rPr>
          <w:color w:val="000000" w:themeColor="text1"/>
          <w:szCs w:val="22"/>
        </w:rPr>
        <w:t xml:space="preserve"> from 57% </w:t>
      </w:r>
      <w:r w:rsidRPr="00942CD3">
        <w:rPr>
          <w:color w:val="000000" w:themeColor="text1"/>
          <w:szCs w:val="22"/>
          <w:u w:val="single"/>
        </w:rPr>
        <w:t>to 31%</w:t>
      </w:r>
      <w:r w:rsidRPr="00942CD3">
        <w:rPr>
          <w:color w:val="000000" w:themeColor="text1"/>
          <w:szCs w:val="22"/>
        </w:rPr>
        <w:t xml:space="preserve"> [15]. The </w:t>
      </w:r>
      <w:r w:rsidRPr="00942CD3">
        <w:rPr>
          <w:color w:val="000000" w:themeColor="text1"/>
          <w:szCs w:val="22"/>
          <w:u w:val="single"/>
        </w:rPr>
        <w:t>predictions are made based on trends and</w:t>
      </w:r>
      <w:r w:rsidRPr="00942CD3">
        <w:rPr>
          <w:color w:val="000000" w:themeColor="text1"/>
          <w:szCs w:val="22"/>
        </w:rPr>
        <w:t xml:space="preserve"> on </w:t>
      </w:r>
      <w:r w:rsidRPr="00942CD3">
        <w:rPr>
          <w:color w:val="000000" w:themeColor="text1"/>
          <w:szCs w:val="22"/>
          <w:u w:val="single"/>
        </w:rPr>
        <w:t xml:space="preserve">declining costs for renewables relative to fossil fuels. The </w:t>
      </w:r>
      <w:r w:rsidRPr="00942CD3">
        <w:rPr>
          <w:b/>
          <w:color w:val="000000" w:themeColor="text1"/>
          <w:szCs w:val="22"/>
          <w:u w:val="single"/>
        </w:rPr>
        <w:t xml:space="preserve">biggest </w:t>
      </w:r>
      <w:r w:rsidRPr="001C72A9">
        <w:rPr>
          <w:b/>
          <w:color w:val="000000" w:themeColor="text1"/>
          <w:szCs w:val="22"/>
          <w:highlight w:val="green"/>
          <w:u w:val="single"/>
        </w:rPr>
        <w:t>growth</w:t>
      </w:r>
      <w:r w:rsidRPr="00942CD3">
        <w:rPr>
          <w:color w:val="000000" w:themeColor="text1"/>
          <w:szCs w:val="22"/>
          <w:u w:val="single"/>
        </w:rPr>
        <w:t xml:space="preserve"> is predicted to be</w:t>
      </w:r>
      <w:r w:rsidRPr="00942CD3">
        <w:rPr>
          <w:color w:val="000000" w:themeColor="text1"/>
          <w:szCs w:val="22"/>
        </w:rPr>
        <w:t xml:space="preserve"> roof top </w:t>
      </w:r>
      <w:r w:rsidRPr="00942CD3">
        <w:rPr>
          <w:color w:val="000000" w:themeColor="text1"/>
          <w:szCs w:val="22"/>
          <w:u w:val="single"/>
        </w:rPr>
        <w:t>solar which will drop in cost by 60%</w:t>
      </w:r>
      <w:r w:rsidRPr="00942CD3">
        <w:rPr>
          <w:color w:val="000000" w:themeColor="text1"/>
          <w:szCs w:val="22"/>
        </w:rPr>
        <w:t xml:space="preserve">. However, </w:t>
      </w:r>
      <w:r w:rsidRPr="00942CD3">
        <w:rPr>
          <w:color w:val="000000" w:themeColor="text1"/>
          <w:szCs w:val="22"/>
          <w:u w:val="single"/>
        </w:rPr>
        <w:t xml:space="preserve">it </w:t>
      </w:r>
      <w:r w:rsidRPr="001C72A9">
        <w:rPr>
          <w:color w:val="000000" w:themeColor="text1"/>
          <w:szCs w:val="22"/>
          <w:highlight w:val="green"/>
          <w:u w:val="single"/>
        </w:rPr>
        <w:t xml:space="preserve">may be driven at an </w:t>
      </w:r>
      <w:r w:rsidRPr="001C72A9">
        <w:rPr>
          <w:b/>
          <w:color w:val="000000" w:themeColor="text1"/>
          <w:szCs w:val="22"/>
          <w:highlight w:val="green"/>
          <w:u w:val="single"/>
        </w:rPr>
        <w:t>even faster rate</w:t>
      </w:r>
      <w:r w:rsidRPr="00942CD3">
        <w:rPr>
          <w:color w:val="000000" w:themeColor="text1"/>
          <w:szCs w:val="22"/>
          <w:u w:val="single"/>
        </w:rPr>
        <w:t xml:space="preserve"> if it has demand</w:t>
      </w:r>
      <w:r w:rsidRPr="00942CD3">
        <w:rPr>
          <w:color w:val="000000" w:themeColor="text1"/>
          <w:szCs w:val="22"/>
        </w:rPr>
        <w:t xml:space="preserve"> driven </w:t>
      </w:r>
      <w:r w:rsidRPr="00942CD3">
        <w:rPr>
          <w:color w:val="000000" w:themeColor="text1"/>
          <w:szCs w:val="22"/>
          <w:u w:val="single"/>
        </w:rPr>
        <w:t>characteristics.</w:t>
      </w:r>
      <w:r w:rsidRPr="00942CD3">
        <w:rPr>
          <w:color w:val="000000" w:themeColor="text1"/>
          <w:szCs w:val="22"/>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1C72A9">
        <w:rPr>
          <w:color w:val="000000" w:themeColor="text1"/>
          <w:szCs w:val="22"/>
          <w:highlight w:val="green"/>
          <w:u w:val="single"/>
        </w:rPr>
        <w:t>There is evidence</w:t>
      </w:r>
      <w:r w:rsidRPr="00942CD3">
        <w:rPr>
          <w:color w:val="000000" w:themeColor="text1"/>
          <w:szCs w:val="22"/>
          <w:u w:val="single"/>
        </w:rPr>
        <w:t xml:space="preserve"> from Australia </w:t>
      </w:r>
      <w:r w:rsidRPr="001C72A9">
        <w:rPr>
          <w:color w:val="000000" w:themeColor="text1"/>
          <w:szCs w:val="22"/>
          <w:highlight w:val="green"/>
          <w:u w:val="single"/>
        </w:rPr>
        <w:t>of</w:t>
      </w:r>
      <w:r w:rsidRPr="00942CD3">
        <w:rPr>
          <w:color w:val="000000" w:themeColor="text1"/>
          <w:szCs w:val="22"/>
          <w:u w:val="single"/>
        </w:rPr>
        <w:t xml:space="preserve"> a </w:t>
      </w:r>
      <w:r w:rsidRPr="001C72A9">
        <w:rPr>
          <w:b/>
          <w:color w:val="000000" w:themeColor="text1"/>
          <w:szCs w:val="22"/>
          <w:highlight w:val="green"/>
          <w:u w:val="single"/>
        </w:rPr>
        <w:t>remarkably rapid adoption</w:t>
      </w:r>
      <w:r w:rsidRPr="00942CD3">
        <w:rPr>
          <w:color w:val="000000" w:themeColor="text1"/>
          <w:szCs w:val="22"/>
        </w:rPr>
        <w:t xml:space="preserve"> of roof top solar at a time when little investment in power was happening in the aftermath of abandoning the Australian carbon-pricing scheme [18]. Perth </w:t>
      </w:r>
      <w:proofErr w:type="gramStart"/>
      <w:r w:rsidRPr="00942CD3">
        <w:rPr>
          <w:color w:val="000000" w:themeColor="text1"/>
          <w:szCs w:val="22"/>
        </w:rPr>
        <w:t>in particular showed</w:t>
      </w:r>
      <w:proofErr w:type="gramEnd"/>
      <w:r w:rsidRPr="00942CD3">
        <w:rPr>
          <w:color w:val="000000" w:themeColor="text1"/>
          <w:szCs w:val="22"/>
        </w:rPr>
        <w:t xml:space="preserve">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942CD3">
        <w:rPr>
          <w:color w:val="000000" w:themeColor="text1"/>
          <w:szCs w:val="22"/>
          <w:u w:val="single"/>
        </w:rPr>
        <w:t>Battery storage is</w:t>
      </w:r>
      <w:r w:rsidRPr="00942CD3">
        <w:rPr>
          <w:color w:val="000000" w:themeColor="text1"/>
          <w:szCs w:val="22"/>
        </w:rPr>
        <w:t xml:space="preserve"> now </w:t>
      </w:r>
      <w:r w:rsidRPr="00942CD3">
        <w:rPr>
          <w:color w:val="000000" w:themeColor="text1"/>
          <w:szCs w:val="22"/>
          <w:u w:val="single"/>
        </w:rPr>
        <w:t>following the same trends</w:t>
      </w:r>
      <w:r w:rsidRPr="00942CD3">
        <w:rPr>
          <w:color w:val="000000" w:themeColor="text1"/>
          <w:szCs w:val="22"/>
        </w:rPr>
        <w:t xml:space="preserve"> [19] and analysis in Perth shows </w:t>
      </w:r>
      <w:r w:rsidRPr="00942CD3">
        <w:rPr>
          <w:color w:val="000000" w:themeColor="text1"/>
          <w:szCs w:val="22"/>
          <w:u w:val="single"/>
        </w:rPr>
        <w:t xml:space="preserve">solar-storage systems enable over </w:t>
      </w:r>
      <w:r w:rsidRPr="00942CD3">
        <w:rPr>
          <w:b/>
          <w:color w:val="000000" w:themeColor="text1"/>
          <w:szCs w:val="22"/>
          <w:u w:val="single"/>
        </w:rPr>
        <w:t xml:space="preserve">90% </w:t>
      </w:r>
      <w:proofErr w:type="spellStart"/>
      <w:r w:rsidRPr="00942CD3">
        <w:rPr>
          <w:b/>
          <w:color w:val="000000" w:themeColor="text1"/>
          <w:szCs w:val="22"/>
          <w:u w:val="single"/>
        </w:rPr>
        <w:t>gridfree</w:t>
      </w:r>
      <w:proofErr w:type="spellEnd"/>
      <w:r w:rsidRPr="00942CD3">
        <w:rPr>
          <w:color w:val="000000" w:themeColor="text1"/>
          <w:szCs w:val="22"/>
          <w:u w:val="single"/>
        </w:rPr>
        <w:t xml:space="preserve"> electricity as well as</w:t>
      </w:r>
      <w:r w:rsidRPr="00942CD3">
        <w:rPr>
          <w:color w:val="000000" w:themeColor="text1"/>
          <w:szCs w:val="22"/>
        </w:rPr>
        <w:t xml:space="preserve"> producing </w:t>
      </w:r>
      <w:r w:rsidRPr="00942CD3">
        <w:rPr>
          <w:color w:val="000000" w:themeColor="text1"/>
          <w:szCs w:val="22"/>
          <w:u w:val="single"/>
        </w:rPr>
        <w:t>more renewable energy to feed into the grid and generate income</w:t>
      </w:r>
      <w:r w:rsidRPr="00942CD3">
        <w:rPr>
          <w:color w:val="000000" w:themeColor="text1"/>
          <w:szCs w:val="22"/>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942CD3">
        <w:rPr>
          <w:color w:val="000000" w:themeColor="text1"/>
          <w:szCs w:val="22"/>
          <w:u w:val="single"/>
        </w:rPr>
        <w:t>demand is driving the electricity system toward a rapid decline in coal even faster than supply costs</w:t>
      </w:r>
      <w:r w:rsidRPr="00942CD3">
        <w:rPr>
          <w:color w:val="000000" w:themeColor="text1"/>
          <w:szCs w:val="22"/>
        </w:rPr>
        <w:t xml:space="preserve"> would indicate. This may involve more gas in some cities like in the US where this is significantly cheaper but </w:t>
      </w:r>
      <w:r w:rsidRPr="00942CD3">
        <w:rPr>
          <w:color w:val="000000" w:themeColor="text1"/>
          <w:szCs w:val="22"/>
          <w:u w:val="single"/>
        </w:rPr>
        <w:t>the attractions of</w:t>
      </w:r>
      <w:r w:rsidRPr="00942CD3">
        <w:rPr>
          <w:color w:val="000000" w:themeColor="text1"/>
          <w:szCs w:val="22"/>
        </w:rPr>
        <w:t xml:space="preserve"> roof-top </w:t>
      </w:r>
      <w:r w:rsidRPr="001C72A9">
        <w:rPr>
          <w:color w:val="000000" w:themeColor="text1"/>
          <w:szCs w:val="22"/>
          <w:highlight w:val="green"/>
          <w:u w:val="single"/>
        </w:rPr>
        <w:t>solar and batteries</w:t>
      </w:r>
      <w:r w:rsidRPr="00942CD3">
        <w:rPr>
          <w:color w:val="000000" w:themeColor="text1"/>
          <w:szCs w:val="22"/>
          <w:u w:val="single"/>
        </w:rPr>
        <w:t xml:space="preserve"> are</w:t>
      </w:r>
      <w:r w:rsidRPr="00942CD3">
        <w:rPr>
          <w:color w:val="000000" w:themeColor="text1"/>
          <w:szCs w:val="22"/>
        </w:rPr>
        <w:t xml:space="preserve"> more than likely </w:t>
      </w:r>
      <w:r w:rsidRPr="00942CD3">
        <w:rPr>
          <w:color w:val="000000" w:themeColor="text1"/>
          <w:szCs w:val="22"/>
          <w:u w:val="single"/>
        </w:rPr>
        <w:t xml:space="preserve">going to </w:t>
      </w:r>
      <w:r w:rsidRPr="001C72A9">
        <w:rPr>
          <w:color w:val="000000" w:themeColor="text1"/>
          <w:szCs w:val="22"/>
          <w:highlight w:val="green"/>
          <w:u w:val="single"/>
        </w:rPr>
        <w:t xml:space="preserve">outcompete gas when the </w:t>
      </w:r>
      <w:r w:rsidRPr="001C72A9">
        <w:rPr>
          <w:b/>
          <w:color w:val="000000" w:themeColor="text1"/>
          <w:szCs w:val="22"/>
          <w:highlight w:val="green"/>
          <w:u w:val="single"/>
        </w:rPr>
        <w:t>market enables it</w:t>
      </w:r>
      <w:r w:rsidRPr="00942CD3">
        <w:rPr>
          <w:b/>
          <w:color w:val="000000" w:themeColor="text1"/>
          <w:szCs w:val="22"/>
          <w:u w:val="single"/>
        </w:rPr>
        <w:t xml:space="preserve"> to work</w:t>
      </w:r>
      <w:r w:rsidRPr="00942CD3">
        <w:rPr>
          <w:color w:val="000000" w:themeColor="text1"/>
          <w:szCs w:val="22"/>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w:t>
      </w:r>
      <w:proofErr w:type="gramStart"/>
      <w:r w:rsidRPr="00942CD3">
        <w:rPr>
          <w:color w:val="000000" w:themeColor="text1"/>
          <w:szCs w:val="22"/>
        </w:rPr>
        <w:t>however</w:t>
      </w:r>
      <w:proofErr w:type="gramEnd"/>
      <w:r w:rsidRPr="00942CD3">
        <w:rPr>
          <w:color w:val="000000" w:themeColor="text1"/>
          <w:szCs w:val="22"/>
        </w:rPr>
        <w:t xml:space="preserve">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942CD3">
        <w:rPr>
          <w:color w:val="000000" w:themeColor="text1"/>
          <w:szCs w:val="22"/>
          <w:u w:val="single"/>
        </w:rPr>
        <w:t xml:space="preserve">Electric vehicles are growing globally at </w:t>
      </w:r>
      <w:r w:rsidRPr="00942CD3">
        <w:rPr>
          <w:b/>
          <w:color w:val="000000" w:themeColor="text1"/>
          <w:szCs w:val="22"/>
          <w:u w:val="single"/>
        </w:rPr>
        <w:t>over 40% per year</w:t>
      </w:r>
      <w:r w:rsidRPr="00942CD3">
        <w:rPr>
          <w:color w:val="000000" w:themeColor="text1"/>
          <w:szCs w:val="22"/>
          <w:u w:val="single"/>
        </w:rPr>
        <w:t xml:space="preserve"> and</w:t>
      </w:r>
      <w:r w:rsidRPr="00942CD3">
        <w:rPr>
          <w:color w:val="000000" w:themeColor="text1"/>
          <w:szCs w:val="22"/>
        </w:rPr>
        <w:t xml:space="preserve"> are expected to </w:t>
      </w:r>
      <w:r w:rsidRPr="00942CD3">
        <w:rPr>
          <w:color w:val="000000" w:themeColor="text1"/>
          <w:szCs w:val="22"/>
          <w:u w:val="single"/>
        </w:rPr>
        <w:t>reach at least 25% of the</w:t>
      </w:r>
      <w:r w:rsidRPr="00942CD3">
        <w:rPr>
          <w:color w:val="000000" w:themeColor="text1"/>
          <w:szCs w:val="22"/>
        </w:rPr>
        <w:t xml:space="preserve"> vehicle</w:t>
      </w:r>
      <w:r w:rsidRPr="00942CD3">
        <w:rPr>
          <w:color w:val="000000" w:themeColor="text1"/>
          <w:szCs w:val="22"/>
          <w:u w:val="single"/>
        </w:rPr>
        <w:t xml:space="preserve"> fleet by 2040</w:t>
      </w:r>
      <w:r w:rsidRPr="00942CD3">
        <w:rPr>
          <w:color w:val="000000" w:themeColor="text1"/>
          <w:szCs w:val="22"/>
        </w:rPr>
        <w:t xml:space="preserve"> [29]. Most of this growth is in China which is likely to mean cheaper exports. The </w:t>
      </w:r>
      <w:r w:rsidRPr="00942CD3">
        <w:rPr>
          <w:color w:val="000000" w:themeColor="text1"/>
          <w:szCs w:val="22"/>
          <w:u w:val="single"/>
        </w:rPr>
        <w:t>demand</w:t>
      </w:r>
      <w:r w:rsidRPr="00942CD3">
        <w:rPr>
          <w:color w:val="000000" w:themeColor="text1"/>
          <w:szCs w:val="22"/>
        </w:rPr>
        <w:t xml:space="preserve"> for electric vehicles </w:t>
      </w:r>
      <w:r w:rsidRPr="00942CD3">
        <w:rPr>
          <w:color w:val="000000" w:themeColor="text1"/>
          <w:szCs w:val="22"/>
          <w:u w:val="single"/>
        </w:rPr>
        <w:t>is high</w:t>
      </w:r>
      <w:r w:rsidRPr="00942CD3">
        <w:rPr>
          <w:color w:val="000000" w:themeColor="text1"/>
          <w:szCs w:val="22"/>
        </w:rPr>
        <w:t xml:space="preserve"> whether they are personal cars, buses, trains or electric bikes and certainly with cars </w:t>
      </w:r>
      <w:r w:rsidRPr="00942CD3">
        <w:rPr>
          <w:color w:val="000000" w:themeColor="text1"/>
          <w:szCs w:val="22"/>
          <w:u w:val="single"/>
        </w:rPr>
        <w:t>this is</w:t>
      </w:r>
      <w:r w:rsidRPr="00942CD3">
        <w:rPr>
          <w:color w:val="000000" w:themeColor="text1"/>
          <w:szCs w:val="22"/>
        </w:rPr>
        <w:t xml:space="preserve"> happening </w:t>
      </w:r>
      <w:r w:rsidRPr="00942CD3">
        <w:rPr>
          <w:color w:val="000000" w:themeColor="text1"/>
          <w:szCs w:val="22"/>
          <w:u w:val="single"/>
        </w:rPr>
        <w:t xml:space="preserve">well before the </w:t>
      </w:r>
      <w:r w:rsidRPr="00942CD3">
        <w:rPr>
          <w:b/>
          <w:color w:val="000000" w:themeColor="text1"/>
          <w:szCs w:val="22"/>
          <w:u w:val="single"/>
        </w:rPr>
        <w:t>supply cost</w:t>
      </w:r>
      <w:r w:rsidRPr="00942CD3">
        <w:rPr>
          <w:color w:val="000000" w:themeColor="text1"/>
          <w:szCs w:val="22"/>
          <w:u w:val="single"/>
        </w:rPr>
        <w:t xml:space="preserve"> is competitive</w:t>
      </w:r>
      <w:r w:rsidRPr="00942CD3">
        <w:rPr>
          <w:color w:val="000000" w:themeColor="text1"/>
          <w:szCs w:val="22"/>
        </w:rPr>
        <w:t xml:space="preserve"> though the daily costs of operation are significantly </w:t>
      </w:r>
      <w:proofErr w:type="gramStart"/>
      <w:r w:rsidRPr="00942CD3">
        <w:rPr>
          <w:color w:val="000000" w:themeColor="text1"/>
          <w:szCs w:val="22"/>
        </w:rPr>
        <w:t>lower</w:t>
      </w:r>
      <w:proofErr w:type="gramEnd"/>
      <w:r w:rsidRPr="00942CD3">
        <w:rPr>
          <w:color w:val="000000" w:themeColor="text1"/>
          <w:szCs w:val="22"/>
        </w:rPr>
        <w:t xml:space="preserve"> and this is a strong demand factor for most consumers; some are therefore predicting even higher adoption rates [30]. </w:t>
      </w:r>
      <w:r w:rsidRPr="00942CD3">
        <w:rPr>
          <w:color w:val="000000" w:themeColor="text1"/>
          <w:szCs w:val="22"/>
          <w:u w:val="single"/>
        </w:rPr>
        <w:t>There is another demand</w:t>
      </w:r>
      <w:r w:rsidRPr="00942CD3">
        <w:rPr>
          <w:color w:val="000000" w:themeColor="text1"/>
          <w:szCs w:val="22"/>
        </w:rPr>
        <w:t xml:space="preserve">-based </w:t>
      </w:r>
      <w:r w:rsidRPr="00942CD3">
        <w:rPr>
          <w:color w:val="000000" w:themeColor="text1"/>
          <w:szCs w:val="22"/>
          <w:u w:val="single"/>
        </w:rPr>
        <w:t>trend that will impact</w:t>
      </w:r>
      <w:r w:rsidRPr="00942CD3">
        <w:rPr>
          <w:color w:val="000000" w:themeColor="text1"/>
          <w:szCs w:val="22"/>
        </w:rPr>
        <w:t xml:space="preserve"> on the shift to </w:t>
      </w:r>
      <w:r w:rsidRPr="00942CD3">
        <w:rPr>
          <w:b/>
          <w:color w:val="000000" w:themeColor="text1"/>
          <w:szCs w:val="22"/>
          <w:u w:val="single"/>
        </w:rPr>
        <w:t>electric mobility</w:t>
      </w:r>
      <w:r w:rsidRPr="00942CD3">
        <w:rPr>
          <w:color w:val="000000" w:themeColor="text1"/>
          <w:szCs w:val="22"/>
          <w:u w:val="single"/>
        </w:rPr>
        <w:t xml:space="preserve">. </w:t>
      </w:r>
      <w:r w:rsidRPr="001C72A9">
        <w:rPr>
          <w:color w:val="000000" w:themeColor="text1"/>
          <w:szCs w:val="22"/>
          <w:highlight w:val="green"/>
          <w:u w:val="single"/>
        </w:rPr>
        <w:t>The trend</w:t>
      </w:r>
      <w:r w:rsidRPr="00942CD3">
        <w:rPr>
          <w:color w:val="000000" w:themeColor="text1"/>
          <w:szCs w:val="22"/>
          <w:u w:val="single"/>
        </w:rPr>
        <w:t xml:space="preserve"> in electricity </w:t>
      </w:r>
      <w:r w:rsidRPr="001C72A9">
        <w:rPr>
          <w:color w:val="000000" w:themeColor="text1"/>
          <w:szCs w:val="22"/>
          <w:highlight w:val="green"/>
          <w:u w:val="single"/>
        </w:rPr>
        <w:t>to become</w:t>
      </w:r>
      <w:r w:rsidRPr="00942CD3">
        <w:rPr>
          <w:color w:val="000000" w:themeColor="text1"/>
          <w:szCs w:val="22"/>
          <w:u w:val="single"/>
        </w:rPr>
        <w:t xml:space="preserve"> more </w:t>
      </w:r>
      <w:r w:rsidRPr="001C72A9">
        <w:rPr>
          <w:b/>
          <w:color w:val="000000" w:themeColor="text1"/>
          <w:szCs w:val="22"/>
          <w:highlight w:val="green"/>
          <w:u w:val="single"/>
        </w:rPr>
        <w:t>based on renewables</w:t>
      </w:r>
      <w:r w:rsidRPr="00942CD3">
        <w:rPr>
          <w:color w:val="000000" w:themeColor="text1"/>
          <w:szCs w:val="22"/>
          <w:u w:val="single"/>
        </w:rPr>
        <w:t xml:space="preserve"> means that growth in solar-powered EVs </w:t>
      </w:r>
      <w:proofErr w:type="gramStart"/>
      <w:r w:rsidRPr="001C72A9">
        <w:rPr>
          <w:color w:val="000000" w:themeColor="text1"/>
          <w:szCs w:val="22"/>
          <w:highlight w:val="green"/>
          <w:u w:val="single"/>
        </w:rPr>
        <w:t>are</w:t>
      </w:r>
      <w:proofErr w:type="gramEnd"/>
      <w:r w:rsidRPr="00942CD3">
        <w:rPr>
          <w:color w:val="000000" w:themeColor="text1"/>
          <w:szCs w:val="22"/>
        </w:rPr>
        <w:t xml:space="preserve"> likely to be </w:t>
      </w:r>
      <w:r w:rsidRPr="001C72A9">
        <w:rPr>
          <w:color w:val="000000" w:themeColor="text1"/>
          <w:szCs w:val="22"/>
          <w:highlight w:val="green"/>
          <w:u w:val="single"/>
        </w:rPr>
        <w:t>driven by demand</w:t>
      </w:r>
      <w:r w:rsidRPr="00942CD3">
        <w:rPr>
          <w:color w:val="000000" w:themeColor="text1"/>
          <w:szCs w:val="16"/>
        </w:rPr>
        <w:t xml:space="preserve"> </w:t>
      </w:r>
      <w:r w:rsidRPr="00942CD3">
        <w:rPr>
          <w:color w:val="000000" w:themeColor="text1"/>
          <w:szCs w:val="22"/>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942CD3">
        <w:rPr>
          <w:color w:val="000000" w:themeColor="text1"/>
          <w:szCs w:val="22"/>
          <w:u w:val="single"/>
        </w:rPr>
        <w:t>The rise of the renewable city has been</w:t>
      </w:r>
      <w:r w:rsidRPr="00942CD3">
        <w:rPr>
          <w:color w:val="000000" w:themeColor="text1"/>
          <w:szCs w:val="22"/>
        </w:rPr>
        <w:t xml:space="preserve"> quite </w:t>
      </w:r>
      <w:proofErr w:type="gramStart"/>
      <w:r w:rsidRPr="00942CD3">
        <w:rPr>
          <w:color w:val="000000" w:themeColor="text1"/>
          <w:szCs w:val="22"/>
          <w:u w:val="single"/>
        </w:rPr>
        <w:t>dramatic</w:t>
      </w:r>
      <w:proofErr w:type="gramEnd"/>
      <w:r w:rsidRPr="00942CD3">
        <w:rPr>
          <w:color w:val="000000" w:themeColor="text1"/>
          <w:szCs w:val="22"/>
          <w:u w:val="single"/>
        </w:rPr>
        <w:t xml:space="preserve"> and</w:t>
      </w:r>
      <w:r w:rsidRPr="00942CD3">
        <w:rPr>
          <w:color w:val="000000" w:themeColor="text1"/>
          <w:szCs w:val="22"/>
        </w:rPr>
        <w:t xml:space="preserve"> this paper suggests that it </w:t>
      </w:r>
      <w:r w:rsidRPr="00942CD3">
        <w:rPr>
          <w:color w:val="000000" w:themeColor="text1"/>
          <w:szCs w:val="22"/>
          <w:u w:val="single"/>
        </w:rPr>
        <w:t>will continue</w:t>
      </w:r>
      <w:r w:rsidRPr="00942CD3">
        <w:rPr>
          <w:color w:val="000000" w:themeColor="text1"/>
          <w:szCs w:val="22"/>
        </w:rPr>
        <w:t xml:space="preserve"> to rise </w:t>
      </w:r>
      <w:r w:rsidRPr="00942CD3">
        <w:rPr>
          <w:color w:val="000000" w:themeColor="text1"/>
          <w:szCs w:val="22"/>
          <w:u w:val="single"/>
        </w:rPr>
        <w:t xml:space="preserve">due to demand which </w:t>
      </w:r>
      <w:r w:rsidRPr="00942CD3">
        <w:rPr>
          <w:b/>
          <w:color w:val="000000" w:themeColor="text1"/>
          <w:szCs w:val="22"/>
          <w:u w:val="single"/>
        </w:rPr>
        <w:t>facilitates disruptive innovation</w:t>
      </w:r>
      <w:r w:rsidRPr="00942CD3">
        <w:rPr>
          <w:color w:val="000000" w:themeColor="text1"/>
          <w:szCs w:val="22"/>
          <w:u w:val="single"/>
        </w:rPr>
        <w:t xml:space="preserve"> in replacing</w:t>
      </w:r>
      <w:r w:rsidRPr="00942CD3">
        <w:rPr>
          <w:color w:val="000000" w:themeColor="text1"/>
          <w:szCs w:val="22"/>
        </w:rPr>
        <w:t xml:space="preserve"> both </w:t>
      </w:r>
      <w:r w:rsidRPr="00942CD3">
        <w:rPr>
          <w:color w:val="000000" w:themeColor="text1"/>
          <w:szCs w:val="22"/>
          <w:u w:val="single"/>
        </w:rPr>
        <w:t>coal and oil</w:t>
      </w:r>
      <w:r w:rsidRPr="00942CD3">
        <w:rPr>
          <w:color w:val="000000" w:themeColor="text1"/>
          <w:szCs w:val="22"/>
        </w:rPr>
        <w:t xml:space="preserve">. Such demand is seen in the improved electricity systems that are emerging </w:t>
      </w:r>
      <w:proofErr w:type="gramStart"/>
      <w:r w:rsidRPr="00942CD3">
        <w:rPr>
          <w:color w:val="000000" w:themeColor="text1"/>
          <w:szCs w:val="22"/>
        </w:rPr>
        <w:t>as a result of</w:t>
      </w:r>
      <w:proofErr w:type="gramEnd"/>
      <w:r w:rsidRPr="00942CD3">
        <w:rPr>
          <w:color w:val="000000" w:themeColor="text1"/>
          <w:szCs w:val="22"/>
        </w:rPr>
        <w:t xml:space="preserve"> the demand for roof top solar and in the demand for re-urbanized cities where electric mobility can better service the needs of the community. There are</w:t>
      </w:r>
      <w:r w:rsidRPr="00942CD3">
        <w:rPr>
          <w:color w:val="000000" w:themeColor="text1"/>
          <w:szCs w:val="22"/>
          <w:u w:val="single"/>
        </w:rPr>
        <w:t xml:space="preserve"> two other demand factors that</w:t>
      </w:r>
      <w:r w:rsidRPr="00942CD3">
        <w:rPr>
          <w:color w:val="000000" w:themeColor="text1"/>
          <w:szCs w:val="22"/>
        </w:rPr>
        <w:t xml:space="preserve"> are likely to continue to </w:t>
      </w:r>
      <w:r w:rsidRPr="00942CD3">
        <w:rPr>
          <w:color w:val="000000" w:themeColor="text1"/>
          <w:szCs w:val="22"/>
          <w:u w:val="single"/>
        </w:rPr>
        <w:t xml:space="preserve">drive the need for a </w:t>
      </w:r>
      <w:r w:rsidRPr="00942CD3">
        <w:rPr>
          <w:b/>
          <w:color w:val="000000" w:themeColor="text1"/>
          <w:szCs w:val="22"/>
          <w:u w:val="single"/>
        </w:rPr>
        <w:t>renewable city</w:t>
      </w:r>
      <w:r w:rsidRPr="00942CD3">
        <w:rPr>
          <w:color w:val="000000" w:themeColor="text1"/>
          <w:szCs w:val="22"/>
          <w:u w:val="single"/>
        </w:rPr>
        <w:t xml:space="preserve"> the knowledge</w:t>
      </w:r>
      <w:r w:rsidRPr="00942CD3">
        <w:rPr>
          <w:color w:val="000000" w:themeColor="text1"/>
          <w:szCs w:val="22"/>
        </w:rPr>
        <w:t xml:space="preserve"> economy </w:t>
      </w:r>
      <w:r w:rsidRPr="00942CD3">
        <w:rPr>
          <w:color w:val="000000" w:themeColor="text1"/>
          <w:szCs w:val="22"/>
          <w:u w:val="single"/>
        </w:rPr>
        <w:t>and</w:t>
      </w:r>
      <w:r w:rsidRPr="00942CD3">
        <w:rPr>
          <w:color w:val="000000" w:themeColor="text1"/>
          <w:szCs w:val="22"/>
        </w:rPr>
        <w:t xml:space="preserve"> the </w:t>
      </w:r>
      <w:r w:rsidRPr="00942CD3">
        <w:rPr>
          <w:color w:val="000000" w:themeColor="text1"/>
          <w:szCs w:val="22"/>
          <w:u w:val="single"/>
        </w:rPr>
        <w:t xml:space="preserve">digital economy </w:t>
      </w:r>
      <w:r w:rsidRPr="00942CD3">
        <w:rPr>
          <w:color w:val="000000" w:themeColor="text1"/>
          <w:szCs w:val="22"/>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w:t>
      </w:r>
      <w:r w:rsidRPr="00942CD3">
        <w:rPr>
          <w:color w:val="000000" w:themeColor="text1"/>
          <w:szCs w:val="22"/>
        </w:rPr>
        <w:lastRenderedPageBreak/>
        <w:t xml:space="preserve">are the most spatially efficient forms of transport as well as being the </w:t>
      </w:r>
      <w:proofErr w:type="gramStart"/>
      <w:r w:rsidRPr="00942CD3">
        <w:rPr>
          <w:color w:val="000000" w:themeColor="text1"/>
          <w:szCs w:val="22"/>
        </w:rPr>
        <w:t>most free</w:t>
      </w:r>
      <w:proofErr w:type="gramEnd"/>
      <w:r w:rsidRPr="00942CD3">
        <w:rPr>
          <w:color w:val="000000" w:themeColor="text1"/>
          <w:szCs w:val="22"/>
        </w:rPr>
        <w:t xml:space="preserv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942CD3">
        <w:rPr>
          <w:color w:val="000000" w:themeColor="text1"/>
          <w:szCs w:val="22"/>
          <w:u w:val="single"/>
        </w:rPr>
        <w:t xml:space="preserve">The </w:t>
      </w:r>
      <w:r w:rsidRPr="001C72A9">
        <w:rPr>
          <w:color w:val="000000" w:themeColor="text1"/>
          <w:szCs w:val="22"/>
          <w:highlight w:val="green"/>
          <w:u w:val="single"/>
        </w:rPr>
        <w:t>data is</w:t>
      </w:r>
      <w:r w:rsidRPr="00942CD3">
        <w:rPr>
          <w:color w:val="000000" w:themeColor="text1"/>
          <w:szCs w:val="22"/>
        </w:rPr>
        <w:t xml:space="preserve"> also </w:t>
      </w:r>
      <w:r w:rsidRPr="001C72A9">
        <w:rPr>
          <w:color w:val="000000" w:themeColor="text1"/>
          <w:szCs w:val="22"/>
          <w:highlight w:val="green"/>
          <w:u w:val="single"/>
        </w:rPr>
        <w:t>strong</w:t>
      </w:r>
      <w:r w:rsidRPr="00942CD3">
        <w:rPr>
          <w:color w:val="000000" w:themeColor="text1"/>
          <w:szCs w:val="22"/>
          <w:u w:val="single"/>
        </w:rPr>
        <w:t xml:space="preserve"> that there is demand for </w:t>
      </w:r>
      <w:r w:rsidRPr="00942CD3">
        <w:rPr>
          <w:b/>
          <w:color w:val="000000" w:themeColor="text1"/>
          <w:szCs w:val="22"/>
          <w:u w:val="single"/>
        </w:rPr>
        <w:t>low carbon buildings</w:t>
      </w:r>
      <w:r w:rsidRPr="00942CD3">
        <w:rPr>
          <w:color w:val="000000" w:themeColor="text1"/>
          <w:szCs w:val="22"/>
          <w:u w:val="single"/>
        </w:rPr>
        <w:t xml:space="preserve"> in</w:t>
      </w:r>
      <w:r w:rsidRPr="00942CD3">
        <w:rPr>
          <w:color w:val="000000" w:themeColor="text1"/>
          <w:szCs w:val="22"/>
        </w:rPr>
        <w:t xml:space="preserve"> these new regenerating urban </w:t>
      </w:r>
      <w:r w:rsidRPr="00942CD3">
        <w:rPr>
          <w:color w:val="000000" w:themeColor="text1"/>
          <w:szCs w:val="22"/>
          <w:u w:val="single"/>
        </w:rPr>
        <w:t>centers</w:t>
      </w:r>
      <w:r w:rsidRPr="00942CD3">
        <w:rPr>
          <w:color w:val="000000" w:themeColor="text1"/>
          <w:szCs w:val="22"/>
        </w:rPr>
        <w:t xml:space="preserve"> [34]. Indeed, cities are competing for residents and workers through the provision of new </w:t>
      </w:r>
      <w:proofErr w:type="gramStart"/>
      <w:r w:rsidRPr="00942CD3">
        <w:rPr>
          <w:color w:val="000000" w:themeColor="text1"/>
          <w:szCs w:val="22"/>
        </w:rPr>
        <w:t>sustainability oriented</w:t>
      </w:r>
      <w:proofErr w:type="gramEnd"/>
      <w:r w:rsidRPr="00942CD3">
        <w:rPr>
          <w:color w:val="000000" w:themeColor="text1"/>
          <w:szCs w:val="22"/>
        </w:rPr>
        <w:t xml:space="preserve"> precincts and neighborhoods; the data shows that </w:t>
      </w:r>
      <w:r w:rsidRPr="00942CD3">
        <w:rPr>
          <w:color w:val="000000" w:themeColor="text1"/>
          <w:szCs w:val="22"/>
          <w:u w:val="single"/>
        </w:rPr>
        <w:t>sustainability features</w:t>
      </w:r>
      <w:r w:rsidRPr="00942CD3">
        <w:rPr>
          <w:color w:val="000000" w:themeColor="text1"/>
          <w:szCs w:val="22"/>
        </w:rPr>
        <w:t xml:space="preserve"> in buildings </w:t>
      </w:r>
      <w:r w:rsidRPr="00942CD3">
        <w:rPr>
          <w:color w:val="000000" w:themeColor="text1"/>
          <w:szCs w:val="22"/>
          <w:u w:val="single"/>
        </w:rPr>
        <w:t xml:space="preserve">are a close third behind </w:t>
      </w:r>
      <w:r w:rsidRPr="00942CD3">
        <w:rPr>
          <w:b/>
          <w:color w:val="000000" w:themeColor="text1"/>
          <w:szCs w:val="22"/>
          <w:u w:val="single"/>
        </w:rPr>
        <w:t>affordability and location</w:t>
      </w:r>
      <w:r w:rsidRPr="00942CD3">
        <w:rPr>
          <w:color w:val="000000" w:themeColor="text1"/>
          <w:szCs w:val="22"/>
        </w:rPr>
        <w:t xml:space="preserve"> [3,32,35]. As</w:t>
      </w:r>
      <w:r w:rsidRPr="00942CD3">
        <w:rPr>
          <w:color w:val="000000" w:themeColor="text1"/>
          <w:szCs w:val="22"/>
          <w:u w:val="single"/>
        </w:rPr>
        <w:t xml:space="preserve"> with many economic changes, there is another cultural dimension</w:t>
      </w:r>
      <w:r w:rsidRPr="00942CD3">
        <w:rPr>
          <w:color w:val="000000" w:themeColor="text1"/>
          <w:szCs w:val="22"/>
        </w:rPr>
        <w:t xml:space="preserve"> to this change </w:t>
      </w:r>
      <w:r w:rsidRPr="00942CD3">
        <w:rPr>
          <w:color w:val="000000" w:themeColor="text1"/>
          <w:szCs w:val="22"/>
          <w:u w:val="single"/>
        </w:rPr>
        <w:t>that</w:t>
      </w:r>
      <w:r w:rsidRPr="00942CD3">
        <w:rPr>
          <w:color w:val="000000" w:themeColor="text1"/>
          <w:szCs w:val="22"/>
        </w:rPr>
        <w:t xml:space="preserve"> perhaps </w:t>
      </w:r>
      <w:r w:rsidRPr="00942CD3">
        <w:rPr>
          <w:color w:val="000000" w:themeColor="text1"/>
          <w:szCs w:val="22"/>
          <w:u w:val="single"/>
        </w:rPr>
        <w:t>explains the rapidity of the changes observed</w:t>
      </w:r>
      <w:r w:rsidRPr="00942CD3">
        <w:rPr>
          <w:color w:val="000000" w:themeColor="text1"/>
          <w:szCs w:val="22"/>
        </w:rPr>
        <w:t xml:space="preserve"> above </w:t>
      </w:r>
      <w:r w:rsidRPr="00942CD3">
        <w:rPr>
          <w:color w:val="000000" w:themeColor="text1"/>
          <w:szCs w:val="22"/>
          <w:u w:val="single"/>
        </w:rPr>
        <w:t>as well as the demographic complexion of the change. Young people</w:t>
      </w:r>
      <w:r w:rsidRPr="00942CD3">
        <w:rPr>
          <w:color w:val="000000" w:themeColor="text1"/>
          <w:szCs w:val="22"/>
        </w:rPr>
        <w:t xml:space="preserve"> (especially those involved in knowledge economy jobs) </w:t>
      </w:r>
      <w:r w:rsidRPr="00942CD3">
        <w:rPr>
          <w:color w:val="000000" w:themeColor="text1"/>
          <w:szCs w:val="22"/>
          <w:u w:val="single"/>
        </w:rPr>
        <w:t>are moving to reduce their car use and switch to alternative transport</w:t>
      </w:r>
      <w:r w:rsidRPr="00942CD3">
        <w:rPr>
          <w:color w:val="000000" w:themeColor="text1"/>
          <w:szCs w:val="22"/>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942CD3">
        <w:rPr>
          <w:color w:val="000000" w:themeColor="text1"/>
          <w:szCs w:val="22"/>
          <w:u w:val="single"/>
        </w:rPr>
        <w:t>evidence</w:t>
      </w:r>
      <w:r w:rsidRPr="00942CD3">
        <w:rPr>
          <w:color w:val="000000" w:themeColor="text1"/>
          <w:szCs w:val="22"/>
        </w:rPr>
        <w:t xml:space="preserve"> gathered in this paper </w:t>
      </w:r>
      <w:r w:rsidRPr="00942CD3">
        <w:rPr>
          <w:color w:val="000000" w:themeColor="text1"/>
          <w:szCs w:val="22"/>
          <w:u w:val="single"/>
        </w:rPr>
        <w:t xml:space="preserve">has shown that </w:t>
      </w:r>
      <w:r w:rsidRPr="001C72A9">
        <w:rPr>
          <w:color w:val="000000" w:themeColor="text1"/>
          <w:szCs w:val="22"/>
          <w:highlight w:val="green"/>
          <w:u w:val="single"/>
        </w:rPr>
        <w:t xml:space="preserve">there is a </w:t>
      </w:r>
      <w:r w:rsidRPr="001C72A9">
        <w:rPr>
          <w:b/>
          <w:color w:val="000000" w:themeColor="text1"/>
          <w:szCs w:val="22"/>
          <w:highlight w:val="green"/>
          <w:u w:val="single"/>
        </w:rPr>
        <w:t>new trend</w:t>
      </w:r>
      <w:r w:rsidRPr="00942CD3">
        <w:rPr>
          <w:color w:val="000000" w:themeColor="text1"/>
          <w:szCs w:val="22"/>
          <w:u w:val="single"/>
        </w:rPr>
        <w:t>: the rise of the renewable</w:t>
      </w:r>
      <w:r w:rsidRPr="00942CD3">
        <w:rPr>
          <w:color w:val="000000" w:themeColor="text1"/>
          <w:szCs w:val="22"/>
        </w:rPr>
        <w:t xml:space="preserve"> city </w:t>
      </w:r>
      <w:r w:rsidRPr="00942CD3">
        <w:rPr>
          <w:color w:val="000000" w:themeColor="text1"/>
          <w:szCs w:val="22"/>
          <w:u w:val="single"/>
        </w:rPr>
        <w:t>which has emerged</w:t>
      </w:r>
      <w:r w:rsidRPr="00942CD3">
        <w:rPr>
          <w:color w:val="000000" w:themeColor="text1"/>
          <w:szCs w:val="22"/>
        </w:rPr>
        <w:t xml:space="preserve"> this century </w:t>
      </w:r>
      <w:r w:rsidRPr="00942CD3">
        <w:rPr>
          <w:color w:val="000000" w:themeColor="text1"/>
          <w:szCs w:val="22"/>
          <w:u w:val="single"/>
        </w:rPr>
        <w:t xml:space="preserve">from the </w:t>
      </w:r>
      <w:r w:rsidRPr="00942CD3">
        <w:rPr>
          <w:b/>
          <w:color w:val="000000" w:themeColor="text1"/>
          <w:szCs w:val="22"/>
          <w:u w:val="single"/>
        </w:rPr>
        <w:t>decoupling of fossil fuels</w:t>
      </w:r>
      <w:r w:rsidRPr="00942CD3">
        <w:rPr>
          <w:color w:val="000000" w:themeColor="text1"/>
          <w:szCs w:val="22"/>
          <w:u w:val="single"/>
        </w:rPr>
        <w:t xml:space="preserve"> and economic </w:t>
      </w:r>
      <w:r w:rsidRPr="00942CD3">
        <w:rPr>
          <w:b/>
          <w:color w:val="000000" w:themeColor="text1"/>
          <w:szCs w:val="22"/>
          <w:u w:val="single"/>
        </w:rPr>
        <w:t>growth</w:t>
      </w:r>
      <w:r w:rsidRPr="00942CD3">
        <w:rPr>
          <w:color w:val="000000" w:themeColor="text1"/>
          <w:szCs w:val="22"/>
          <w:u w:val="single"/>
        </w:rPr>
        <w:t>. The fall of coal and</w:t>
      </w:r>
      <w:r w:rsidRPr="00942CD3">
        <w:rPr>
          <w:color w:val="000000" w:themeColor="text1"/>
          <w:szCs w:val="22"/>
        </w:rPr>
        <w:t xml:space="preserve"> the fall of </w:t>
      </w:r>
      <w:r w:rsidRPr="00942CD3">
        <w:rPr>
          <w:color w:val="000000" w:themeColor="text1"/>
          <w:szCs w:val="22"/>
          <w:u w:val="single"/>
        </w:rPr>
        <w:t xml:space="preserve">oil are both </w:t>
      </w:r>
      <w:r w:rsidRPr="001C72A9">
        <w:rPr>
          <w:color w:val="000000" w:themeColor="text1"/>
          <w:szCs w:val="22"/>
          <w:highlight w:val="green"/>
          <w:u w:val="single"/>
        </w:rPr>
        <w:t>caused by structural</w:t>
      </w:r>
      <w:r w:rsidRPr="00942CD3">
        <w:rPr>
          <w:color w:val="000000" w:themeColor="text1"/>
          <w:szCs w:val="22"/>
          <w:u w:val="single"/>
        </w:rPr>
        <w:t xml:space="preserve"> </w:t>
      </w:r>
      <w:r w:rsidRPr="00942CD3">
        <w:rPr>
          <w:b/>
          <w:color w:val="000000" w:themeColor="text1"/>
          <w:szCs w:val="22"/>
          <w:u w:val="single"/>
        </w:rPr>
        <w:t xml:space="preserve">energy efficiency </w:t>
      </w:r>
      <w:r w:rsidRPr="001C72A9">
        <w:rPr>
          <w:b/>
          <w:color w:val="000000" w:themeColor="text1"/>
          <w:szCs w:val="22"/>
          <w:highlight w:val="green"/>
          <w:u w:val="single"/>
        </w:rPr>
        <w:t>gains</w:t>
      </w:r>
      <w:r w:rsidRPr="00942CD3">
        <w:rPr>
          <w:color w:val="000000" w:themeColor="text1"/>
          <w:szCs w:val="22"/>
        </w:rPr>
        <w:t xml:space="preserve"> (smart technology and smart buildings for coal; smart, dense transit-oriented cities that reduce car dependence for oil) </w:t>
      </w:r>
      <w:r w:rsidRPr="00942CD3">
        <w:rPr>
          <w:color w:val="000000" w:themeColor="text1"/>
          <w:szCs w:val="22"/>
          <w:u w:val="single"/>
        </w:rPr>
        <w:t>and</w:t>
      </w:r>
      <w:r w:rsidRPr="00942CD3">
        <w:rPr>
          <w:color w:val="000000" w:themeColor="text1"/>
          <w:szCs w:val="22"/>
        </w:rPr>
        <w:t xml:space="preserve"> by switching to </w:t>
      </w:r>
      <w:r w:rsidRPr="00942CD3">
        <w:rPr>
          <w:color w:val="000000" w:themeColor="text1"/>
          <w:szCs w:val="22"/>
          <w:u w:val="single"/>
        </w:rPr>
        <w:t>renewable fuels</w:t>
      </w:r>
      <w:r w:rsidRPr="00942CD3">
        <w:rPr>
          <w:color w:val="000000" w:themeColor="text1"/>
          <w:szCs w:val="22"/>
        </w:rPr>
        <w:t xml:space="preserve"> (coal is being replaced by wind and solar especially roof-top PV; oil is being replaced by electric mobility). This appears to be led by demand in cities as well as somewhat competitive supply costs. The rise and rise of the renewable city </w:t>
      </w:r>
      <w:proofErr w:type="gramStart"/>
      <w:r w:rsidRPr="00942CD3">
        <w:rPr>
          <w:color w:val="000000" w:themeColor="text1"/>
          <w:szCs w:val="22"/>
        </w:rPr>
        <w:t>is</w:t>
      </w:r>
      <w:proofErr w:type="gramEnd"/>
      <w:r w:rsidRPr="00942CD3">
        <w:rPr>
          <w:color w:val="000000" w:themeColor="text1"/>
          <w:szCs w:val="22"/>
        </w:rPr>
        <w:t xml:space="preserve"> thus to be expected as demand is likely to continue to rise for the urban living advantages associated with renewable city technologies and structures.</w:t>
      </w:r>
    </w:p>
    <w:p w14:paraId="0570E0C2" w14:textId="77777777" w:rsidR="001565AD" w:rsidRPr="001361E9" w:rsidRDefault="001565AD" w:rsidP="001565AD">
      <w:pPr>
        <w:pStyle w:val="Heading4"/>
      </w:pPr>
      <w:r>
        <w:t xml:space="preserve">Capitalism solves </w:t>
      </w:r>
      <w:r>
        <w:rPr>
          <w:u w:val="single"/>
        </w:rPr>
        <w:t>inequality</w:t>
      </w:r>
      <w:r>
        <w:t xml:space="preserve"> – historical analysis proves </w:t>
      </w:r>
    </w:p>
    <w:p w14:paraId="566B31CA" w14:textId="77777777" w:rsidR="001565AD" w:rsidRPr="0046765C" w:rsidRDefault="001565AD" w:rsidP="001565AD">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6961FEE0" w14:textId="77777777" w:rsidR="001565AD" w:rsidRPr="006E5957" w:rsidRDefault="001565AD" w:rsidP="001565AD">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1C72A9">
        <w:rPr>
          <w:rStyle w:val="StyleUnderline"/>
          <w:highlight w:val="green"/>
        </w:rPr>
        <w:t xml:space="preserve">without </w:t>
      </w:r>
      <w:r w:rsidRPr="00A80A41">
        <w:rPr>
          <w:rStyle w:val="StyleUnderline"/>
        </w:rPr>
        <w:t>this</w:t>
      </w:r>
      <w:r w:rsidRPr="006E5957">
        <w:rPr>
          <w:rStyle w:val="StyleUnderline"/>
        </w:rPr>
        <w:t xml:space="preserve"> </w:t>
      </w:r>
      <w:r w:rsidRPr="001C72A9">
        <w:rPr>
          <w:rStyle w:val="StyleUnderline"/>
          <w:highlight w:val="green"/>
        </w:rPr>
        <w:t>growth,</w:t>
      </w:r>
      <w:r w:rsidRPr="006E5957">
        <w:rPr>
          <w:rStyle w:val="StyleUnderline"/>
        </w:rPr>
        <w:t xml:space="preserve"> </w:t>
      </w:r>
      <w:r w:rsidRPr="001C72A9">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1C72A9">
        <w:rPr>
          <w:rStyle w:val="StyleUnderline"/>
          <w:highlight w:val="green"/>
        </w:rPr>
        <w:t xml:space="preserve">population would </w:t>
      </w:r>
      <w:r w:rsidRPr="001C72A9">
        <w:rPr>
          <w:rStyle w:val="Emphasis"/>
          <w:highlight w:val="green"/>
        </w:rPr>
        <w:t xml:space="preserve">not have </w:t>
      </w:r>
      <w:r w:rsidRPr="002B17A5">
        <w:rPr>
          <w:rStyle w:val="Emphasis"/>
        </w:rPr>
        <w:t>been able to provide</w:t>
      </w:r>
      <w:r w:rsidRPr="006E5957">
        <w:rPr>
          <w:rStyle w:val="Emphasis"/>
        </w:rPr>
        <w:t xml:space="preserve"> even the most </w:t>
      </w:r>
      <w:proofErr w:type="gramStart"/>
      <w:r w:rsidRPr="001C72A9">
        <w:rPr>
          <w:rStyle w:val="Emphasis"/>
          <w:highlight w:val="green"/>
        </w:rPr>
        <w:t>basic</w:t>
      </w:r>
      <w:r w:rsidRPr="006E5957">
        <w:rPr>
          <w:rStyle w:val="Emphasis"/>
        </w:rPr>
        <w:t xml:space="preserve"> </w:t>
      </w:r>
      <w:r w:rsidRPr="001C72A9">
        <w:rPr>
          <w:rStyle w:val="Emphasis"/>
          <w:highlight w:val="green"/>
        </w:rPr>
        <w:t>necessities</w:t>
      </w:r>
      <w:proofErr w:type="gramEnd"/>
      <w:r w:rsidRPr="006E5957">
        <w:rPr>
          <w:rStyle w:val="Emphasis"/>
        </w:rPr>
        <w:t>.</w:t>
      </w:r>
      <w:r w:rsidRPr="006E5957">
        <w:rPr>
          <w:rStyle w:val="StyleUnderline"/>
        </w:rPr>
        <w:t xml:space="preserve"> After all, in 1800, there were just one billion people on the planet; today there are more than seven billion.</w:t>
      </w:r>
    </w:p>
    <w:p w14:paraId="6F7BD82D" w14:textId="77777777" w:rsidR="001565AD" w:rsidRDefault="001565AD" w:rsidP="001565AD">
      <w:r>
        <w:t xml:space="preserve">Economic Growth Helps </w:t>
      </w:r>
      <w:proofErr w:type="gramStart"/>
      <w:r>
        <w:t>To</w:t>
      </w:r>
      <w:proofErr w:type="gramEnd"/>
      <w:r>
        <w:t xml:space="preserve"> Combat Hunger And Poverty</w:t>
      </w:r>
    </w:p>
    <w:p w14:paraId="7D211966" w14:textId="77777777" w:rsidR="001565AD" w:rsidRPr="006E5957" w:rsidRDefault="001565AD" w:rsidP="001565AD">
      <w:pPr>
        <w:rPr>
          <w:rStyle w:val="StyleUnderline"/>
        </w:rPr>
      </w:pPr>
      <w:r>
        <w:t xml:space="preserve">It is </w:t>
      </w:r>
      <w:proofErr w:type="gramStart"/>
      <w:r>
        <w:t>all the more</w:t>
      </w:r>
      <w:proofErr w:type="gramEnd"/>
      <w:r>
        <w:t xml:space="preserve"> astonishing that</w:t>
      </w:r>
      <w:r w:rsidRPr="006E5957">
        <w:rPr>
          <w:rStyle w:val="StyleUnderline"/>
        </w:rPr>
        <w:t xml:space="preserve">, </w:t>
      </w:r>
      <w:r w:rsidRPr="001C72A9">
        <w:rPr>
          <w:rStyle w:val="StyleUnderline"/>
          <w:highlight w:val="green"/>
        </w:rPr>
        <w:t>despite</w:t>
      </w:r>
      <w:r w:rsidRPr="006E5957">
        <w:rPr>
          <w:rStyle w:val="StyleUnderline"/>
        </w:rPr>
        <w:t xml:space="preserve"> this </w:t>
      </w:r>
      <w:r w:rsidRPr="001C72A9">
        <w:rPr>
          <w:rStyle w:val="StyleUnderline"/>
          <w:highlight w:val="green"/>
        </w:rPr>
        <w:t>rapid population growth, the world has not been overcome by</w:t>
      </w:r>
      <w:r w:rsidRPr="006E5957">
        <w:rPr>
          <w:rStyle w:val="StyleUnderline"/>
        </w:rPr>
        <w:t xml:space="preserve"> rampant </w:t>
      </w:r>
      <w:r w:rsidRPr="001C72A9">
        <w:rPr>
          <w:rStyle w:val="StyleUnderline"/>
          <w:highlight w:val="green"/>
        </w:rPr>
        <w:t xml:space="preserve">poverty. </w:t>
      </w:r>
      <w:r w:rsidRPr="002B17A5">
        <w:rPr>
          <w:rStyle w:val="StyleUnderline"/>
        </w:rPr>
        <w:t xml:space="preserve">Looking back to </w:t>
      </w:r>
      <w:r w:rsidRPr="001C72A9">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1C72A9">
        <w:rPr>
          <w:rStyle w:val="StyleUnderline"/>
          <w:highlight w:val="green"/>
        </w:rPr>
        <w:t>90% of the global population was</w:t>
      </w:r>
      <w:r w:rsidRPr="006E5957">
        <w:rPr>
          <w:rStyle w:val="StyleUnderline"/>
        </w:rPr>
        <w:t xml:space="preserve"> living </w:t>
      </w:r>
      <w:r w:rsidRPr="001C72A9">
        <w:rPr>
          <w:rStyle w:val="StyleUnderline"/>
          <w:highlight w:val="green"/>
        </w:rPr>
        <w:t>in extreme poverty</w:t>
      </w:r>
      <w:r w:rsidRPr="001C72A9">
        <w:rPr>
          <w:highlight w:val="green"/>
        </w:rPr>
        <w:t>.</w:t>
      </w:r>
      <w:r w:rsidRPr="001C72A9">
        <w:rPr>
          <w:rStyle w:val="Emphasis"/>
          <w:highlight w:val="green"/>
        </w:rPr>
        <w:t xml:space="preserve"> </w:t>
      </w:r>
      <w:r w:rsidRPr="000F4BD8">
        <w:rPr>
          <w:rStyle w:val="Emphasis"/>
        </w:rPr>
        <w:t xml:space="preserve">The development of </w:t>
      </w:r>
      <w:r w:rsidRPr="001C72A9">
        <w:rPr>
          <w:rStyle w:val="Emphasis"/>
          <w:highlight w:val="green"/>
        </w:rPr>
        <w:t>capitalism</w:t>
      </w:r>
      <w:r w:rsidRPr="006E5957">
        <w:rPr>
          <w:rStyle w:val="Emphasis"/>
        </w:rPr>
        <w:t xml:space="preserve"> and economic growth </w:t>
      </w:r>
      <w:r w:rsidRPr="001C72A9">
        <w:rPr>
          <w:rStyle w:val="Emphasis"/>
          <w:highlight w:val="green"/>
        </w:rPr>
        <w:t>reduced the proportion</w:t>
      </w:r>
      <w:r w:rsidRPr="006E5957">
        <w:rPr>
          <w:rStyle w:val="Emphasis"/>
        </w:rPr>
        <w:t xml:space="preserve"> of extremely poor people in the world </w:t>
      </w:r>
      <w:r w:rsidRPr="001C72A9">
        <w:rPr>
          <w:rStyle w:val="Emphasis"/>
          <w:highlight w:val="green"/>
        </w:rPr>
        <w:t>to less than 10%—despite the sevenfold increase in</w:t>
      </w:r>
      <w:r w:rsidRPr="006E5957">
        <w:rPr>
          <w:rStyle w:val="Emphasis"/>
        </w:rPr>
        <w:t xml:space="preserve"> the global </w:t>
      </w:r>
      <w:r w:rsidRPr="001C72A9">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14:paraId="79D86359" w14:textId="77777777" w:rsidR="001565AD" w:rsidRPr="006E5957" w:rsidRDefault="001565AD" w:rsidP="001565AD">
      <w:pPr>
        <w:rPr>
          <w:rStyle w:val="StyleUnderline"/>
        </w:rPr>
      </w:pPr>
      <w:r w:rsidRPr="001C72A9">
        <w:rPr>
          <w:rStyle w:val="Emphasis"/>
          <w:highlight w:val="green"/>
        </w:rPr>
        <w:t>Life expectancy</w:t>
      </w:r>
      <w:r w:rsidRPr="006E5957">
        <w:rPr>
          <w:rStyle w:val="Emphasis"/>
        </w:rPr>
        <w:t xml:space="preserve"> at birth </w:t>
      </w:r>
      <w:r w:rsidRPr="001C72A9">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 xml:space="preserve">Of the roughly </w:t>
      </w:r>
      <w:r w:rsidRPr="000F4BD8">
        <w:rPr>
          <w:rStyle w:val="StyleUnderline"/>
        </w:rPr>
        <w:lastRenderedPageBreak/>
        <w:t>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7D6852ED" w14:textId="77777777" w:rsidR="001565AD" w:rsidRPr="006E5957" w:rsidRDefault="001565AD" w:rsidP="001565AD">
      <w:pPr>
        <w:rPr>
          <w:rStyle w:val="StyleUnderline"/>
        </w:rPr>
      </w:pPr>
      <w:r w:rsidRPr="006E5957">
        <w:rPr>
          <w:rStyle w:val="StyleUnderline"/>
        </w:rPr>
        <w:t xml:space="preserve">In the last 140 years there have been 106 major famines, each of which has cost more than 100,000 lives. </w:t>
      </w:r>
      <w:r w:rsidRPr="001C72A9">
        <w:rPr>
          <w:rStyle w:val="Emphasis"/>
          <w:highlight w:val="green"/>
        </w:rPr>
        <w:t>The death toll has been particularly</w:t>
      </w:r>
      <w:r w:rsidRPr="006E5957">
        <w:rPr>
          <w:rStyle w:val="Emphasis"/>
        </w:rPr>
        <w:t xml:space="preserve"> </w:t>
      </w:r>
      <w:r w:rsidRPr="001C72A9">
        <w:rPr>
          <w:rStyle w:val="Emphasis"/>
          <w:highlight w:val="green"/>
        </w:rPr>
        <w:t>high in socialist countries</w:t>
      </w:r>
      <w:r w:rsidRPr="006E5957">
        <w:rPr>
          <w:rStyle w:val="Emphasis"/>
        </w:rPr>
        <w:t xml:space="preserve"> such as the Soviet Union, China, Cambodia, </w:t>
      </w:r>
      <w:proofErr w:type="gramStart"/>
      <w:r w:rsidRPr="006E5957">
        <w:rPr>
          <w:rStyle w:val="Emphasis"/>
        </w:rPr>
        <w:t>Ethiopia</w:t>
      </w:r>
      <w:proofErr w:type="gramEnd"/>
      <w:r w:rsidRPr="006E5957">
        <w:rPr>
          <w:rStyle w:val="Emphasis"/>
        </w:rPr>
        <w:t xml:space="preserve">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1C72A9">
        <w:rPr>
          <w:rStyle w:val="StyleUnderline"/>
          <w:highlight w:val="green"/>
        </w:rPr>
        <w:t>the biggest socialist experiment</w:t>
      </w:r>
      <w:r w:rsidRPr="006E5957">
        <w:rPr>
          <w:rStyle w:val="StyleUnderline"/>
        </w:rPr>
        <w:t xml:space="preserve"> in history, Mao’s Great Leap Forward in the late 1950s </w:t>
      </w:r>
      <w:r w:rsidRPr="001C72A9">
        <w:rPr>
          <w:rStyle w:val="StyleUnderline"/>
          <w:highlight w:val="green"/>
        </w:rPr>
        <w:t xml:space="preserve">killed more than </w:t>
      </w:r>
      <w:r w:rsidRPr="001C72A9">
        <w:rPr>
          <w:rStyle w:val="Emphasis"/>
          <w:highlight w:val="green"/>
        </w:rPr>
        <w:t>45 million</w:t>
      </w:r>
      <w:r w:rsidRPr="006E5957">
        <w:rPr>
          <w:rStyle w:val="StyleUnderline"/>
        </w:rPr>
        <w:t xml:space="preserve"> Chinese.</w:t>
      </w:r>
    </w:p>
    <w:p w14:paraId="26424935" w14:textId="77777777" w:rsidR="001565AD" w:rsidRDefault="001565AD" w:rsidP="001565AD">
      <w:pPr>
        <w:rPr>
          <w:rStyle w:val="Emphasis"/>
        </w:rPr>
      </w:pPr>
      <w:r w:rsidRPr="001C72A9">
        <w:rPr>
          <w:rStyle w:val="Emphasis"/>
          <w:highlight w:val="green"/>
        </w:rPr>
        <w:t xml:space="preserve">The number of deaths due to </w:t>
      </w:r>
      <w:r w:rsidRPr="0046765C">
        <w:rPr>
          <w:rStyle w:val="Emphasis"/>
        </w:rPr>
        <w:t xml:space="preserve">major </w:t>
      </w:r>
      <w:r w:rsidRPr="001C72A9">
        <w:rPr>
          <w:rStyle w:val="Emphasis"/>
          <w:highlight w:val="green"/>
        </w:rPr>
        <w:t xml:space="preserve">famines </w:t>
      </w:r>
      <w:r w:rsidRPr="0046765C">
        <w:rPr>
          <w:rStyle w:val="Emphasis"/>
        </w:rPr>
        <w:t xml:space="preserve">fell to </w:t>
      </w:r>
      <w:r w:rsidRPr="001C72A9">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w:t>
      </w:r>
      <w:proofErr w:type="gramStart"/>
      <w:r w:rsidRPr="006E5957">
        <w:rPr>
          <w:rStyle w:val="StyleUnderline"/>
        </w:rPr>
        <w:t>as a result of</w:t>
      </w:r>
      <w:proofErr w:type="gramEnd"/>
      <w:r w:rsidRPr="006E5957">
        <w:rPr>
          <w:rStyle w:val="StyleUnderline"/>
        </w:rPr>
        <w:t xml:space="preserve">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proofErr w:type="gramStart"/>
      <w:r w:rsidRPr="001C72A9">
        <w:rPr>
          <w:rStyle w:val="StyleUnderline"/>
          <w:highlight w:val="green"/>
        </w:rPr>
        <w:t>despite the fact that</w:t>
      </w:r>
      <w:proofErr w:type="gramEnd"/>
      <w:r w:rsidRPr="001C72A9">
        <w:rPr>
          <w:rStyle w:val="StyleUnderline"/>
          <w:highlight w:val="green"/>
        </w:rPr>
        <w:t xml:space="preserve"> the</w:t>
      </w:r>
      <w:r w:rsidRPr="006E5957">
        <w:rPr>
          <w:rStyle w:val="StyleUnderline"/>
        </w:rPr>
        <w:t xml:space="preserve"> global </w:t>
      </w:r>
      <w:r w:rsidRPr="001C72A9">
        <w:rPr>
          <w:rStyle w:val="StyleUnderline"/>
          <w:highlight w:val="green"/>
        </w:rPr>
        <w:t>population</w:t>
      </w:r>
      <w:r w:rsidRPr="006E5957">
        <w:rPr>
          <w:rStyle w:val="StyleUnderline"/>
        </w:rPr>
        <w:t xml:space="preserve"> </w:t>
      </w:r>
      <w:r w:rsidRPr="001C72A9">
        <w:rPr>
          <w:rStyle w:val="StyleUnderline"/>
          <w:highlight w:val="green"/>
        </w:rPr>
        <w:t>is</w:t>
      </w:r>
      <w:r w:rsidRPr="001C72A9">
        <w:rPr>
          <w:rStyle w:val="Emphasis"/>
          <w:highlight w:val="green"/>
        </w:rPr>
        <w:t xml:space="preserve"> four times</w:t>
      </w:r>
      <w:r w:rsidRPr="006E5957">
        <w:rPr>
          <w:rStyle w:val="Emphasis"/>
        </w:rPr>
        <w:t xml:space="preserve"> </w:t>
      </w:r>
      <w:r w:rsidRPr="001C72A9">
        <w:rPr>
          <w:rStyle w:val="Emphasis"/>
          <w:highlight w:val="green"/>
        </w:rPr>
        <w:t>larger</w:t>
      </w:r>
      <w:r w:rsidRPr="006E5957">
        <w:rPr>
          <w:rStyle w:val="Emphasis"/>
        </w:rPr>
        <w:t xml:space="preserve"> today than it was back then.</w:t>
      </w:r>
    </w:p>
    <w:p w14:paraId="4A1AE931" w14:textId="77777777" w:rsidR="001565AD" w:rsidRPr="00942CD3" w:rsidRDefault="001565AD" w:rsidP="00B957FA">
      <w:pPr>
        <w:rPr>
          <w:color w:val="000000" w:themeColor="text1"/>
        </w:rPr>
      </w:pPr>
    </w:p>
    <w:p w14:paraId="41475DF6" w14:textId="77777777" w:rsidR="00B957FA" w:rsidRPr="00942CD3" w:rsidRDefault="00B957FA" w:rsidP="00B957FA">
      <w:pPr>
        <w:pStyle w:val="Heading4"/>
        <w:jc w:val="both"/>
        <w:rPr>
          <w:color w:val="000000" w:themeColor="text1"/>
        </w:rPr>
      </w:pPr>
      <w:r w:rsidRPr="00942CD3">
        <w:rPr>
          <w:color w:val="000000" w:themeColor="text1"/>
        </w:rPr>
        <w:t xml:space="preserve">It’s key to CCS – link-turns </w:t>
      </w:r>
      <w:r w:rsidRPr="00942CD3">
        <w:rPr>
          <w:color w:val="000000" w:themeColor="text1"/>
          <w:u w:val="single"/>
        </w:rPr>
        <w:t>every</w:t>
      </w:r>
      <w:r w:rsidRPr="00942CD3">
        <w:rPr>
          <w:color w:val="000000" w:themeColor="text1"/>
        </w:rPr>
        <w:t xml:space="preserve"> impact. </w:t>
      </w:r>
    </w:p>
    <w:p w14:paraId="69EC90C3" w14:textId="77777777" w:rsidR="00B957FA" w:rsidRPr="00942CD3" w:rsidRDefault="00B957FA" w:rsidP="00B957FA">
      <w:pPr>
        <w:rPr>
          <w:color w:val="000000" w:themeColor="text1"/>
          <w:szCs w:val="16"/>
        </w:rPr>
      </w:pPr>
      <w:r w:rsidRPr="00942CD3">
        <w:rPr>
          <w:rStyle w:val="Style13ptBold"/>
          <w:color w:val="000000" w:themeColor="text1"/>
        </w:rPr>
        <w:t xml:space="preserve">Graciela ‘16 </w:t>
      </w:r>
      <w:r w:rsidRPr="00942CD3">
        <w:rPr>
          <w:color w:val="000000" w:themeColor="text1"/>
          <w:szCs w:val="16"/>
        </w:rPr>
        <w:t xml:space="preserve">(/16 – 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942CD3">
        <w:rPr>
          <w:color w:val="000000" w:themeColor="text1"/>
          <w:szCs w:val="16"/>
        </w:rPr>
        <w:t>Chichilnisky</w:t>
      </w:r>
      <w:proofErr w:type="spellEnd"/>
      <w:r w:rsidRPr="00942CD3">
        <w:rPr>
          <w:color w:val="000000" w:themeColor="text1"/>
          <w:szCs w:val="16"/>
        </w:rPr>
        <w:t xml:space="preserve">,” http://www.globalpolicyjournal.com/blog/01/09/2016/reversing-climate-change-interview-graciela-chichilnisky)//cmr </w:t>
      </w:r>
    </w:p>
    <w:p w14:paraId="337A8659" w14:textId="77777777" w:rsidR="00B957FA" w:rsidRPr="00942CD3" w:rsidRDefault="00B957FA" w:rsidP="00B957FA">
      <w:pPr>
        <w:rPr>
          <w:color w:val="000000" w:themeColor="text1"/>
          <w:szCs w:val="22"/>
        </w:rPr>
      </w:pPr>
      <w:r w:rsidRPr="00942CD3">
        <w:rPr>
          <w:color w:val="000000" w:themeColor="text1"/>
          <w:szCs w:val="22"/>
        </w:rPr>
        <w:t xml:space="preserve">GC: Green capitalism is a new economic system that values the natural resources on which human survival depends. It fosters a harmonious relationship with our planet, its </w:t>
      </w:r>
      <w:proofErr w:type="gramStart"/>
      <w:r w:rsidRPr="00942CD3">
        <w:rPr>
          <w:color w:val="000000" w:themeColor="text1"/>
          <w:szCs w:val="22"/>
        </w:rPr>
        <w:t>resources</w:t>
      </w:r>
      <w:proofErr w:type="gramEnd"/>
      <w:r w:rsidRPr="00942CD3">
        <w:rPr>
          <w:color w:val="000000" w:themeColor="text1"/>
          <w:szCs w:val="22"/>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942CD3">
        <w:rPr>
          <w:color w:val="000000" w:themeColor="text1"/>
          <w:szCs w:val="22"/>
        </w:rPr>
        <w:t>China</w:t>
      </w:r>
      <w:proofErr w:type="gramEnd"/>
      <w:r w:rsidRPr="00942CD3">
        <w:rPr>
          <w:color w:val="000000" w:themeColor="text1"/>
          <w:szCs w:val="22"/>
        </w:rPr>
        <w:t xml:space="preserve"> and India. How does this work? In a nutshell </w:t>
      </w:r>
      <w:r w:rsidRPr="00942CD3">
        <w:rPr>
          <w:rStyle w:val="StyleUnderline"/>
          <w:color w:val="000000" w:themeColor="text1"/>
          <w:szCs w:val="22"/>
        </w:rPr>
        <w:t xml:space="preserve">Green Capitalism requires the creation of </w:t>
      </w:r>
      <w:r w:rsidRPr="00942CD3">
        <w:rPr>
          <w:color w:val="000000" w:themeColor="text1"/>
          <w:szCs w:val="22"/>
        </w:rPr>
        <w:t xml:space="preserve">global limits or </w:t>
      </w:r>
      <w:r w:rsidRPr="00942CD3">
        <w:rPr>
          <w:rStyle w:val="StyleUnderline"/>
          <w:color w:val="000000" w:themeColor="text1"/>
          <w:szCs w:val="22"/>
        </w:rPr>
        <w:t xml:space="preserve">property rights nation by nation for the use of the atmosphere, </w:t>
      </w:r>
      <w:r w:rsidRPr="00942CD3">
        <w:rPr>
          <w:color w:val="000000" w:themeColor="text1"/>
          <w:szCs w:val="22"/>
        </w:rPr>
        <w:t xml:space="preserve">the bodies of water and the planet’s biodiversity, </w:t>
      </w:r>
      <w:r w:rsidRPr="00942CD3">
        <w:rPr>
          <w:rStyle w:val="StyleUnderline"/>
          <w:color w:val="000000" w:themeColor="text1"/>
          <w:szCs w:val="22"/>
        </w:rPr>
        <w:t>and the creation of new markets to trade these rights</w:t>
      </w:r>
      <w:r w:rsidRPr="00942CD3">
        <w:rPr>
          <w:color w:val="000000" w:themeColor="text1"/>
          <w:szCs w:val="22"/>
        </w:rPr>
        <w:t xml:space="preserve"> from which new economic values and a new concept of economic progress emerges updating GDP as is now generally agreed is needed. </w:t>
      </w:r>
      <w:r w:rsidRPr="001C72A9">
        <w:rPr>
          <w:rStyle w:val="Emphasis"/>
          <w:color w:val="000000" w:themeColor="text1"/>
          <w:szCs w:val="22"/>
          <w:highlight w:val="green"/>
        </w:rPr>
        <w:t>Green Capitalism is needed</w:t>
      </w:r>
      <w:r w:rsidRPr="00942CD3">
        <w:rPr>
          <w:rStyle w:val="StyleUnderline"/>
          <w:color w:val="000000" w:themeColor="text1"/>
          <w:szCs w:val="22"/>
        </w:rPr>
        <w:t xml:space="preserve"> now </w:t>
      </w:r>
      <w:r w:rsidRPr="001C72A9">
        <w:rPr>
          <w:rStyle w:val="Emphasis"/>
          <w:color w:val="000000" w:themeColor="text1"/>
          <w:szCs w:val="22"/>
          <w:highlight w:val="green"/>
        </w:rPr>
        <w:t>to</w:t>
      </w:r>
      <w:r w:rsidRPr="00942CD3">
        <w:rPr>
          <w:rStyle w:val="StyleUnderline"/>
          <w:color w:val="000000" w:themeColor="text1"/>
          <w:szCs w:val="22"/>
        </w:rPr>
        <w:t xml:space="preserve"> help </w:t>
      </w:r>
      <w:r w:rsidRPr="001C72A9">
        <w:rPr>
          <w:rStyle w:val="Emphasis"/>
          <w:color w:val="000000" w:themeColor="text1"/>
          <w:szCs w:val="22"/>
          <w:highlight w:val="green"/>
        </w:rPr>
        <w:t>avert climate change</w:t>
      </w:r>
      <w:r w:rsidRPr="00942CD3">
        <w:rPr>
          <w:rStyle w:val="StyleUnderline"/>
          <w:color w:val="000000" w:themeColor="text1"/>
          <w:szCs w:val="22"/>
        </w:rPr>
        <w:t xml:space="preserve"> </w:t>
      </w:r>
      <w:r w:rsidRPr="00942CD3">
        <w:rPr>
          <w:color w:val="000000" w:themeColor="text1"/>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942CD3">
        <w:rPr>
          <w:rStyle w:val="StyleUnderline"/>
          <w:color w:val="000000" w:themeColor="text1"/>
          <w:szCs w:val="22"/>
        </w:rPr>
        <w:t xml:space="preserve">the </w:t>
      </w:r>
      <w:r w:rsidRPr="00942CD3">
        <w:rPr>
          <w:rStyle w:val="Emphasis"/>
          <w:color w:val="000000" w:themeColor="text1"/>
          <w:szCs w:val="22"/>
        </w:rPr>
        <w:t>building blocks</w:t>
      </w:r>
      <w:r w:rsidRPr="00942CD3">
        <w:rPr>
          <w:rStyle w:val="StyleUnderline"/>
          <w:color w:val="000000" w:themeColor="text1"/>
          <w:szCs w:val="22"/>
        </w:rPr>
        <w:t xml:space="preserve"> for Green Capitalism are</w:t>
      </w:r>
      <w:r w:rsidRPr="00942CD3">
        <w:rPr>
          <w:color w:val="000000" w:themeColor="text1"/>
          <w:szCs w:val="22"/>
        </w:rPr>
        <w:t xml:space="preserve"> then as follows; (1) </w:t>
      </w:r>
      <w:r w:rsidRPr="00942CD3">
        <w:rPr>
          <w:rStyle w:val="StyleUnderline"/>
          <w:color w:val="000000" w:themeColor="text1"/>
          <w:szCs w:val="22"/>
        </w:rPr>
        <w:t>Global limits nation by nation</w:t>
      </w:r>
      <w:r w:rsidRPr="00942CD3">
        <w:rPr>
          <w:color w:val="000000" w:themeColor="text1"/>
          <w:szCs w:val="22"/>
        </w:rPr>
        <w:t xml:space="preserve"> in the use of the planet’s atmosphere, its water bodies and biodiversity - these are global public goods. (2) </w:t>
      </w:r>
      <w:r w:rsidRPr="00942CD3">
        <w:rPr>
          <w:rStyle w:val="StyleUnderline"/>
          <w:color w:val="000000" w:themeColor="text1"/>
          <w:szCs w:val="22"/>
        </w:rPr>
        <w:t>New global markets to trade these limits</w:t>
      </w:r>
      <w:r w:rsidRPr="00942CD3">
        <w:rPr>
          <w:color w:val="000000" w:themeColor="text1"/>
          <w:szCs w:val="22"/>
        </w:rPr>
        <w:t xml:space="preserve">, based on equity and efficiency. These markets are relatives of the Carbon Market and the SO2 market. </w:t>
      </w:r>
      <w:r w:rsidRPr="00942CD3">
        <w:rPr>
          <w:rStyle w:val="StyleUnderline"/>
          <w:color w:val="000000" w:themeColor="text1"/>
          <w:szCs w:val="22"/>
        </w:rPr>
        <w:t xml:space="preserve">The new market </w:t>
      </w:r>
      <w:proofErr w:type="gramStart"/>
      <w:r w:rsidRPr="00942CD3">
        <w:rPr>
          <w:rStyle w:val="StyleUnderline"/>
          <w:color w:val="000000" w:themeColor="text1"/>
          <w:szCs w:val="22"/>
        </w:rPr>
        <w:t>create</w:t>
      </w:r>
      <w:proofErr w:type="gramEnd"/>
      <w:r w:rsidRPr="00942CD3">
        <w:rPr>
          <w:rStyle w:val="StyleUnderline"/>
          <w:color w:val="000000" w:themeColor="text1"/>
          <w:szCs w:val="22"/>
        </w:rPr>
        <w:t xml:space="preserve"> new measures of economic values and update the concept of GDP. </w:t>
      </w:r>
      <w:r w:rsidRPr="00942CD3">
        <w:rPr>
          <w:color w:val="000000" w:themeColor="text1"/>
          <w:szCs w:val="22"/>
        </w:rPr>
        <w:t xml:space="preserve">(3) </w:t>
      </w:r>
      <w:r w:rsidRPr="00942CD3">
        <w:rPr>
          <w:rStyle w:val="StyleUnderline"/>
          <w:color w:val="000000" w:themeColor="text1"/>
          <w:szCs w:val="22"/>
        </w:rPr>
        <w:t>Efficient use of Carbon Negative Tech</w:t>
      </w:r>
      <w:r w:rsidRPr="00942CD3">
        <w:rPr>
          <w:color w:val="000000" w:themeColor="text1"/>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942CD3">
        <w:rPr>
          <w:rStyle w:val="StyleUnderline"/>
          <w:color w:val="000000" w:themeColor="text1"/>
          <w:szCs w:val="22"/>
        </w:rPr>
        <w:t>new generation tech</w:t>
      </w:r>
      <w:r w:rsidRPr="00942CD3">
        <w:rPr>
          <w:color w:val="000000" w:themeColor="text1"/>
          <w:szCs w:val="22"/>
        </w:rPr>
        <w:t xml:space="preserve">nologies that </w:t>
      </w:r>
      <w:r w:rsidRPr="00942CD3">
        <w:rPr>
          <w:rStyle w:val="StyleUnderline"/>
          <w:color w:val="000000" w:themeColor="text1"/>
          <w:szCs w:val="22"/>
        </w:rPr>
        <w:t>can capture CO2 from the air</w:t>
      </w:r>
      <w:r w:rsidRPr="00942CD3">
        <w:rPr>
          <w:color w:val="000000" w:themeColor="text1"/>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942CD3">
        <w:rPr>
          <w:color w:val="000000" w:themeColor="text1"/>
          <w:szCs w:val="22"/>
        </w:rPr>
        <w:t>low cost</w:t>
      </w:r>
      <w:proofErr w:type="gramEnd"/>
      <w:r w:rsidRPr="00942CD3">
        <w:rPr>
          <w:color w:val="000000" w:themeColor="text1"/>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942CD3">
        <w:rPr>
          <w:rStyle w:val="StyleUnderline"/>
          <w:color w:val="000000" w:themeColor="text1"/>
          <w:szCs w:val="22"/>
        </w:rPr>
        <w:t xml:space="preserve">a 400 MW </w:t>
      </w:r>
      <w:r w:rsidRPr="001C72A9">
        <w:rPr>
          <w:rStyle w:val="StyleUnderline"/>
          <w:color w:val="000000" w:themeColor="text1"/>
          <w:szCs w:val="22"/>
          <w:highlight w:val="green"/>
        </w:rPr>
        <w:t xml:space="preserve">coal plant </w:t>
      </w:r>
      <w:r w:rsidRPr="00942CD3">
        <w:rPr>
          <w:rStyle w:val="StyleUnderline"/>
          <w:color w:val="000000" w:themeColor="text1"/>
          <w:szCs w:val="22"/>
        </w:rPr>
        <w:t xml:space="preserve">that emits </w:t>
      </w:r>
      <w:r w:rsidRPr="00942CD3">
        <w:rPr>
          <w:rStyle w:val="StyleUnderline"/>
          <w:color w:val="000000" w:themeColor="text1"/>
          <w:szCs w:val="22"/>
        </w:rPr>
        <w:lastRenderedPageBreak/>
        <w:t xml:space="preserve">1 million tons of CO2 per year </w:t>
      </w:r>
      <w:r w:rsidRPr="001C72A9">
        <w:rPr>
          <w:rStyle w:val="StyleUnderline"/>
          <w:color w:val="000000" w:themeColor="text1"/>
          <w:szCs w:val="22"/>
          <w:highlight w:val="green"/>
        </w:rPr>
        <w:t>can</w:t>
      </w:r>
      <w:r w:rsidRPr="00942CD3">
        <w:rPr>
          <w:rStyle w:val="StyleUnderline"/>
          <w:color w:val="000000" w:themeColor="text1"/>
          <w:szCs w:val="22"/>
        </w:rPr>
        <w:t xml:space="preserve"> become a carbon sink </w:t>
      </w:r>
      <w:r w:rsidRPr="001C72A9">
        <w:rPr>
          <w:rStyle w:val="StyleUnderline"/>
          <w:color w:val="000000" w:themeColor="text1"/>
          <w:szCs w:val="22"/>
          <w:highlight w:val="green"/>
        </w:rPr>
        <w:t>absorb</w:t>
      </w:r>
      <w:r w:rsidRPr="00942CD3">
        <w:rPr>
          <w:rStyle w:val="StyleUnderline"/>
          <w:color w:val="000000" w:themeColor="text1"/>
          <w:szCs w:val="22"/>
        </w:rPr>
        <w:t xml:space="preserve">ing a net amount of </w:t>
      </w:r>
      <w:r w:rsidRPr="001C72A9">
        <w:rPr>
          <w:rStyle w:val="StyleUnderline"/>
          <w:color w:val="000000" w:themeColor="text1"/>
          <w:szCs w:val="22"/>
          <w:highlight w:val="green"/>
        </w:rPr>
        <w:t>1 million tons</w:t>
      </w:r>
      <w:r w:rsidRPr="00942CD3">
        <w:rPr>
          <w:rStyle w:val="StyleUnderline"/>
          <w:color w:val="000000" w:themeColor="text1"/>
          <w:szCs w:val="22"/>
        </w:rPr>
        <w:t xml:space="preserve"> of CO2 instead</w:t>
      </w:r>
      <w:r w:rsidRPr="00942CD3">
        <w:rPr>
          <w:color w:val="000000" w:themeColor="text1"/>
          <w:szCs w:val="22"/>
        </w:rPr>
        <w:t xml:space="preserve">. </w:t>
      </w:r>
      <w:r w:rsidRPr="00942CD3">
        <w:rPr>
          <w:rStyle w:val="StyleUnderline"/>
          <w:color w:val="000000" w:themeColor="text1"/>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942CD3">
        <w:rPr>
          <w:color w:val="000000" w:themeColor="text1"/>
          <w:szCs w:val="22"/>
        </w:rPr>
        <w:t xml:space="preserve">, all examples of large global markets and profitable opportunities. Carbon capture is powered mostly by low (85°C) residual heat that is inexpensive, and any source will do. </w:t>
      </w:r>
      <w:proofErr w:type="gramStart"/>
      <w:r w:rsidRPr="00942CD3">
        <w:rPr>
          <w:color w:val="000000" w:themeColor="text1"/>
          <w:szCs w:val="22"/>
        </w:rPr>
        <w:t>In particular, renewable</w:t>
      </w:r>
      <w:proofErr w:type="gramEnd"/>
      <w:r w:rsidRPr="00942CD3">
        <w:rPr>
          <w:color w:val="000000" w:themeColor="text1"/>
          <w:szCs w:val="22"/>
        </w:rPr>
        <w:t xml:space="preserve"> (solar) technology can power the process of carbon capture. This can help advance solar technology and make it more cost-efficient. </w:t>
      </w:r>
      <w:r w:rsidRPr="00942CD3">
        <w:rPr>
          <w:rStyle w:val="StyleUnderline"/>
          <w:color w:val="000000" w:themeColor="text1"/>
          <w:szCs w:val="22"/>
        </w:rPr>
        <w:t>This means more energy, more jobs, and it also means economic growth in developing nations, all of this while cleaning the CO2 in the atmosphere. Carbon negative tech</w:t>
      </w:r>
      <w:r w:rsidRPr="00942CD3">
        <w:rPr>
          <w:color w:val="000000" w:themeColor="text1"/>
          <w:szCs w:val="22"/>
        </w:rPr>
        <w:t xml:space="preserve">nologies </w:t>
      </w:r>
      <w:r w:rsidRPr="00942CD3">
        <w:rPr>
          <w:rStyle w:val="StyleUnderline"/>
          <w:color w:val="000000" w:themeColor="text1"/>
          <w:szCs w:val="22"/>
        </w:rPr>
        <w:t>can literally transform the world economy</w:t>
      </w:r>
      <w:r w:rsidRPr="00942CD3">
        <w:rPr>
          <w:color w:val="000000" w:themeColor="text1"/>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1C72A9">
        <w:rPr>
          <w:rStyle w:val="Emphasis"/>
          <w:color w:val="000000" w:themeColor="text1"/>
          <w:szCs w:val="22"/>
          <w:highlight w:val="green"/>
        </w:rPr>
        <w:t xml:space="preserve">long-run strategies do not work </w:t>
      </w:r>
      <w:r w:rsidRPr="00942CD3">
        <w:rPr>
          <w:rStyle w:val="Emphasis"/>
          <w:color w:val="000000" w:themeColor="text1"/>
          <w:szCs w:val="22"/>
        </w:rPr>
        <w:t>in the short run</w:t>
      </w:r>
      <w:r w:rsidRPr="00942CD3">
        <w:rPr>
          <w:color w:val="000000" w:themeColor="text1"/>
          <w:szCs w:val="22"/>
        </w:rPr>
        <w:t xml:space="preserve"> and different policies and </w:t>
      </w:r>
      <w:r w:rsidRPr="001C72A9">
        <w:rPr>
          <w:rStyle w:val="Emphasis"/>
          <w:color w:val="000000" w:themeColor="text1"/>
          <w:szCs w:val="22"/>
          <w:highlight w:val="green"/>
        </w:rPr>
        <w:t>economic incentives are needed</w:t>
      </w:r>
      <w:r w:rsidRPr="00942CD3">
        <w:rPr>
          <w:rStyle w:val="Emphasis"/>
          <w:color w:val="000000" w:themeColor="text1"/>
          <w:szCs w:val="22"/>
        </w:rPr>
        <w:t>.</w:t>
      </w:r>
      <w:r w:rsidRPr="00942CD3">
        <w:rPr>
          <w:color w:val="000000" w:themeColor="text1"/>
          <w:szCs w:val="22"/>
        </w:rPr>
        <w:t xml:space="preserve"> In the long run the best climate change policy is to replace fossil fuel sources of energy that by themselves cause 45% of the global emissions, and to plant trees to restore if </w:t>
      </w:r>
      <w:proofErr w:type="gramStart"/>
      <w:r w:rsidRPr="00942CD3">
        <w:rPr>
          <w:color w:val="000000" w:themeColor="text1"/>
          <w:szCs w:val="22"/>
        </w:rPr>
        <w:t>possible</w:t>
      </w:r>
      <w:proofErr w:type="gramEnd"/>
      <w:r w:rsidRPr="00942CD3">
        <w:rPr>
          <w:color w:val="000000" w:themeColor="text1"/>
          <w:szCs w:val="22"/>
        </w:rPr>
        <w:t xml:space="preserve"> the natural sources and sinks of CO2. But </w:t>
      </w:r>
      <w:r w:rsidRPr="00942CD3">
        <w:rPr>
          <w:rStyle w:val="StyleUnderline"/>
          <w:color w:val="000000" w:themeColor="text1"/>
          <w:szCs w:val="22"/>
        </w:rPr>
        <w:t xml:space="preserve">the </w:t>
      </w:r>
      <w:r w:rsidRPr="001C72A9">
        <w:rPr>
          <w:rStyle w:val="StyleUnderline"/>
          <w:color w:val="000000" w:themeColor="text1"/>
          <w:szCs w:val="22"/>
          <w:highlight w:val="green"/>
        </w:rPr>
        <w:t>fossil fuel</w:t>
      </w:r>
      <w:r w:rsidRPr="00942CD3">
        <w:rPr>
          <w:rStyle w:val="StyleUnderline"/>
          <w:color w:val="000000" w:themeColor="text1"/>
          <w:szCs w:val="22"/>
        </w:rPr>
        <w:t xml:space="preserve"> power plant </w:t>
      </w:r>
      <w:r w:rsidRPr="001C72A9">
        <w:rPr>
          <w:rStyle w:val="StyleUnderline"/>
          <w:color w:val="000000" w:themeColor="text1"/>
          <w:szCs w:val="22"/>
          <w:highlight w:val="green"/>
        </w:rPr>
        <w:t>infrastructure is</w:t>
      </w:r>
      <w:r w:rsidRPr="00942CD3">
        <w:rPr>
          <w:color w:val="000000" w:themeColor="text1"/>
          <w:szCs w:val="22"/>
        </w:rPr>
        <w:t xml:space="preserve"> about </w:t>
      </w:r>
      <w:r w:rsidRPr="001C72A9">
        <w:rPr>
          <w:rStyle w:val="Emphasis"/>
          <w:color w:val="000000" w:themeColor="text1"/>
          <w:szCs w:val="22"/>
          <w:highlight w:val="green"/>
        </w:rPr>
        <w:t>87%</w:t>
      </w:r>
      <w:r w:rsidRPr="00942CD3">
        <w:rPr>
          <w:color w:val="000000" w:themeColor="text1"/>
          <w:szCs w:val="22"/>
        </w:rPr>
        <w:t xml:space="preserve"> </w:t>
      </w:r>
      <w:r w:rsidRPr="00942CD3">
        <w:rPr>
          <w:rStyle w:val="StyleUnderline"/>
          <w:color w:val="000000" w:themeColor="text1"/>
          <w:szCs w:val="22"/>
        </w:rPr>
        <w:t xml:space="preserve">of the power plant infrastructure and about $45-55 trillion </w:t>
      </w:r>
      <w:r w:rsidRPr="001C72A9">
        <w:rPr>
          <w:rStyle w:val="StyleUnderline"/>
          <w:color w:val="000000" w:themeColor="text1"/>
          <w:szCs w:val="22"/>
          <w:highlight w:val="green"/>
        </w:rPr>
        <w:t>globally.</w:t>
      </w:r>
      <w:r w:rsidRPr="001C72A9">
        <w:rPr>
          <w:color w:val="000000" w:themeColor="text1"/>
          <w:szCs w:val="22"/>
          <w:highlight w:val="green"/>
        </w:rPr>
        <w:t xml:space="preserve"> </w:t>
      </w:r>
      <w:r w:rsidRPr="001C72A9">
        <w:rPr>
          <w:rStyle w:val="StyleUnderline"/>
          <w:color w:val="000000" w:themeColor="text1"/>
          <w:szCs w:val="22"/>
          <w:highlight w:val="green"/>
        </w:rPr>
        <w:t>This</w:t>
      </w:r>
      <w:r w:rsidRPr="00942CD3">
        <w:rPr>
          <w:rStyle w:val="StyleUnderline"/>
          <w:color w:val="000000" w:themeColor="text1"/>
          <w:szCs w:val="22"/>
        </w:rPr>
        <w:t xml:space="preserve"> infrastructure </w:t>
      </w:r>
      <w:r w:rsidRPr="001C72A9">
        <w:rPr>
          <w:rStyle w:val="StyleUnderline"/>
          <w:color w:val="000000" w:themeColor="text1"/>
          <w:szCs w:val="22"/>
          <w:highlight w:val="green"/>
        </w:rPr>
        <w:t>cannot be replaced</w:t>
      </w:r>
      <w:r w:rsidRPr="00942CD3">
        <w:rPr>
          <w:rStyle w:val="StyleUnderline"/>
          <w:color w:val="000000" w:themeColor="text1"/>
          <w:szCs w:val="22"/>
        </w:rPr>
        <w:t xml:space="preserve"> quickly, </w:t>
      </w:r>
      <w:r w:rsidRPr="00942CD3">
        <w:rPr>
          <w:rStyle w:val="Emphasis"/>
          <w:color w:val="000000" w:themeColor="text1"/>
          <w:szCs w:val="22"/>
        </w:rPr>
        <w:t xml:space="preserve">certainly not </w:t>
      </w:r>
      <w:r w:rsidRPr="001C72A9">
        <w:rPr>
          <w:rStyle w:val="Emphasis"/>
          <w:color w:val="000000" w:themeColor="text1"/>
          <w:szCs w:val="22"/>
          <w:highlight w:val="green"/>
        </w:rPr>
        <w:t xml:space="preserve">in </w:t>
      </w:r>
      <w:r w:rsidRPr="00942CD3">
        <w:rPr>
          <w:rStyle w:val="Emphasis"/>
          <w:color w:val="000000" w:themeColor="text1"/>
          <w:szCs w:val="22"/>
        </w:rPr>
        <w:t xml:space="preserve">the short </w:t>
      </w:r>
      <w:proofErr w:type="gramStart"/>
      <w:r w:rsidRPr="001C72A9">
        <w:rPr>
          <w:rStyle w:val="Emphasis"/>
          <w:color w:val="000000" w:themeColor="text1"/>
          <w:szCs w:val="22"/>
          <w:highlight w:val="green"/>
        </w:rPr>
        <w:t>time</w:t>
      </w:r>
      <w:r w:rsidRPr="00942CD3">
        <w:rPr>
          <w:rStyle w:val="Emphasis"/>
          <w:color w:val="000000" w:themeColor="text1"/>
          <w:szCs w:val="22"/>
        </w:rPr>
        <w:t xml:space="preserve"> period</w:t>
      </w:r>
      <w:proofErr w:type="gramEnd"/>
      <w:r w:rsidRPr="00942CD3">
        <w:rPr>
          <w:rStyle w:val="Emphasis"/>
          <w:color w:val="000000" w:themeColor="text1"/>
          <w:szCs w:val="22"/>
        </w:rPr>
        <w:t xml:space="preserve"> in which we need </w:t>
      </w:r>
      <w:r w:rsidRPr="001C72A9">
        <w:rPr>
          <w:rStyle w:val="Emphasis"/>
          <w:color w:val="000000" w:themeColor="text1"/>
          <w:szCs w:val="22"/>
          <w:highlight w:val="green"/>
        </w:rPr>
        <w:t>to</w:t>
      </w:r>
      <w:r w:rsidRPr="00942CD3">
        <w:rPr>
          <w:rStyle w:val="Emphasis"/>
          <w:color w:val="000000" w:themeColor="text1"/>
          <w:szCs w:val="22"/>
        </w:rPr>
        <w:t xml:space="preserve"> take action to </w:t>
      </w:r>
      <w:r w:rsidRPr="001C72A9">
        <w:rPr>
          <w:rStyle w:val="Emphasis"/>
          <w:color w:val="000000" w:themeColor="text1"/>
          <w:szCs w:val="22"/>
          <w:highlight w:val="green"/>
        </w:rPr>
        <w:t>avert</w:t>
      </w:r>
      <w:r w:rsidRPr="00942CD3">
        <w:rPr>
          <w:rStyle w:val="Emphasis"/>
          <w:color w:val="000000" w:themeColor="text1"/>
          <w:szCs w:val="22"/>
        </w:rPr>
        <w:t xml:space="preserve"> catastrophic </w:t>
      </w:r>
      <w:r w:rsidRPr="001C72A9">
        <w:rPr>
          <w:rStyle w:val="Emphasis"/>
          <w:color w:val="000000" w:themeColor="text1"/>
          <w:szCs w:val="22"/>
          <w:highlight w:val="green"/>
        </w:rPr>
        <w:t>climate change</w:t>
      </w:r>
      <w:r w:rsidRPr="00942CD3">
        <w:rPr>
          <w:rStyle w:val="StyleUnderline"/>
          <w:color w:val="000000" w:themeColor="text1"/>
          <w:szCs w:val="22"/>
        </w:rPr>
        <w:t>.</w:t>
      </w:r>
      <w:r w:rsidRPr="00942CD3">
        <w:rPr>
          <w:color w:val="000000" w:themeColor="text1"/>
          <w:szCs w:val="22"/>
        </w:rPr>
        <w:t xml:space="preserve"> The issue is that </w:t>
      </w:r>
      <w:r w:rsidRPr="00942CD3">
        <w:rPr>
          <w:rStyle w:val="StyleUnderline"/>
          <w:color w:val="000000" w:themeColor="text1"/>
          <w:szCs w:val="22"/>
        </w:rPr>
        <w:t xml:space="preserve">CO2 once emitted remains hundreds of years in the atmosphere and we have emitted so much that unless we </w:t>
      </w:r>
      <w:proofErr w:type="gramStart"/>
      <w:r w:rsidRPr="00942CD3">
        <w:rPr>
          <w:rStyle w:val="StyleUnderline"/>
          <w:color w:val="000000" w:themeColor="text1"/>
          <w:szCs w:val="22"/>
        </w:rPr>
        <w:t xml:space="preserve">actually </w:t>
      </w:r>
      <w:r w:rsidRPr="00942CD3">
        <w:rPr>
          <w:rStyle w:val="Emphasis"/>
          <w:color w:val="000000" w:themeColor="text1"/>
          <w:szCs w:val="22"/>
        </w:rPr>
        <w:t>remove</w:t>
      </w:r>
      <w:proofErr w:type="gramEnd"/>
      <w:r w:rsidRPr="00942CD3">
        <w:rPr>
          <w:rStyle w:val="Emphasis"/>
          <w:color w:val="000000" w:themeColor="text1"/>
          <w:szCs w:val="22"/>
        </w:rPr>
        <w:t xml:space="preserve"> the CO2</w:t>
      </w:r>
      <w:r w:rsidRPr="00942CD3">
        <w:rPr>
          <w:rStyle w:val="StyleUnderline"/>
          <w:color w:val="000000" w:themeColor="text1"/>
          <w:szCs w:val="22"/>
        </w:rPr>
        <w:t xml:space="preserve"> that is already there, </w:t>
      </w:r>
      <w:r w:rsidRPr="00942CD3">
        <w:rPr>
          <w:rStyle w:val="Emphasis"/>
          <w:color w:val="000000" w:themeColor="text1"/>
          <w:szCs w:val="22"/>
        </w:rPr>
        <w:t>we cannot remain</w:t>
      </w:r>
      <w:r w:rsidRPr="00942CD3">
        <w:rPr>
          <w:color w:val="000000" w:themeColor="text1"/>
          <w:szCs w:val="22"/>
        </w:rPr>
        <w:t xml:space="preserve"> long </w:t>
      </w:r>
      <w:r w:rsidRPr="00942CD3">
        <w:rPr>
          <w:rStyle w:val="Emphasis"/>
          <w:color w:val="000000" w:themeColor="text1"/>
          <w:szCs w:val="22"/>
        </w:rPr>
        <w:t>within the carbon budget</w:t>
      </w:r>
      <w:r w:rsidRPr="00942CD3">
        <w:rPr>
          <w:color w:val="000000" w:themeColor="text1"/>
          <w:szCs w:val="22"/>
        </w:rPr>
        <w:t xml:space="preserve">, which is the concentration of CO2 beyond which we fear catastrophic climate change. In the short run, therefore, </w:t>
      </w:r>
      <w:r w:rsidRPr="00942CD3">
        <w:rPr>
          <w:rStyle w:val="Emphasis"/>
          <w:color w:val="000000" w:themeColor="text1"/>
          <w:szCs w:val="22"/>
        </w:rPr>
        <w:t>we face significant time pressure</w:t>
      </w:r>
      <w:r w:rsidRPr="00942CD3">
        <w:rPr>
          <w:color w:val="000000" w:themeColor="text1"/>
          <w:szCs w:val="22"/>
        </w:rPr>
        <w:t xml:space="preserve">. The </w:t>
      </w:r>
      <w:r w:rsidRPr="00942CD3">
        <w:rPr>
          <w:rStyle w:val="Emphasis"/>
          <w:color w:val="000000" w:themeColor="text1"/>
          <w:szCs w:val="22"/>
        </w:rPr>
        <w:t>IPCC indicates</w:t>
      </w:r>
      <w:r w:rsidRPr="00942CD3">
        <w:rPr>
          <w:color w:val="000000" w:themeColor="text1"/>
          <w:szCs w:val="22"/>
        </w:rPr>
        <w:t xml:space="preserve"> in its 2014 5th Assessment Report that </w:t>
      </w:r>
      <w:r w:rsidRPr="001C72A9">
        <w:rPr>
          <w:rStyle w:val="StyleUnderline"/>
          <w:color w:val="000000" w:themeColor="text1"/>
          <w:szCs w:val="22"/>
          <w:highlight w:val="green"/>
        </w:rPr>
        <w:t>we must</w:t>
      </w:r>
      <w:r w:rsidRPr="00942CD3">
        <w:rPr>
          <w:rStyle w:val="StyleUnderline"/>
          <w:color w:val="000000" w:themeColor="text1"/>
          <w:szCs w:val="22"/>
        </w:rPr>
        <w:t xml:space="preserve"> </w:t>
      </w:r>
      <w:proofErr w:type="gramStart"/>
      <w:r w:rsidRPr="00942CD3">
        <w:rPr>
          <w:rStyle w:val="StyleUnderline"/>
          <w:color w:val="000000" w:themeColor="text1"/>
          <w:szCs w:val="22"/>
        </w:rPr>
        <w:t xml:space="preserve">actually </w:t>
      </w:r>
      <w:r w:rsidRPr="001C72A9">
        <w:rPr>
          <w:rStyle w:val="Emphasis"/>
          <w:color w:val="000000" w:themeColor="text1"/>
          <w:szCs w:val="22"/>
          <w:highlight w:val="green"/>
        </w:rPr>
        <w:t>remove</w:t>
      </w:r>
      <w:proofErr w:type="gramEnd"/>
      <w:r w:rsidRPr="00942CD3">
        <w:rPr>
          <w:rStyle w:val="Emphasis"/>
          <w:color w:val="000000" w:themeColor="text1"/>
          <w:szCs w:val="22"/>
        </w:rPr>
        <w:t xml:space="preserve"> the </w:t>
      </w:r>
      <w:r w:rsidRPr="001C72A9">
        <w:rPr>
          <w:rStyle w:val="Emphasis"/>
          <w:color w:val="000000" w:themeColor="text1"/>
          <w:szCs w:val="22"/>
          <w:highlight w:val="green"/>
        </w:rPr>
        <w:t>carbon</w:t>
      </w:r>
      <w:r w:rsidRPr="00942CD3">
        <w:rPr>
          <w:rStyle w:val="Emphasis"/>
          <w:color w:val="000000" w:themeColor="text1"/>
          <w:szCs w:val="22"/>
        </w:rPr>
        <w:t xml:space="preserve"> that is already in the atmosphere</w:t>
      </w:r>
      <w:r w:rsidRPr="00942CD3">
        <w:rPr>
          <w:color w:val="000000" w:themeColor="text1"/>
          <w:szCs w:val="22"/>
        </w:rPr>
        <w:t xml:space="preserve"> and do so </w:t>
      </w:r>
      <w:r w:rsidRPr="00942CD3">
        <w:rPr>
          <w:rStyle w:val="Emphasis"/>
          <w:color w:val="000000" w:themeColor="text1"/>
          <w:szCs w:val="22"/>
        </w:rPr>
        <w:t>in massive quantities</w:t>
      </w:r>
      <w:r w:rsidRPr="00942CD3">
        <w:rPr>
          <w:color w:val="000000" w:themeColor="text1"/>
          <w:szCs w:val="22"/>
        </w:rPr>
        <w:t xml:space="preserve">, this century (p. 191 of 5th Assessment Report). </w:t>
      </w:r>
      <w:r w:rsidRPr="00942CD3">
        <w:rPr>
          <w:rStyle w:val="StyleUnderline"/>
          <w:color w:val="000000" w:themeColor="text1"/>
          <w:szCs w:val="22"/>
        </w:rPr>
        <w:t>This is what I called a carbon negative approach,</w:t>
      </w:r>
      <w:r w:rsidRPr="00942CD3">
        <w:rPr>
          <w:color w:val="000000" w:themeColor="text1"/>
          <w:szCs w:val="22"/>
        </w:rPr>
        <w:t xml:space="preserve"> which works for the short run. Renewable energy is the long run solution. </w:t>
      </w:r>
      <w:r w:rsidRPr="00942CD3">
        <w:rPr>
          <w:rStyle w:val="StyleUnderline"/>
          <w:color w:val="000000" w:themeColor="text1"/>
          <w:szCs w:val="22"/>
        </w:rPr>
        <w:t xml:space="preserve">Renewable energy is too slow for a short run resolution since replacing a $45-55 trillion power plant infrastructure with renewable plants could take </w:t>
      </w:r>
      <w:r w:rsidRPr="00942CD3">
        <w:rPr>
          <w:rStyle w:val="Emphasis"/>
          <w:color w:val="000000" w:themeColor="text1"/>
          <w:szCs w:val="22"/>
        </w:rPr>
        <w:t>decades</w:t>
      </w:r>
      <w:r w:rsidRPr="00942CD3">
        <w:rPr>
          <w:rStyle w:val="StyleUnderline"/>
          <w:color w:val="000000" w:themeColor="text1"/>
          <w:szCs w:val="22"/>
        </w:rPr>
        <w:t>.</w:t>
      </w:r>
      <w:r w:rsidRPr="00942CD3">
        <w:rPr>
          <w:color w:val="000000" w:themeColor="text1"/>
          <w:szCs w:val="22"/>
        </w:rPr>
        <w:t xml:space="preserve"> </w:t>
      </w:r>
      <w:r w:rsidRPr="00942CD3">
        <w:rPr>
          <w:rStyle w:val="StyleUnderline"/>
          <w:color w:val="000000" w:themeColor="text1"/>
          <w:szCs w:val="22"/>
        </w:rPr>
        <w:t>We need action sooner than that.</w:t>
      </w:r>
      <w:r w:rsidRPr="00942CD3">
        <w:rPr>
          <w:color w:val="000000" w:themeColor="text1"/>
          <w:szCs w:val="22"/>
        </w:rPr>
        <w:t xml:space="preserve"> For the short run we need carbon negative technologies that capture more carbon than what is emitted. Trees do that and they must be conserved to help preserve biodiversity. Biochar does that. But </w:t>
      </w:r>
      <w:r w:rsidRPr="00942CD3">
        <w:rPr>
          <w:rStyle w:val="StyleUnderline"/>
          <w:color w:val="000000" w:themeColor="text1"/>
          <w:szCs w:val="22"/>
        </w:rPr>
        <w:t>trees and other natural sinks are too slow for what we need today.</w:t>
      </w:r>
      <w:r w:rsidRPr="00942CD3">
        <w:rPr>
          <w:color w:val="000000" w:themeColor="text1"/>
          <w:szCs w:val="22"/>
        </w:rPr>
        <w:t xml:space="preserve"> Therefore, negative carbon is needed now as part of a blueprint for transformation. It </w:t>
      </w:r>
      <w:r w:rsidRPr="00942CD3">
        <w:rPr>
          <w:rStyle w:val="StyleUnderline"/>
          <w:color w:val="000000" w:themeColor="text1"/>
          <w:szCs w:val="22"/>
        </w:rPr>
        <w:t>must be part of the blueprint for</w:t>
      </w:r>
      <w:r w:rsidRPr="00942CD3">
        <w:rPr>
          <w:color w:val="000000" w:themeColor="text1"/>
          <w:szCs w:val="22"/>
        </w:rPr>
        <w:t xml:space="preserve"> Sustainable Development and its </w:t>
      </w:r>
      <w:proofErr w:type="gramStart"/>
      <w:r w:rsidRPr="00942CD3">
        <w:rPr>
          <w:color w:val="000000" w:themeColor="text1"/>
          <w:szCs w:val="22"/>
        </w:rPr>
        <w:t>short term</w:t>
      </w:r>
      <w:proofErr w:type="gramEnd"/>
      <w:r w:rsidRPr="00942CD3">
        <w:rPr>
          <w:color w:val="000000" w:themeColor="text1"/>
          <w:szCs w:val="22"/>
        </w:rPr>
        <w:t xml:space="preserve"> manifestation that I call </w:t>
      </w:r>
      <w:r w:rsidRPr="00942CD3">
        <w:rPr>
          <w:rStyle w:val="Emphasis"/>
          <w:color w:val="000000" w:themeColor="text1"/>
          <w:szCs w:val="22"/>
        </w:rPr>
        <w:t>Green Capitalism</w:t>
      </w:r>
      <w:r w:rsidRPr="00942CD3">
        <w:rPr>
          <w:color w:val="000000" w:themeColor="text1"/>
          <w:szCs w:val="22"/>
        </w:rPr>
        <w:t xml:space="preserve">, </w:t>
      </w:r>
      <w:r w:rsidRPr="00942CD3">
        <w:rPr>
          <w:rStyle w:val="StyleUnderline"/>
          <w:color w:val="000000" w:themeColor="text1"/>
          <w:szCs w:val="22"/>
        </w:rPr>
        <w:t>while in the long run renewable sources of energy suffice</w:t>
      </w:r>
      <w:r w:rsidRPr="00942CD3">
        <w:rPr>
          <w:color w:val="000000" w:themeColor="text1"/>
          <w:szCs w:val="22"/>
        </w:rPr>
        <w:t xml:space="preserve">, including Wind, Biofuels, Nuclear, Geothermal, and Hydroelectric energy. </w:t>
      </w:r>
      <w:r w:rsidRPr="00942CD3">
        <w:rPr>
          <w:rStyle w:val="StyleUnderline"/>
          <w:color w:val="000000" w:themeColor="text1"/>
          <w:szCs w:val="22"/>
        </w:rPr>
        <w:t>These are in limited supply and cannot replace fossil fuels</w:t>
      </w:r>
      <w:r w:rsidRPr="00942CD3">
        <w:rPr>
          <w:color w:val="000000" w:themeColor="text1"/>
          <w:szCs w:val="22"/>
        </w:rPr>
        <w:t xml:space="preserve">. </w:t>
      </w:r>
      <w:r w:rsidRPr="00942CD3">
        <w:rPr>
          <w:rStyle w:val="StyleUnderline"/>
          <w:color w:val="000000" w:themeColor="text1"/>
          <w:szCs w:val="22"/>
        </w:rPr>
        <w:t>Global energy today is</w:t>
      </w:r>
      <w:r w:rsidRPr="00942CD3">
        <w:rPr>
          <w:color w:val="000000" w:themeColor="text1"/>
          <w:szCs w:val="22"/>
        </w:rPr>
        <w:t xml:space="preserve"> roughly divided as follows: </w:t>
      </w:r>
      <w:r w:rsidRPr="00942CD3">
        <w:rPr>
          <w:rStyle w:val="StyleUnderline"/>
          <w:color w:val="000000" w:themeColor="text1"/>
          <w:szCs w:val="22"/>
        </w:rPr>
        <w:t>87%</w:t>
      </w:r>
      <w:r w:rsidRPr="00942CD3">
        <w:rPr>
          <w:color w:val="000000" w:themeColor="text1"/>
          <w:szCs w:val="22"/>
        </w:rPr>
        <w:t xml:space="preserve"> is </w:t>
      </w:r>
      <w:r w:rsidRPr="00942CD3">
        <w:rPr>
          <w:rStyle w:val="StyleUnderline"/>
          <w:color w:val="000000" w:themeColor="text1"/>
          <w:szCs w:val="22"/>
        </w:rPr>
        <w:t>fossil</w:t>
      </w:r>
      <w:r w:rsidRPr="00942CD3">
        <w:rPr>
          <w:color w:val="000000" w:themeColor="text1"/>
          <w:szCs w:val="22"/>
        </w:rPr>
        <w:t xml:space="preserve">, namely natural gas, coal, oil; </w:t>
      </w:r>
      <w:r w:rsidRPr="00942CD3">
        <w:rPr>
          <w:rStyle w:val="StyleUnderline"/>
          <w:color w:val="000000" w:themeColor="text1"/>
          <w:szCs w:val="22"/>
        </w:rPr>
        <w:t>10%</w:t>
      </w:r>
      <w:r w:rsidRPr="00942CD3">
        <w:rPr>
          <w:color w:val="000000" w:themeColor="text1"/>
          <w:szCs w:val="22"/>
        </w:rPr>
        <w:t xml:space="preserve"> is </w:t>
      </w:r>
      <w:r w:rsidRPr="00942CD3">
        <w:rPr>
          <w:rStyle w:val="StyleUnderline"/>
          <w:color w:val="000000" w:themeColor="text1"/>
          <w:szCs w:val="22"/>
        </w:rPr>
        <w:t xml:space="preserve">nuclear, geothermal, and hydroelectric, and less than 1% is solar </w:t>
      </w:r>
      <w:r w:rsidRPr="00942CD3">
        <w:rPr>
          <w:color w:val="000000" w:themeColor="text1"/>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942CD3">
        <w:rPr>
          <w:color w:val="000000" w:themeColor="text1"/>
          <w:szCs w:val="22"/>
        </w:rPr>
        <w:t>long term</w:t>
      </w:r>
      <w:proofErr w:type="gramEnd"/>
      <w:r w:rsidRPr="00942CD3">
        <w:rPr>
          <w:color w:val="000000" w:themeColor="text1"/>
          <w:szCs w:val="22"/>
        </w:rPr>
        <w:t xml:space="preserve"> solution: Less than 1% of the solar energy we receive on earth can be transformed into 10 times the fossil fuel energy used in the world today. Yet </w:t>
      </w:r>
      <w:r w:rsidRPr="00942CD3">
        <w:rPr>
          <w:rStyle w:val="Emphasis"/>
          <w:color w:val="000000" w:themeColor="text1"/>
          <w:szCs w:val="22"/>
        </w:rPr>
        <w:t>we need a short-term strategy that accelerates long run renewable energy</w:t>
      </w:r>
      <w:r w:rsidRPr="00942CD3">
        <w:rPr>
          <w:color w:val="000000" w:themeColor="text1"/>
          <w:szCs w:val="22"/>
        </w:rPr>
        <w:t xml:space="preserve">, or we will defeat long-term goals. </w:t>
      </w:r>
      <w:r w:rsidRPr="00942CD3">
        <w:rPr>
          <w:rStyle w:val="StyleUnderline"/>
          <w:color w:val="000000" w:themeColor="text1"/>
          <w:szCs w:val="22"/>
        </w:rPr>
        <w:t>In the short term as the IPCC validates, we need carbon negative tech</w:t>
      </w:r>
      <w:r w:rsidRPr="00942CD3">
        <w:rPr>
          <w:color w:val="000000" w:themeColor="text1"/>
          <w:szCs w:val="22"/>
        </w:rPr>
        <w:t xml:space="preserve">nology, carbon removals. </w:t>
      </w:r>
      <w:r w:rsidRPr="00942CD3">
        <w:rPr>
          <w:rStyle w:val="StyleUnderline"/>
          <w:color w:val="000000" w:themeColor="text1"/>
          <w:szCs w:val="22"/>
        </w:rPr>
        <w:t>The short run is the next 20 or 30 years</w:t>
      </w:r>
      <w:r w:rsidRPr="00942CD3">
        <w:rPr>
          <w:color w:val="000000" w:themeColor="text1"/>
          <w:szCs w:val="22"/>
        </w:rPr>
        <w:t xml:space="preserve">. </w:t>
      </w:r>
      <w:r w:rsidRPr="00942CD3">
        <w:rPr>
          <w:rStyle w:val="Emphasis"/>
          <w:color w:val="000000" w:themeColor="text1"/>
          <w:szCs w:val="22"/>
        </w:rPr>
        <w:t xml:space="preserve">There is no time in this </w:t>
      </w:r>
      <w:proofErr w:type="gramStart"/>
      <w:r w:rsidRPr="00942CD3">
        <w:rPr>
          <w:rStyle w:val="Emphasis"/>
          <w:color w:val="000000" w:themeColor="text1"/>
          <w:szCs w:val="22"/>
        </w:rPr>
        <w:t>period of time</w:t>
      </w:r>
      <w:proofErr w:type="gramEnd"/>
      <w:r w:rsidRPr="00942CD3">
        <w:rPr>
          <w:rStyle w:val="Emphasis"/>
          <w:color w:val="000000" w:themeColor="text1"/>
          <w:szCs w:val="22"/>
        </w:rPr>
        <w:t xml:space="preserve"> to transform the entire fossil infrastructure</w:t>
      </w:r>
      <w:r w:rsidRPr="00942CD3">
        <w:rPr>
          <w:color w:val="000000" w:themeColor="text1"/>
          <w:szCs w:val="22"/>
        </w:rPr>
        <w:t xml:space="preserve"> — it costs $45-55 trillion (IEA) to replace and it is slow to build. We need to directly reduce carbon in the atmosphere now. We cannot use traditional methods to remove CO2 from smokestacks (</w:t>
      </w:r>
      <w:proofErr w:type="gramStart"/>
      <w:r w:rsidRPr="00942CD3">
        <w:rPr>
          <w:color w:val="000000" w:themeColor="text1"/>
          <w:szCs w:val="22"/>
        </w:rPr>
        <w:t>called often</w:t>
      </w:r>
      <w:proofErr w:type="gramEnd"/>
      <w:r w:rsidRPr="00942CD3">
        <w:rPr>
          <w:color w:val="000000" w:themeColor="text1"/>
          <w:szCs w:val="22"/>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942CD3">
        <w:rPr>
          <w:color w:val="000000" w:themeColor="text1"/>
          <w:szCs w:val="22"/>
        </w:rPr>
        <w:t>today</w:t>
      </w:r>
      <w:proofErr w:type="gramEnd"/>
      <w:r w:rsidRPr="00942CD3">
        <w:rPr>
          <w:color w:val="000000" w:themeColor="text1"/>
          <w:szCs w:val="22"/>
        </w:rPr>
        <w:t xml:space="preserve"> and CO2 remains in the atmosphere for years. We need to remove the CO2 that is already in the atmosphere, namely air capture of CO2 also called carbon removals. </w:t>
      </w:r>
      <w:r w:rsidRPr="00942CD3">
        <w:rPr>
          <w:rStyle w:val="StyleUnderline"/>
          <w:color w:val="000000" w:themeColor="text1"/>
          <w:szCs w:val="22"/>
        </w:rPr>
        <w:t xml:space="preserve">The </w:t>
      </w:r>
      <w:r w:rsidRPr="001C72A9">
        <w:rPr>
          <w:rStyle w:val="StyleUnderline"/>
          <w:color w:val="000000" w:themeColor="text1"/>
          <w:szCs w:val="22"/>
          <w:highlight w:val="green"/>
        </w:rPr>
        <w:t xml:space="preserve">solution is </w:t>
      </w:r>
      <w:r w:rsidRPr="001C72A9">
        <w:rPr>
          <w:rStyle w:val="StyleUnderline"/>
          <w:color w:val="000000" w:themeColor="text1"/>
          <w:szCs w:val="22"/>
          <w:highlight w:val="green"/>
        </w:rPr>
        <w:lastRenderedPageBreak/>
        <w:t>to</w:t>
      </w:r>
      <w:r w:rsidRPr="00942CD3">
        <w:rPr>
          <w:rStyle w:val="StyleUnderline"/>
          <w:color w:val="000000" w:themeColor="text1"/>
          <w:szCs w:val="22"/>
        </w:rPr>
        <w:t xml:space="preserve"> combine </w:t>
      </w:r>
      <w:r w:rsidRPr="001C72A9">
        <w:rPr>
          <w:rStyle w:val="StyleUnderline"/>
          <w:color w:val="000000" w:themeColor="text1"/>
          <w:szCs w:val="22"/>
          <w:highlight w:val="green"/>
        </w:rPr>
        <w:t>air capture of CO2</w:t>
      </w:r>
      <w:r w:rsidRPr="00942CD3">
        <w:rPr>
          <w:rStyle w:val="StyleUnderline"/>
          <w:color w:val="000000" w:themeColor="text1"/>
          <w:szCs w:val="22"/>
        </w:rPr>
        <w:t xml:space="preserve"> </w:t>
      </w:r>
      <w:r w:rsidRPr="001C72A9">
        <w:rPr>
          <w:rStyle w:val="StyleUnderline"/>
          <w:color w:val="000000" w:themeColor="text1"/>
          <w:szCs w:val="22"/>
          <w:highlight w:val="green"/>
        </w:rPr>
        <w:t>with storage</w:t>
      </w:r>
      <w:r w:rsidRPr="00942CD3">
        <w:rPr>
          <w:rStyle w:val="StyleUnderline"/>
          <w:color w:val="000000" w:themeColor="text1"/>
          <w:szCs w:val="22"/>
        </w:rPr>
        <w:t xml:space="preserve"> of CO2 into stable materials</w:t>
      </w:r>
      <w:r w:rsidRPr="00942CD3">
        <w:rPr>
          <w:color w:val="000000" w:themeColor="text1"/>
          <w:szCs w:val="22"/>
        </w:rPr>
        <w:t xml:space="preserve"> such as biochar, cement, polymers, and carbon fibers </w:t>
      </w:r>
      <w:r w:rsidRPr="00942CD3">
        <w:rPr>
          <w:rStyle w:val="StyleUnderline"/>
          <w:color w:val="000000" w:themeColor="text1"/>
          <w:szCs w:val="22"/>
        </w:rPr>
        <w:t>that replace</w:t>
      </w:r>
      <w:r w:rsidRPr="00942CD3">
        <w:rPr>
          <w:color w:val="000000" w:themeColor="text1"/>
          <w:szCs w:val="22"/>
        </w:rPr>
        <w:t xml:space="preserve"> </w:t>
      </w:r>
      <w:proofErr w:type="gramStart"/>
      <w:r w:rsidRPr="00942CD3">
        <w:rPr>
          <w:color w:val="000000" w:themeColor="text1"/>
          <w:szCs w:val="22"/>
        </w:rPr>
        <w:t>a number of</w:t>
      </w:r>
      <w:proofErr w:type="gramEnd"/>
      <w:r w:rsidRPr="00942CD3">
        <w:rPr>
          <w:color w:val="000000" w:themeColor="text1"/>
          <w:szCs w:val="22"/>
        </w:rPr>
        <w:t xml:space="preserve"> </w:t>
      </w:r>
      <w:r w:rsidRPr="00942CD3">
        <w:rPr>
          <w:rStyle w:val="StyleUnderline"/>
          <w:color w:val="000000" w:themeColor="text1"/>
          <w:szCs w:val="22"/>
        </w:rPr>
        <w:t>other</w:t>
      </w:r>
      <w:r w:rsidRPr="00942CD3">
        <w:rPr>
          <w:color w:val="000000" w:themeColor="text1"/>
          <w:szCs w:val="22"/>
        </w:rPr>
        <w:t xml:space="preserve"> construction </w:t>
      </w:r>
      <w:r w:rsidRPr="00942CD3">
        <w:rPr>
          <w:rStyle w:val="StyleUnderline"/>
          <w:color w:val="000000" w:themeColor="text1"/>
          <w:szCs w:val="22"/>
        </w:rPr>
        <w:t>materials</w:t>
      </w:r>
      <w:r w:rsidRPr="00942CD3">
        <w:rPr>
          <w:color w:val="000000" w:themeColor="text1"/>
          <w:szCs w:val="22"/>
        </w:rPr>
        <w:t xml:space="preserve"> such as metals. The most recent BMW automobile model uses only carbon fibers rather than metals. </w:t>
      </w:r>
      <w:r w:rsidRPr="00942CD3">
        <w:rPr>
          <w:rStyle w:val="StyleUnderline"/>
          <w:color w:val="000000" w:themeColor="text1"/>
          <w:szCs w:val="22"/>
        </w:rPr>
        <w:t>It is</w:t>
      </w:r>
      <w:r w:rsidRPr="00942CD3">
        <w:rPr>
          <w:color w:val="000000" w:themeColor="text1"/>
          <w:szCs w:val="22"/>
        </w:rPr>
        <w:t xml:space="preserve"> also </w:t>
      </w:r>
      <w:r w:rsidRPr="00942CD3">
        <w:rPr>
          <w:rStyle w:val="StyleUnderline"/>
          <w:color w:val="000000" w:themeColor="text1"/>
          <w:szCs w:val="22"/>
        </w:rPr>
        <w:t xml:space="preserve">possible </w:t>
      </w:r>
      <w:r w:rsidRPr="001C72A9">
        <w:rPr>
          <w:rStyle w:val="StyleUnderline"/>
          <w:color w:val="000000" w:themeColor="text1"/>
          <w:szCs w:val="22"/>
          <w:highlight w:val="green"/>
        </w:rPr>
        <w:t>to combine CO2 to produce renewable gasoline</w:t>
      </w:r>
      <w:r w:rsidRPr="00942CD3">
        <w:rPr>
          <w:rStyle w:val="StyleUnderline"/>
          <w:color w:val="000000" w:themeColor="text1"/>
          <w:szCs w:val="22"/>
        </w:rPr>
        <w:t>,</w:t>
      </w:r>
      <w:r w:rsidRPr="00942CD3">
        <w:rPr>
          <w:color w:val="000000" w:themeColor="text1"/>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942CD3">
        <w:rPr>
          <w:rStyle w:val="StyleUnderline"/>
          <w:color w:val="000000" w:themeColor="text1"/>
          <w:szCs w:val="22"/>
        </w:rPr>
        <w:t>new tech</w:t>
      </w:r>
      <w:r w:rsidRPr="00942CD3">
        <w:rPr>
          <w:color w:val="000000" w:themeColor="text1"/>
          <w:szCs w:val="22"/>
        </w:rPr>
        <w:t xml:space="preserve">nologies </w:t>
      </w:r>
      <w:r w:rsidRPr="00942CD3">
        <w:rPr>
          <w:rStyle w:val="StyleUnderline"/>
          <w:color w:val="000000" w:themeColor="text1"/>
          <w:szCs w:val="22"/>
        </w:rPr>
        <w:t>using algae</w:t>
      </w:r>
      <w:r w:rsidRPr="00942CD3">
        <w:rPr>
          <w:color w:val="000000" w:themeColor="text1"/>
          <w:szCs w:val="22"/>
        </w:rPr>
        <w:t xml:space="preserve"> that </w:t>
      </w:r>
      <w:r w:rsidRPr="001C72A9">
        <w:rPr>
          <w:rStyle w:val="StyleUnderline"/>
          <w:color w:val="000000" w:themeColor="text1"/>
          <w:szCs w:val="22"/>
          <w:highlight w:val="green"/>
        </w:rPr>
        <w:t>make synthetic fuel commercially feasible</w:t>
      </w:r>
      <w:r w:rsidRPr="00942CD3">
        <w:rPr>
          <w:rStyle w:val="StyleUnderline"/>
          <w:color w:val="000000" w:themeColor="text1"/>
          <w:szCs w:val="22"/>
        </w:rPr>
        <w:t xml:space="preserve"> at competitive rates</w:t>
      </w:r>
      <w:r w:rsidRPr="00942CD3">
        <w:rPr>
          <w:color w:val="000000" w:themeColor="text1"/>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942CD3">
        <w:rPr>
          <w:rStyle w:val="StyleUnderline"/>
          <w:color w:val="000000" w:themeColor="text1"/>
          <w:szCs w:val="22"/>
        </w:rPr>
        <w:t xml:space="preserve">the </w:t>
      </w:r>
      <w:r w:rsidRPr="001C72A9">
        <w:rPr>
          <w:rStyle w:val="StyleUnderline"/>
          <w:color w:val="000000" w:themeColor="text1"/>
          <w:szCs w:val="22"/>
          <w:highlight w:val="green"/>
        </w:rPr>
        <w:t xml:space="preserve">blueprint </w:t>
      </w:r>
      <w:r w:rsidRPr="00942CD3">
        <w:rPr>
          <w:rStyle w:val="StyleUnderline"/>
          <w:color w:val="000000" w:themeColor="text1"/>
          <w:szCs w:val="22"/>
        </w:rPr>
        <w:t xml:space="preserve">offered here </w:t>
      </w:r>
      <w:r w:rsidRPr="001C72A9">
        <w:rPr>
          <w:rStyle w:val="StyleUnderline"/>
          <w:color w:val="000000" w:themeColor="text1"/>
          <w:szCs w:val="22"/>
          <w:highlight w:val="green"/>
        </w:rPr>
        <w:t xml:space="preserve">is a </w:t>
      </w:r>
      <w:r w:rsidRPr="001C72A9">
        <w:rPr>
          <w:rStyle w:val="Emphasis"/>
          <w:color w:val="000000" w:themeColor="text1"/>
          <w:szCs w:val="22"/>
          <w:highlight w:val="green"/>
        </w:rPr>
        <w:t>private/public approach</w:t>
      </w:r>
      <w:r w:rsidRPr="001C72A9">
        <w:rPr>
          <w:color w:val="000000" w:themeColor="text1"/>
          <w:szCs w:val="22"/>
          <w:highlight w:val="green"/>
        </w:rPr>
        <w:t xml:space="preserve">, </w:t>
      </w:r>
      <w:r w:rsidRPr="001C72A9">
        <w:rPr>
          <w:rStyle w:val="StyleUnderline"/>
          <w:color w:val="000000" w:themeColor="text1"/>
          <w:szCs w:val="22"/>
          <w:highlight w:val="green"/>
        </w:rPr>
        <w:t xml:space="preserve">based on </w:t>
      </w:r>
      <w:r w:rsidRPr="001C72A9">
        <w:rPr>
          <w:rStyle w:val="Emphasis"/>
          <w:color w:val="000000" w:themeColor="text1"/>
          <w:szCs w:val="22"/>
          <w:highlight w:val="green"/>
        </w:rPr>
        <w:t>new industrial tech</w:t>
      </w:r>
      <w:r w:rsidRPr="00942CD3">
        <w:rPr>
          <w:color w:val="000000" w:themeColor="text1"/>
          <w:szCs w:val="22"/>
        </w:rPr>
        <w:t xml:space="preserve">nology and </w:t>
      </w:r>
      <w:r w:rsidRPr="001C72A9">
        <w:rPr>
          <w:rStyle w:val="Emphasis"/>
          <w:color w:val="000000" w:themeColor="text1"/>
          <w:szCs w:val="22"/>
          <w:highlight w:val="green"/>
        </w:rPr>
        <w:t>financial markets</w:t>
      </w:r>
      <w:r w:rsidRPr="001C72A9">
        <w:rPr>
          <w:color w:val="000000" w:themeColor="text1"/>
          <w:szCs w:val="22"/>
          <w:highlight w:val="green"/>
        </w:rPr>
        <w:t xml:space="preserve">, </w:t>
      </w:r>
      <w:r w:rsidRPr="00942CD3">
        <w:rPr>
          <w:rStyle w:val="Emphasis"/>
          <w:color w:val="000000" w:themeColor="text1"/>
          <w:szCs w:val="22"/>
        </w:rPr>
        <w:t>self-funded</w:t>
      </w:r>
      <w:r w:rsidRPr="00942CD3">
        <w:rPr>
          <w:color w:val="000000" w:themeColor="text1"/>
          <w:szCs w:val="22"/>
        </w:rPr>
        <w:t xml:space="preserve"> </w:t>
      </w:r>
      <w:r w:rsidRPr="001C72A9">
        <w:rPr>
          <w:rStyle w:val="StyleUnderline"/>
          <w:color w:val="000000" w:themeColor="text1"/>
          <w:szCs w:val="22"/>
          <w:highlight w:val="green"/>
        </w:rPr>
        <w:t xml:space="preserve">and using </w:t>
      </w:r>
      <w:r w:rsidRPr="001C72A9">
        <w:rPr>
          <w:rStyle w:val="Emphasis"/>
          <w:color w:val="000000" w:themeColor="text1"/>
          <w:szCs w:val="22"/>
          <w:highlight w:val="green"/>
        </w:rPr>
        <w:t>profitable greenmarkets</w:t>
      </w:r>
      <w:r w:rsidRPr="00942CD3">
        <w:rPr>
          <w:color w:val="000000" w:themeColor="text1"/>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942CD3">
        <w:rPr>
          <w:color w:val="000000" w:themeColor="text1"/>
          <w:szCs w:val="22"/>
        </w:rPr>
        <w:t>equity</w:t>
      </w:r>
      <w:proofErr w:type="gramEnd"/>
      <w:r w:rsidRPr="00942CD3">
        <w:rPr>
          <w:color w:val="000000" w:themeColor="text1"/>
          <w:szCs w:val="22"/>
        </w:rPr>
        <w:t xml:space="preserve"> and efficiency, and can assign a critical role for women as stewards for human survival and sustainable development. My vision is </w:t>
      </w:r>
      <w:r w:rsidRPr="00942CD3">
        <w:rPr>
          <w:rStyle w:val="Emphasis"/>
          <w:color w:val="000000" w:themeColor="text1"/>
          <w:szCs w:val="22"/>
        </w:rPr>
        <w:t>a carbon negative economy</w:t>
      </w:r>
      <w:r w:rsidRPr="00942CD3">
        <w:rPr>
          <w:color w:val="000000" w:themeColor="text1"/>
          <w:szCs w:val="22"/>
        </w:rPr>
        <w:t xml:space="preserve"> that </w:t>
      </w:r>
      <w:r w:rsidRPr="00942CD3">
        <w:rPr>
          <w:rStyle w:val="Emphasis"/>
          <w:color w:val="000000" w:themeColor="text1"/>
          <w:szCs w:val="22"/>
        </w:rPr>
        <w:t>represents green capitalism</w:t>
      </w:r>
      <w:r w:rsidRPr="00942CD3">
        <w:rPr>
          <w:color w:val="000000" w:themeColor="text1"/>
          <w:szCs w:val="22"/>
        </w:rPr>
        <w:t xml:space="preserve"> in </w:t>
      </w:r>
      <w:r w:rsidRPr="00942CD3">
        <w:rPr>
          <w:rStyle w:val="Emphasis"/>
          <w:color w:val="000000" w:themeColor="text1"/>
          <w:szCs w:val="22"/>
        </w:rPr>
        <w:t>resolving</w:t>
      </w:r>
      <w:r w:rsidRPr="00942CD3">
        <w:rPr>
          <w:color w:val="000000" w:themeColor="text1"/>
          <w:szCs w:val="22"/>
        </w:rPr>
        <w:t xml:space="preserve"> the Global Climate negotiations and </w:t>
      </w:r>
      <w:r w:rsidRPr="00942CD3">
        <w:rPr>
          <w:rStyle w:val="Emphasis"/>
          <w:color w:val="000000" w:themeColor="text1"/>
          <w:szCs w:val="22"/>
        </w:rPr>
        <w:t>the North–South Divide</w:t>
      </w:r>
      <w:r w:rsidRPr="00942CD3">
        <w:rPr>
          <w:color w:val="000000" w:themeColor="text1"/>
          <w:szCs w:val="22"/>
        </w:rPr>
        <w:t xml:space="preserve">. Carbon negative power plants and capture of CO2 from air and ensure a clean atmosphere together innovation and more jobs and exports: the more you produce and create jobs the cleaner becomes the atmosphere. In practice, </w:t>
      </w:r>
      <w:r w:rsidRPr="00942CD3">
        <w:rPr>
          <w:rStyle w:val="StyleUnderline"/>
          <w:color w:val="000000" w:themeColor="text1"/>
          <w:szCs w:val="22"/>
        </w:rPr>
        <w:t>Green Capitalism means economic growth that is harmonious with the Earth resources</w:t>
      </w:r>
      <w:r w:rsidRPr="00942CD3">
        <w:rPr>
          <w:color w:val="000000" w:themeColor="text1"/>
          <w:szCs w:val="22"/>
        </w:rPr>
        <w:t xml:space="preserve">. </w:t>
      </w:r>
    </w:p>
    <w:p w14:paraId="7E80C152" w14:textId="77777777" w:rsidR="00B957FA" w:rsidRPr="00942CD3" w:rsidRDefault="00B957FA" w:rsidP="00B957FA">
      <w:pPr>
        <w:rPr>
          <w:color w:val="000000" w:themeColor="text1"/>
          <w:szCs w:val="22"/>
        </w:rPr>
      </w:pPr>
    </w:p>
    <w:p w14:paraId="2C856173" w14:textId="77777777" w:rsidR="00B957FA" w:rsidRPr="00942CD3" w:rsidRDefault="00B957FA" w:rsidP="00B957FA">
      <w:pPr>
        <w:keepNext/>
        <w:keepLines/>
        <w:spacing w:before="40" w:after="0" w:line="276" w:lineRule="auto"/>
        <w:outlineLvl w:val="3"/>
        <w:rPr>
          <w:rFonts w:eastAsiaTheme="majorEastAsia" w:cs="Arial"/>
          <w:b/>
          <w:bCs/>
          <w:color w:val="000000" w:themeColor="text1"/>
          <w:sz w:val="26"/>
          <w:szCs w:val="26"/>
        </w:rPr>
      </w:pPr>
      <w:r w:rsidRPr="00942CD3">
        <w:rPr>
          <w:rFonts w:eastAsiaTheme="majorEastAsia" w:cs="Arial"/>
          <w:b/>
          <w:bCs/>
          <w:color w:val="000000" w:themeColor="text1"/>
          <w:sz w:val="26"/>
          <w:szCs w:val="26"/>
        </w:rPr>
        <w:t xml:space="preserve">Warming causes extinction </w:t>
      </w:r>
    </w:p>
    <w:p w14:paraId="13F83998" w14:textId="77777777" w:rsidR="00B957FA" w:rsidRPr="00942CD3" w:rsidRDefault="00B957FA" w:rsidP="00B957FA">
      <w:pPr>
        <w:spacing w:line="276" w:lineRule="auto"/>
        <w:rPr>
          <w:b/>
          <w:color w:val="000000" w:themeColor="text1"/>
          <w:sz w:val="24"/>
          <w:u w:val="single"/>
        </w:rPr>
      </w:pPr>
      <w:r w:rsidRPr="00942CD3">
        <w:rPr>
          <w:b/>
          <w:color w:val="000000" w:themeColor="text1"/>
          <w:sz w:val="26"/>
        </w:rPr>
        <w:t>Ramanathan et al. 17</w:t>
      </w:r>
      <w:r w:rsidRPr="00942CD3">
        <w:rPr>
          <w:color w:val="000000" w:themeColor="text1"/>
        </w:rPr>
        <w:t xml:space="preserve"> [</w:t>
      </w:r>
      <w:proofErr w:type="spellStart"/>
      <w:r w:rsidRPr="00942CD3">
        <w:rPr>
          <w:color w:val="000000" w:themeColor="text1"/>
        </w:rPr>
        <w:t>Veerabhadran</w:t>
      </w:r>
      <w:proofErr w:type="spellEnd"/>
      <w:r w:rsidRPr="00942CD3">
        <w:rPr>
          <w:color w:val="000000" w:themeColor="text1"/>
        </w:rPr>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942CD3">
        <w:rPr>
          <w:color w:val="000000" w:themeColor="text1"/>
        </w:rPr>
        <w:t>Örjan</w:t>
      </w:r>
      <w:proofErr w:type="spellEnd"/>
      <w:r w:rsidRPr="00942CD3">
        <w:rPr>
          <w:color w:val="000000" w:themeColor="text1"/>
        </w:rPr>
        <w:t xml:space="preserve"> Gustafsson is a Professor in the Department of Environmental Science and Analytic Chemistry at Stockholm University, </w:t>
      </w:r>
      <w:proofErr w:type="spellStart"/>
      <w:r w:rsidRPr="00942CD3">
        <w:rPr>
          <w:color w:val="000000" w:themeColor="text1"/>
        </w:rPr>
        <w:t>Shichang</w:t>
      </w:r>
      <w:proofErr w:type="spellEnd"/>
      <w:r w:rsidRPr="00942CD3">
        <w:rPr>
          <w:color w:val="000000" w:themeColor="text1"/>
        </w:rPr>
        <w:t xml:space="preserve"> Kang is Professor, Cold and Arid Regions Environmental and Engineering Research Institute, Chinese Academy of Sciences (CAS); CAS Center for Excellence in Tibetan Plateau Earth Sciences, and Molina, M.J., </w:t>
      </w:r>
      <w:proofErr w:type="spellStart"/>
      <w:r w:rsidRPr="00942CD3">
        <w:rPr>
          <w:color w:val="000000" w:themeColor="text1"/>
        </w:rPr>
        <w:t>Zaelke</w:t>
      </w:r>
      <w:proofErr w:type="spellEnd"/>
      <w:r w:rsidRPr="00942CD3">
        <w:rPr>
          <w:color w:val="000000" w:themeColor="text1"/>
        </w:rPr>
        <w:t xml:space="preserve">, D., </w:t>
      </w:r>
      <w:proofErr w:type="spellStart"/>
      <w:r w:rsidRPr="00942CD3">
        <w:rPr>
          <w:color w:val="000000" w:themeColor="text1"/>
        </w:rPr>
        <w:t>Borgford</w:t>
      </w:r>
      <w:proofErr w:type="spellEnd"/>
      <w:r w:rsidRPr="00942CD3">
        <w:rPr>
          <w:color w:val="000000" w:themeColor="text1"/>
        </w:rPr>
        <w:t xml:space="preserve">-Parnell, N., Xu, Y., Alex, K., </w:t>
      </w:r>
      <w:proofErr w:type="spellStart"/>
      <w:r w:rsidRPr="00942CD3">
        <w:rPr>
          <w:color w:val="000000" w:themeColor="text1"/>
        </w:rPr>
        <w:t>Auffhammer</w:t>
      </w:r>
      <w:proofErr w:type="spellEnd"/>
      <w:r w:rsidRPr="00942CD3">
        <w:rPr>
          <w:color w:val="000000" w:themeColor="text1"/>
        </w:rPr>
        <w:t xml:space="preserve">, M., Bledsoe, P., </w:t>
      </w:r>
      <w:proofErr w:type="spellStart"/>
      <w:r w:rsidRPr="00942CD3">
        <w:rPr>
          <w:color w:val="000000" w:themeColor="text1"/>
        </w:rPr>
        <w:t>Croes</w:t>
      </w:r>
      <w:proofErr w:type="spellEnd"/>
      <w:r w:rsidRPr="00942CD3">
        <w:rPr>
          <w:color w:val="000000" w:themeColor="text1"/>
        </w:rPr>
        <w:t xml:space="preserve">, B., Forman, F., Haines, A., Harnish, R., Jacobson, M.Z., Lawrence, M., </w:t>
      </w:r>
      <w:proofErr w:type="spellStart"/>
      <w:r w:rsidRPr="00942CD3">
        <w:rPr>
          <w:color w:val="000000" w:themeColor="text1"/>
        </w:rPr>
        <w:t>Leloup</w:t>
      </w:r>
      <w:proofErr w:type="spellEnd"/>
      <w:r w:rsidRPr="00942CD3">
        <w:rPr>
          <w:color w:val="000000" w:themeColor="text1"/>
        </w:rPr>
        <w:t xml:space="preserve">, D., </w:t>
      </w:r>
      <w:proofErr w:type="spellStart"/>
      <w:r w:rsidRPr="00942CD3">
        <w:rPr>
          <w:color w:val="000000" w:themeColor="text1"/>
        </w:rPr>
        <w:t>Lenton</w:t>
      </w:r>
      <w:proofErr w:type="spellEnd"/>
      <w:r w:rsidRPr="00942CD3">
        <w:rPr>
          <w:color w:val="000000" w:themeColor="text1"/>
        </w:rPr>
        <w:t xml:space="preserve">, T., Morehouse, T., Munk, W., </w:t>
      </w:r>
      <w:proofErr w:type="spellStart"/>
      <w:r w:rsidRPr="00942CD3">
        <w:rPr>
          <w:color w:val="000000" w:themeColor="text1"/>
        </w:rPr>
        <w:t>Picolotti</w:t>
      </w:r>
      <w:proofErr w:type="spellEnd"/>
      <w:r w:rsidRPr="00942CD3">
        <w:rPr>
          <w:color w:val="000000" w:themeColor="text1"/>
        </w:rPr>
        <w:t xml:space="preserve">, R., Prather, K., Raga, G., </w:t>
      </w:r>
      <w:proofErr w:type="spellStart"/>
      <w:r w:rsidRPr="00942CD3">
        <w:rPr>
          <w:color w:val="000000" w:themeColor="text1"/>
        </w:rPr>
        <w:t>Rignot</w:t>
      </w:r>
      <w:proofErr w:type="spellEnd"/>
      <w:r w:rsidRPr="00942CD3">
        <w:rPr>
          <w:color w:val="000000" w:themeColor="text1"/>
        </w:rPr>
        <w:t xml:space="preserve">, E., </w:t>
      </w:r>
      <w:proofErr w:type="spellStart"/>
      <w:r w:rsidRPr="00942CD3">
        <w:rPr>
          <w:color w:val="000000" w:themeColor="text1"/>
        </w:rPr>
        <w:t>Shindell</w:t>
      </w:r>
      <w:proofErr w:type="spellEnd"/>
      <w:r w:rsidRPr="00942CD3">
        <w:rPr>
          <w:color w:val="000000" w:themeColor="text1"/>
        </w:rPr>
        <w:t xml:space="preserve">, D., Singh, A.K., Steiner, A., </w:t>
      </w:r>
      <w:proofErr w:type="spellStart"/>
      <w:r w:rsidRPr="00942CD3">
        <w:rPr>
          <w:color w:val="000000" w:themeColor="text1"/>
        </w:rPr>
        <w:t>Thiemens</w:t>
      </w:r>
      <w:proofErr w:type="spellEnd"/>
      <w:r w:rsidRPr="00942CD3">
        <w:rPr>
          <w:color w:val="000000" w:themeColor="text1"/>
        </w:rPr>
        <w:t xml:space="preserve">, M., </w:t>
      </w:r>
      <w:proofErr w:type="spellStart"/>
      <w:r w:rsidRPr="00942CD3">
        <w:rPr>
          <w:color w:val="000000" w:themeColor="text1"/>
        </w:rPr>
        <w:t>Titley</w:t>
      </w:r>
      <w:proofErr w:type="spellEnd"/>
      <w:r w:rsidRPr="00942CD3">
        <w:rPr>
          <w:color w:val="000000" w:themeColor="text1"/>
        </w:rPr>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34C63444" w14:textId="77777777" w:rsidR="00B957FA" w:rsidRPr="00942CD3" w:rsidRDefault="00B957FA" w:rsidP="00B957FA">
      <w:pPr>
        <w:spacing w:line="276" w:lineRule="auto"/>
        <w:rPr>
          <w:color w:val="000000" w:themeColor="text1"/>
          <w:sz w:val="12"/>
        </w:rPr>
      </w:pPr>
      <w:r w:rsidRPr="001C72A9">
        <w:rPr>
          <w:rStyle w:val="StyleUnderline"/>
          <w:color w:val="000000" w:themeColor="text1"/>
          <w:highlight w:val="green"/>
        </w:rPr>
        <w:t>Climate change is</w:t>
      </w:r>
      <w:r w:rsidRPr="00942CD3">
        <w:rPr>
          <w:rStyle w:val="StyleUnderline"/>
          <w:color w:val="000000" w:themeColor="text1"/>
        </w:rPr>
        <w:t xml:space="preserve"> becoming an </w:t>
      </w:r>
      <w:r w:rsidRPr="001C72A9">
        <w:rPr>
          <w:rStyle w:val="StyleUnderline"/>
          <w:color w:val="000000" w:themeColor="text1"/>
          <w:highlight w:val="green"/>
        </w:rPr>
        <w:t>existential</w:t>
      </w:r>
      <w:r w:rsidRPr="00942CD3">
        <w:rPr>
          <w:rStyle w:val="StyleUnderline"/>
          <w:color w:val="000000" w:themeColor="text1"/>
        </w:rPr>
        <w:t xml:space="preserve"> threat </w:t>
      </w:r>
      <w:r w:rsidRPr="001C72A9">
        <w:rPr>
          <w:rStyle w:val="StyleUnderline"/>
          <w:color w:val="000000" w:themeColor="text1"/>
          <w:highlight w:val="green"/>
        </w:rPr>
        <w:t xml:space="preserve">with warming </w:t>
      </w:r>
      <w:proofErr w:type="gramStart"/>
      <w:r w:rsidRPr="001C72A9">
        <w:rPr>
          <w:rStyle w:val="StyleUnderline"/>
          <w:color w:val="000000" w:themeColor="text1"/>
          <w:highlight w:val="green"/>
        </w:rPr>
        <w:t>in excess of</w:t>
      </w:r>
      <w:proofErr w:type="gramEnd"/>
      <w:r w:rsidRPr="001C72A9">
        <w:rPr>
          <w:rStyle w:val="StyleUnderline"/>
          <w:color w:val="000000" w:themeColor="text1"/>
          <w:highlight w:val="green"/>
        </w:rPr>
        <w:t xml:space="preserve"> 2°C within the next three decades</w:t>
      </w:r>
      <w:r w:rsidRPr="00942CD3">
        <w:rPr>
          <w:rStyle w:val="StyleUnderline"/>
          <w:color w:val="000000" w:themeColor="text1"/>
        </w:rPr>
        <w:t xml:space="preserve"> </w:t>
      </w:r>
      <w:r w:rsidRPr="001C72A9">
        <w:rPr>
          <w:rStyle w:val="StyleUnderline"/>
          <w:color w:val="000000" w:themeColor="text1"/>
          <w:highlight w:val="green"/>
        </w:rPr>
        <w:t>and 4</w:t>
      </w:r>
      <w:r w:rsidRPr="00942CD3">
        <w:rPr>
          <w:rStyle w:val="StyleUnderline"/>
          <w:color w:val="000000" w:themeColor="text1"/>
        </w:rPr>
        <w:t xml:space="preserve">°C </w:t>
      </w:r>
      <w:r w:rsidRPr="001C72A9">
        <w:rPr>
          <w:rStyle w:val="StyleUnderline"/>
          <w:color w:val="000000" w:themeColor="text1"/>
          <w:highlight w:val="green"/>
        </w:rPr>
        <w:t>to 6</w:t>
      </w:r>
      <w:r w:rsidRPr="00942CD3">
        <w:rPr>
          <w:rStyle w:val="StyleUnderline"/>
          <w:color w:val="000000" w:themeColor="text1"/>
        </w:rPr>
        <w:t>°C with</w:t>
      </w:r>
      <w:r w:rsidRPr="001C72A9">
        <w:rPr>
          <w:rStyle w:val="StyleUnderline"/>
          <w:color w:val="000000" w:themeColor="text1"/>
          <w:highlight w:val="green"/>
        </w:rPr>
        <w:t>in the next several</w:t>
      </w:r>
      <w:r w:rsidRPr="00942CD3">
        <w:rPr>
          <w:rStyle w:val="StyleUnderline"/>
          <w:color w:val="000000" w:themeColor="text1"/>
        </w:rPr>
        <w:t xml:space="preserve"> decades. Warming of such magnitudes will expose as many as 75% of the world’s population to deadly heat stress in addition to disrupting the climate and weather worldwide. Climate change is an urgent problem requiring urgent solutions</w:t>
      </w:r>
      <w:r w:rsidRPr="00942CD3">
        <w:rPr>
          <w:color w:val="000000" w:themeColor="text1"/>
          <w:sz w:val="12"/>
        </w:rPr>
        <w:t xml:space="preserve">. This paper lays out urgent and </w:t>
      </w:r>
      <w:r w:rsidRPr="00942CD3">
        <w:rPr>
          <w:rStyle w:val="StyleUnderline"/>
          <w:color w:val="000000" w:themeColor="text1"/>
        </w:rPr>
        <w:t>practical solutions that are ready for implementation now, will deliver benefits in the next few critical decades</w:t>
      </w:r>
      <w:r w:rsidRPr="00942CD3">
        <w:rPr>
          <w:color w:val="000000" w:themeColor="text1"/>
          <w:sz w:val="12"/>
        </w:rPr>
        <w:t xml:space="preserve">, and places the world on a path to achieving the </w:t>
      </w:r>
      <w:proofErr w:type="spellStart"/>
      <w:r w:rsidRPr="00942CD3">
        <w:rPr>
          <w:color w:val="000000" w:themeColor="text1"/>
          <w:sz w:val="12"/>
        </w:rPr>
        <w:t>longterm</w:t>
      </w:r>
      <w:proofErr w:type="spellEnd"/>
      <w:r w:rsidRPr="00942CD3">
        <w:rPr>
          <w:color w:val="000000" w:themeColor="text1"/>
          <w:sz w:val="12"/>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942CD3">
        <w:rPr>
          <w:color w:val="000000" w:themeColor="text1"/>
          <w:sz w:val="12"/>
        </w:rPr>
        <w:t>renewables</w:t>
      </w:r>
      <w:proofErr w:type="spellEnd"/>
      <w:r w:rsidRPr="00942CD3">
        <w:rPr>
          <w:color w:val="000000" w:themeColor="text1"/>
          <w:sz w:val="12"/>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2CFE973" w14:textId="77777777" w:rsidR="00B957FA" w:rsidRPr="00942CD3" w:rsidRDefault="00B957FA" w:rsidP="00B957FA">
      <w:pPr>
        <w:spacing w:line="276" w:lineRule="auto"/>
        <w:rPr>
          <w:color w:val="000000" w:themeColor="text1"/>
          <w:sz w:val="12"/>
        </w:rPr>
      </w:pPr>
      <w:r w:rsidRPr="00942CD3">
        <w:rPr>
          <w:color w:val="000000" w:themeColor="text1"/>
          <w:sz w:val="12"/>
        </w:rPr>
        <w:lastRenderedPageBreak/>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42CD3">
        <w:rPr>
          <w:rStyle w:val="StyleUnderline"/>
          <w:color w:val="000000" w:themeColor="text1"/>
        </w:rPr>
        <w:t>emissions of greenhouse gases and air pollutants can be decoupled from economic growth</w:t>
      </w:r>
      <w:r w:rsidRPr="00942CD3">
        <w:rPr>
          <w:color w:val="000000" w:themeColor="text1"/>
          <w:sz w:val="12"/>
        </w:rPr>
        <w:t xml:space="preserve">. Another favorable sign is that </w:t>
      </w:r>
      <w:r w:rsidRPr="00942CD3">
        <w:rPr>
          <w:rStyle w:val="StyleUnderline"/>
          <w:color w:val="000000" w:themeColor="text1"/>
        </w:rPr>
        <w:t>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942CD3">
        <w:rPr>
          <w:color w:val="000000" w:themeColor="text1"/>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D3BA4F6" w14:textId="77777777" w:rsidR="00B957FA" w:rsidRPr="00942CD3" w:rsidRDefault="00B957FA" w:rsidP="00B957FA">
      <w:pPr>
        <w:spacing w:line="276" w:lineRule="auto"/>
        <w:rPr>
          <w:color w:val="000000" w:themeColor="text1"/>
          <w:sz w:val="12"/>
          <w:szCs w:val="14"/>
        </w:rPr>
      </w:pPr>
      <w:r w:rsidRPr="00942CD3">
        <w:rPr>
          <w:color w:val="000000" w:themeColor="text1"/>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4345673" w14:textId="77777777" w:rsidR="00B957FA" w:rsidRPr="00942CD3" w:rsidRDefault="00B957FA" w:rsidP="00B957FA">
      <w:pPr>
        <w:spacing w:line="276" w:lineRule="auto"/>
        <w:rPr>
          <w:color w:val="000000" w:themeColor="text1"/>
          <w:sz w:val="12"/>
        </w:rPr>
      </w:pPr>
      <w:r w:rsidRPr="001C72A9">
        <w:rPr>
          <w:rStyle w:val="StyleUnderline"/>
          <w:color w:val="000000" w:themeColor="text1"/>
          <w:highlight w:val="green"/>
        </w:rPr>
        <w:t>The climate has already warmed by 1°C.</w:t>
      </w:r>
      <w:r w:rsidRPr="00942CD3">
        <w:rPr>
          <w:rStyle w:val="StyleUnderline"/>
          <w:color w:val="000000" w:themeColor="text1"/>
        </w:rPr>
        <w:t xml:space="preserve"> The problem is running ahead of us, </w:t>
      </w:r>
      <w:r w:rsidRPr="001C72A9">
        <w:rPr>
          <w:rStyle w:val="StyleUnderline"/>
          <w:color w:val="000000" w:themeColor="text1"/>
          <w:highlight w:val="green"/>
        </w:rPr>
        <w:t>and under current trends we</w:t>
      </w:r>
      <w:r w:rsidRPr="00942CD3">
        <w:rPr>
          <w:rStyle w:val="StyleUnderline"/>
          <w:color w:val="000000" w:themeColor="text1"/>
        </w:rPr>
        <w:t xml:space="preserve"> </w:t>
      </w:r>
      <w:r w:rsidRPr="001C72A9">
        <w:rPr>
          <w:rStyle w:val="StyleUnderline"/>
          <w:color w:val="000000" w:themeColor="text1"/>
          <w:highlight w:val="green"/>
        </w:rPr>
        <w:t>will</w:t>
      </w:r>
      <w:r w:rsidRPr="00942CD3">
        <w:rPr>
          <w:rStyle w:val="StyleUnderline"/>
          <w:color w:val="000000" w:themeColor="text1"/>
        </w:rPr>
        <w:t xml:space="preserve"> likely reach 1.5°C in the next fifteen years and </w:t>
      </w:r>
      <w:r w:rsidRPr="001C72A9">
        <w:rPr>
          <w:rStyle w:val="StyleUnderline"/>
          <w:color w:val="000000" w:themeColor="text1"/>
          <w:highlight w:val="green"/>
        </w:rPr>
        <w:t xml:space="preserve">surpass </w:t>
      </w:r>
      <w:r w:rsidRPr="00942CD3">
        <w:rPr>
          <w:rStyle w:val="StyleUnderline"/>
          <w:color w:val="000000" w:themeColor="text1"/>
        </w:rPr>
        <w:t xml:space="preserve">the </w:t>
      </w:r>
      <w:r w:rsidRPr="001C72A9">
        <w:rPr>
          <w:rStyle w:val="StyleUnderline"/>
          <w:color w:val="000000" w:themeColor="text1"/>
          <w:highlight w:val="green"/>
        </w:rPr>
        <w:t>2°C</w:t>
      </w:r>
      <w:r w:rsidRPr="00942CD3">
        <w:rPr>
          <w:rStyle w:val="StyleUnderline"/>
          <w:color w:val="000000" w:themeColor="text1"/>
        </w:rPr>
        <w:t xml:space="preserve"> guardrail </w:t>
      </w:r>
      <w:r w:rsidRPr="001C72A9">
        <w:rPr>
          <w:rStyle w:val="StyleUnderline"/>
          <w:color w:val="000000" w:themeColor="text1"/>
          <w:highlight w:val="green"/>
        </w:rPr>
        <w:t>by mid-century with a 50% probability of reaching 4°C by end of century</w:t>
      </w:r>
      <w:r w:rsidRPr="00942CD3">
        <w:rPr>
          <w:color w:val="000000" w:themeColor="text1"/>
          <w:sz w:val="12"/>
        </w:rPr>
        <w:t xml:space="preserve">. Warming </w:t>
      </w:r>
      <w:proofErr w:type="gramStart"/>
      <w:r w:rsidRPr="00942CD3">
        <w:rPr>
          <w:color w:val="000000" w:themeColor="text1"/>
          <w:sz w:val="12"/>
        </w:rPr>
        <w:t>in excess of</w:t>
      </w:r>
      <w:proofErr w:type="gramEnd"/>
      <w:r w:rsidRPr="00942CD3">
        <w:rPr>
          <w:color w:val="000000" w:themeColor="text1"/>
          <w:sz w:val="12"/>
        </w:rPr>
        <w:t xml:space="preserve"> 3°C is likely to be a global catastrophe for three major reasons:</w:t>
      </w:r>
    </w:p>
    <w:p w14:paraId="06E52E9B" w14:textId="77777777" w:rsidR="00B957FA" w:rsidRPr="00942CD3" w:rsidRDefault="00B957FA" w:rsidP="00B957FA">
      <w:pPr>
        <w:spacing w:line="276" w:lineRule="auto"/>
        <w:rPr>
          <w:rStyle w:val="StyleUnderline"/>
          <w:color w:val="000000" w:themeColor="text1"/>
        </w:rPr>
      </w:pPr>
      <w:r w:rsidRPr="00942CD3">
        <w:rPr>
          <w:color w:val="000000" w:themeColor="text1"/>
          <w:sz w:val="12"/>
        </w:rPr>
        <w:t xml:space="preserve">• </w:t>
      </w:r>
      <w:r w:rsidRPr="00942CD3">
        <w:rPr>
          <w:rStyle w:val="StyleUnderline"/>
          <w:color w:val="000000" w:themeColor="text1"/>
        </w:rPr>
        <w:t xml:space="preserve">Warming in the range of 3°C to 5°C is suggested as the threshold for several tipping points in the physical and geochemical systems; a warming of about </w:t>
      </w:r>
      <w:r w:rsidRPr="001C72A9">
        <w:rPr>
          <w:rStyle w:val="StyleUnderline"/>
          <w:color w:val="000000" w:themeColor="text1"/>
          <w:highlight w:val="green"/>
        </w:rPr>
        <w:t>3°C has a probability of over 40% to cross</w:t>
      </w:r>
      <w:r w:rsidRPr="00942CD3">
        <w:rPr>
          <w:rStyle w:val="StyleUnderline"/>
          <w:color w:val="000000" w:themeColor="text1"/>
        </w:rPr>
        <w:t xml:space="preserve"> over </w:t>
      </w:r>
      <w:r w:rsidRPr="001C72A9">
        <w:rPr>
          <w:rStyle w:val="StyleUnderline"/>
          <w:color w:val="000000" w:themeColor="text1"/>
          <w:highlight w:val="green"/>
        </w:rPr>
        <w:t>multiple tipping points, while</w:t>
      </w:r>
      <w:r w:rsidRPr="00942CD3">
        <w:rPr>
          <w:rStyle w:val="StyleUnderline"/>
          <w:color w:val="000000" w:themeColor="text1"/>
        </w:rPr>
        <w:t xml:space="preserve"> a warming close to </w:t>
      </w:r>
      <w:r w:rsidRPr="001C72A9">
        <w:rPr>
          <w:rStyle w:val="StyleUnderline"/>
          <w:color w:val="000000" w:themeColor="text1"/>
          <w:highlight w:val="green"/>
        </w:rPr>
        <w:t>5°C increases it to nearly 90</w:t>
      </w:r>
      <w:r w:rsidRPr="00942CD3">
        <w:rPr>
          <w:rStyle w:val="StyleUnderline"/>
          <w:color w:val="000000" w:themeColor="text1"/>
        </w:rPr>
        <w:t>%, compared with a baseline warming of less than 1.5°C, which has only just over a 10% probability of exceeding any tipping point.</w:t>
      </w:r>
    </w:p>
    <w:p w14:paraId="2139A5F6" w14:textId="77777777" w:rsidR="00B957FA" w:rsidRPr="00942CD3" w:rsidRDefault="00B957FA" w:rsidP="00B957FA">
      <w:pPr>
        <w:spacing w:line="276" w:lineRule="auto"/>
        <w:rPr>
          <w:color w:val="000000" w:themeColor="text1"/>
          <w:sz w:val="12"/>
        </w:rPr>
      </w:pPr>
      <w:r w:rsidRPr="00942CD3">
        <w:rPr>
          <w:b/>
          <w:bCs/>
          <w:color w:val="000000" w:themeColor="text1"/>
          <w:sz w:val="12"/>
          <w:szCs w:val="22"/>
        </w:rPr>
        <w:t xml:space="preserve">• </w:t>
      </w:r>
      <w:r w:rsidRPr="00942CD3">
        <w:rPr>
          <w:rStyle w:val="StyleUnderline"/>
          <w:color w:val="000000" w:themeColor="text1"/>
        </w:rPr>
        <w:t xml:space="preserve">Health effects of such warming are emerging as a major if not dominant source of concern. Warming of </w:t>
      </w:r>
      <w:r w:rsidRPr="001C72A9">
        <w:rPr>
          <w:rStyle w:val="StyleUnderline"/>
          <w:color w:val="000000" w:themeColor="text1"/>
          <w:highlight w:val="green"/>
        </w:rPr>
        <w:t>4°C or more will expose</w:t>
      </w:r>
      <w:r w:rsidRPr="00942CD3">
        <w:rPr>
          <w:rStyle w:val="StyleUnderline"/>
          <w:color w:val="000000" w:themeColor="text1"/>
        </w:rPr>
        <w:t xml:space="preserve"> </w:t>
      </w:r>
      <w:r w:rsidRPr="001C72A9">
        <w:rPr>
          <w:rStyle w:val="StyleUnderline"/>
          <w:color w:val="000000" w:themeColor="text1"/>
          <w:highlight w:val="green"/>
        </w:rPr>
        <w:t>more than</w:t>
      </w:r>
      <w:r w:rsidRPr="00942CD3">
        <w:rPr>
          <w:rStyle w:val="StyleUnderline"/>
          <w:color w:val="000000" w:themeColor="text1"/>
        </w:rPr>
        <w:t xml:space="preserve"> 70% of the population, </w:t>
      </w:r>
      <w:proofErr w:type="gramStart"/>
      <w:r w:rsidRPr="00942CD3">
        <w:rPr>
          <w:rStyle w:val="StyleUnderline"/>
          <w:color w:val="000000" w:themeColor="text1"/>
        </w:rPr>
        <w:t>i.e.</w:t>
      </w:r>
      <w:proofErr w:type="gramEnd"/>
      <w:r w:rsidRPr="00942CD3">
        <w:rPr>
          <w:rStyle w:val="StyleUnderline"/>
          <w:color w:val="000000" w:themeColor="text1"/>
        </w:rPr>
        <w:t xml:space="preserve"> about </w:t>
      </w:r>
      <w:r w:rsidRPr="001C72A9">
        <w:rPr>
          <w:rStyle w:val="StyleUnderline"/>
          <w:color w:val="000000" w:themeColor="text1"/>
          <w:highlight w:val="green"/>
        </w:rPr>
        <w:t>7 billion</w:t>
      </w:r>
      <w:r w:rsidRPr="00942CD3">
        <w:rPr>
          <w:rStyle w:val="StyleUnderline"/>
          <w:color w:val="000000" w:themeColor="text1"/>
        </w:rPr>
        <w:t xml:space="preserve"> by the end of the century, </w:t>
      </w:r>
      <w:r w:rsidRPr="001C72A9">
        <w:rPr>
          <w:rStyle w:val="StyleUnderline"/>
          <w:color w:val="000000" w:themeColor="text1"/>
          <w:highlight w:val="green"/>
        </w:rPr>
        <w:t>to deadly heat stress and</w:t>
      </w:r>
      <w:r w:rsidRPr="00942CD3">
        <w:rPr>
          <w:rStyle w:val="StyleUnderline"/>
          <w:color w:val="000000" w:themeColor="text1"/>
        </w:rPr>
        <w:t xml:space="preserve"> expose about 2.4 billion to </w:t>
      </w:r>
      <w:r w:rsidRPr="001C72A9">
        <w:rPr>
          <w:rStyle w:val="StyleUnderline"/>
          <w:color w:val="000000" w:themeColor="text1"/>
          <w:highlight w:val="green"/>
        </w:rPr>
        <w:t>vector borne diseases</w:t>
      </w:r>
      <w:r w:rsidRPr="00942CD3">
        <w:rPr>
          <w:rStyle w:val="StyleUnderline"/>
          <w:color w:val="000000" w:themeColor="text1"/>
        </w:rPr>
        <w:t xml:space="preserve"> such as Dengue, </w:t>
      </w:r>
      <w:proofErr w:type="spellStart"/>
      <w:r w:rsidRPr="00942CD3">
        <w:rPr>
          <w:rStyle w:val="StyleUnderline"/>
          <w:color w:val="000000" w:themeColor="text1"/>
        </w:rPr>
        <w:t>Chikengunya</w:t>
      </w:r>
      <w:proofErr w:type="spellEnd"/>
      <w:r w:rsidRPr="00942CD3">
        <w:rPr>
          <w:rStyle w:val="StyleUnderline"/>
          <w:color w:val="000000" w:themeColor="text1"/>
        </w:rPr>
        <w:t>, and Zika virus among others</w:t>
      </w:r>
      <w:r w:rsidRPr="00942CD3">
        <w:rPr>
          <w:color w:val="000000" w:themeColor="text1"/>
          <w:sz w:val="12"/>
        </w:rPr>
        <w:t xml:space="preserve">. Ecologists and paleontologists have proposed that warming in excess of 3°C, accompanied by increased acidity of the oceans by the buildup of </w:t>
      </w:r>
      <w:proofErr w:type="gramStart"/>
      <w:r w:rsidRPr="00942CD3">
        <w:rPr>
          <w:color w:val="000000" w:themeColor="text1"/>
          <w:sz w:val="12"/>
        </w:rPr>
        <w:t>CO2 ,</w:t>
      </w:r>
      <w:proofErr w:type="gramEnd"/>
      <w:r w:rsidRPr="00942CD3">
        <w:rPr>
          <w:color w:val="000000" w:themeColor="text1"/>
          <w:sz w:val="12"/>
        </w:rPr>
        <w:t xml:space="preserve"> can become a major causal factor for exposing more than 50% of all species to extinction. 20% of species are in danger of extinction now due to population, habitat destruction, and climate change.</w:t>
      </w:r>
    </w:p>
    <w:p w14:paraId="3BA083F1" w14:textId="77777777" w:rsidR="00B957FA" w:rsidRPr="00942CD3" w:rsidRDefault="00B957FA" w:rsidP="00B957FA">
      <w:pPr>
        <w:spacing w:line="276" w:lineRule="auto"/>
        <w:rPr>
          <w:b/>
          <w:bCs/>
          <w:color w:val="000000" w:themeColor="text1"/>
          <w:sz w:val="12"/>
          <w:szCs w:val="22"/>
        </w:rPr>
      </w:pPr>
      <w:r w:rsidRPr="00942CD3">
        <w:rPr>
          <w:color w:val="000000" w:themeColor="text1"/>
          <w:sz w:val="12"/>
        </w:rPr>
        <w:t xml:space="preserve">The good news is that </w:t>
      </w:r>
      <w:r w:rsidRPr="00942CD3">
        <w:rPr>
          <w:rStyle w:val="StyleUnderline"/>
          <w:color w:val="000000" w:themeColor="text1"/>
        </w:rPr>
        <w:t>there may still be time to avert such catastrophic changes</w:t>
      </w:r>
      <w:r w:rsidRPr="00942CD3">
        <w:rPr>
          <w:color w:val="000000" w:themeColor="text1"/>
          <w:sz w:val="12"/>
        </w:rPr>
        <w:t xml:space="preserve">. The Paris Agreement and </w:t>
      </w:r>
      <w:r w:rsidRPr="00942CD3">
        <w:rPr>
          <w:rStyle w:val="StyleUnderline"/>
          <w:color w:val="000000" w:themeColor="text1"/>
        </w:rPr>
        <w:t xml:space="preserve">supporting climate </w:t>
      </w:r>
      <w:r w:rsidRPr="001C72A9">
        <w:rPr>
          <w:rStyle w:val="StyleUnderline"/>
          <w:color w:val="000000" w:themeColor="text1"/>
          <w:highlight w:val="green"/>
        </w:rPr>
        <w:t>policies must be strengthened substantially within the next five years</w:t>
      </w:r>
      <w:r w:rsidRPr="00942CD3">
        <w:rPr>
          <w:rStyle w:val="StyleUnderline"/>
          <w:color w:val="000000" w:themeColor="text1"/>
        </w:rPr>
        <w:t xml:space="preserve"> to bend the emissions curve down faster, stabilize climate, and prevent catastrophic warming</w:t>
      </w:r>
      <w:r w:rsidRPr="00942CD3">
        <w:rPr>
          <w:color w:val="000000" w:themeColor="text1"/>
          <w:sz w:val="12"/>
        </w:rPr>
        <w:t xml:space="preserve">. To the extent those efforts fall short, societies and </w:t>
      </w:r>
      <w:r w:rsidRPr="00942CD3">
        <w:rPr>
          <w:rStyle w:val="StyleUnderline"/>
          <w:color w:val="000000" w:themeColor="text1"/>
        </w:rPr>
        <w:t xml:space="preserve">ecosystems will be forced to contend with substantial needs for </w:t>
      </w:r>
      <w:r w:rsidRPr="001C72A9">
        <w:rPr>
          <w:rStyle w:val="StyleUnderline"/>
          <w:color w:val="000000" w:themeColor="text1"/>
          <w:highlight w:val="green"/>
        </w:rPr>
        <w:t>adaptation</w:t>
      </w:r>
      <w:r w:rsidRPr="00942CD3">
        <w:rPr>
          <w:rStyle w:val="StyleUnderline"/>
          <w:color w:val="000000" w:themeColor="text1"/>
        </w:rPr>
        <w:t xml:space="preserve">—a burden that </w:t>
      </w:r>
      <w:r w:rsidRPr="001C72A9">
        <w:rPr>
          <w:rStyle w:val="StyleUnderline"/>
          <w:color w:val="000000" w:themeColor="text1"/>
          <w:highlight w:val="green"/>
        </w:rPr>
        <w:t>will fall disproportionately on the poorest three billion</w:t>
      </w:r>
      <w:r w:rsidRPr="00942CD3">
        <w:rPr>
          <w:rStyle w:val="StyleUnderline"/>
          <w:color w:val="000000" w:themeColor="text1"/>
        </w:rPr>
        <w:t xml:space="preserve"> who are least responsible for causing the climate change problem</w:t>
      </w:r>
      <w:r w:rsidRPr="00942CD3">
        <w:rPr>
          <w:b/>
          <w:bCs/>
          <w:color w:val="000000" w:themeColor="text1"/>
          <w:sz w:val="12"/>
          <w:szCs w:val="22"/>
        </w:rPr>
        <w:t>.</w:t>
      </w:r>
    </w:p>
    <w:p w14:paraId="17F28986" w14:textId="77777777" w:rsidR="00B957FA" w:rsidRPr="00942CD3" w:rsidRDefault="00B957FA" w:rsidP="00B957FA">
      <w:pPr>
        <w:spacing w:line="276" w:lineRule="auto"/>
        <w:rPr>
          <w:color w:val="000000" w:themeColor="text1"/>
          <w:sz w:val="12"/>
          <w:szCs w:val="14"/>
        </w:rPr>
      </w:pPr>
      <w:r w:rsidRPr="00942CD3">
        <w:rPr>
          <w:color w:val="000000" w:themeColor="text1"/>
          <w:sz w:val="12"/>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E928C68" w14:textId="77777777" w:rsidR="00B957FA" w:rsidRPr="00942CD3" w:rsidRDefault="00B957FA" w:rsidP="00B957FA">
      <w:pPr>
        <w:spacing w:line="276" w:lineRule="auto"/>
        <w:rPr>
          <w:color w:val="000000" w:themeColor="text1"/>
          <w:sz w:val="12"/>
          <w:szCs w:val="14"/>
        </w:rPr>
      </w:pPr>
      <w:r w:rsidRPr="00942CD3">
        <w:rPr>
          <w:color w:val="000000" w:themeColor="text1"/>
          <w:sz w:val="12"/>
          <w:szCs w:val="14"/>
        </w:rPr>
        <w:t xml:space="preserve">For the second building block, numerous subnational and city scale climate action plans </w:t>
      </w:r>
      <w:proofErr w:type="gramStart"/>
      <w:r w:rsidRPr="00942CD3">
        <w:rPr>
          <w:color w:val="000000" w:themeColor="text1"/>
          <w:sz w:val="12"/>
          <w:szCs w:val="14"/>
        </w:rPr>
        <w:t>have to</w:t>
      </w:r>
      <w:proofErr w:type="gramEnd"/>
      <w:r w:rsidRPr="00942CD3">
        <w:rPr>
          <w:color w:val="000000" w:themeColor="text1"/>
          <w:sz w:val="12"/>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w:t>
      </w:r>
      <w:r w:rsidRPr="00942CD3">
        <w:rPr>
          <w:color w:val="000000" w:themeColor="text1"/>
          <w:sz w:val="12"/>
          <w:szCs w:val="14"/>
        </w:rPr>
        <w:lastRenderedPageBreak/>
        <w:t>real world examples from California and Sweden since 2005 offer evidence that economic growth can be decoupled from carbon emissions and the data for CO2 emissions and GDP reveal that growth in fact prospers with a green economy.</w:t>
      </w:r>
    </w:p>
    <w:p w14:paraId="67214A7F" w14:textId="77777777" w:rsidR="00B957FA" w:rsidRPr="00942CD3" w:rsidRDefault="00B957FA" w:rsidP="00B957FA">
      <w:pPr>
        <w:spacing w:line="276" w:lineRule="auto"/>
        <w:rPr>
          <w:color w:val="000000" w:themeColor="text1"/>
          <w:sz w:val="12"/>
          <w:szCs w:val="14"/>
        </w:rPr>
      </w:pPr>
      <w:r w:rsidRPr="00942CD3">
        <w:rPr>
          <w:color w:val="000000" w:themeColor="text1"/>
          <w:sz w:val="12"/>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942CD3">
        <w:rPr>
          <w:color w:val="000000" w:themeColor="text1"/>
          <w:sz w:val="12"/>
          <w:szCs w:val="14"/>
        </w:rPr>
        <w:t>renewables</w:t>
      </w:r>
      <w:proofErr w:type="spellEnd"/>
      <w:r w:rsidRPr="00942CD3">
        <w:rPr>
          <w:color w:val="000000" w:themeColor="text1"/>
          <w:sz w:val="12"/>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942CD3">
        <w:rPr>
          <w:color w:val="000000" w:themeColor="text1"/>
          <w:sz w:val="12"/>
          <w:szCs w:val="14"/>
        </w:rPr>
        <w:t>key way</w:t>
      </w:r>
      <w:proofErr w:type="gramEnd"/>
      <w:r w:rsidRPr="00942CD3">
        <w:rPr>
          <w:color w:val="000000" w:themeColor="text1"/>
          <w:sz w:val="12"/>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0333C661" w14:textId="77777777" w:rsidR="00B957FA" w:rsidRPr="00942CD3" w:rsidRDefault="00B957FA" w:rsidP="00B957FA">
      <w:pPr>
        <w:spacing w:line="276" w:lineRule="auto"/>
        <w:rPr>
          <w:color w:val="000000" w:themeColor="text1"/>
          <w:sz w:val="12"/>
          <w:szCs w:val="14"/>
        </w:rPr>
      </w:pPr>
      <w:r w:rsidRPr="00942CD3">
        <w:rPr>
          <w:color w:val="000000" w:themeColor="text1"/>
          <w:sz w:val="12"/>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942CD3">
        <w:rPr>
          <w:color w:val="000000" w:themeColor="text1"/>
          <w:sz w:val="12"/>
          <w:szCs w:val="14"/>
        </w:rPr>
        <w:t>selfreinforcing</w:t>
      </w:r>
      <w:proofErr w:type="spellEnd"/>
      <w:r w:rsidRPr="00942CD3">
        <w:rPr>
          <w:color w:val="000000" w:themeColor="text1"/>
          <w:sz w:val="12"/>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744E1B5A" w14:textId="77777777" w:rsidR="00B957FA" w:rsidRPr="00942CD3" w:rsidRDefault="00B957FA" w:rsidP="00B957FA">
      <w:pPr>
        <w:spacing w:line="276" w:lineRule="auto"/>
        <w:rPr>
          <w:color w:val="000000" w:themeColor="text1"/>
          <w:sz w:val="12"/>
        </w:rPr>
      </w:pPr>
      <w:r w:rsidRPr="00942CD3">
        <w:rPr>
          <w:color w:val="000000" w:themeColor="text1"/>
          <w:sz w:val="12"/>
        </w:rPr>
        <w:t>Where Do We Go from Here?</w:t>
      </w:r>
    </w:p>
    <w:p w14:paraId="737C3AAA" w14:textId="77777777" w:rsidR="00B957FA" w:rsidRPr="00942CD3" w:rsidRDefault="00B957FA" w:rsidP="00B957FA">
      <w:pPr>
        <w:spacing w:line="276" w:lineRule="auto"/>
        <w:rPr>
          <w:color w:val="000000" w:themeColor="text1"/>
          <w:sz w:val="12"/>
        </w:rPr>
      </w:pPr>
      <w:r w:rsidRPr="00942CD3">
        <w:rPr>
          <w:rStyle w:val="StyleUnderline"/>
          <w:color w:val="000000" w:themeColor="text1"/>
        </w:rPr>
        <w:t xml:space="preserve">A massive effort will be needed </w:t>
      </w:r>
      <w:r w:rsidRPr="001C72A9">
        <w:rPr>
          <w:rStyle w:val="StyleUnderline"/>
          <w:color w:val="000000" w:themeColor="text1"/>
          <w:highlight w:val="green"/>
        </w:rPr>
        <w:t>to stop warming at 2°C</w:t>
      </w:r>
      <w:r w:rsidRPr="00942CD3">
        <w:rPr>
          <w:rStyle w:val="StyleUnderline"/>
          <w:color w:val="000000" w:themeColor="text1"/>
        </w:rPr>
        <w:t xml:space="preserve">, and </w:t>
      </w:r>
      <w:r w:rsidRPr="001C72A9">
        <w:rPr>
          <w:rStyle w:val="StyleUnderline"/>
          <w:color w:val="000000" w:themeColor="text1"/>
          <w:highlight w:val="green"/>
        </w:rPr>
        <w:t>time is of the essence</w:t>
      </w:r>
      <w:r w:rsidRPr="00942CD3">
        <w:rPr>
          <w:rStyle w:val="StyleUnderline"/>
          <w:color w:val="000000" w:themeColor="text1"/>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942CD3">
        <w:rPr>
          <w:b/>
          <w:bCs/>
          <w:color w:val="000000" w:themeColor="text1"/>
          <w:sz w:val="12"/>
          <w:szCs w:val="22"/>
        </w:rPr>
        <w:t>.</w:t>
      </w:r>
      <w:r w:rsidRPr="00942CD3">
        <w:rPr>
          <w:color w:val="000000" w:themeColor="text1"/>
          <w:sz w:val="12"/>
        </w:rPr>
        <w:t xml:space="preserve"> Dangerous to catastrophic impacts on the health of people including generations yet to </w:t>
      </w:r>
      <w:proofErr w:type="gramStart"/>
      <w:r w:rsidRPr="00942CD3">
        <w:rPr>
          <w:color w:val="000000" w:themeColor="text1"/>
          <w:sz w:val="12"/>
        </w:rPr>
        <w:t>be born,</w:t>
      </w:r>
      <w:proofErr w:type="gramEnd"/>
      <w:r w:rsidRPr="00942CD3">
        <w:rPr>
          <w:color w:val="000000" w:themeColor="text1"/>
          <w:sz w:val="12"/>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FE37CF9" w14:textId="77777777" w:rsidR="00B957FA" w:rsidRPr="00942CD3" w:rsidRDefault="00B957FA" w:rsidP="00B957FA">
      <w:pPr>
        <w:spacing w:line="276" w:lineRule="auto"/>
        <w:rPr>
          <w:color w:val="000000" w:themeColor="text1"/>
          <w:sz w:val="12"/>
          <w:szCs w:val="16"/>
        </w:rPr>
      </w:pPr>
      <w:r w:rsidRPr="00942CD3">
        <w:rPr>
          <w:color w:val="000000" w:themeColor="text1"/>
          <w:sz w:val="12"/>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553E47FA" w14:textId="77777777" w:rsidR="00B957FA" w:rsidRPr="00942CD3" w:rsidRDefault="00B957FA" w:rsidP="00B957FA">
      <w:pPr>
        <w:spacing w:line="276" w:lineRule="auto"/>
        <w:rPr>
          <w:rStyle w:val="StyleUnderline"/>
          <w:color w:val="000000" w:themeColor="text1"/>
        </w:rPr>
      </w:pPr>
      <w:r w:rsidRPr="00942CD3">
        <w:rPr>
          <w:color w:val="000000" w:themeColor="text1"/>
          <w:sz w:val="12"/>
        </w:rPr>
        <w:t xml:space="preserve">1. The Building Blocks Approach The 2015 Paris Agreement, which went into effect November 2016, is a remarkable, historic achievement. For the </w:t>
      </w:r>
      <w:proofErr w:type="spellStart"/>
      <w:r w:rsidRPr="00942CD3">
        <w:rPr>
          <w:color w:val="000000" w:themeColor="text1"/>
          <w:sz w:val="12"/>
        </w:rPr>
        <w:t>frst</w:t>
      </w:r>
      <w:proofErr w:type="spellEnd"/>
      <w:r w:rsidRPr="00942CD3">
        <w:rPr>
          <w:color w:val="000000" w:themeColor="text1"/>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942CD3">
        <w:rPr>
          <w:color w:val="000000" w:themeColor="text1"/>
          <w:sz w:val="12"/>
        </w:rPr>
        <w:t>has to</w:t>
      </w:r>
      <w:proofErr w:type="gramEnd"/>
      <w:r w:rsidRPr="00942CD3">
        <w:rPr>
          <w:color w:val="000000" w:themeColor="text1"/>
          <w:sz w:val="12"/>
        </w:rPr>
        <w:t xml:space="preserve"> be strengthened substantially within </w:t>
      </w:r>
      <w:proofErr w:type="spellStart"/>
      <w:r w:rsidRPr="00942CD3">
        <w:rPr>
          <w:color w:val="000000" w:themeColor="text1"/>
          <w:sz w:val="12"/>
        </w:rPr>
        <w:t>fve</w:t>
      </w:r>
      <w:proofErr w:type="spellEnd"/>
      <w:r w:rsidRPr="00942CD3">
        <w:rPr>
          <w:color w:val="000000" w:themeColor="text1"/>
          <w:sz w:val="12"/>
        </w:rPr>
        <w:t xml:space="preserve"> years if we are to prevent catastrophic warming; </w:t>
      </w:r>
      <w:r w:rsidRPr="00942CD3">
        <w:rPr>
          <w:rStyle w:val="StyleUnderline"/>
          <w:color w:val="000000" w:themeColor="text1"/>
        </w:rPr>
        <w:t xml:space="preserve">current pledges place the world on track for up to 3.4°C by 2100 (UNEP, 2016b). Until now, no </w:t>
      </w:r>
      <w:proofErr w:type="spellStart"/>
      <w:r w:rsidRPr="00942CD3">
        <w:rPr>
          <w:rStyle w:val="StyleUnderline"/>
          <w:color w:val="000000" w:themeColor="text1"/>
        </w:rPr>
        <w:t>specifc</w:t>
      </w:r>
      <w:proofErr w:type="spellEnd"/>
      <w:r w:rsidRPr="00942CD3">
        <w:rPr>
          <w:rStyle w:val="StyleUnderline"/>
          <w:color w:val="000000" w:themeColor="text1"/>
        </w:rPr>
        <w:t xml:space="preserve"> policy roadmap exists that provides a realistic and reasonable chance of limiting global temperatures to safe levels and preventing unmanageable climate change</w:t>
      </w:r>
      <w:r w:rsidRPr="00942CD3">
        <w:rPr>
          <w:color w:val="000000" w:themeColor="text1"/>
          <w:sz w:val="12"/>
        </w:rPr>
        <w:t xml:space="preserve">. This report is our attempt to provide such a plan— an outline of </w:t>
      </w:r>
      <w:proofErr w:type="spellStart"/>
      <w:r w:rsidRPr="00942CD3">
        <w:rPr>
          <w:color w:val="000000" w:themeColor="text1"/>
          <w:sz w:val="12"/>
        </w:rPr>
        <w:t>specifc</w:t>
      </w:r>
      <w:proofErr w:type="spellEnd"/>
      <w:r w:rsidRPr="00942CD3">
        <w:rPr>
          <w:color w:val="000000" w:themeColor="text1"/>
          <w:sz w:val="12"/>
        </w:rPr>
        <w:t xml:space="preserve"> solutions that serve as the building blocks for a comprehensive strategy for limiting the warming to well under 2°C and avoiding dangerous climate change (Figure 1). The </w:t>
      </w:r>
      <w:proofErr w:type="spellStart"/>
      <w:r w:rsidRPr="00942CD3">
        <w:rPr>
          <w:color w:val="000000" w:themeColor="text1"/>
          <w:sz w:val="12"/>
        </w:rPr>
        <w:t>frst</w:t>
      </w:r>
      <w:proofErr w:type="spellEnd"/>
      <w:r w:rsidRPr="00942CD3">
        <w:rPr>
          <w:color w:val="000000" w:themeColor="text1"/>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942CD3">
        <w:rPr>
          <w:color w:val="000000" w:themeColor="text1"/>
          <w:sz w:val="12"/>
        </w:rPr>
        <w:t>have to</w:t>
      </w:r>
      <w:proofErr w:type="gramEnd"/>
      <w:r w:rsidRPr="00942CD3">
        <w:rPr>
          <w:color w:val="000000" w:themeColor="text1"/>
          <w:sz w:val="12"/>
        </w:rPr>
        <w:t xml:space="preserve"> be scaled up such as California’s Under 2 Coalition signed by 177 jurisdictions from 37 countries on six continents. The third building block is targeted measures to reduce emissions of </w:t>
      </w:r>
      <w:proofErr w:type="spellStart"/>
      <w:r w:rsidRPr="00942CD3">
        <w:rPr>
          <w:color w:val="000000" w:themeColor="text1"/>
          <w:sz w:val="12"/>
        </w:rPr>
        <w:t>shortlived</w:t>
      </w:r>
      <w:proofErr w:type="spellEnd"/>
      <w:r w:rsidRPr="00942CD3">
        <w:rPr>
          <w:color w:val="000000" w:themeColor="text1"/>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942CD3">
        <w:rPr>
          <w:color w:val="000000" w:themeColor="text1"/>
          <w:sz w:val="12"/>
        </w:rPr>
        <w:t>similar to</w:t>
      </w:r>
      <w:proofErr w:type="gramEnd"/>
      <w:r w:rsidRPr="00942CD3">
        <w:rPr>
          <w:color w:val="000000" w:themeColor="text1"/>
          <w:sz w:val="12"/>
        </w:rPr>
        <w:t xml:space="preserve"> the Industrial Revolution that was based on fossil fuels. The </w:t>
      </w:r>
      <w:proofErr w:type="spellStart"/>
      <w:r w:rsidRPr="00942CD3">
        <w:rPr>
          <w:color w:val="000000" w:themeColor="text1"/>
          <w:sz w:val="12"/>
        </w:rPr>
        <w:t>fnal</w:t>
      </w:r>
      <w:proofErr w:type="spellEnd"/>
      <w:r w:rsidRPr="00942CD3">
        <w:rPr>
          <w:color w:val="000000" w:themeColor="text1"/>
          <w:sz w:val="12"/>
        </w:rPr>
        <w:t xml:space="preserve"> building block includes scalable and reversible carbon dioxide (</w:t>
      </w:r>
      <w:proofErr w:type="gramStart"/>
      <w:r w:rsidRPr="00942CD3">
        <w:rPr>
          <w:color w:val="000000" w:themeColor="text1"/>
          <w:sz w:val="12"/>
        </w:rPr>
        <w:t>CO2 )</w:t>
      </w:r>
      <w:proofErr w:type="gramEnd"/>
      <w:r w:rsidRPr="00942CD3">
        <w:rPr>
          <w:color w:val="000000" w:themeColor="text1"/>
          <w:sz w:val="12"/>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942CD3">
        <w:rPr>
          <w:color w:val="000000" w:themeColor="text1"/>
          <w:sz w:val="12"/>
        </w:rPr>
        <w:t>Lenton</w:t>
      </w:r>
      <w:proofErr w:type="spellEnd"/>
      <w:r w:rsidRPr="00942CD3">
        <w:rPr>
          <w:color w:val="000000" w:themeColor="text1"/>
          <w:sz w:val="12"/>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942CD3">
        <w:rPr>
          <w:color w:val="000000" w:themeColor="text1"/>
          <w:sz w:val="12"/>
        </w:rPr>
        <w:t>Drijfhout</w:t>
      </w:r>
      <w:proofErr w:type="spellEnd"/>
      <w:r w:rsidRPr="00942CD3">
        <w:rPr>
          <w:color w:val="000000" w:themeColor="text1"/>
          <w:sz w:val="12"/>
        </w:rPr>
        <w:t xml:space="preserve"> et al., 2015). </w:t>
      </w:r>
      <w:proofErr w:type="gramStart"/>
      <w:r w:rsidRPr="00942CD3">
        <w:rPr>
          <w:color w:val="000000" w:themeColor="text1"/>
          <w:sz w:val="12"/>
        </w:rPr>
        <w:t>In order to</w:t>
      </w:r>
      <w:proofErr w:type="gramEnd"/>
      <w:r w:rsidRPr="00942CD3">
        <w:rPr>
          <w:color w:val="000000" w:themeColor="text1"/>
          <w:sz w:val="12"/>
        </w:rPr>
        <w:t xml:space="preserve"> avoid dangerous climate change, we must address these concerns. </w:t>
      </w:r>
      <w:r w:rsidRPr="00942CD3">
        <w:rPr>
          <w:rStyle w:val="StyleUnderline"/>
          <w:color w:val="000000" w:themeColor="text1"/>
        </w:rPr>
        <w:t xml:space="preserve">We must act now, and we must act fast. Reduction of SLCPs will result in fast, near-term reductions in warming, while present-day reductions of CO2 will result in long-term climate </w:t>
      </w:r>
      <w:proofErr w:type="spellStart"/>
      <w:r w:rsidRPr="00942CD3">
        <w:rPr>
          <w:rStyle w:val="StyleUnderline"/>
          <w:color w:val="000000" w:themeColor="text1"/>
        </w:rPr>
        <w:t>benefts</w:t>
      </w:r>
      <w:proofErr w:type="spellEnd"/>
      <w:r w:rsidRPr="00942CD3">
        <w:rPr>
          <w:color w:val="000000" w:themeColor="text1"/>
          <w:sz w:val="12"/>
        </w:rPr>
        <w:t xml:space="preserve">. This two-lever approach—aggressively cutting both SLCPs and CO2 –-will slow warming in the coming decades when it is most crucial to avoid impacts from </w:t>
      </w:r>
      <w:r w:rsidRPr="00942CD3">
        <w:rPr>
          <w:color w:val="000000" w:themeColor="text1"/>
          <w:sz w:val="12"/>
        </w:rPr>
        <w:lastRenderedPageBreak/>
        <w:t xml:space="preserve">climate change as well as maintain a safe climate many decades from now. To achieve the </w:t>
      </w:r>
      <w:proofErr w:type="spellStart"/>
      <w:r w:rsidRPr="00942CD3">
        <w:rPr>
          <w:color w:val="000000" w:themeColor="text1"/>
          <w:sz w:val="12"/>
        </w:rPr>
        <w:t>nearterm</w:t>
      </w:r>
      <w:proofErr w:type="spellEnd"/>
      <w:r w:rsidRPr="00942CD3">
        <w:rPr>
          <w:color w:val="000000" w:themeColor="text1"/>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942CD3">
        <w:rPr>
          <w:color w:val="000000" w:themeColor="text1"/>
          <w:sz w:val="12"/>
        </w:rPr>
        <w:t>in order to</w:t>
      </w:r>
      <w:proofErr w:type="gramEnd"/>
      <w:r w:rsidRPr="00942CD3">
        <w:rPr>
          <w:color w:val="000000" w:themeColor="text1"/>
          <w:sz w:val="12"/>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942CD3">
        <w:rPr>
          <w:rStyle w:val="StyleUnderline"/>
          <w:color w:val="000000" w:themeColor="text1"/>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p>
    <w:p w14:paraId="515C34D6" w14:textId="77777777" w:rsidR="00B957FA" w:rsidRPr="00942CD3" w:rsidRDefault="00B957FA" w:rsidP="00B957FA">
      <w:pPr>
        <w:spacing w:line="276" w:lineRule="auto"/>
        <w:rPr>
          <w:color w:val="000000" w:themeColor="text1"/>
          <w:sz w:val="12"/>
          <w:szCs w:val="16"/>
        </w:rPr>
      </w:pPr>
      <w:r w:rsidRPr="00942CD3">
        <w:rPr>
          <w:color w:val="000000" w:themeColor="text1"/>
          <w:sz w:val="12"/>
          <w:szCs w:val="16"/>
        </w:rPr>
        <w:t>2. Major Climate Disruptions: How Soon and How Fast? “Without adequate mitigation and adaptation, climate change poses unacceptable risks to global public health.” (WHO, 2016)</w:t>
      </w:r>
    </w:p>
    <w:p w14:paraId="5963C89D" w14:textId="77777777" w:rsidR="00B957FA" w:rsidRPr="00942CD3" w:rsidRDefault="00B957FA" w:rsidP="00B957FA">
      <w:pPr>
        <w:spacing w:line="276" w:lineRule="auto"/>
        <w:rPr>
          <w:color w:val="000000" w:themeColor="text1"/>
          <w:sz w:val="12"/>
          <w:szCs w:val="16"/>
        </w:rPr>
      </w:pPr>
      <w:r w:rsidRPr="00942CD3">
        <w:rPr>
          <w:color w:val="000000" w:themeColor="text1"/>
          <w:sz w:val="12"/>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942CD3">
        <w:rPr>
          <w:color w:val="000000" w:themeColor="text1"/>
          <w:sz w:val="12"/>
          <w:szCs w:val="16"/>
        </w:rPr>
        <w:t>business as usual</w:t>
      </w:r>
      <w:proofErr w:type="gramEnd"/>
      <w:r w:rsidRPr="00942CD3">
        <w:rPr>
          <w:color w:val="000000" w:themeColor="text1"/>
          <w:sz w:val="12"/>
          <w:szCs w:val="16"/>
        </w:rPr>
        <w:t xml:space="preserve"> scenario:</w:t>
      </w:r>
    </w:p>
    <w:p w14:paraId="641404D4" w14:textId="77777777" w:rsidR="00B957FA" w:rsidRPr="00942CD3" w:rsidRDefault="00B957FA" w:rsidP="00B957FA">
      <w:pPr>
        <w:spacing w:line="276" w:lineRule="auto"/>
        <w:rPr>
          <w:color w:val="000000" w:themeColor="text1"/>
          <w:sz w:val="12"/>
          <w:szCs w:val="16"/>
        </w:rPr>
      </w:pPr>
      <w:r w:rsidRPr="00942CD3">
        <w:rPr>
          <w:color w:val="000000" w:themeColor="text1"/>
          <w:sz w:val="12"/>
          <w:szCs w:val="16"/>
        </w:rPr>
        <w:t xml:space="preserve">15 years from now: In 15 years, planetary warming will reach 1.5°C above pre-industrial global mean temperature (Ramanathan and Xu, 2010; </w:t>
      </w:r>
      <w:proofErr w:type="spellStart"/>
      <w:r w:rsidRPr="00942CD3">
        <w:rPr>
          <w:color w:val="000000" w:themeColor="text1"/>
          <w:sz w:val="12"/>
          <w:szCs w:val="16"/>
        </w:rPr>
        <w:t>Shindell</w:t>
      </w:r>
      <w:proofErr w:type="spellEnd"/>
      <w:r w:rsidRPr="00942CD3">
        <w:rPr>
          <w:color w:val="000000" w:themeColor="text1"/>
          <w:sz w:val="12"/>
          <w:szCs w:val="16"/>
        </w:rPr>
        <w:t xml:space="preserve"> et al., 2012). This exceeds the 0.5°C to 1°C of warming during the </w:t>
      </w:r>
      <w:proofErr w:type="spellStart"/>
      <w:r w:rsidRPr="00942CD3">
        <w:rPr>
          <w:color w:val="000000" w:themeColor="text1"/>
          <w:sz w:val="12"/>
          <w:szCs w:val="16"/>
        </w:rPr>
        <w:t>Eemian</w:t>
      </w:r>
      <w:proofErr w:type="spellEnd"/>
      <w:r w:rsidRPr="00942CD3">
        <w:rPr>
          <w:color w:val="000000" w:themeColor="text1"/>
          <w:sz w:val="12"/>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942CD3">
        <w:rPr>
          <w:color w:val="000000" w:themeColor="text1"/>
          <w:sz w:val="12"/>
          <w:szCs w:val="16"/>
        </w:rPr>
        <w:t>lowlying</w:t>
      </w:r>
      <w:proofErr w:type="spellEnd"/>
      <w:r w:rsidRPr="00942CD3">
        <w:rPr>
          <w:color w:val="000000" w:themeColor="text1"/>
          <w:sz w:val="12"/>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942CD3">
        <w:rPr>
          <w:color w:val="000000" w:themeColor="text1"/>
          <w:sz w:val="12"/>
          <w:szCs w:val="16"/>
        </w:rPr>
        <w:t>fsheries</w:t>
      </w:r>
      <w:proofErr w:type="spellEnd"/>
      <w:r w:rsidRPr="00942CD3">
        <w:rPr>
          <w:color w:val="000000" w:themeColor="text1"/>
          <w:sz w:val="12"/>
          <w:szCs w:val="16"/>
        </w:rPr>
        <w:t xml:space="preserve"> for protein, and these are likely to be affected by ocean </w:t>
      </w:r>
      <w:proofErr w:type="spellStart"/>
      <w:r w:rsidRPr="00942CD3">
        <w:rPr>
          <w:color w:val="000000" w:themeColor="text1"/>
          <w:sz w:val="12"/>
          <w:szCs w:val="16"/>
        </w:rPr>
        <w:t>acidifcation</w:t>
      </w:r>
      <w:proofErr w:type="spellEnd"/>
      <w:r w:rsidRPr="00942CD3">
        <w:rPr>
          <w:color w:val="000000" w:themeColor="text1"/>
          <w:sz w:val="12"/>
          <w:szCs w:val="16"/>
        </w:rPr>
        <w:t xml:space="preserve"> and climate change. Climate injustice could start causing visible regional and international </w:t>
      </w:r>
      <w:proofErr w:type="spellStart"/>
      <w:r w:rsidRPr="00942CD3">
        <w:rPr>
          <w:color w:val="000000" w:themeColor="text1"/>
          <w:sz w:val="12"/>
          <w:szCs w:val="16"/>
        </w:rPr>
        <w:t>conficts</w:t>
      </w:r>
      <w:proofErr w:type="spellEnd"/>
      <w:r w:rsidRPr="00942CD3">
        <w:rPr>
          <w:color w:val="000000" w:themeColor="text1"/>
          <w:sz w:val="12"/>
          <w:szCs w:val="16"/>
        </w:rPr>
        <w:t>. All of this will be exacerbated as the risk of passing tipping points increases (</w:t>
      </w:r>
      <w:proofErr w:type="spellStart"/>
      <w:r w:rsidRPr="00942CD3">
        <w:rPr>
          <w:color w:val="000000" w:themeColor="text1"/>
          <w:sz w:val="12"/>
          <w:szCs w:val="16"/>
        </w:rPr>
        <w:t>Lenton</w:t>
      </w:r>
      <w:proofErr w:type="spellEnd"/>
      <w:r w:rsidRPr="00942CD3">
        <w:rPr>
          <w:color w:val="000000" w:themeColor="text1"/>
          <w:sz w:val="12"/>
          <w:szCs w:val="16"/>
        </w:rPr>
        <w:t xml:space="preserve"> et al., 2008).</w:t>
      </w:r>
    </w:p>
    <w:p w14:paraId="6F0A1207" w14:textId="77777777" w:rsidR="00B957FA" w:rsidRPr="00942CD3" w:rsidRDefault="00B957FA" w:rsidP="00B957FA">
      <w:pPr>
        <w:spacing w:line="276" w:lineRule="auto"/>
        <w:rPr>
          <w:color w:val="000000" w:themeColor="text1"/>
          <w:sz w:val="12"/>
          <w:szCs w:val="16"/>
        </w:rPr>
      </w:pPr>
      <w:r w:rsidRPr="00942CD3">
        <w:rPr>
          <w:color w:val="000000" w:themeColor="text1"/>
          <w:sz w:val="12"/>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942CD3">
        <w:rPr>
          <w:color w:val="000000" w:themeColor="text1"/>
          <w:sz w:val="12"/>
          <w:szCs w:val="16"/>
        </w:rPr>
        <w:t>Drijfhout</w:t>
      </w:r>
      <w:proofErr w:type="spellEnd"/>
      <w:r w:rsidRPr="00942CD3">
        <w:rPr>
          <w:color w:val="000000" w:themeColor="text1"/>
          <w:sz w:val="12"/>
          <w:szCs w:val="16"/>
        </w:rPr>
        <w:t xml:space="preserve"> et al., 2015). The melting of most mountain glaciers, including those in the Tibetan-Himalayas, combined with mega-droughts, heat waves, storms, and foods, would adversely affect nearly everyone on the planet.</w:t>
      </w:r>
    </w:p>
    <w:p w14:paraId="70628EA7" w14:textId="77777777" w:rsidR="00B957FA" w:rsidRPr="00942CD3" w:rsidRDefault="00B957FA" w:rsidP="00B957FA">
      <w:pPr>
        <w:spacing w:line="276" w:lineRule="auto"/>
        <w:rPr>
          <w:color w:val="000000" w:themeColor="text1"/>
          <w:sz w:val="12"/>
          <w:szCs w:val="16"/>
        </w:rPr>
      </w:pPr>
      <w:r w:rsidRPr="00942CD3">
        <w:rPr>
          <w:color w:val="000000" w:themeColor="text1"/>
          <w:sz w:val="12"/>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10077D1B" w14:textId="77777777" w:rsidR="00B957FA" w:rsidRPr="00942CD3" w:rsidRDefault="00B957FA" w:rsidP="00B957FA">
      <w:pPr>
        <w:spacing w:line="276" w:lineRule="auto"/>
        <w:rPr>
          <w:color w:val="000000" w:themeColor="text1"/>
          <w:sz w:val="12"/>
          <w:szCs w:val="16"/>
        </w:rPr>
      </w:pPr>
      <w:r w:rsidRPr="00942CD3">
        <w:rPr>
          <w:color w:val="000000" w:themeColor="text1"/>
          <w:sz w:val="12"/>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942CD3">
        <w:rPr>
          <w:color w:val="000000" w:themeColor="text1"/>
          <w:sz w:val="12"/>
          <w:szCs w:val="16"/>
        </w:rPr>
        <w:t>Lenton</w:t>
      </w:r>
      <w:proofErr w:type="spellEnd"/>
      <w:r w:rsidRPr="00942CD3">
        <w:rPr>
          <w:color w:val="000000" w:themeColor="text1"/>
          <w:sz w:val="12"/>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0A571F99" w14:textId="77777777" w:rsidR="00B957FA" w:rsidRPr="00942CD3" w:rsidRDefault="00B957FA" w:rsidP="00B957FA">
      <w:pPr>
        <w:spacing w:line="276" w:lineRule="auto"/>
        <w:rPr>
          <w:color w:val="000000" w:themeColor="text1"/>
          <w:sz w:val="12"/>
          <w:szCs w:val="16"/>
        </w:rPr>
      </w:pPr>
      <w:r w:rsidRPr="00942CD3">
        <w:rPr>
          <w:color w:val="000000" w:themeColor="text1"/>
          <w:sz w:val="12"/>
          <w:szCs w:val="16"/>
        </w:rPr>
        <w:t xml:space="preserve">1. Unmasking Aerosol Cooling: The </w:t>
      </w:r>
      <w:proofErr w:type="spellStart"/>
      <w:r w:rsidRPr="00942CD3">
        <w:rPr>
          <w:color w:val="000000" w:themeColor="text1"/>
          <w:sz w:val="12"/>
          <w:szCs w:val="16"/>
        </w:rPr>
        <w:t>frst</w:t>
      </w:r>
      <w:proofErr w:type="spellEnd"/>
      <w:r w:rsidRPr="00942CD3">
        <w:rPr>
          <w:color w:val="000000" w:themeColor="text1"/>
          <w:sz w:val="12"/>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942CD3">
        <w:rPr>
          <w:color w:val="000000" w:themeColor="text1"/>
          <w:sz w:val="12"/>
          <w:szCs w:val="16"/>
        </w:rPr>
        <w:t>refect</w:t>
      </w:r>
      <w:proofErr w:type="spellEnd"/>
      <w:r w:rsidRPr="00942CD3">
        <w:rPr>
          <w:color w:val="000000" w:themeColor="text1"/>
          <w:sz w:val="12"/>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942CD3">
        <w:rPr>
          <w:color w:val="000000" w:themeColor="text1"/>
          <w:sz w:val="12"/>
          <w:szCs w:val="16"/>
        </w:rPr>
        <w:t>would</w:t>
      </w:r>
      <w:proofErr w:type="gramEnd"/>
      <w:r w:rsidRPr="00942CD3">
        <w:rPr>
          <w:color w:val="000000" w:themeColor="text1"/>
          <w:sz w:val="12"/>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942CD3">
        <w:rPr>
          <w:color w:val="000000" w:themeColor="text1"/>
          <w:sz w:val="12"/>
          <w:szCs w:val="16"/>
        </w:rPr>
        <w:t>CO2 ,</w:t>
      </w:r>
      <w:proofErr w:type="gramEnd"/>
      <w:r w:rsidRPr="00942CD3">
        <w:rPr>
          <w:color w:val="000000" w:themeColor="text1"/>
          <w:sz w:val="12"/>
          <w:szCs w:val="16"/>
        </w:rPr>
        <w:t xml:space="preserve"> other greenhouse gases, and black carbon and co-pollutants to avoid an abrupt and very large jump in the near-term warming beyond 2°C (Brasseur and </w:t>
      </w:r>
      <w:proofErr w:type="spellStart"/>
      <w:r w:rsidRPr="00942CD3">
        <w:rPr>
          <w:color w:val="000000" w:themeColor="text1"/>
          <w:sz w:val="12"/>
          <w:szCs w:val="16"/>
        </w:rPr>
        <w:t>Roeckner</w:t>
      </w:r>
      <w:proofErr w:type="spellEnd"/>
      <w:r w:rsidRPr="00942CD3">
        <w:rPr>
          <w:color w:val="000000" w:themeColor="text1"/>
          <w:sz w:val="12"/>
          <w:szCs w:val="16"/>
        </w:rPr>
        <w:t>, 2005).</w:t>
      </w:r>
    </w:p>
    <w:p w14:paraId="4B63D931" w14:textId="77777777" w:rsidR="00B957FA" w:rsidRPr="00942CD3" w:rsidRDefault="00B957FA" w:rsidP="00B957FA">
      <w:pPr>
        <w:spacing w:line="276" w:lineRule="auto"/>
        <w:rPr>
          <w:color w:val="000000" w:themeColor="text1"/>
          <w:sz w:val="12"/>
        </w:rPr>
      </w:pPr>
      <w:r w:rsidRPr="00942CD3">
        <w:rPr>
          <w:color w:val="000000" w:themeColor="text1"/>
          <w:sz w:val="12"/>
        </w:rPr>
        <w:t>2. Tipping Points</w:t>
      </w:r>
      <w:r w:rsidRPr="00942CD3">
        <w:rPr>
          <w:b/>
          <w:bCs/>
          <w:color w:val="000000" w:themeColor="text1"/>
          <w:sz w:val="12"/>
          <w:szCs w:val="22"/>
        </w:rPr>
        <w:t xml:space="preserve">: </w:t>
      </w:r>
      <w:r w:rsidRPr="00942CD3">
        <w:rPr>
          <w:rStyle w:val="StyleUnderline"/>
          <w:color w:val="000000" w:themeColor="text1"/>
        </w:rPr>
        <w:t xml:space="preserve">It is likely that </w:t>
      </w:r>
      <w:r w:rsidRPr="001C72A9">
        <w:rPr>
          <w:rStyle w:val="StyleUnderline"/>
          <w:color w:val="000000" w:themeColor="text1"/>
          <w:highlight w:val="green"/>
        </w:rPr>
        <w:t>as we cross the</w:t>
      </w:r>
      <w:r w:rsidRPr="00942CD3">
        <w:rPr>
          <w:rStyle w:val="StyleUnderline"/>
          <w:color w:val="000000" w:themeColor="text1"/>
        </w:rPr>
        <w:t xml:space="preserve"> 1.5°C to </w:t>
      </w:r>
      <w:r w:rsidRPr="001C72A9">
        <w:rPr>
          <w:rStyle w:val="StyleUnderline"/>
          <w:color w:val="000000" w:themeColor="text1"/>
          <w:highlight w:val="green"/>
        </w:rPr>
        <w:t>2°C thresholds we will trigger</w:t>
      </w:r>
      <w:r w:rsidRPr="00942CD3">
        <w:rPr>
          <w:rStyle w:val="StyleUnderline"/>
          <w:color w:val="000000" w:themeColor="text1"/>
        </w:rPr>
        <w:t xml:space="preserve"> so called “</w:t>
      </w:r>
      <w:r w:rsidRPr="001C72A9">
        <w:rPr>
          <w:rStyle w:val="StyleUnderline"/>
          <w:color w:val="000000" w:themeColor="text1"/>
          <w:highlight w:val="green"/>
        </w:rPr>
        <w:t>tipping points” for abrupt and nonlinear changes</w:t>
      </w:r>
      <w:r w:rsidRPr="00942CD3">
        <w:rPr>
          <w:rStyle w:val="StyleUnderline"/>
          <w:color w:val="000000" w:themeColor="text1"/>
        </w:rPr>
        <w:t xml:space="preserve"> in the climate system </w:t>
      </w:r>
      <w:r w:rsidRPr="001C72A9">
        <w:rPr>
          <w:rStyle w:val="StyleUnderline"/>
          <w:color w:val="000000" w:themeColor="text1"/>
          <w:highlight w:val="green"/>
        </w:rPr>
        <w:t>with catastrophic consequences</w:t>
      </w:r>
      <w:r w:rsidRPr="00942CD3">
        <w:rPr>
          <w:color w:val="000000" w:themeColor="text1"/>
          <w:sz w:val="12"/>
        </w:rPr>
        <w:t xml:space="preserve"> for humanity and the environment (</w:t>
      </w:r>
      <w:proofErr w:type="spellStart"/>
      <w:r w:rsidRPr="00942CD3">
        <w:rPr>
          <w:color w:val="000000" w:themeColor="text1"/>
          <w:sz w:val="12"/>
        </w:rPr>
        <w:t>Lenton</w:t>
      </w:r>
      <w:proofErr w:type="spellEnd"/>
      <w:r w:rsidRPr="00942CD3">
        <w:rPr>
          <w:color w:val="000000" w:themeColor="text1"/>
          <w:sz w:val="12"/>
        </w:rPr>
        <w:t xml:space="preserve">, 2008; </w:t>
      </w:r>
      <w:proofErr w:type="spellStart"/>
      <w:r w:rsidRPr="00942CD3">
        <w:rPr>
          <w:color w:val="000000" w:themeColor="text1"/>
          <w:sz w:val="12"/>
        </w:rPr>
        <w:t>Drijfhout</w:t>
      </w:r>
      <w:proofErr w:type="spellEnd"/>
      <w:r w:rsidRPr="00942CD3">
        <w:rPr>
          <w:color w:val="000000" w:themeColor="text1"/>
          <w:sz w:val="12"/>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942CD3">
        <w:rPr>
          <w:color w:val="000000" w:themeColor="text1"/>
          <w:sz w:val="12"/>
        </w:rPr>
        <w:t>Lenton</w:t>
      </w:r>
      <w:proofErr w:type="spellEnd"/>
      <w:r w:rsidRPr="00942CD3">
        <w:rPr>
          <w:color w:val="000000" w:themeColor="text1"/>
          <w:sz w:val="12"/>
        </w:rPr>
        <w:t xml:space="preserve"> et al., 2008). Regardless of timescale, once underway many of these changes would be irreversible (</w:t>
      </w:r>
      <w:proofErr w:type="spellStart"/>
      <w:r w:rsidRPr="00942CD3">
        <w:rPr>
          <w:color w:val="000000" w:themeColor="text1"/>
          <w:sz w:val="12"/>
        </w:rPr>
        <w:t>Lontzek</w:t>
      </w:r>
      <w:proofErr w:type="spellEnd"/>
      <w:r w:rsidRPr="00942CD3">
        <w:rPr>
          <w:color w:val="000000" w:themeColor="text1"/>
          <w:sz w:val="12"/>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942CD3">
        <w:rPr>
          <w:color w:val="000000" w:themeColor="text1"/>
          <w:sz w:val="12"/>
        </w:rPr>
        <w:t>highlatitude</w:t>
      </w:r>
      <w:proofErr w:type="spellEnd"/>
      <w:r w:rsidRPr="00942CD3">
        <w:rPr>
          <w:color w:val="000000" w:themeColor="text1"/>
          <w:sz w:val="12"/>
        </w:rPr>
        <w:t xml:space="preserve"> ocean circulation (deep convection) (</w:t>
      </w:r>
      <w:proofErr w:type="spellStart"/>
      <w:r w:rsidRPr="00942CD3">
        <w:rPr>
          <w:color w:val="000000" w:themeColor="text1"/>
          <w:sz w:val="12"/>
        </w:rPr>
        <w:t>Drijfhout</w:t>
      </w:r>
      <w:proofErr w:type="spellEnd"/>
      <w:r w:rsidRPr="00942CD3">
        <w:rPr>
          <w:color w:val="000000" w:themeColor="text1"/>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942CD3">
        <w:rPr>
          <w:color w:val="000000" w:themeColor="text1"/>
          <w:sz w:val="12"/>
        </w:rPr>
        <w:t>justifcation</w:t>
      </w:r>
      <w:proofErr w:type="spellEnd"/>
      <w:r w:rsidRPr="00942CD3">
        <w:rPr>
          <w:color w:val="000000" w:themeColor="text1"/>
          <w:sz w:val="12"/>
        </w:rPr>
        <w:t xml:space="preserve"> for limiting warming to no more than 1.5°C.</w:t>
      </w:r>
    </w:p>
    <w:p w14:paraId="509017DF" w14:textId="77777777" w:rsidR="00B957FA" w:rsidRPr="00942CD3" w:rsidRDefault="00B957FA" w:rsidP="00B957FA">
      <w:pPr>
        <w:spacing w:line="276" w:lineRule="auto"/>
        <w:rPr>
          <w:rStyle w:val="StyleUnderline"/>
          <w:color w:val="000000" w:themeColor="text1"/>
        </w:rPr>
      </w:pPr>
      <w:r w:rsidRPr="00942CD3">
        <w:rPr>
          <w:color w:val="000000" w:themeColor="text1"/>
          <w:sz w:val="12"/>
        </w:rPr>
        <w:lastRenderedPageBreak/>
        <w:t xml:space="preserve">While all climate tipping points have the potential to rapidly destabilize climate, social, and economic systems, some are also </w:t>
      </w:r>
      <w:r w:rsidRPr="00942CD3">
        <w:rPr>
          <w:rStyle w:val="StyleUnderline"/>
          <w:color w:val="000000" w:themeColor="text1"/>
        </w:rPr>
        <w:t xml:space="preserve">self-amplifying feedbacks that once set in motion increase warming in such a way that they perpetuate yet even more warming. </w:t>
      </w:r>
      <w:proofErr w:type="gramStart"/>
      <w:r w:rsidRPr="001C72A9">
        <w:rPr>
          <w:rStyle w:val="StyleUnderline"/>
          <w:color w:val="000000" w:themeColor="text1"/>
          <w:highlight w:val="green"/>
        </w:rPr>
        <w:t>Declining Arctic sea</w:t>
      </w:r>
      <w:proofErr w:type="gramEnd"/>
      <w:r w:rsidRPr="001C72A9">
        <w:rPr>
          <w:rStyle w:val="StyleUnderline"/>
          <w:color w:val="000000" w:themeColor="text1"/>
          <w:highlight w:val="green"/>
        </w:rPr>
        <w:t xml:space="preserve"> ice, thawing permafrost, and</w:t>
      </w:r>
      <w:r w:rsidRPr="00942CD3">
        <w:rPr>
          <w:rStyle w:val="StyleUnderline"/>
          <w:color w:val="000000" w:themeColor="text1"/>
        </w:rPr>
        <w:t xml:space="preserve"> the poleward </w:t>
      </w:r>
      <w:r w:rsidRPr="001C72A9">
        <w:rPr>
          <w:rStyle w:val="StyleUnderline"/>
          <w:color w:val="000000" w:themeColor="text1"/>
          <w:highlight w:val="green"/>
        </w:rPr>
        <w:t>migration of cloud systems are</w:t>
      </w:r>
      <w:r w:rsidRPr="00942CD3">
        <w:rPr>
          <w:rStyle w:val="StyleUnderline"/>
          <w:color w:val="000000" w:themeColor="text1"/>
        </w:rPr>
        <w:t xml:space="preserve"> all examples of </w:t>
      </w:r>
      <w:r w:rsidRPr="001C72A9">
        <w:rPr>
          <w:rStyle w:val="StyleUnderline"/>
          <w:color w:val="000000" w:themeColor="text1"/>
          <w:highlight w:val="green"/>
        </w:rPr>
        <w:t>self-amplifying feedback</w:t>
      </w:r>
      <w:r w:rsidRPr="00942CD3">
        <w:rPr>
          <w:rStyle w:val="StyleUnderline"/>
          <w:color w:val="000000" w:themeColor="text1"/>
        </w:rPr>
        <w:t xml:space="preserve"> mechanisms, </w:t>
      </w:r>
      <w:r w:rsidRPr="001C72A9">
        <w:rPr>
          <w:rStyle w:val="StyleUnderline"/>
          <w:color w:val="000000" w:themeColor="text1"/>
          <w:highlight w:val="green"/>
        </w:rPr>
        <w:t xml:space="preserve">where initial warming feeds upon itself </w:t>
      </w:r>
      <w:r w:rsidRPr="00942CD3">
        <w:rPr>
          <w:rStyle w:val="StyleUnderline"/>
          <w:color w:val="000000" w:themeColor="text1"/>
        </w:rPr>
        <w:t xml:space="preserve">to cause still more warming acting </w:t>
      </w:r>
      <w:r w:rsidRPr="001C72A9">
        <w:rPr>
          <w:rStyle w:val="StyleUnderline"/>
          <w:color w:val="000000" w:themeColor="text1"/>
          <w:highlight w:val="green"/>
        </w:rPr>
        <w:t>as a force multiplier</w:t>
      </w:r>
      <w:r w:rsidRPr="00942CD3">
        <w:rPr>
          <w:rStyle w:val="StyleUnderline"/>
          <w:color w:val="000000" w:themeColor="text1"/>
        </w:rPr>
        <w:t xml:space="preserve"> (Schuur et al., 2015).</w:t>
      </w:r>
    </w:p>
    <w:p w14:paraId="42F0B581" w14:textId="502FB949" w:rsidR="00B957FA" w:rsidRDefault="00B957FA" w:rsidP="00B957FA">
      <w:pPr>
        <w:rPr>
          <w:color w:val="000000" w:themeColor="text1"/>
          <w:szCs w:val="22"/>
        </w:rPr>
      </w:pPr>
    </w:p>
    <w:p w14:paraId="51E41816" w14:textId="77777777" w:rsidR="004351EF" w:rsidRPr="00942CD3" w:rsidRDefault="004351EF" w:rsidP="00B957FA">
      <w:pPr>
        <w:rPr>
          <w:color w:val="000000" w:themeColor="text1"/>
          <w:szCs w:val="22"/>
        </w:rPr>
      </w:pPr>
    </w:p>
    <w:p w14:paraId="7E2FDB56" w14:textId="77777777" w:rsidR="00B957FA" w:rsidRPr="009436E3" w:rsidRDefault="00B957FA" w:rsidP="009436E3"/>
    <w:sectPr w:rsidR="00B957FA" w:rsidRPr="009436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F0D52"/>
    <w:multiLevelType w:val="hybridMultilevel"/>
    <w:tmpl w:val="670232D4"/>
    <w:lvl w:ilvl="0" w:tplc="AE16EE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9C5689"/>
    <w:multiLevelType w:val="hybridMultilevel"/>
    <w:tmpl w:val="4DB6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2F683F"/>
    <w:multiLevelType w:val="hybridMultilevel"/>
    <w:tmpl w:val="AFC24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B87673"/>
    <w:multiLevelType w:val="hybridMultilevel"/>
    <w:tmpl w:val="2940E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11AC"/>
    <w:rsid w:val="000029E3"/>
    <w:rsid w:val="000029E8"/>
    <w:rsid w:val="00004225"/>
    <w:rsid w:val="000066CA"/>
    <w:rsid w:val="00007264"/>
    <w:rsid w:val="000076A9"/>
    <w:rsid w:val="000105A7"/>
    <w:rsid w:val="00014FAD"/>
    <w:rsid w:val="00015D2A"/>
    <w:rsid w:val="0002490B"/>
    <w:rsid w:val="0002569C"/>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1AC"/>
    <w:rsid w:val="000D26A6"/>
    <w:rsid w:val="000D2B90"/>
    <w:rsid w:val="000D6ED8"/>
    <w:rsid w:val="000D717B"/>
    <w:rsid w:val="00100B28"/>
    <w:rsid w:val="00117316"/>
    <w:rsid w:val="001209B4"/>
    <w:rsid w:val="0014596D"/>
    <w:rsid w:val="001565AD"/>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2A9"/>
    <w:rsid w:val="001D1A0D"/>
    <w:rsid w:val="001D36BF"/>
    <w:rsid w:val="001D4C28"/>
    <w:rsid w:val="001E0B1F"/>
    <w:rsid w:val="001E0C0F"/>
    <w:rsid w:val="001E1E0B"/>
    <w:rsid w:val="001F1173"/>
    <w:rsid w:val="001F49EB"/>
    <w:rsid w:val="002005A8"/>
    <w:rsid w:val="00203DD8"/>
    <w:rsid w:val="00204E1D"/>
    <w:rsid w:val="002059BD"/>
    <w:rsid w:val="002075F4"/>
    <w:rsid w:val="00207FD8"/>
    <w:rsid w:val="00210FAF"/>
    <w:rsid w:val="00213B1E"/>
    <w:rsid w:val="00215284"/>
    <w:rsid w:val="002168F2"/>
    <w:rsid w:val="0022589F"/>
    <w:rsid w:val="002343FE"/>
    <w:rsid w:val="00235F7B"/>
    <w:rsid w:val="002502CF"/>
    <w:rsid w:val="00255C4D"/>
    <w:rsid w:val="00267EBB"/>
    <w:rsid w:val="0027023B"/>
    <w:rsid w:val="00272F3F"/>
    <w:rsid w:val="00274EDB"/>
    <w:rsid w:val="0027729E"/>
    <w:rsid w:val="00277B5B"/>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103"/>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496"/>
    <w:rsid w:val="00407AFF"/>
    <w:rsid w:val="0041155D"/>
    <w:rsid w:val="004170BF"/>
    <w:rsid w:val="004270E3"/>
    <w:rsid w:val="004348DC"/>
    <w:rsid w:val="00434921"/>
    <w:rsid w:val="004351EF"/>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AE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668"/>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3DF"/>
    <w:rsid w:val="008C77B6"/>
    <w:rsid w:val="008D1B91"/>
    <w:rsid w:val="008D724A"/>
    <w:rsid w:val="008E7A3E"/>
    <w:rsid w:val="008F41FD"/>
    <w:rsid w:val="008F4479"/>
    <w:rsid w:val="008F4BA0"/>
    <w:rsid w:val="00901726"/>
    <w:rsid w:val="00920E6A"/>
    <w:rsid w:val="00931816"/>
    <w:rsid w:val="00932C71"/>
    <w:rsid w:val="009334FE"/>
    <w:rsid w:val="009436E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DD8"/>
    <w:rsid w:val="009F1CBB"/>
    <w:rsid w:val="009F3305"/>
    <w:rsid w:val="009F6FB2"/>
    <w:rsid w:val="009F709C"/>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7FA"/>
    <w:rsid w:val="00BA17A8"/>
    <w:rsid w:val="00BA3C33"/>
    <w:rsid w:val="00BB0878"/>
    <w:rsid w:val="00BB1879"/>
    <w:rsid w:val="00BB3DA5"/>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88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28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CCF"/>
    <w:rsid w:val="00ED3BBA"/>
    <w:rsid w:val="00ED4E12"/>
    <w:rsid w:val="00ED7EDB"/>
    <w:rsid w:val="00EE051B"/>
    <w:rsid w:val="00EE3A7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17C"/>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3F337E"/>
  <w14:defaultImageDpi w14:val="300"/>
  <w15:docId w15:val="{B8251369-BBA9-7546-8D34-894E1104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388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C11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11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C11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0C11A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B957F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C11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11AC"/>
  </w:style>
  <w:style w:type="character" w:customStyle="1" w:styleId="Heading1Char">
    <w:name w:val="Heading 1 Char"/>
    <w:aliases w:val="Pocket Char"/>
    <w:basedOn w:val="DefaultParagraphFont"/>
    <w:link w:val="Heading1"/>
    <w:uiPriority w:val="9"/>
    <w:rsid w:val="000C11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11AC"/>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C11A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C11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C11AC"/>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C11AC"/>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0C11A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C11AC"/>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0C11AC"/>
    <w:rPr>
      <w:color w:val="auto"/>
      <w:u w:val="none"/>
    </w:rPr>
  </w:style>
  <w:style w:type="paragraph" w:styleId="DocumentMap">
    <w:name w:val="Document Map"/>
    <w:basedOn w:val="Normal"/>
    <w:link w:val="DocumentMapChar"/>
    <w:uiPriority w:val="99"/>
    <w:semiHidden/>
    <w:unhideWhenUsed/>
    <w:rsid w:val="000C11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11AC"/>
    <w:rPr>
      <w:rFonts w:ascii="Lucida Grande" w:hAnsi="Lucida Grande" w:cs="Lucida Grande"/>
    </w:rPr>
  </w:style>
  <w:style w:type="paragraph" w:customStyle="1" w:styleId="Emphasis1">
    <w:name w:val="Emphasis1"/>
    <w:basedOn w:val="Normal"/>
    <w:link w:val="Emphasis"/>
    <w:autoRedefine/>
    <w:uiPriority w:val="20"/>
    <w:qFormat/>
    <w:rsid w:val="00DA388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qFormat/>
    <w:rsid w:val="00F5717C"/>
    <w:pPr>
      <w:spacing w:after="0" w:line="240" w:lineRule="auto"/>
      <w:ind w:left="720"/>
      <w:jc w:val="both"/>
    </w:pPr>
    <w:rPr>
      <w:b/>
      <w:iCs/>
      <w:sz w:val="22"/>
      <w:u w:val="single"/>
      <w:bdr w:val="single" w:sz="8" w:space="0" w:color="auto"/>
    </w:rPr>
  </w:style>
  <w:style w:type="character" w:customStyle="1" w:styleId="Heading5Char">
    <w:name w:val="Heading 5 Char"/>
    <w:basedOn w:val="DefaultParagraphFont"/>
    <w:link w:val="Heading5"/>
    <w:uiPriority w:val="9"/>
    <w:semiHidden/>
    <w:rsid w:val="00B957FA"/>
    <w:rPr>
      <w:rFonts w:asciiTheme="majorHAnsi" w:eastAsiaTheme="majorEastAsia" w:hAnsiTheme="majorHAnsi" w:cstheme="majorBidi"/>
      <w:color w:val="365F91" w:themeColor="accent1" w:themeShade="BF"/>
      <w:sz w:val="16"/>
    </w:rPr>
  </w:style>
  <w:style w:type="paragraph" w:styleId="NoSpacing">
    <w:name w:val="No Spacing"/>
    <w:aliases w:val="Card Format,ClearFormatting,Clear,DDI Tag,Tag Title,Tag and Cite,No Spacing31,No Spacing22,Very Small Text,Dont u,No Spacing311,No Spacing111112,No Spacing51,No Spacing3,Small Text,Debate Text,Read stuff"/>
    <w:uiPriority w:val="99"/>
    <w:qFormat/>
    <w:rsid w:val="00B957FA"/>
    <w:rPr>
      <w:rFonts w:ascii="Garamond" w:hAnsi="Garamond"/>
      <w:sz w:val="22"/>
    </w:rPr>
  </w:style>
  <w:style w:type="character" w:customStyle="1" w:styleId="UnderlineBold">
    <w:name w:val="Underline + Bold"/>
    <w:uiPriority w:val="1"/>
    <w:qFormat/>
    <w:rsid w:val="00B957FA"/>
    <w:rPr>
      <w:rFonts w:ascii="Georgia" w:hAnsi="Georgia"/>
      <w:b/>
      <w:sz w:val="22"/>
      <w:u w:val="single"/>
    </w:rPr>
  </w:style>
  <w:style w:type="paragraph" w:styleId="ListParagraph">
    <w:name w:val="List Paragraph"/>
    <w:basedOn w:val="Normal"/>
    <w:uiPriority w:val="34"/>
    <w:qFormat/>
    <w:rsid w:val="00B957FA"/>
    <w:pPr>
      <w:ind w:left="720"/>
      <w:contextualSpacing/>
    </w:pPr>
  </w:style>
  <w:style w:type="paragraph" w:styleId="FootnoteText">
    <w:name w:val="footnote text"/>
    <w:basedOn w:val="Normal"/>
    <w:link w:val="FootnoteTextChar"/>
    <w:uiPriority w:val="99"/>
    <w:semiHidden/>
    <w:unhideWhenUsed/>
    <w:rsid w:val="00B957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7FA"/>
    <w:rPr>
      <w:rFonts w:ascii="Calibri" w:hAnsi="Calibri" w:cs="Calibri"/>
      <w:sz w:val="20"/>
      <w:szCs w:val="20"/>
    </w:rPr>
  </w:style>
  <w:style w:type="character" w:styleId="FootnoteReference">
    <w:name w:val="footnote reference"/>
    <w:basedOn w:val="DefaultParagraphFont"/>
    <w:uiPriority w:val="99"/>
    <w:semiHidden/>
    <w:unhideWhenUsed/>
    <w:rsid w:val="00B957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reason.com/archives/2016/12/16/is-economic-growth-environmentally-sust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existential-risk.org/concept.pdf"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rees-journal.org/articles/rees/pdf/2017/01/rees170008s.pdf)"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26</Pages>
  <Words>18925</Words>
  <Characters>107874</Characters>
  <Application>Microsoft Office Word</Application>
  <DocSecurity>0</DocSecurity>
  <Lines>898</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26</cp:revision>
  <dcterms:created xsi:type="dcterms:W3CDTF">2021-09-19T17:12:00Z</dcterms:created>
  <dcterms:modified xsi:type="dcterms:W3CDTF">2021-09-19T18:47:00Z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