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4691A" w14:textId="5AAC87E5" w:rsidR="002B1E07" w:rsidRDefault="002B1E07" w:rsidP="00A30230">
      <w:pPr>
        <w:pStyle w:val="Heading2"/>
      </w:pPr>
      <w:r>
        <w:t>1NC – </w:t>
      </w:r>
      <w:r w:rsidR="00A30230">
        <w:t>T</w:t>
      </w:r>
    </w:p>
    <w:p w14:paraId="18C0E2CA" w14:textId="77777777" w:rsidR="002B1E07" w:rsidRPr="009811A7" w:rsidRDefault="002B1E07" w:rsidP="002B1E07">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3AC918C7" w14:textId="77777777" w:rsidR="002B1E07" w:rsidRPr="009811A7" w:rsidRDefault="002B1E07" w:rsidP="002B1E07">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4FC86960" w14:textId="77777777" w:rsidR="002B1E07" w:rsidRPr="009811A7" w:rsidRDefault="002B1E07" w:rsidP="002B1E07">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67F74F8" w14:textId="77777777" w:rsidR="002B1E07" w:rsidRPr="009811A7" w:rsidRDefault="002B1E07" w:rsidP="002B1E07">
      <w:pPr>
        <w:rPr>
          <w:sz w:val="12"/>
        </w:rPr>
      </w:pPr>
    </w:p>
    <w:p w14:paraId="72B739EA" w14:textId="77777777" w:rsidR="002B1E07" w:rsidRPr="009811A7" w:rsidRDefault="002B1E07" w:rsidP="002B1E07">
      <w:pPr>
        <w:pStyle w:val="Heading4"/>
        <w:rPr>
          <w:rFonts w:cs="Calibri"/>
        </w:rPr>
      </w:pPr>
      <w:r w:rsidRPr="009811A7">
        <w:rPr>
          <w:rFonts w:cs="Calibri"/>
        </w:rPr>
        <w:t>It applies to medicines:</w:t>
      </w:r>
    </w:p>
    <w:p w14:paraId="7A35AE74" w14:textId="77777777" w:rsidR="002B1E07" w:rsidRPr="009811A7" w:rsidRDefault="002B1E07" w:rsidP="002B1E07">
      <w:pPr>
        <w:pStyle w:val="Heading4"/>
        <w:numPr>
          <w:ilvl w:val="0"/>
          <w:numId w:val="14"/>
        </w:numPr>
        <w:tabs>
          <w:tab w:val="num" w:pos="360"/>
        </w:tabs>
        <w:ind w:left="36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7872A06F" w14:textId="77777777" w:rsidR="002B1E07" w:rsidRDefault="002B1E07" w:rsidP="002B1E07">
      <w:pPr>
        <w:pStyle w:val="Heading4"/>
        <w:numPr>
          <w:ilvl w:val="0"/>
          <w:numId w:val="14"/>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6081ABBF" w14:textId="77777777" w:rsidR="002B1E07" w:rsidRPr="009811A7" w:rsidRDefault="002B1E07" w:rsidP="002B1E07"/>
    <w:p w14:paraId="69A6AE1A" w14:textId="5C0D5EF6" w:rsidR="002B1E07" w:rsidRDefault="002B1E07" w:rsidP="002B1E07">
      <w:pPr>
        <w:pStyle w:val="Heading4"/>
        <w:rPr>
          <w:rFonts w:cs="Calibri"/>
        </w:rPr>
      </w:pPr>
      <w:r w:rsidRPr="009811A7">
        <w:rPr>
          <w:rFonts w:cs="Calibri"/>
        </w:rPr>
        <w:t>V</w:t>
      </w:r>
      <w:r>
        <w:rPr>
          <w:rFonts w:cs="Calibri"/>
        </w:rPr>
        <w:t xml:space="preserve">iolation: the </w:t>
      </w:r>
      <w:proofErr w:type="spellStart"/>
      <w:r>
        <w:rPr>
          <w:rFonts w:cs="Calibri"/>
        </w:rPr>
        <w:t>aff</w:t>
      </w:r>
      <w:proofErr w:type="spellEnd"/>
      <w:r>
        <w:rPr>
          <w:rFonts w:cs="Calibri"/>
        </w:rPr>
        <w:t xml:space="preserve"> only defends </w:t>
      </w:r>
      <w:r w:rsidR="004A6331">
        <w:rPr>
          <w:rFonts w:cs="Calibri"/>
        </w:rPr>
        <w:t>biological elements used outside of their country of origin</w:t>
      </w:r>
    </w:p>
    <w:p w14:paraId="3A7214FB" w14:textId="77777777" w:rsidR="002B1E07" w:rsidRPr="009811A7" w:rsidRDefault="002B1E07" w:rsidP="002B1E07">
      <w:pPr>
        <w:pStyle w:val="Heading4"/>
        <w:rPr>
          <w:rFonts w:cs="Calibri"/>
        </w:rPr>
      </w:pPr>
      <w:r>
        <w:rPr>
          <w:rFonts w:cs="Calibri"/>
        </w:rPr>
        <w:t>V</w:t>
      </w:r>
      <w:r w:rsidRPr="009811A7">
        <w:rPr>
          <w:rFonts w:cs="Calibri"/>
        </w:rPr>
        <w:t>ote neg:</w:t>
      </w:r>
    </w:p>
    <w:p w14:paraId="459BAC7D" w14:textId="77777777" w:rsidR="002B1E07" w:rsidRDefault="002B1E07" w:rsidP="002B1E07">
      <w:pPr>
        <w:pStyle w:val="Heading4"/>
        <w:numPr>
          <w:ilvl w:val="0"/>
          <w:numId w:val="15"/>
        </w:numPr>
        <w:tabs>
          <w:tab w:val="num" w:pos="720"/>
        </w:tabs>
        <w:rPr>
          <w:rFonts w:cs="Calibri"/>
        </w:rPr>
      </w:pPr>
      <w:r w:rsidRPr="009811A7">
        <w:rPr>
          <w:rFonts w:cs="Calibri"/>
        </w:rPr>
        <w:t>Semantics o</w:t>
      </w:r>
      <w:r w:rsidRPr="009811A7">
        <w:rPr>
          <w:rFonts w:eastAsia="MS Gothic" w:cs="Calibri"/>
        </w:rPr>
        <w:t>utweigh:</w:t>
      </w:r>
    </w:p>
    <w:p w14:paraId="0034FFF2" w14:textId="77777777" w:rsidR="002B1E07" w:rsidRDefault="002B1E07" w:rsidP="002B1E07">
      <w:pPr>
        <w:pStyle w:val="Heading4"/>
        <w:numPr>
          <w:ilvl w:val="1"/>
          <w:numId w:val="15"/>
        </w:numPr>
        <w:rPr>
          <w:rFonts w:cs="Calibri"/>
        </w:rPr>
      </w:pPr>
      <w:r w:rsidRPr="00E01ECF">
        <w:rPr>
          <w:rFonts w:cs="Calibri"/>
        </w:rPr>
        <w:t xml:space="preserve">T is a constitutive rule of the activity and a basic </w:t>
      </w:r>
      <w:proofErr w:type="spellStart"/>
      <w:r w:rsidRPr="00E01ECF">
        <w:rPr>
          <w:rFonts w:cs="Calibri"/>
        </w:rPr>
        <w:t>aff</w:t>
      </w:r>
      <w:proofErr w:type="spellEnd"/>
      <w:r w:rsidRPr="00E01ECF">
        <w:rPr>
          <w:rFonts w:cs="Calibri"/>
        </w:rPr>
        <w:t xml:space="preserve"> burden – they agreed to debate the topic when they came here</w:t>
      </w:r>
    </w:p>
    <w:p w14:paraId="0C4B93CD" w14:textId="77777777" w:rsidR="002B1E07" w:rsidRPr="00E01ECF" w:rsidRDefault="002B1E07" w:rsidP="002B1E07">
      <w:pPr>
        <w:pStyle w:val="Heading4"/>
        <w:numPr>
          <w:ilvl w:val="1"/>
          <w:numId w:val="15"/>
        </w:numPr>
        <w:rPr>
          <w:rFonts w:cs="Calibri"/>
        </w:rPr>
      </w:pPr>
      <w:r w:rsidRPr="00E01ECF">
        <w:rPr>
          <w:rFonts w:cs="Calibri"/>
        </w:rPr>
        <w:t>It’s the only stasis point we know before the round so it controls the internal link to engagement – there’s no way to use ground if debaters aren’t prepared to defend it</w:t>
      </w:r>
    </w:p>
    <w:p w14:paraId="4A71CB62" w14:textId="77777777" w:rsidR="002B1E07" w:rsidRPr="009811A7" w:rsidRDefault="002B1E07" w:rsidP="002B1E07"/>
    <w:p w14:paraId="0A944164" w14:textId="77777777" w:rsidR="002B1E07" w:rsidRPr="00122B32" w:rsidRDefault="002B1E07" w:rsidP="002B1E07">
      <w:pPr>
        <w:pStyle w:val="Heading4"/>
        <w:numPr>
          <w:ilvl w:val="0"/>
          <w:numId w:val="15"/>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w:t>
      </w:r>
      <w:r>
        <w:rPr>
          <w:rFonts w:cs="Calibri"/>
        </w:rPr>
        <w:t>– </w:t>
      </w:r>
      <w:r w:rsidRPr="009811A7">
        <w:rPr>
          <w:rFonts w:cs="Calibri"/>
        </w:rPr>
        <w:t>potential abuse doesn’t justify foregoing the topic and 1AR theory checks PICs</w:t>
      </w:r>
    </w:p>
    <w:p w14:paraId="749D58DD" w14:textId="77777777" w:rsidR="002B1E07" w:rsidRPr="009811A7" w:rsidRDefault="002B1E07" w:rsidP="002B1E07"/>
    <w:p w14:paraId="536717AF" w14:textId="77777777" w:rsidR="002B1E07" w:rsidRPr="009811A7" w:rsidRDefault="002B1E07" w:rsidP="002B1E07">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35048917" w14:textId="77777777" w:rsidR="002B1E07" w:rsidRPr="009811A7" w:rsidRDefault="002B1E07" w:rsidP="002B1E07">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0A0BFC25" w14:textId="77777777" w:rsidR="002B1E07" w:rsidRPr="009811A7" w:rsidRDefault="002B1E07" w:rsidP="002B1E07">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08D4C12E" w14:textId="77777777" w:rsidR="002B1E07" w:rsidRPr="009811A7" w:rsidRDefault="002B1E07" w:rsidP="002B1E07">
      <w:pPr>
        <w:rPr>
          <w:sz w:val="12"/>
          <w:szCs w:val="12"/>
        </w:rPr>
      </w:pPr>
      <w:r w:rsidRPr="009811A7">
        <w:rPr>
          <w:sz w:val="12"/>
          <w:szCs w:val="12"/>
        </w:rPr>
        <w:lastRenderedPageBreak/>
        <w:t>FDA oversees over 6,500 different medical device product categories.</w:t>
      </w:r>
    </w:p>
    <w:p w14:paraId="6503BBDA" w14:textId="77777777" w:rsidR="002B1E07" w:rsidRPr="009811A7" w:rsidRDefault="002B1E07" w:rsidP="002B1E07">
      <w:pPr>
        <w:rPr>
          <w:sz w:val="12"/>
          <w:szCs w:val="12"/>
        </w:rPr>
      </w:pPr>
      <w:r w:rsidRPr="009811A7">
        <w:rPr>
          <w:sz w:val="12"/>
          <w:szCs w:val="12"/>
        </w:rPr>
        <w:t>There are over 1,600 FDA-approved animal drug products.</w:t>
      </w:r>
    </w:p>
    <w:p w14:paraId="5B4A9899" w14:textId="77777777" w:rsidR="002B1E07" w:rsidRPr="009811A7" w:rsidRDefault="002B1E07" w:rsidP="002B1E07">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57CD0FD4" w14:textId="77777777" w:rsidR="002B1E07" w:rsidRPr="009811A7" w:rsidRDefault="002B1E07" w:rsidP="002B1E07"/>
    <w:p w14:paraId="70E52795" w14:textId="77777777" w:rsidR="002B1E07" w:rsidRDefault="002B1E07" w:rsidP="002B1E07">
      <w:pPr>
        <w:pStyle w:val="Heading4"/>
        <w:numPr>
          <w:ilvl w:val="0"/>
          <w:numId w:val="15"/>
        </w:numPr>
        <w:tabs>
          <w:tab w:val="num" w:pos="720"/>
        </w:tabs>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222C6ABA" w14:textId="77777777" w:rsidR="002B1E07" w:rsidRPr="009811A7" w:rsidRDefault="002B1E07" w:rsidP="002B1E07"/>
    <w:p w14:paraId="1D07351E" w14:textId="77777777" w:rsidR="002B1E07" w:rsidRDefault="002B1E07" w:rsidP="002B1E07">
      <w:pPr>
        <w:pStyle w:val="Heading4"/>
        <w:numPr>
          <w:ilvl w:val="0"/>
          <w:numId w:val="15"/>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388D87AE" w14:textId="77777777" w:rsidR="002B1E07" w:rsidRDefault="002B1E07" w:rsidP="002B1E07">
      <w:pPr>
        <w:pStyle w:val="Heading4"/>
        <w:rPr>
          <w:rFonts w:cs="Calibri"/>
        </w:rPr>
      </w:pPr>
      <w:r w:rsidRPr="009811A7">
        <w:rPr>
          <w:rFonts w:cs="Calibri"/>
        </w:rPr>
        <w:t>Paradigm issues:</w:t>
      </w:r>
    </w:p>
    <w:p w14:paraId="289AF880" w14:textId="77777777" w:rsidR="002B1E07" w:rsidRDefault="002B1E07" w:rsidP="002B1E07">
      <w:pPr>
        <w:pStyle w:val="Heading4"/>
        <w:numPr>
          <w:ilvl w:val="0"/>
          <w:numId w:val="13"/>
        </w:numPr>
        <w:rPr>
          <w:rFonts w:cs="Calibri"/>
        </w:rPr>
      </w:pPr>
      <w:r w:rsidRPr="009811A7">
        <w:rPr>
          <w:rFonts w:cs="Calibri"/>
        </w:rPr>
        <w:t>Drop the debater</w:t>
      </w:r>
      <w:r>
        <w:rPr>
          <w:rFonts w:cs="Calibri"/>
        </w:rPr>
        <w:t>:</w:t>
      </w:r>
    </w:p>
    <w:p w14:paraId="5C3C1B9E" w14:textId="77777777" w:rsidR="002B1E07" w:rsidRDefault="002B1E07" w:rsidP="002B1E07">
      <w:pPr>
        <w:pStyle w:val="Heading4"/>
        <w:numPr>
          <w:ilvl w:val="1"/>
          <w:numId w:val="13"/>
        </w:numPr>
        <w:rPr>
          <w:rFonts w:cs="Calibri"/>
        </w:rPr>
      </w:pPr>
      <w:r>
        <w:rPr>
          <w:rFonts w:cs="Calibri"/>
        </w:rPr>
        <w:t>T</w:t>
      </w:r>
      <w:r w:rsidRPr="009811A7">
        <w:rPr>
          <w:rFonts w:cs="Calibri"/>
        </w:rPr>
        <w:t xml:space="preserve">heir abusive advocacy skewed the debate from the start </w:t>
      </w:r>
      <w:r>
        <w:rPr>
          <w:rFonts w:cs="Calibri"/>
        </w:rPr>
        <w:t xml:space="preserve">– 1NC construction was premised on </w:t>
      </w:r>
    </w:p>
    <w:p w14:paraId="08FC636E" w14:textId="77777777" w:rsidR="002B1E07" w:rsidRPr="00DC05AF" w:rsidRDefault="002B1E07" w:rsidP="002B1E07">
      <w:pPr>
        <w:pStyle w:val="Heading4"/>
        <w:numPr>
          <w:ilvl w:val="1"/>
          <w:numId w:val="13"/>
        </w:numPr>
      </w:pPr>
      <w:r>
        <w:t xml:space="preserve">Deters abuse – debaters won’t read </w:t>
      </w:r>
      <w:proofErr w:type="spellStart"/>
      <w:r>
        <w:t>args</w:t>
      </w:r>
      <w:proofErr w:type="spellEnd"/>
      <w:r>
        <w:t xml:space="preserve"> they can’t win on – their </w:t>
      </w:r>
      <w:proofErr w:type="spellStart"/>
      <w:r>
        <w:t>interp</w:t>
      </w:r>
      <w:proofErr w:type="spellEnd"/>
      <w:r>
        <w:t xml:space="preserve"> means reading extra T </w:t>
      </w:r>
      <w:proofErr w:type="spellStart"/>
      <w:r>
        <w:t>affs</w:t>
      </w:r>
      <w:proofErr w:type="spellEnd"/>
      <w:r>
        <w:t xml:space="preserve"> has zero risk</w:t>
      </w:r>
    </w:p>
    <w:p w14:paraId="557F1D12" w14:textId="77777777" w:rsidR="002B1E07" w:rsidRDefault="002B1E07" w:rsidP="002B1E07">
      <w:pPr>
        <w:pStyle w:val="Heading4"/>
        <w:numPr>
          <w:ilvl w:val="0"/>
          <w:numId w:val="13"/>
        </w:numPr>
        <w:rPr>
          <w:rFonts w:cs="Calibri"/>
        </w:rPr>
      </w:pPr>
      <w:r w:rsidRPr="009811A7">
        <w:rPr>
          <w:rFonts w:cs="Calibri"/>
        </w:rPr>
        <w:t>Comes before 1AR theory – NC abuse is responsive to them not being topical</w:t>
      </w:r>
    </w:p>
    <w:p w14:paraId="088B1887" w14:textId="77777777" w:rsidR="002B1E07" w:rsidRDefault="002B1E07" w:rsidP="002B1E07">
      <w:pPr>
        <w:pStyle w:val="Heading4"/>
        <w:numPr>
          <w:ilvl w:val="0"/>
          <w:numId w:val="13"/>
        </w:numPr>
        <w:rPr>
          <w:rFonts w:cs="Calibri"/>
        </w:rPr>
      </w:pPr>
      <w:r w:rsidRPr="00DC05AF">
        <w:rPr>
          <w:rFonts w:cs="Calibri"/>
        </w:rPr>
        <w:t xml:space="preserve">Competing </w:t>
      </w:r>
      <w:proofErr w:type="spellStart"/>
      <w:r w:rsidRPr="00DC05AF">
        <w:rPr>
          <w:rFonts w:cs="Calibri"/>
        </w:rPr>
        <w:t>interps</w:t>
      </w:r>
      <w:proofErr w:type="spellEnd"/>
      <w:r w:rsidRPr="00DC05AF">
        <w:rPr>
          <w:rFonts w:cs="Calibri"/>
        </w:rPr>
        <w:t xml:space="preserve"> – reasonability invites arbitrary judge intervention and a race to the bottom of questionable argumentation</w:t>
      </w:r>
    </w:p>
    <w:p w14:paraId="5B38B67A" w14:textId="77777777" w:rsidR="002B1E07" w:rsidRDefault="002B1E07" w:rsidP="002B1E07">
      <w:pPr>
        <w:pStyle w:val="Heading4"/>
        <w:numPr>
          <w:ilvl w:val="0"/>
          <w:numId w:val="13"/>
        </w:numPr>
        <w:rPr>
          <w:rFonts w:cs="Calibri"/>
        </w:rPr>
      </w:pPr>
      <w:r w:rsidRPr="00DC05AF">
        <w:rPr>
          <w:rFonts w:cs="Calibri"/>
        </w:rPr>
        <w:t xml:space="preserve">Fairness is a voter </w:t>
      </w:r>
      <w:r w:rsidRPr="00DC05AF">
        <w:rPr>
          <w:rFonts w:cs="Calibri"/>
        </w:rPr>
        <w:softHyphen/>
        <w:t>– necessary to determine the better debater</w:t>
      </w:r>
    </w:p>
    <w:p w14:paraId="29BD5272" w14:textId="77777777" w:rsidR="002B1E07" w:rsidRPr="00AC3F03" w:rsidRDefault="002B1E07" w:rsidP="002B1E07">
      <w:pPr>
        <w:pStyle w:val="Heading4"/>
        <w:numPr>
          <w:ilvl w:val="0"/>
          <w:numId w:val="13"/>
        </w:numPr>
        <w:rPr>
          <w:rFonts w:cs="Calibri"/>
        </w:rPr>
      </w:pPr>
      <w:r w:rsidRPr="00DC05AF">
        <w:rPr>
          <w:rFonts w:cs="Calibri"/>
        </w:rPr>
        <w:t>Education is a voter – why schools fund debate</w:t>
      </w:r>
    </w:p>
    <w:p w14:paraId="5F109702" w14:textId="5A8B40EA" w:rsidR="002B1E07" w:rsidRDefault="002B1E07" w:rsidP="004809C3">
      <w:pPr>
        <w:pStyle w:val="Heading2"/>
      </w:pPr>
      <w:r>
        <w:lastRenderedPageBreak/>
        <w:t xml:space="preserve">1NC - </w:t>
      </w:r>
      <w:r w:rsidR="004809C3">
        <w:t>DA</w:t>
      </w:r>
    </w:p>
    <w:p w14:paraId="1A7E1F64" w14:textId="77777777" w:rsidR="002B1E07" w:rsidRPr="00FE51A3" w:rsidRDefault="002B1E07" w:rsidP="002B1E07">
      <w:pPr>
        <w:pStyle w:val="Heading4"/>
        <w:rPr>
          <w:rFonts w:asciiTheme="majorHAnsi" w:hAnsiTheme="majorHAnsi" w:cstheme="majorHAnsi"/>
        </w:rPr>
      </w:pPr>
      <w:r w:rsidRPr="00FE51A3">
        <w:rPr>
          <w:rFonts w:asciiTheme="majorHAnsi" w:hAnsiTheme="majorHAnsi" w:cstheme="majorHAnsi"/>
        </w:rPr>
        <w:t>Biotech industry strong now.</w:t>
      </w:r>
    </w:p>
    <w:p w14:paraId="7386F5E0" w14:textId="77777777" w:rsidR="002B1E07" w:rsidRPr="00FE51A3" w:rsidRDefault="002B1E07" w:rsidP="002B1E07">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B937535"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3043C36"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5486A1CF"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4BFA52E6"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5D4B2415"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Fundamentals continue strong</w:t>
      </w:r>
    </w:p>
    <w:p w14:paraId="26B4345D" w14:textId="77777777" w:rsidR="002B1E07" w:rsidRPr="00FE51A3" w:rsidRDefault="002B1E07" w:rsidP="002B1E07">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A499B7D" w14:textId="77777777" w:rsidR="002B1E07" w:rsidRPr="00FE51A3" w:rsidRDefault="002B1E07" w:rsidP="002B1E07">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4DF0418" w14:textId="77777777" w:rsidR="002B1E07" w:rsidRPr="00FE51A3" w:rsidRDefault="002B1E07" w:rsidP="002B1E07">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AACE5F6"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5FECEA7"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4B4AD707"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lastRenderedPageBreak/>
        <w:t>More innovation on the horizon</w:t>
      </w:r>
    </w:p>
    <w:p w14:paraId="1127F2D9" w14:textId="77777777" w:rsidR="002B1E07" w:rsidRPr="00FE51A3" w:rsidRDefault="002B1E07" w:rsidP="002B1E07">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449C375D" w14:textId="77777777" w:rsidR="002B1E07" w:rsidRPr="00AB66BA" w:rsidRDefault="002B1E07" w:rsidP="002B1E07"/>
    <w:p w14:paraId="3804BE08" w14:textId="77777777" w:rsidR="002B1E07" w:rsidRDefault="002B1E07" w:rsidP="002B1E07">
      <w:pPr>
        <w:pStyle w:val="Heading4"/>
      </w:pPr>
      <w:r>
        <w:t>IP protections for traditional knowledge are key to innovation</w:t>
      </w:r>
    </w:p>
    <w:p w14:paraId="28FB0B2E" w14:textId="77777777" w:rsidR="002B1E07" w:rsidRPr="00F01CCB" w:rsidRDefault="002B1E07" w:rsidP="002B1E07">
      <w:pPr>
        <w:rPr>
          <w:rStyle w:val="Style13ptBold"/>
          <w:b w:val="0"/>
          <w:bCs/>
        </w:rPr>
      </w:pPr>
      <w:proofErr w:type="spellStart"/>
      <w:r>
        <w:rPr>
          <w:rStyle w:val="Style13ptBold"/>
        </w:rPr>
        <w:t>Ngatcha</w:t>
      </w:r>
      <w:proofErr w:type="spellEnd"/>
      <w:r>
        <w:rPr>
          <w:rStyle w:val="Style13ptBold"/>
        </w:rPr>
        <w:t xml:space="preserve"> 20 </w:t>
      </w:r>
      <w:r w:rsidRPr="00F01CCB">
        <w:rPr>
          <w:rStyle w:val="Style13ptBold"/>
          <w:b w:val="0"/>
          <w:bCs/>
          <w:sz w:val="16"/>
          <w:szCs w:val="16"/>
        </w:rPr>
        <w:t xml:space="preserve">[(Beatrice T., </w:t>
      </w:r>
      <w:r w:rsidRPr="00F01CCB">
        <w:rPr>
          <w:bCs/>
          <w:szCs w:val="16"/>
        </w:rPr>
        <w:t xml:space="preserve">lawyer and patent agent in </w:t>
      </w:r>
      <w:proofErr w:type="spellStart"/>
      <w:r w:rsidRPr="00F01CCB">
        <w:rPr>
          <w:bCs/>
          <w:szCs w:val="16"/>
        </w:rPr>
        <w:t>Lavery’s</w:t>
      </w:r>
      <w:proofErr w:type="spellEnd"/>
      <w:r w:rsidRPr="00F01CCB">
        <w:rPr>
          <w:bCs/>
          <w:szCs w:val="16"/>
        </w:rPr>
        <w:t xml:space="preserve"> intellectual property group, patent agent registered to practice in Canada and the United </w:t>
      </w:r>
      <w:proofErr w:type="spellStart"/>
      <w:proofErr w:type="gramStart"/>
      <w:r w:rsidRPr="00F01CCB">
        <w:rPr>
          <w:bCs/>
          <w:szCs w:val="16"/>
        </w:rPr>
        <w:t>States,member</w:t>
      </w:r>
      <w:proofErr w:type="spellEnd"/>
      <w:proofErr w:type="gramEnd"/>
      <w:r w:rsidRPr="00F01CCB">
        <w:rPr>
          <w:bCs/>
          <w:szCs w:val="16"/>
        </w:rPr>
        <w:t xml:space="preserve"> of the Quebec Bar, doctoral degree in chemistry from </w:t>
      </w:r>
      <w:proofErr w:type="spellStart"/>
      <w:r w:rsidRPr="00F01CCB">
        <w:rPr>
          <w:bCs/>
          <w:i/>
          <w:iCs/>
          <w:szCs w:val="16"/>
        </w:rPr>
        <w:t>Université</w:t>
      </w:r>
      <w:proofErr w:type="spellEnd"/>
      <w:r w:rsidRPr="00F01CCB">
        <w:rPr>
          <w:bCs/>
          <w:i/>
          <w:iCs/>
          <w:szCs w:val="16"/>
        </w:rPr>
        <w:t xml:space="preserve"> Laval</w:t>
      </w:r>
      <w:r w:rsidRPr="00F01CCB">
        <w:rPr>
          <w:bCs/>
          <w:szCs w:val="16"/>
        </w:rPr>
        <w:t> and post-doctoral fellow at the National Research Council in Ottawa</w:t>
      </w:r>
      <w:r w:rsidRPr="00F01CCB">
        <w:rPr>
          <w:rStyle w:val="Style13ptBold"/>
          <w:b w:val="0"/>
          <w:bCs/>
          <w:sz w:val="16"/>
          <w:szCs w:val="16"/>
        </w:rPr>
        <w:t>) “</w:t>
      </w:r>
      <w:r w:rsidRPr="00F01CCB">
        <w:rPr>
          <w:szCs w:val="16"/>
        </w:rPr>
        <w:t xml:space="preserve">Natural Products and Pharmaceutical Innovations: What are the Patent Options?” </w:t>
      </w:r>
      <w:proofErr w:type="spellStart"/>
      <w:r w:rsidRPr="00F01CCB">
        <w:rPr>
          <w:szCs w:val="16"/>
        </w:rPr>
        <w:t>Lavery</w:t>
      </w:r>
      <w:proofErr w:type="spellEnd"/>
      <w:r w:rsidRPr="00F01CCB">
        <w:rPr>
          <w:szCs w:val="16"/>
        </w:rPr>
        <w:t>, 5/29/2020] JL</w:t>
      </w:r>
    </w:p>
    <w:p w14:paraId="41E8A81F" w14:textId="77777777" w:rsidR="002B1E07" w:rsidRPr="00F01CCB" w:rsidRDefault="002B1E07" w:rsidP="002B1E07">
      <w:pPr>
        <w:rPr>
          <w:sz w:val="12"/>
        </w:rPr>
      </w:pPr>
      <w:r w:rsidRPr="00F01CCB">
        <w:rPr>
          <w:rStyle w:val="StyleUnderline"/>
          <w:highlight w:val="green"/>
        </w:rPr>
        <w:t>Natural products</w:t>
      </w:r>
      <w:r w:rsidRPr="00F01CCB">
        <w:rPr>
          <w:rStyle w:val="StyleUnderline"/>
        </w:rPr>
        <w:t xml:space="preserve"> play an </w:t>
      </w:r>
      <w:r w:rsidRPr="00F01CCB">
        <w:rPr>
          <w:rStyle w:val="Emphasis"/>
        </w:rPr>
        <w:t>important role in pharmaceutical innovation</w:t>
      </w:r>
      <w:r w:rsidRPr="00F01CCB">
        <w:rPr>
          <w:rStyle w:val="StyleUnderline"/>
        </w:rPr>
        <w:t xml:space="preserve">. They </w:t>
      </w:r>
      <w:r w:rsidRPr="00F01CCB">
        <w:rPr>
          <w:rStyle w:val="StyleUnderline"/>
          <w:highlight w:val="green"/>
        </w:rPr>
        <w:t>are active</w:t>
      </w:r>
      <w:r w:rsidRPr="00F01CCB">
        <w:rPr>
          <w:rStyle w:val="StyleUnderline"/>
        </w:rPr>
        <w:t xml:space="preserve"> </w:t>
      </w:r>
      <w:r w:rsidRPr="00F01CCB">
        <w:rPr>
          <w:rStyle w:val="StyleUnderline"/>
          <w:highlight w:val="green"/>
        </w:rPr>
        <w:t>components in many medicines</w:t>
      </w:r>
      <w:r w:rsidRPr="00F01CCB">
        <w:rPr>
          <w:sz w:val="12"/>
        </w:rPr>
        <w:t xml:space="preserve">. For example, nearly </w:t>
      </w:r>
      <w:r w:rsidRPr="00F01CCB">
        <w:rPr>
          <w:rStyle w:val="StyleUnderline"/>
        </w:rPr>
        <w:t xml:space="preserve">half of the small </w:t>
      </w:r>
      <w:r w:rsidRPr="00F01CCB">
        <w:rPr>
          <w:rStyle w:val="StyleUnderline"/>
          <w:highlight w:val="green"/>
        </w:rPr>
        <w:t>molecules</w:t>
      </w:r>
      <w:r w:rsidRPr="00F01CCB">
        <w:rPr>
          <w:rStyle w:val="StyleUnderline"/>
        </w:rPr>
        <w:t xml:space="preserve"> used to </w:t>
      </w:r>
      <w:r w:rsidRPr="00F01CCB">
        <w:rPr>
          <w:rStyle w:val="Emphasis"/>
          <w:highlight w:val="green"/>
        </w:rPr>
        <w:t>treat cancer</w:t>
      </w:r>
      <w:r w:rsidRPr="00F01CCB">
        <w:rPr>
          <w:rStyle w:val="StyleUnderline"/>
        </w:rPr>
        <w:t xml:space="preserve"> are natural products or directly derived from natural products.</w:t>
      </w:r>
      <w:hyperlink r:id="rId9" w:anchor="01" w:history="1">
        <w:r w:rsidRPr="00F01CCB">
          <w:rPr>
            <w:rStyle w:val="StyleUnderline"/>
          </w:rPr>
          <w:t>1</w:t>
        </w:r>
      </w:hyperlink>
      <w:r w:rsidRPr="00F01CCB">
        <w:rPr>
          <w:rStyle w:val="StyleUnderline"/>
        </w:rPr>
        <w:t> </w:t>
      </w:r>
      <w:r w:rsidRPr="00F01CCB">
        <w:rPr>
          <w:rStyle w:val="StyleUnderline"/>
          <w:highlight w:val="green"/>
        </w:rPr>
        <w:t>They are</w:t>
      </w:r>
      <w:r w:rsidRPr="00F01CCB">
        <w:rPr>
          <w:rStyle w:val="StyleUnderline"/>
        </w:rPr>
        <w:t xml:space="preserve"> also </w:t>
      </w:r>
      <w:r w:rsidRPr="00F01CCB">
        <w:rPr>
          <w:rStyle w:val="StyleUnderline"/>
          <w:highlight w:val="green"/>
        </w:rPr>
        <w:t xml:space="preserve">components of </w:t>
      </w:r>
      <w:r w:rsidRPr="00F01CCB">
        <w:rPr>
          <w:rStyle w:val="Emphasis"/>
          <w:highlight w:val="green"/>
        </w:rPr>
        <w:t>vaccines</w:t>
      </w:r>
      <w:r w:rsidRPr="00F01CCB">
        <w:rPr>
          <w:sz w:val="12"/>
          <w:highlight w:val="green"/>
        </w:rPr>
        <w:t>.</w:t>
      </w:r>
    </w:p>
    <w:p w14:paraId="158680E2" w14:textId="77777777" w:rsidR="002B1E07" w:rsidRPr="00F01CCB" w:rsidRDefault="002B1E07" w:rsidP="002B1E07">
      <w:pPr>
        <w:rPr>
          <w:sz w:val="12"/>
        </w:rPr>
      </w:pPr>
      <w:r w:rsidRPr="00F01CCB">
        <w:rPr>
          <w:rStyle w:val="Emphasis"/>
          <w:highlight w:val="green"/>
        </w:rPr>
        <w:t>The</w:t>
      </w:r>
      <w:r w:rsidRPr="00F01CCB">
        <w:rPr>
          <w:rStyle w:val="Emphasis"/>
        </w:rPr>
        <w:t xml:space="preserve"> pharmaceutical </w:t>
      </w:r>
      <w:r w:rsidRPr="00F01CCB">
        <w:rPr>
          <w:rStyle w:val="Emphasis"/>
          <w:highlight w:val="green"/>
        </w:rPr>
        <w:t>industry</w:t>
      </w:r>
      <w:r w:rsidRPr="00F01CCB">
        <w:rPr>
          <w:rStyle w:val="Emphasis"/>
        </w:rPr>
        <w:t xml:space="preserve"> is </w:t>
      </w:r>
      <w:r w:rsidRPr="00F01CCB">
        <w:rPr>
          <w:rStyle w:val="Emphasis"/>
          <w:highlight w:val="green"/>
        </w:rPr>
        <w:t>constantly seek</w:t>
      </w:r>
      <w:r w:rsidRPr="00F01CCB">
        <w:rPr>
          <w:rStyle w:val="Emphasis"/>
        </w:rPr>
        <w:t xml:space="preserve">ing access to natural products and the </w:t>
      </w:r>
      <w:r w:rsidRPr="00F01CCB">
        <w:rPr>
          <w:rStyle w:val="Emphasis"/>
          <w:highlight w:val="green"/>
        </w:rPr>
        <w:t>t</w:t>
      </w:r>
      <w:r w:rsidRPr="00F01CCB">
        <w:rPr>
          <w:rStyle w:val="Emphasis"/>
        </w:rPr>
        <w:t xml:space="preserve">raditional </w:t>
      </w:r>
      <w:r w:rsidRPr="00F01CCB">
        <w:rPr>
          <w:rStyle w:val="Emphasis"/>
          <w:highlight w:val="green"/>
        </w:rPr>
        <w:t>k</w:t>
      </w:r>
      <w:r w:rsidRPr="00F01CCB">
        <w:rPr>
          <w:rStyle w:val="Emphasis"/>
        </w:rPr>
        <w:t>nowledge associated with them</w:t>
      </w:r>
      <w:r w:rsidRPr="00F01CCB">
        <w:rPr>
          <w:rStyle w:val="StyleUnderline"/>
        </w:rPr>
        <w:t xml:space="preserve">. These include </w:t>
      </w:r>
      <w:r w:rsidRPr="00F01CCB">
        <w:rPr>
          <w:rStyle w:val="Emphasis"/>
          <w:highlight w:val="green"/>
        </w:rPr>
        <w:t>plants</w:t>
      </w:r>
      <w:r w:rsidRPr="00F01CCB">
        <w:rPr>
          <w:rStyle w:val="StyleUnderline"/>
        </w:rPr>
        <w:t xml:space="preserve"> (roots, bark, leaves), </w:t>
      </w:r>
      <w:r w:rsidRPr="00F01CCB">
        <w:rPr>
          <w:rStyle w:val="Emphasis"/>
          <w:highlight w:val="green"/>
        </w:rPr>
        <w:t>micro-organisms</w:t>
      </w:r>
      <w:r w:rsidRPr="00F01CCB">
        <w:rPr>
          <w:rStyle w:val="StyleUnderline"/>
        </w:rPr>
        <w:t xml:space="preserve"> (terrestrial and marine), </w:t>
      </w:r>
      <w:r w:rsidRPr="00F01CCB">
        <w:rPr>
          <w:rStyle w:val="Emphasis"/>
          <w:highlight w:val="green"/>
        </w:rPr>
        <w:t>toxins</w:t>
      </w:r>
      <w:r w:rsidRPr="00F01CCB">
        <w:rPr>
          <w:rStyle w:val="Emphasis"/>
        </w:rPr>
        <w:t xml:space="preserve">, </w:t>
      </w:r>
      <w:proofErr w:type="gramStart"/>
      <w:r w:rsidRPr="00F01CCB">
        <w:rPr>
          <w:rStyle w:val="Emphasis"/>
        </w:rPr>
        <w:t>venoms</w:t>
      </w:r>
      <w:proofErr w:type="gramEnd"/>
      <w:r w:rsidRPr="00F01CCB">
        <w:rPr>
          <w:rStyle w:val="Emphasis"/>
        </w:rPr>
        <w:t xml:space="preserve"> and other natural biological agents</w:t>
      </w:r>
      <w:r w:rsidRPr="00F01CCB">
        <w:rPr>
          <w:sz w:val="12"/>
        </w:rPr>
        <w:t>. </w:t>
      </w:r>
    </w:p>
    <w:p w14:paraId="640B2CD9" w14:textId="77777777" w:rsidR="002B1E07" w:rsidRPr="00F01CCB" w:rsidRDefault="002B1E07" w:rsidP="002B1E07">
      <w:pPr>
        <w:rPr>
          <w:sz w:val="12"/>
        </w:rPr>
      </w:pPr>
      <w:r w:rsidRPr="00F01CCB">
        <w:rPr>
          <w:rStyle w:val="StyleUnderline"/>
        </w:rPr>
        <w:t>In the current race to develop a drug and/or vaccine against COVID-19, natural products or derivatives are surely worth considering as a starting point</w:t>
      </w:r>
      <w:r w:rsidRPr="00F01CCB">
        <w:rPr>
          <w:sz w:val="12"/>
        </w:rPr>
        <w:t>.</w:t>
      </w:r>
    </w:p>
    <w:p w14:paraId="1BC47D5E" w14:textId="77777777" w:rsidR="002B1E07" w:rsidRPr="00F01CCB" w:rsidRDefault="002B1E07" w:rsidP="002B1E07">
      <w:pPr>
        <w:rPr>
          <w:sz w:val="12"/>
        </w:rPr>
      </w:pPr>
      <w:r w:rsidRPr="00F01CCB">
        <w:rPr>
          <w:rStyle w:val="StyleUnderline"/>
        </w:rPr>
        <w:t xml:space="preserve">The harvesting of natural resources for use by the pharmaceutical industry is usually </w:t>
      </w:r>
      <w:r w:rsidRPr="00F01CCB">
        <w:rPr>
          <w:rStyle w:val="Emphasis"/>
          <w:highlight w:val="green"/>
        </w:rPr>
        <w:t>carried</w:t>
      </w:r>
      <w:r w:rsidRPr="00F01CCB">
        <w:rPr>
          <w:rStyle w:val="Emphasis"/>
        </w:rPr>
        <w:t xml:space="preserve"> </w:t>
      </w:r>
      <w:r w:rsidRPr="00F01CCB">
        <w:rPr>
          <w:rStyle w:val="Emphasis"/>
          <w:highlight w:val="green"/>
        </w:rPr>
        <w:t>out by partners such as traditional healers</w:t>
      </w:r>
      <w:r w:rsidRPr="00F01CCB">
        <w:rPr>
          <w:sz w:val="12"/>
        </w:rPr>
        <w:t xml:space="preserve">, farmers, </w:t>
      </w:r>
      <w:proofErr w:type="gramStart"/>
      <w:r w:rsidRPr="00F01CCB">
        <w:rPr>
          <w:sz w:val="12"/>
        </w:rPr>
        <w:t>academics</w:t>
      </w:r>
      <w:proofErr w:type="gramEnd"/>
      <w:r w:rsidRPr="00F01CCB">
        <w:rPr>
          <w:sz w:val="12"/>
        </w:rPr>
        <w:t xml:space="preserve"> or businesses. Thus, </w:t>
      </w:r>
      <w:r w:rsidRPr="00F01CCB">
        <w:rPr>
          <w:rStyle w:val="StyleUnderline"/>
        </w:rPr>
        <w:t>the process usually involves several stakeholders, including providers and users of natural resources and associated traditional knowledge, which are often located in different parts of the world</w:t>
      </w:r>
      <w:r w:rsidRPr="00F01CCB">
        <w:rPr>
          <w:sz w:val="12"/>
        </w:rPr>
        <w:t>.</w:t>
      </w:r>
    </w:p>
    <w:p w14:paraId="5C0A2E47" w14:textId="77777777" w:rsidR="002B1E07" w:rsidRPr="00F01CCB" w:rsidRDefault="002B1E07" w:rsidP="002B1E07">
      <w:pPr>
        <w:rPr>
          <w:rStyle w:val="StyleUnderline"/>
        </w:rPr>
      </w:pPr>
      <w:r w:rsidRPr="00F01CCB">
        <w:rPr>
          <w:rStyle w:val="StyleUnderline"/>
        </w:rPr>
        <w:t xml:space="preserve">Fair and equitable collaboration in such a context requires well-developed collaboration agreements and access and </w:t>
      </w:r>
      <w:r w:rsidRPr="00F01CCB">
        <w:rPr>
          <w:rStyle w:val="StyleUnderline"/>
          <w:highlight w:val="green"/>
        </w:rPr>
        <w:t>benefit-sharing agreements</w:t>
      </w:r>
      <w:r w:rsidRPr="00F01CCB">
        <w:rPr>
          <w:sz w:val="12"/>
        </w:rPr>
        <w:t xml:space="preserve">. Various instruments of international law encourage the signing of such agreements, </w:t>
      </w:r>
      <w:r w:rsidRPr="00F01CCB">
        <w:rPr>
          <w:rStyle w:val="StyleUnderline"/>
          <w:highlight w:val="green"/>
        </w:rPr>
        <w:t>includ</w:t>
      </w:r>
      <w:r w:rsidRPr="00F01CCB">
        <w:rPr>
          <w:rStyle w:val="StyleUnderline"/>
        </w:rPr>
        <w:t>ing:</w:t>
      </w:r>
    </w:p>
    <w:p w14:paraId="0D9E3D4D" w14:textId="77777777" w:rsidR="002B1E07" w:rsidRPr="00F01CCB" w:rsidRDefault="002B1E07" w:rsidP="002B1E07">
      <w:pPr>
        <w:rPr>
          <w:sz w:val="12"/>
        </w:rPr>
      </w:pPr>
      <w:r w:rsidRPr="00F01CCB">
        <w:rPr>
          <w:rStyle w:val="StyleUnderline"/>
          <w:highlight w:val="green"/>
        </w:rPr>
        <w:t>The</w:t>
      </w:r>
      <w:r w:rsidRPr="00F01CCB">
        <w:rPr>
          <w:rStyle w:val="StyleUnderline"/>
        </w:rPr>
        <w:t xml:space="preserve"> Convention on Biological Diversity </w:t>
      </w:r>
      <w:r w:rsidRPr="00F01CCB">
        <w:rPr>
          <w:rStyle w:val="Emphasis"/>
        </w:rPr>
        <w:t>(</w:t>
      </w:r>
      <w:r w:rsidRPr="00F01CCB">
        <w:rPr>
          <w:rStyle w:val="Emphasis"/>
          <w:highlight w:val="green"/>
        </w:rPr>
        <w:t>CBD), which</w:t>
      </w:r>
      <w:r w:rsidRPr="00F01CCB">
        <w:rPr>
          <w:rStyle w:val="Emphasis"/>
        </w:rPr>
        <w:t xml:space="preserve"> recognizes the sovereignty of states over their natural resources</w:t>
      </w:r>
      <w:r w:rsidRPr="00F01CCB">
        <w:rPr>
          <w:rStyle w:val="StyleUnderline"/>
        </w:rPr>
        <w:t xml:space="preserve">. The CBD sets out fundamental principles to </w:t>
      </w:r>
      <w:r w:rsidRPr="00F01CCB">
        <w:rPr>
          <w:rStyle w:val="Emphasis"/>
          <w:highlight w:val="green"/>
        </w:rPr>
        <w:t>regulate</w:t>
      </w:r>
      <w:r w:rsidRPr="00F01CCB">
        <w:rPr>
          <w:rStyle w:val="Emphasis"/>
        </w:rPr>
        <w:t xml:space="preserve"> access and benefit-sharing</w:t>
      </w:r>
      <w:r w:rsidRPr="00F01CCB">
        <w:rPr>
          <w:rStyle w:val="StyleUnderline"/>
        </w:rPr>
        <w:t xml:space="preserve">, including that </w:t>
      </w:r>
      <w:r w:rsidRPr="00F01CCB">
        <w:rPr>
          <w:rStyle w:val="StyleUnderline"/>
          <w:highlight w:val="green"/>
        </w:rPr>
        <w:t>access to</w:t>
      </w:r>
      <w:r w:rsidRPr="00F01CCB">
        <w:rPr>
          <w:rStyle w:val="StyleUnderline"/>
        </w:rPr>
        <w:t xml:space="preserve"> natural </w:t>
      </w:r>
      <w:r w:rsidRPr="00F01CCB">
        <w:rPr>
          <w:rStyle w:val="StyleUnderline"/>
          <w:highlight w:val="green"/>
        </w:rPr>
        <w:t>resources</w:t>
      </w:r>
      <w:r w:rsidRPr="00F01CCB">
        <w:rPr>
          <w:rStyle w:val="StyleUnderline"/>
        </w:rPr>
        <w:t>, their use and the sharing of benefits arising from them should be based on “</w:t>
      </w:r>
      <w:r w:rsidRPr="00F01CCB">
        <w:rPr>
          <w:rStyle w:val="StyleUnderline"/>
          <w:highlight w:val="green"/>
        </w:rPr>
        <w:t>mutually</w:t>
      </w:r>
      <w:r w:rsidRPr="00F01CCB">
        <w:rPr>
          <w:rStyle w:val="StyleUnderline"/>
        </w:rPr>
        <w:t xml:space="preserve"> agreed terms</w:t>
      </w:r>
      <w:r w:rsidRPr="00F01CCB">
        <w:rPr>
          <w:sz w:val="12"/>
        </w:rPr>
        <w:t>.”</w:t>
      </w:r>
      <w:hyperlink r:id="rId10" w:anchor="02" w:history="1">
        <w:r w:rsidRPr="00F01CCB">
          <w:rPr>
            <w:rStyle w:val="Hyperlink"/>
            <w:sz w:val="12"/>
            <w:vertAlign w:val="superscript"/>
          </w:rPr>
          <w:t>2</w:t>
        </w:r>
      </w:hyperlink>
    </w:p>
    <w:p w14:paraId="0AA26ED8" w14:textId="77777777" w:rsidR="002B1E07" w:rsidRPr="00F01CCB" w:rsidRDefault="002B1E07" w:rsidP="002B1E07">
      <w:pPr>
        <w:rPr>
          <w:sz w:val="12"/>
        </w:rPr>
      </w:pPr>
      <w:r w:rsidRPr="00F01CCB">
        <w:rPr>
          <w:rStyle w:val="StyleUnderline"/>
          <w:highlight w:val="green"/>
        </w:rPr>
        <w:t>The Nagoya Protocol covers</w:t>
      </w:r>
      <w:r w:rsidRPr="00F01CCB">
        <w:rPr>
          <w:rStyle w:val="StyleUnderline"/>
        </w:rPr>
        <w:t xml:space="preserve"> the sharing of the results of research and development, the payment of </w:t>
      </w:r>
      <w:r w:rsidRPr="00F01CCB">
        <w:rPr>
          <w:rStyle w:val="StyleUnderline"/>
          <w:highlight w:val="green"/>
        </w:rPr>
        <w:t>royalties and joint ownership</w:t>
      </w:r>
      <w:r w:rsidRPr="00F01CCB">
        <w:rPr>
          <w:rStyle w:val="StyleUnderline"/>
        </w:rPr>
        <w:t xml:space="preserve"> of intellectual property (IP) rights</w:t>
      </w:r>
      <w:r w:rsidRPr="00F01CCB">
        <w:rPr>
          <w:sz w:val="12"/>
        </w:rPr>
        <w:t>.</w:t>
      </w:r>
      <w:hyperlink r:id="rId11" w:anchor="03" w:history="1">
        <w:r w:rsidRPr="00F01CCB">
          <w:rPr>
            <w:rStyle w:val="Hyperlink"/>
            <w:sz w:val="12"/>
            <w:vertAlign w:val="superscript"/>
          </w:rPr>
          <w:t>3</w:t>
        </w:r>
      </w:hyperlink>
    </w:p>
    <w:p w14:paraId="14830CF8" w14:textId="77777777" w:rsidR="002B1E07" w:rsidRPr="00F01CCB" w:rsidRDefault="002B1E07" w:rsidP="002B1E07">
      <w:pPr>
        <w:rPr>
          <w:sz w:val="12"/>
        </w:rPr>
      </w:pPr>
      <w:r w:rsidRPr="00F01CCB">
        <w:rPr>
          <w:rStyle w:val="StyleUnderline"/>
        </w:rPr>
        <w:t>The World Intellectual Property Organization (</w:t>
      </w:r>
      <w:r w:rsidRPr="00F01CCB">
        <w:rPr>
          <w:rStyle w:val="StyleUnderline"/>
          <w:highlight w:val="green"/>
        </w:rPr>
        <w:t>WIPO</w:t>
      </w:r>
      <w:r w:rsidRPr="00F01CCB">
        <w:rPr>
          <w:rStyle w:val="StyleUnderline"/>
        </w:rPr>
        <w:t xml:space="preserve">) has developed a guide to assist providers and users of natural resources and associated traditional knowledge in the negotiation and </w:t>
      </w:r>
      <w:r w:rsidRPr="00F01CCB">
        <w:rPr>
          <w:rStyle w:val="StyleUnderline"/>
          <w:highlight w:val="green"/>
        </w:rPr>
        <w:t>establish</w:t>
      </w:r>
      <w:r w:rsidRPr="00F01CCB">
        <w:rPr>
          <w:rStyle w:val="StyleUnderline"/>
        </w:rPr>
        <w:t xml:space="preserve">ment of </w:t>
      </w:r>
      <w:r w:rsidRPr="00F01CCB">
        <w:rPr>
          <w:rStyle w:val="StyleUnderline"/>
          <w:highlight w:val="green"/>
        </w:rPr>
        <w:t>IP clauses</w:t>
      </w:r>
      <w:r w:rsidRPr="00F01CCB">
        <w:rPr>
          <w:rStyle w:val="StyleUnderline"/>
        </w:rPr>
        <w:t xml:space="preserve"> in access and benefit-sharing</w:t>
      </w:r>
      <w:r w:rsidRPr="00F01CCB">
        <w:rPr>
          <w:sz w:val="12"/>
        </w:rPr>
        <w:t xml:space="preserve"> agreements. The guide describes how IP rights can be exploited and </w:t>
      </w:r>
      <w:r w:rsidRPr="00F01CCB">
        <w:rPr>
          <w:sz w:val="12"/>
        </w:rPr>
        <w:lastRenderedPageBreak/>
        <w:t xml:space="preserve">managed to achieve the desired objectives, and how the </w:t>
      </w:r>
      <w:r w:rsidRPr="00F01CCB">
        <w:rPr>
          <w:rStyle w:val="StyleUnderline"/>
        </w:rPr>
        <w:t>benefits arising from the use can be created and shared in a fair and equitable manner, thereby promoting the conservation and use of biodiversity</w:t>
      </w:r>
      <w:r w:rsidRPr="00F01CCB">
        <w:rPr>
          <w:sz w:val="12"/>
        </w:rPr>
        <w:t>.</w:t>
      </w:r>
      <w:hyperlink r:id="rId12" w:anchor="04" w:history="1">
        <w:r w:rsidRPr="00F01CCB">
          <w:rPr>
            <w:rStyle w:val="Hyperlink"/>
            <w:sz w:val="12"/>
            <w:vertAlign w:val="superscript"/>
          </w:rPr>
          <w:t>4</w:t>
        </w:r>
      </w:hyperlink>
    </w:p>
    <w:p w14:paraId="029537ED" w14:textId="77777777" w:rsidR="002B1E07" w:rsidRPr="00F01CCB" w:rsidRDefault="002B1E07" w:rsidP="002B1E07">
      <w:pPr>
        <w:rPr>
          <w:sz w:val="12"/>
        </w:rPr>
      </w:pPr>
      <w:r w:rsidRPr="00F01CCB">
        <w:rPr>
          <w:sz w:val="12"/>
        </w:rPr>
        <w:t xml:space="preserve">Furthermore, </w:t>
      </w:r>
      <w:r w:rsidRPr="00F01CCB">
        <w:rPr>
          <w:rStyle w:val="StyleUnderline"/>
          <w:highlight w:val="green"/>
        </w:rPr>
        <w:t>r</w:t>
      </w:r>
      <w:r w:rsidRPr="00F01CCB">
        <w:rPr>
          <w:rStyle w:val="StyleUnderline"/>
        </w:rPr>
        <w:t xml:space="preserve">esearch </w:t>
      </w:r>
      <w:r w:rsidRPr="00F01CCB">
        <w:rPr>
          <w:rStyle w:val="StyleUnderline"/>
          <w:highlight w:val="green"/>
        </w:rPr>
        <w:t>and d</w:t>
      </w:r>
      <w:r w:rsidRPr="00F01CCB">
        <w:rPr>
          <w:rStyle w:val="StyleUnderline"/>
        </w:rPr>
        <w:t xml:space="preserve">evelopment activities in the pharmaceutical industry </w:t>
      </w:r>
      <w:r w:rsidRPr="00F01CCB">
        <w:rPr>
          <w:rStyle w:val="StyleUnderline"/>
          <w:highlight w:val="green"/>
        </w:rPr>
        <w:t>are</w:t>
      </w:r>
      <w:r w:rsidRPr="00F01CCB">
        <w:rPr>
          <w:rStyle w:val="StyleUnderline"/>
        </w:rPr>
        <w:t xml:space="preserve"> known to be associated with </w:t>
      </w:r>
      <w:r w:rsidRPr="00F01CCB">
        <w:rPr>
          <w:rStyle w:val="Emphasis"/>
          <w:highlight w:val="green"/>
        </w:rPr>
        <w:t>high risk</w:t>
      </w:r>
      <w:r w:rsidRPr="00F01CCB">
        <w:rPr>
          <w:rStyle w:val="StyleUnderline"/>
          <w:highlight w:val="green"/>
        </w:rPr>
        <w:t xml:space="preserve"> and </w:t>
      </w:r>
      <w:r w:rsidRPr="00F01CCB">
        <w:rPr>
          <w:rStyle w:val="Emphasis"/>
          <w:highlight w:val="green"/>
        </w:rPr>
        <w:t>high investment costs</w:t>
      </w:r>
      <w:r w:rsidRPr="00F01CCB">
        <w:rPr>
          <w:sz w:val="12"/>
        </w:rPr>
        <w:t xml:space="preserve">. Indeed, it is widely recognized that </w:t>
      </w:r>
      <w:r w:rsidRPr="00F01CCB">
        <w:rPr>
          <w:rStyle w:val="StyleUnderline"/>
        </w:rPr>
        <w:t xml:space="preserve">the process </w:t>
      </w:r>
      <w:r w:rsidRPr="00F01CCB">
        <w:rPr>
          <w:rStyle w:val="StyleUnderline"/>
          <w:highlight w:val="green"/>
        </w:rPr>
        <w:t>to develop</w:t>
      </w:r>
      <w:r w:rsidRPr="00F01CCB">
        <w:rPr>
          <w:rStyle w:val="StyleUnderline"/>
        </w:rPr>
        <w:t xml:space="preserve"> </w:t>
      </w:r>
      <w:r w:rsidRPr="00F01CCB">
        <w:rPr>
          <w:rStyle w:val="StyleUnderline"/>
          <w:highlight w:val="green"/>
        </w:rPr>
        <w:t>a drug can take</w:t>
      </w:r>
      <w:r w:rsidRPr="00F01CCB">
        <w:rPr>
          <w:rStyle w:val="StyleUnderline"/>
        </w:rPr>
        <w:t xml:space="preserve"> up to </w:t>
      </w:r>
      <w:r w:rsidRPr="00F01CCB">
        <w:rPr>
          <w:rStyle w:val="StyleUnderline"/>
          <w:highlight w:val="green"/>
        </w:rPr>
        <w:t>15 years</w:t>
      </w:r>
      <w:r w:rsidRPr="00F01CCB">
        <w:rPr>
          <w:rStyle w:val="StyleUnderline"/>
        </w:rPr>
        <w:t xml:space="preserve">, only about 16% of molecules entering the clinical phase will be approved, and only </w:t>
      </w:r>
      <w:r w:rsidRPr="00F01CCB">
        <w:rPr>
          <w:rStyle w:val="StyleUnderline"/>
          <w:highlight w:val="green"/>
        </w:rPr>
        <w:t>1 in 5</w:t>
      </w:r>
      <w:r w:rsidRPr="00F01CCB">
        <w:rPr>
          <w:rStyle w:val="StyleUnderline"/>
        </w:rPr>
        <w:t xml:space="preserve"> marketed drugs </w:t>
      </w:r>
      <w:r w:rsidRPr="00F01CCB">
        <w:rPr>
          <w:rStyle w:val="StyleUnderline"/>
          <w:highlight w:val="green"/>
        </w:rPr>
        <w:t>generates revenues equal to</w:t>
      </w:r>
      <w:r w:rsidRPr="00F01CCB">
        <w:rPr>
          <w:rStyle w:val="StyleUnderline"/>
        </w:rPr>
        <w:t xml:space="preserve"> or greater than the research and development </w:t>
      </w:r>
      <w:r w:rsidRPr="00F01CCB">
        <w:rPr>
          <w:rStyle w:val="StyleUnderline"/>
          <w:highlight w:val="green"/>
        </w:rPr>
        <w:t>costs</w:t>
      </w:r>
      <w:r w:rsidRPr="00F01CCB">
        <w:rPr>
          <w:sz w:val="12"/>
        </w:rPr>
        <w:t xml:space="preserve"> involved.</w:t>
      </w:r>
      <w:hyperlink r:id="rId13" w:anchor="05" w:history="1">
        <w:r w:rsidRPr="00F01CCB">
          <w:rPr>
            <w:rStyle w:val="Hyperlink"/>
            <w:sz w:val="12"/>
            <w:vertAlign w:val="superscript"/>
          </w:rPr>
          <w:t>5</w:t>
        </w:r>
      </w:hyperlink>
      <w:r w:rsidRPr="00F01CCB">
        <w:rPr>
          <w:sz w:val="12"/>
        </w:rPr>
        <w:t> </w:t>
      </w:r>
    </w:p>
    <w:p w14:paraId="318F2A8F" w14:textId="77777777" w:rsidR="002B1E07" w:rsidRPr="00F01CCB" w:rsidRDefault="002B1E07" w:rsidP="002B1E07">
      <w:pPr>
        <w:rPr>
          <w:sz w:val="12"/>
        </w:rPr>
      </w:pPr>
      <w:r w:rsidRPr="00F01CCB">
        <w:rPr>
          <w:sz w:val="12"/>
        </w:rPr>
        <w:t xml:space="preserve">In the pharmaceutical industry, </w:t>
      </w:r>
      <w:r w:rsidRPr="00F01CCB">
        <w:rPr>
          <w:rStyle w:val="Emphasis"/>
          <w:highlight w:val="green"/>
        </w:rPr>
        <w:t>i</w:t>
      </w:r>
      <w:r w:rsidRPr="00F01CCB">
        <w:rPr>
          <w:rStyle w:val="Emphasis"/>
        </w:rPr>
        <w:t xml:space="preserve">ntellectual </w:t>
      </w:r>
      <w:r w:rsidRPr="00F01CCB">
        <w:rPr>
          <w:rStyle w:val="Emphasis"/>
          <w:highlight w:val="green"/>
        </w:rPr>
        <w:t>p</w:t>
      </w:r>
      <w:r w:rsidRPr="00F01CCB">
        <w:rPr>
          <w:rStyle w:val="Emphasis"/>
        </w:rPr>
        <w:t xml:space="preserve">roperty, especially patents and data protection, </w:t>
      </w:r>
      <w:r w:rsidRPr="00F01CCB">
        <w:rPr>
          <w:rStyle w:val="Emphasis"/>
          <w:highlight w:val="green"/>
        </w:rPr>
        <w:t>is</w:t>
      </w:r>
      <w:r w:rsidRPr="00F01CCB">
        <w:rPr>
          <w:rStyle w:val="Emphasis"/>
        </w:rPr>
        <w:t xml:space="preserve"> thus considered an </w:t>
      </w:r>
      <w:r w:rsidRPr="00F01CCB">
        <w:rPr>
          <w:rStyle w:val="Emphasis"/>
          <w:highlight w:val="green"/>
        </w:rPr>
        <w:t>essential</w:t>
      </w:r>
      <w:r w:rsidRPr="00F01CCB">
        <w:rPr>
          <w:rStyle w:val="Emphasis"/>
        </w:rPr>
        <w:t xml:space="preserve"> instrument </w:t>
      </w:r>
      <w:r w:rsidRPr="00F01CCB">
        <w:rPr>
          <w:rStyle w:val="Emphasis"/>
          <w:highlight w:val="green"/>
        </w:rPr>
        <w:t>for</w:t>
      </w:r>
      <w:r w:rsidRPr="00F01CCB">
        <w:rPr>
          <w:rStyle w:val="Emphasis"/>
        </w:rPr>
        <w:t xml:space="preserve"> securing the economic benefits of an </w:t>
      </w:r>
      <w:r w:rsidRPr="00F01CCB">
        <w:rPr>
          <w:rStyle w:val="Emphasis"/>
          <w:highlight w:val="green"/>
        </w:rPr>
        <w:t>innovation</w:t>
      </w:r>
      <w:r w:rsidRPr="00F01CCB">
        <w:rPr>
          <w:sz w:val="12"/>
        </w:rPr>
        <w:t>.</w:t>
      </w:r>
    </w:p>
    <w:p w14:paraId="5C6070EA" w14:textId="77777777" w:rsidR="002B1E07" w:rsidRPr="00F01CCB" w:rsidRDefault="002B1E07" w:rsidP="002B1E07">
      <w:pPr>
        <w:rPr>
          <w:sz w:val="10"/>
        </w:rPr>
      </w:pPr>
      <w:r w:rsidRPr="00F01CCB">
        <w:rPr>
          <w:rStyle w:val="StyleUnderline"/>
        </w:rPr>
        <w:t>Efforts in this intense period of development of a drug/vaccine against COVID-19</w:t>
      </w:r>
      <w:r w:rsidRPr="00F01CCB">
        <w:rPr>
          <w:sz w:val="10"/>
        </w:rPr>
        <w:t xml:space="preserve"> are of course focused on the technical aspects directly related to research and development. Nevertheless, those involved </w:t>
      </w:r>
      <w:r w:rsidRPr="00F01CCB">
        <w:rPr>
          <w:rStyle w:val="StyleUnderline"/>
        </w:rPr>
        <w:t>should not lose sight of the importance of collaboration agreements and access and benefit-sharing agreements</w:t>
      </w:r>
      <w:r w:rsidRPr="00F01CCB">
        <w:rPr>
          <w:sz w:val="10"/>
        </w:rPr>
        <w:t>. </w:t>
      </w:r>
    </w:p>
    <w:p w14:paraId="7AD89DFE" w14:textId="77777777" w:rsidR="002B1E07" w:rsidRDefault="002B1E07" w:rsidP="002B1E07"/>
    <w:p w14:paraId="63320312" w14:textId="77777777" w:rsidR="002B1E07" w:rsidRPr="00E86D81" w:rsidRDefault="002B1E07" w:rsidP="002B1E07">
      <w:pPr>
        <w:pStyle w:val="Heading4"/>
      </w:pPr>
      <w:r>
        <w:t>50% of medicine comes from IK</w:t>
      </w:r>
    </w:p>
    <w:p w14:paraId="10ACB5AA" w14:textId="77777777" w:rsidR="002B1E07" w:rsidRDefault="002B1E07" w:rsidP="002B1E07">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4CC1F25B" w14:textId="77777777" w:rsidR="002B1E07" w:rsidRPr="00821009" w:rsidRDefault="002B1E07" w:rsidP="002B1E07">
      <w:pPr>
        <w:pStyle w:val="ListParagraph"/>
        <w:numPr>
          <w:ilvl w:val="0"/>
          <w:numId w:val="17"/>
        </w:numPr>
      </w:pPr>
      <w:r>
        <w:t>TM = traditional medicine</w:t>
      </w:r>
    </w:p>
    <w:p w14:paraId="477B5E5B" w14:textId="77777777" w:rsidR="002B1E07" w:rsidRPr="00A932E7" w:rsidRDefault="002B1E07" w:rsidP="002B1E07">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62DFA5F8" w14:textId="77777777" w:rsidR="002B1E07" w:rsidRDefault="002B1E07" w:rsidP="002B1E07"/>
    <w:p w14:paraId="38EEFDED" w14:textId="77777777" w:rsidR="002B1E07" w:rsidRPr="00FE51A3" w:rsidRDefault="002B1E07" w:rsidP="002B1E07">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439036FA" w14:textId="77777777" w:rsidR="002B1E07" w:rsidRPr="00FE51A3" w:rsidRDefault="002B1E07" w:rsidP="002B1E07">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E99F269" w14:textId="77777777" w:rsidR="002B1E07" w:rsidRPr="00311A9C" w:rsidRDefault="002B1E07" w:rsidP="002B1E07">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 xml:space="preserve">moral </w:t>
      </w:r>
      <w:r w:rsidRPr="009A1622">
        <w:rPr>
          <w:rStyle w:val="StyleUnderline"/>
          <w:rFonts w:asciiTheme="majorHAnsi" w:hAnsiTheme="majorHAnsi" w:cstheme="majorHAnsi"/>
          <w:highlight w:val="green"/>
        </w:rPr>
        <w:lastRenderedPageBreak/>
        <w:t>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2F5549A" w14:textId="77777777" w:rsidR="002B1E07" w:rsidRDefault="002B1E07" w:rsidP="002B1E07">
      <w:pPr>
        <w:rPr>
          <w:sz w:val="12"/>
        </w:rPr>
      </w:pPr>
    </w:p>
    <w:p w14:paraId="58BB6319" w14:textId="77777777" w:rsidR="002B1E07" w:rsidRPr="00131F53" w:rsidRDefault="002B1E07" w:rsidP="002B1E07">
      <w:pPr>
        <w:pStyle w:val="Heading4"/>
      </w:pPr>
      <w:r w:rsidRPr="009A7E01">
        <w:rPr>
          <w:u w:val="single"/>
        </w:rPr>
        <w:t>Extinction</w:t>
      </w:r>
      <w:r>
        <w:t xml:space="preserve"> – </w:t>
      </w:r>
      <w:r w:rsidRPr="00131F53">
        <w:t xml:space="preserve">defense is wrong </w:t>
      </w:r>
    </w:p>
    <w:p w14:paraId="27D5970B" w14:textId="77777777" w:rsidR="002B1E07" w:rsidRPr="00131F53" w:rsidRDefault="002B1E07" w:rsidP="002B1E0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810361F" w14:textId="77777777" w:rsidR="002B1E07" w:rsidRPr="00790705" w:rsidRDefault="002B1E07" w:rsidP="002B1E07">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30F914C9" w14:textId="77777777" w:rsidR="002B1E07" w:rsidRPr="00790705" w:rsidRDefault="002B1E07" w:rsidP="002B1E07">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E9F2E79" w14:textId="77777777" w:rsidR="002B1E07" w:rsidRPr="00790705" w:rsidRDefault="002B1E07" w:rsidP="002B1E07">
      <w:pPr>
        <w:rPr>
          <w:sz w:val="12"/>
        </w:rPr>
      </w:pPr>
      <w:r w:rsidRPr="00790705">
        <w:rPr>
          <w:sz w:val="12"/>
        </w:rPr>
        <w:lastRenderedPageBreak/>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1BC6AE6D" w14:textId="77777777" w:rsidR="002B1E07" w:rsidRDefault="002B1E07" w:rsidP="002B1E07">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01E569A" w14:textId="77777777" w:rsidR="002B1E07" w:rsidRDefault="002B1E07" w:rsidP="002B1E07"/>
    <w:p w14:paraId="16ED24F8" w14:textId="638113FC" w:rsidR="002B1E07" w:rsidRPr="001E741E" w:rsidRDefault="002B1E07" w:rsidP="004809C3">
      <w:pPr>
        <w:pStyle w:val="Heading2"/>
      </w:pPr>
      <w:r w:rsidRPr="001E741E">
        <w:lastRenderedPageBreak/>
        <w:t>1NC – </w:t>
      </w:r>
      <w:r w:rsidR="004809C3">
        <w:t>CP</w:t>
      </w:r>
    </w:p>
    <w:p w14:paraId="22AFFB76" w14:textId="2FEED684" w:rsidR="002B1E07" w:rsidRPr="001E741E" w:rsidRDefault="002B1E07" w:rsidP="002B1E07">
      <w:pPr>
        <w:pStyle w:val="Heading4"/>
        <w:rPr>
          <w:rFonts w:cs="Calibri"/>
        </w:rPr>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w:t>
      </w:r>
      <w:r w:rsidR="008B1EA7">
        <w:rPr>
          <w:rFonts w:cs="Calibri"/>
        </w:rPr>
        <w:t xml:space="preserve">intellectual property protections </w:t>
      </w:r>
      <w:r w:rsidR="008B1EA7">
        <w:t>on medicines to the point that discoverable biological elements are not patentable outside of their country of origin</w:t>
      </w:r>
      <w:r w:rsidR="008B1EA7">
        <w:rPr>
          <w:rFonts w:cs="Calibri"/>
        </w:rPr>
        <w:t xml:space="preserve">. </w:t>
      </w:r>
      <w:r w:rsidRPr="001E741E">
        <w:rPr>
          <w:rFonts w:cs="Calibri"/>
        </w:rPr>
        <w:t xml:space="preserve">Member nations will support the proposal and adopt the results of consultation. </w:t>
      </w:r>
    </w:p>
    <w:p w14:paraId="544EAEA4" w14:textId="77777777" w:rsidR="002B1E07" w:rsidRPr="001E741E" w:rsidRDefault="002B1E07" w:rsidP="002B1E07"/>
    <w:p w14:paraId="698E9C12" w14:textId="38B6736A" w:rsidR="002B1E07" w:rsidRDefault="002B1E07" w:rsidP="002B1E07">
      <w:pPr>
        <w:pStyle w:val="Heading4"/>
        <w:rPr>
          <w:rFonts w:cs="Calibri"/>
        </w:rPr>
      </w:pPr>
      <w:r w:rsidRPr="001E741E">
        <w:rPr>
          <w:rFonts w:cs="Calibri"/>
        </w:rPr>
        <w:t>WHO says yes</w:t>
      </w:r>
      <w:r w:rsidR="008B1EA7">
        <w:rPr>
          <w:rFonts w:cs="Calibri"/>
        </w:rPr>
        <w:t>:</w:t>
      </w:r>
    </w:p>
    <w:p w14:paraId="1F065E38" w14:textId="47358C37" w:rsidR="002B1E07" w:rsidRPr="001E741E" w:rsidRDefault="002B1E07" w:rsidP="002B1E07">
      <w:pPr>
        <w:pStyle w:val="Heading4"/>
        <w:numPr>
          <w:ilvl w:val="0"/>
          <w:numId w:val="18"/>
        </w:numPr>
        <w:rPr>
          <w:rFonts w:cs="Calibri"/>
        </w:rPr>
      </w:pPr>
      <w:r>
        <w:rPr>
          <w:rFonts w:cs="Calibri"/>
        </w:rPr>
        <w:t xml:space="preserve">They </w:t>
      </w:r>
      <w:r w:rsidRPr="001E741E">
        <w:rPr>
          <w:rFonts w:cs="Calibri"/>
        </w:rPr>
        <w:t>support increasing the availability of generics and limiting TRIPS</w:t>
      </w:r>
    </w:p>
    <w:p w14:paraId="5259519A" w14:textId="77777777" w:rsidR="002B1E07" w:rsidRPr="001E741E" w:rsidRDefault="002B1E07" w:rsidP="002B1E07">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479C50D2" w14:textId="77777777" w:rsidR="002B1E07" w:rsidRPr="001E741E" w:rsidRDefault="002B1E07" w:rsidP="002B1E07">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w:t>
      </w:r>
      <w:proofErr w:type="gramStart"/>
      <w:r w:rsidRPr="001E741E">
        <w:rPr>
          <w:rStyle w:val="StyleUnderline"/>
        </w:rPr>
        <w:t>in particular that</w:t>
      </w:r>
      <w:proofErr w:type="gramEnd"/>
      <w:r w:rsidRPr="001E741E">
        <w:rPr>
          <w:rStyle w:val="StyleUnderline"/>
        </w:rPr>
        <w:t xml:space="preserve"> had a bearing on the debate over TRIPS</w:t>
      </w:r>
      <w:r w:rsidRPr="001E741E">
        <w:rPr>
          <w:sz w:val="12"/>
        </w:rPr>
        <w:t xml:space="preserve"> [30]. </w:t>
      </w:r>
      <w:r w:rsidRPr="001E741E">
        <w:rPr>
          <w:rStyle w:val="StyleUnderline"/>
        </w:rPr>
        <w:t>The resolutions addressed</w:t>
      </w:r>
      <w:r w:rsidRPr="001E741E">
        <w:rPr>
          <w:sz w:val="12"/>
        </w:rPr>
        <w:t>:</w:t>
      </w:r>
    </w:p>
    <w:p w14:paraId="52D553E4" w14:textId="77777777" w:rsidR="002B1E07" w:rsidRPr="001E741E" w:rsidRDefault="002B1E07" w:rsidP="002B1E07">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 xml:space="preserve">to increase the availability of generic </w:t>
      </w:r>
      <w:proofErr w:type="gramStart"/>
      <w:r w:rsidRPr="001E741E">
        <w:rPr>
          <w:rStyle w:val="Emphasis"/>
          <w:highlight w:val="green"/>
        </w:rPr>
        <w:t>drugs</w:t>
      </w:r>
      <w:r w:rsidRPr="001E741E">
        <w:rPr>
          <w:sz w:val="12"/>
        </w:rPr>
        <w:t>;</w:t>
      </w:r>
      <w:proofErr w:type="gramEnd"/>
    </w:p>
    <w:p w14:paraId="5D00363B" w14:textId="77777777" w:rsidR="002B1E07" w:rsidRPr="001E741E" w:rsidRDefault="002B1E07" w:rsidP="002B1E07">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6C2D5E8E" w14:textId="5B6BD89E" w:rsidR="002B1E07" w:rsidRDefault="002B1E07" w:rsidP="002B1E07">
      <w:pPr>
        <w:pStyle w:val="Heading4"/>
        <w:numPr>
          <w:ilvl w:val="0"/>
          <w:numId w:val="18"/>
        </w:numPr>
      </w:pPr>
      <w:r>
        <w:t> </w:t>
      </w:r>
      <w:r w:rsidR="008B1EA7">
        <w:t>T</w:t>
      </w:r>
      <w:r>
        <w:t xml:space="preserve">hey supported the Nagoya Protocol </w:t>
      </w:r>
      <w:r w:rsidR="008B1EA7">
        <w:t>to prevent biopiracy</w:t>
      </w:r>
    </w:p>
    <w:p w14:paraId="239167B9" w14:textId="77777777" w:rsidR="002B1E07" w:rsidRPr="003D750A" w:rsidRDefault="002B1E07" w:rsidP="002B1E07">
      <w:pPr>
        <w:rPr>
          <w:rStyle w:val="Style13ptBold"/>
          <w:b w:val="0"/>
        </w:rPr>
      </w:pPr>
      <w:r>
        <w:rPr>
          <w:rStyle w:val="Style13ptBold"/>
        </w:rPr>
        <w:t xml:space="preserve">WHO 17 </w:t>
      </w:r>
      <w:r w:rsidRPr="003D750A">
        <w:rPr>
          <w:rStyle w:val="Style13ptBold"/>
          <w:b w:val="0"/>
          <w:bCs/>
          <w:sz w:val="16"/>
          <w:szCs w:val="16"/>
        </w:rPr>
        <w:t>[“</w:t>
      </w:r>
      <w:r w:rsidRPr="003D750A">
        <w:rPr>
          <w:szCs w:val="16"/>
        </w:rPr>
        <w:t xml:space="preserve">Implementation of the Nagoya Protocol and Pathogen Sharing: Public Health Implications,” World Health Organization, 2/1/2017] </w:t>
      </w:r>
      <w:proofErr w:type="gramStart"/>
      <w:r w:rsidRPr="003D750A">
        <w:rPr>
          <w:szCs w:val="16"/>
        </w:rPr>
        <w:t>JL</w:t>
      </w:r>
      <w:proofErr w:type="gramEnd"/>
    </w:p>
    <w:p w14:paraId="1C44DAAF" w14:textId="77777777" w:rsidR="002B1E07" w:rsidRPr="003D750A" w:rsidRDefault="002B1E07" w:rsidP="002B1E07">
      <w:pPr>
        <w:rPr>
          <w:sz w:val="12"/>
        </w:rPr>
      </w:pPr>
      <w:r w:rsidRPr="003D750A">
        <w:rPr>
          <w:rStyle w:val="StyleUnderline"/>
        </w:rPr>
        <w:t xml:space="preserve">The </w:t>
      </w:r>
      <w:r w:rsidRPr="003D750A">
        <w:rPr>
          <w:rStyle w:val="StyleUnderline"/>
          <w:highlight w:val="green"/>
        </w:rPr>
        <w:t>Nagoya</w:t>
      </w:r>
      <w:r w:rsidRPr="003D750A">
        <w:rPr>
          <w:rStyle w:val="StyleUnderline"/>
        </w:rPr>
        <w:t xml:space="preserve"> Protocol </w:t>
      </w:r>
      <w:r w:rsidRPr="003D750A">
        <w:rPr>
          <w:rStyle w:val="StyleUnderline"/>
          <w:highlight w:val="green"/>
        </w:rPr>
        <w:t>provides a foundation, based on core principles, such as fairness and equity, for a global common approach to</w:t>
      </w:r>
      <w:r w:rsidRPr="003D750A">
        <w:rPr>
          <w:rStyle w:val="StyleUnderline"/>
        </w:rPr>
        <w:t xml:space="preserve"> accessing pathogens, and </w:t>
      </w:r>
      <w:r w:rsidRPr="003D750A">
        <w:rPr>
          <w:rStyle w:val="StyleUnderline"/>
          <w:highlight w:val="green"/>
        </w:rPr>
        <w:t>sharing benefits</w:t>
      </w:r>
      <w:r w:rsidRPr="003D750A">
        <w:rPr>
          <w:sz w:val="12"/>
        </w:rPr>
        <w:t xml:space="preserve"> arising from their use. As suggested by several respondents to this study, </w:t>
      </w:r>
      <w:r w:rsidRPr="003D750A">
        <w:rPr>
          <w:sz w:val="12"/>
          <w:szCs w:val="12"/>
        </w:rPr>
        <w:t>implementation of</w:t>
      </w:r>
      <w:r w:rsidRPr="003D750A">
        <w:t xml:space="preserve"> </w:t>
      </w:r>
      <w:r w:rsidRPr="003D750A">
        <w:rPr>
          <w:rStyle w:val="StyleUnderline"/>
        </w:rPr>
        <w:t xml:space="preserve">the </w:t>
      </w:r>
      <w:r w:rsidRPr="003D750A">
        <w:rPr>
          <w:rStyle w:val="StyleUnderline"/>
          <w:highlight w:val="green"/>
        </w:rPr>
        <w:t>Nagoya</w:t>
      </w:r>
      <w:r w:rsidRPr="003D750A">
        <w:rPr>
          <w:rStyle w:val="StyleUnderline"/>
        </w:rPr>
        <w:t xml:space="preserve"> Protocol in the context of infectious diseases could help to (1) clarify and harmonize the ABS obligations associated with access to pathogens and (2) establish a fairer and more equitable approach for sharing the benefits</w:t>
      </w:r>
      <w:r w:rsidRPr="003D750A">
        <w:rPr>
          <w:sz w:val="12"/>
        </w:rPr>
        <w:t xml:space="preserve"> derived from their use.</w:t>
      </w:r>
    </w:p>
    <w:p w14:paraId="18862113" w14:textId="77777777" w:rsidR="002B1E07" w:rsidRPr="00AC3F03" w:rsidRDefault="002B1E07" w:rsidP="002B1E07">
      <w:pPr>
        <w:rPr>
          <w:sz w:val="12"/>
        </w:rPr>
      </w:pPr>
      <w:r w:rsidRPr="003D750A">
        <w:rPr>
          <w:rStyle w:val="StyleUnderline"/>
        </w:rPr>
        <w:t xml:space="preserve">Increased clarity, fairness and equity </w:t>
      </w:r>
      <w:r w:rsidRPr="003D750A">
        <w:rPr>
          <w:rStyle w:val="StyleUnderline"/>
          <w:highlight w:val="green"/>
        </w:rPr>
        <w:t>could encourage timely sharing</w:t>
      </w:r>
      <w:r w:rsidRPr="003D750A">
        <w:rPr>
          <w:rStyle w:val="StyleUnderline"/>
        </w:rPr>
        <w:t xml:space="preserve">, which would support risk assessment and the development of medical countermeasures. In addition, predictable sharing of benefits could </w:t>
      </w:r>
      <w:r w:rsidRPr="003D750A">
        <w:rPr>
          <w:rStyle w:val="StyleUnderline"/>
          <w:highlight w:val="green"/>
        </w:rPr>
        <w:t>improve access to</w:t>
      </w:r>
      <w:r w:rsidRPr="003D750A">
        <w:rPr>
          <w:rStyle w:val="StyleUnderline"/>
        </w:rPr>
        <w:t xml:space="preserve"> affordable </w:t>
      </w:r>
      <w:r w:rsidRPr="003D750A">
        <w:rPr>
          <w:rStyle w:val="StyleUnderline"/>
          <w:highlight w:val="green"/>
        </w:rPr>
        <w:t>treatments and</w:t>
      </w:r>
      <w:r w:rsidRPr="003D750A">
        <w:rPr>
          <w:rStyle w:val="StyleUnderline"/>
        </w:rPr>
        <w:t xml:space="preserve"> help </w:t>
      </w:r>
      <w:r w:rsidRPr="003D750A">
        <w:rPr>
          <w:rStyle w:val="StyleUnderline"/>
          <w:highlight w:val="green"/>
        </w:rPr>
        <w:t>build capacities</w:t>
      </w:r>
      <w:r w:rsidRPr="003D750A">
        <w:rPr>
          <w:rStyle w:val="StyleUnderline"/>
        </w:rPr>
        <w:t xml:space="preserve">, such as disease surveillance, and research and development, particularly </w:t>
      </w:r>
      <w:r w:rsidRPr="003D750A">
        <w:rPr>
          <w:rStyle w:val="StyleUnderline"/>
          <w:highlight w:val="green"/>
        </w:rPr>
        <w:t>in developing countries</w:t>
      </w:r>
      <w:r w:rsidRPr="003D750A">
        <w:rPr>
          <w:sz w:val="12"/>
        </w:rPr>
        <w:t xml:space="preserve">. Through the sharing of benefits such as joint ownership of intellectual property, collaboration and acknowledgment of contributions, </w:t>
      </w:r>
      <w:r w:rsidRPr="003D750A">
        <w:rPr>
          <w:rStyle w:val="StyleUnderline"/>
        </w:rPr>
        <w:t xml:space="preserve">the Nagoya Protocol provides </w:t>
      </w:r>
      <w:r w:rsidRPr="003D750A">
        <w:rPr>
          <w:rStyle w:val="StyleUnderline"/>
          <w:highlight w:val="green"/>
        </w:rPr>
        <w:t>an opportunity for</w:t>
      </w:r>
      <w:r w:rsidRPr="003D750A">
        <w:rPr>
          <w:rStyle w:val="StyleUnderline"/>
        </w:rPr>
        <w:t xml:space="preserve"> Member States to establish </w:t>
      </w:r>
      <w:proofErr w:type="spellStart"/>
      <w:r w:rsidRPr="003D750A">
        <w:rPr>
          <w:rStyle w:val="StyleUnderline"/>
        </w:rPr>
        <w:t>pathogensharing</w:t>
      </w:r>
      <w:proofErr w:type="spellEnd"/>
      <w:r w:rsidRPr="003D750A">
        <w:rPr>
          <w:rStyle w:val="StyleUnderline"/>
        </w:rPr>
        <w:t xml:space="preserve"> systems that support </w:t>
      </w:r>
      <w:r w:rsidRPr="003D750A">
        <w:rPr>
          <w:rStyle w:val="Emphasis"/>
          <w:highlight w:val="green"/>
        </w:rPr>
        <w:t>global health equity</w:t>
      </w:r>
      <w:r w:rsidRPr="003D750A">
        <w:rPr>
          <w:sz w:val="12"/>
        </w:rPr>
        <w:t>.</w:t>
      </w:r>
    </w:p>
    <w:p w14:paraId="6CAFA3E6" w14:textId="1BFF9054" w:rsidR="002B1E07" w:rsidRDefault="002B1E07" w:rsidP="002B1E07">
      <w:pPr>
        <w:pStyle w:val="Heading4"/>
        <w:numPr>
          <w:ilvl w:val="0"/>
          <w:numId w:val="18"/>
        </w:numPr>
      </w:pPr>
      <w:r>
        <w:lastRenderedPageBreak/>
        <w:t>Statements on AIDs prove</w:t>
      </w:r>
    </w:p>
    <w:p w14:paraId="292FB221" w14:textId="77777777" w:rsidR="002B1E07" w:rsidRPr="0049575A" w:rsidRDefault="002B1E07" w:rsidP="002B1E07">
      <w:pPr>
        <w:rPr>
          <w:rStyle w:val="Style13ptBold"/>
          <w:b w:val="0"/>
          <w:bCs/>
        </w:rPr>
      </w:pPr>
      <w:r>
        <w:rPr>
          <w:rStyle w:val="Style13ptBold"/>
        </w:rPr>
        <w:t xml:space="preserve">WHO 06 </w:t>
      </w:r>
      <w:r w:rsidRPr="0049575A">
        <w:rPr>
          <w:rStyle w:val="Style13ptBold"/>
          <w:b w:val="0"/>
          <w:bCs/>
          <w:sz w:val="16"/>
          <w:szCs w:val="16"/>
        </w:rPr>
        <w:t>[“</w:t>
      </w:r>
      <w:r w:rsidRPr="0049575A">
        <w:rPr>
          <w:bCs/>
          <w:szCs w:val="16"/>
        </w:rPr>
        <w:t xml:space="preserve">Access to AIDS medicines stumbles on trade rules,” Bulletin of the World Health Organization, 2006] </w:t>
      </w:r>
      <w:proofErr w:type="gramStart"/>
      <w:r w:rsidRPr="0049575A">
        <w:rPr>
          <w:bCs/>
          <w:szCs w:val="16"/>
        </w:rPr>
        <w:t>JL</w:t>
      </w:r>
      <w:proofErr w:type="gramEnd"/>
    </w:p>
    <w:p w14:paraId="25D17455" w14:textId="77777777" w:rsidR="002B1E07" w:rsidRPr="00AC3F03" w:rsidRDefault="002B1E07" w:rsidP="002B1E07">
      <w:pPr>
        <w:rPr>
          <w:rStyle w:val="Emphasis"/>
          <w:b w:val="0"/>
          <w:iCs w:val="0"/>
          <w:sz w:val="12"/>
          <w:u w:val="none"/>
          <w:bdr w:val="none" w:sz="0" w:space="0" w:color="auto"/>
        </w:rPr>
      </w:pPr>
      <w:r w:rsidRPr="0049575A">
        <w:rPr>
          <w:rStyle w:val="StyleUnderline"/>
        </w:rPr>
        <w:t xml:space="preserve">The holders of traditional knowledge often face a dilemma. How can they benefit from their own traditional knowledge if they don’t patent it? </w:t>
      </w:r>
      <w:r w:rsidRPr="0049575A">
        <w:rPr>
          <w:rStyle w:val="StyleUnderline"/>
          <w:highlight w:val="green"/>
        </w:rPr>
        <w:t>I</w:t>
      </w:r>
      <w:r w:rsidRPr="0049575A">
        <w:rPr>
          <w:rStyle w:val="StyleUnderline"/>
        </w:rPr>
        <w:t xml:space="preserve">ntellectual </w:t>
      </w:r>
      <w:r w:rsidRPr="0049575A">
        <w:rPr>
          <w:rStyle w:val="StyleUnderline"/>
          <w:highlight w:val="green"/>
        </w:rPr>
        <w:t>p</w:t>
      </w:r>
      <w:r w:rsidRPr="0049575A">
        <w:rPr>
          <w:rStyle w:val="StyleUnderline"/>
        </w:rPr>
        <w:t xml:space="preserve">roperty </w:t>
      </w:r>
      <w:r w:rsidRPr="0049575A">
        <w:rPr>
          <w:rStyle w:val="StyleUnderline"/>
          <w:highlight w:val="green"/>
        </w:rPr>
        <w:t>r</w:t>
      </w:r>
      <w:r w:rsidRPr="0049575A">
        <w:rPr>
          <w:rStyle w:val="StyleUnderline"/>
        </w:rPr>
        <w:t xml:space="preserve">ights </w:t>
      </w:r>
      <w:r w:rsidRPr="0049575A">
        <w:rPr>
          <w:rStyle w:val="StyleUnderline"/>
          <w:highlight w:val="green"/>
        </w:rPr>
        <w:t>are</w:t>
      </w:r>
      <w:r w:rsidRPr="0049575A">
        <w:rPr>
          <w:sz w:val="12"/>
        </w:rPr>
        <w:t xml:space="preserve"> often regarded as </w:t>
      </w:r>
      <w:r w:rsidRPr="0049575A">
        <w:rPr>
          <w:rStyle w:val="Emphasis"/>
          <w:highlight w:val="green"/>
        </w:rPr>
        <w:t>incompatible with traditional knowledge</w:t>
      </w:r>
      <w:r w:rsidRPr="0049575A">
        <w:rPr>
          <w:rStyle w:val="StyleUnderline"/>
          <w:highlight w:val="green"/>
        </w:rPr>
        <w:t xml:space="preserve"> because patents are</w:t>
      </w:r>
      <w:r w:rsidRPr="0049575A">
        <w:rPr>
          <w:rStyle w:val="StyleUnderline"/>
        </w:rPr>
        <w:t xml:space="preserve"> based on innovations or discoveries and </w:t>
      </w:r>
      <w:r w:rsidRPr="0049575A">
        <w:rPr>
          <w:rStyle w:val="StyleUnderline"/>
          <w:highlight w:val="green"/>
        </w:rPr>
        <w:t>held exclusively</w:t>
      </w:r>
      <w:r w:rsidRPr="0049575A">
        <w:rPr>
          <w:sz w:val="12"/>
          <w:szCs w:val="12"/>
        </w:rPr>
        <w:t>, while traditional knowledge is collectively owned and based on prior use.</w:t>
      </w:r>
    </w:p>
    <w:p w14:paraId="6F689A45" w14:textId="77777777" w:rsidR="002B1E07" w:rsidRPr="001E741E" w:rsidRDefault="002B1E07" w:rsidP="002B1E07">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1AF34E84" w14:textId="77777777" w:rsidR="002B1E07" w:rsidRPr="001E741E" w:rsidRDefault="002B1E07" w:rsidP="002B1E07">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0317E4C4" w14:textId="77777777" w:rsidR="002B1E07" w:rsidRPr="001E741E" w:rsidRDefault="002B1E07" w:rsidP="002B1E07">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46AFD944" w14:textId="77777777" w:rsidR="002B1E07" w:rsidRPr="001E741E" w:rsidRDefault="002B1E07" w:rsidP="002B1E07">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632EEA08" w14:textId="77777777" w:rsidR="002B1E07" w:rsidRPr="00AC3F03" w:rsidRDefault="002B1E07" w:rsidP="002B1E07">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19D52E11" w14:textId="77777777" w:rsidR="002B1E07" w:rsidRPr="001E741E" w:rsidRDefault="002B1E07" w:rsidP="002B1E07">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22551101" w14:textId="77777777" w:rsidR="002B1E07" w:rsidRPr="001E741E" w:rsidRDefault="002B1E07" w:rsidP="002B1E07">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347A0A23" w14:textId="77777777" w:rsidR="002B1E07" w:rsidRPr="001E741E" w:rsidRDefault="002B1E07" w:rsidP="002B1E07">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48E3B216" w14:textId="77777777" w:rsidR="002B1E07" w:rsidRPr="001E741E" w:rsidRDefault="002B1E07" w:rsidP="002B1E07">
      <w:pPr>
        <w:rPr>
          <w:sz w:val="12"/>
        </w:rPr>
      </w:pPr>
      <w:r w:rsidRPr="001E741E">
        <w:rPr>
          <w:rStyle w:val="StyleUnderline"/>
        </w:rPr>
        <w:lastRenderedPageBreak/>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6233D9DF" w14:textId="77777777" w:rsidR="002B1E07" w:rsidRPr="001E741E" w:rsidRDefault="002B1E07" w:rsidP="002B1E07">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7A3A1EB8" w14:textId="77777777" w:rsidR="002B1E07" w:rsidRPr="001E741E" w:rsidRDefault="002B1E07" w:rsidP="002B1E07">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22B96977" w14:textId="77777777" w:rsidR="002B1E07" w:rsidRPr="001E741E" w:rsidRDefault="002B1E07" w:rsidP="002B1E07">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3E0FAE02" w14:textId="77777777" w:rsidR="002B1E07" w:rsidRPr="001E741E" w:rsidRDefault="002B1E07" w:rsidP="002B1E07"/>
    <w:p w14:paraId="7A9349E8" w14:textId="77777777" w:rsidR="002B1E07" w:rsidRPr="001E741E" w:rsidRDefault="002B1E07" w:rsidP="002B1E07">
      <w:pPr>
        <w:pStyle w:val="Heading4"/>
        <w:rPr>
          <w:rFonts w:cs="Calibri"/>
        </w:rPr>
      </w:pPr>
      <w:r w:rsidRPr="001E741E">
        <w:rPr>
          <w:rFonts w:cs="Calibri"/>
          <w:u w:val="single"/>
        </w:rPr>
        <w:t>Extinction</w:t>
      </w:r>
      <w:r w:rsidRPr="001E741E">
        <w:rPr>
          <w:rFonts w:cs="Calibri"/>
        </w:rPr>
        <w:t xml:space="preserve"> – defense is wrong </w:t>
      </w:r>
    </w:p>
    <w:p w14:paraId="7F87388C" w14:textId="77777777" w:rsidR="002B1E07" w:rsidRPr="001E741E" w:rsidRDefault="002B1E07" w:rsidP="002B1E07">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01914907" w14:textId="77777777" w:rsidR="002B1E07" w:rsidRPr="001E741E" w:rsidRDefault="002B1E07" w:rsidP="002B1E07">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3DAB2FE4" w14:textId="77777777" w:rsidR="002B1E07" w:rsidRPr="001E741E" w:rsidRDefault="002B1E07" w:rsidP="002B1E07">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6B5906F5" w14:textId="77777777" w:rsidR="002B1E07" w:rsidRPr="001E741E" w:rsidRDefault="002B1E07" w:rsidP="002B1E07">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w:t>
      </w:r>
      <w:r w:rsidRPr="001E741E">
        <w:lastRenderedPageBreak/>
        <w:t xml:space="preserve">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516CD519" w14:textId="77777777" w:rsidR="002B1E07" w:rsidRPr="001E741E" w:rsidRDefault="002B1E07" w:rsidP="002B1E07">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5737EFBB" w14:textId="77777777" w:rsidR="002B1E07" w:rsidRPr="001E741E" w:rsidRDefault="002B1E07" w:rsidP="002B1E07"/>
    <w:p w14:paraId="17F4B5FF" w14:textId="77777777" w:rsidR="002B1E07" w:rsidRPr="001E741E" w:rsidRDefault="002B1E07" w:rsidP="002B1E07">
      <w:pPr>
        <w:pStyle w:val="Heading4"/>
        <w:rPr>
          <w:rFonts w:cs="Calibri"/>
        </w:rPr>
      </w:pPr>
      <w:r w:rsidRPr="001E741E">
        <w:rPr>
          <w:rFonts w:cs="Calibri"/>
        </w:rPr>
        <w:t>WHO diplomacy solves great power conflict</w:t>
      </w:r>
    </w:p>
    <w:p w14:paraId="21F6C20B" w14:textId="77777777" w:rsidR="002B1E07" w:rsidRPr="001E741E" w:rsidRDefault="002B1E07" w:rsidP="002B1E07">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127EE1A3" w14:textId="77777777" w:rsidR="002B1E07" w:rsidRPr="001E741E" w:rsidRDefault="002B1E07" w:rsidP="002B1E07">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28A2E230" w14:textId="77777777" w:rsidR="002B1E07" w:rsidRPr="001E741E" w:rsidRDefault="002B1E07" w:rsidP="002B1E07">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0BCC1937" w14:textId="77777777" w:rsidR="002B1E07" w:rsidRPr="001E741E" w:rsidRDefault="002B1E07" w:rsidP="002B1E07">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2FF01B4A" w14:textId="6C50F444" w:rsidR="002B1E07" w:rsidRDefault="002B1E07" w:rsidP="002B1E07">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w:t>
      </w:r>
      <w:r w:rsidRPr="001E741E">
        <w:rPr>
          <w:rStyle w:val="Emphasis"/>
        </w:rPr>
        <w:lastRenderedPageBreak/>
        <w:t xml:space="preserve">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78B7D02F" w14:textId="00828EB2" w:rsidR="004A73FB" w:rsidRDefault="004A73FB" w:rsidP="004A73FB">
      <w:pPr>
        <w:pStyle w:val="Heading4"/>
      </w:pPr>
      <w:r>
        <w:t>Will means inevitable – CP competes through certainty</w:t>
      </w:r>
    </w:p>
    <w:p w14:paraId="2BA8E86E" w14:textId="717DF0F1" w:rsidR="004A73FB" w:rsidRPr="004A73FB" w:rsidRDefault="004A73FB" w:rsidP="004A73FB">
      <w:pPr>
        <w:rPr>
          <w:rStyle w:val="Style13ptBold"/>
          <w:b w:val="0"/>
          <w:bCs/>
          <w:sz w:val="16"/>
          <w:szCs w:val="16"/>
        </w:rPr>
      </w:pPr>
      <w:r>
        <w:rPr>
          <w:rStyle w:val="Style13ptBold"/>
        </w:rPr>
        <w:t>Oxford Languages n.d.</w:t>
      </w:r>
      <w:r>
        <w:rPr>
          <w:rStyle w:val="Style13ptBold"/>
          <w:b w:val="0"/>
          <w:bCs/>
        </w:rPr>
        <w:t xml:space="preserve"> </w:t>
      </w:r>
      <w:r w:rsidRPr="004A73FB">
        <w:rPr>
          <w:rStyle w:val="Style13ptBold"/>
          <w:b w:val="0"/>
          <w:bCs/>
          <w:sz w:val="16"/>
          <w:szCs w:val="16"/>
        </w:rPr>
        <w:t>[“Will”]</w:t>
      </w:r>
    </w:p>
    <w:p w14:paraId="3DDA6BB1" w14:textId="5CAA9071" w:rsidR="004A73FB" w:rsidRPr="004A73FB" w:rsidRDefault="004A73FB" w:rsidP="004A73FB">
      <w:pPr>
        <w:numPr>
          <w:ilvl w:val="0"/>
          <w:numId w:val="19"/>
        </w:numPr>
        <w:rPr>
          <w:sz w:val="12"/>
          <w:szCs w:val="12"/>
        </w:rPr>
      </w:pPr>
      <w:r w:rsidRPr="004A73FB">
        <w:rPr>
          <w:sz w:val="12"/>
          <w:szCs w:val="12"/>
        </w:rPr>
        <w:t>expressing the future tense.</w:t>
      </w:r>
    </w:p>
    <w:p w14:paraId="760C0608" w14:textId="032EDB9F" w:rsidR="004A73FB" w:rsidRPr="004A73FB" w:rsidRDefault="004A73FB" w:rsidP="004A73FB">
      <w:pPr>
        <w:rPr>
          <w:sz w:val="12"/>
          <w:szCs w:val="12"/>
        </w:rPr>
      </w:pPr>
      <w:r w:rsidRPr="004A73FB">
        <w:rPr>
          <w:sz w:val="12"/>
          <w:szCs w:val="12"/>
        </w:rPr>
        <w:t>"</w:t>
      </w:r>
      <w:proofErr w:type="gramStart"/>
      <w:r w:rsidRPr="004A73FB">
        <w:rPr>
          <w:sz w:val="12"/>
          <w:szCs w:val="12"/>
        </w:rPr>
        <w:t>you</w:t>
      </w:r>
      <w:proofErr w:type="gramEnd"/>
      <w:r w:rsidRPr="004A73FB">
        <w:rPr>
          <w:sz w:val="12"/>
          <w:szCs w:val="12"/>
        </w:rPr>
        <w:t xml:space="preserve"> will regret it when you are older"</w:t>
      </w:r>
    </w:p>
    <w:p w14:paraId="15C9B3FD" w14:textId="40E7791B" w:rsidR="004A73FB" w:rsidRDefault="004A73FB" w:rsidP="004A73FB">
      <w:pPr>
        <w:numPr>
          <w:ilvl w:val="0"/>
          <w:numId w:val="19"/>
        </w:numPr>
      </w:pPr>
      <w:r w:rsidRPr="004A73FB">
        <w:rPr>
          <w:rStyle w:val="StyleUnderline"/>
          <w:highlight w:val="green"/>
        </w:rPr>
        <w:t>expressing inevitable events</w:t>
      </w:r>
      <w:r w:rsidRPr="004A73FB">
        <w:t>.</w:t>
      </w:r>
    </w:p>
    <w:p w14:paraId="0B1DCAFE" w14:textId="0167415C" w:rsidR="00B54019" w:rsidRDefault="00B54019" w:rsidP="00B54019">
      <w:pPr>
        <w:pStyle w:val="Heading4"/>
      </w:pPr>
      <w:r>
        <w:t>It’s also immediate</w:t>
      </w:r>
    </w:p>
    <w:p w14:paraId="71431121" w14:textId="3527A608" w:rsidR="00B54019" w:rsidRPr="00B54019" w:rsidRDefault="00B54019" w:rsidP="00B54019">
      <w:pPr>
        <w:rPr>
          <w:rStyle w:val="Style13ptBold"/>
          <w:b w:val="0"/>
          <w:bCs/>
        </w:rPr>
      </w:pPr>
      <w:r>
        <w:rPr>
          <w:rStyle w:val="Style13ptBold"/>
        </w:rPr>
        <w:t xml:space="preserve">Dictionary.com </w:t>
      </w:r>
      <w:r w:rsidRPr="00B54019">
        <w:rPr>
          <w:rStyle w:val="Style13ptBold"/>
          <w:b w:val="0"/>
          <w:bCs/>
          <w:sz w:val="16"/>
          <w:szCs w:val="16"/>
        </w:rPr>
        <w:t>[“Will”]</w:t>
      </w:r>
    </w:p>
    <w:p w14:paraId="66FDB1AF" w14:textId="77777777" w:rsidR="00B54019" w:rsidRPr="00B54019" w:rsidRDefault="00B54019" w:rsidP="00B54019">
      <w:r w:rsidRPr="00B54019">
        <w:t xml:space="preserve">am (is, are, etc.) </w:t>
      </w:r>
      <w:r w:rsidRPr="00B54019">
        <w:rPr>
          <w:rStyle w:val="StyleUnderline"/>
          <w:highlight w:val="green"/>
        </w:rPr>
        <w:t>about</w:t>
      </w:r>
      <w:r w:rsidRPr="00B54019">
        <w:rPr>
          <w:rStyle w:val="StyleUnderline"/>
        </w:rPr>
        <w:t xml:space="preserve"> or going </w:t>
      </w:r>
      <w:r w:rsidRPr="00B54019">
        <w:rPr>
          <w:rStyle w:val="StyleUnderline"/>
          <w:highlight w:val="green"/>
        </w:rPr>
        <w:t>to</w:t>
      </w:r>
      <w:r w:rsidRPr="00B54019">
        <w:t>:</w:t>
      </w:r>
    </w:p>
    <w:p w14:paraId="75B379D4" w14:textId="77777777" w:rsidR="00B54019" w:rsidRPr="00B54019" w:rsidRDefault="00B54019" w:rsidP="00B54019"/>
    <w:p w14:paraId="6FB848E1" w14:textId="77777777" w:rsidR="004A73FB" w:rsidRPr="004A73FB" w:rsidRDefault="004A73FB" w:rsidP="004A73FB"/>
    <w:p w14:paraId="6FAE7BC5" w14:textId="4D1942FE" w:rsidR="002B1E07" w:rsidRDefault="002B1E07" w:rsidP="002B1E07"/>
    <w:p w14:paraId="5D2BEC0E" w14:textId="3F101C24" w:rsidR="00B54019" w:rsidRDefault="00B54019" w:rsidP="00B54019">
      <w:pPr>
        <w:pStyle w:val="Heading2"/>
      </w:pPr>
      <w:r>
        <w:lastRenderedPageBreak/>
        <w:t>1NC – K</w:t>
      </w:r>
    </w:p>
    <w:p w14:paraId="68145962" w14:textId="5F147F11" w:rsidR="00B54019" w:rsidRDefault="009D018D" w:rsidP="00B54019">
      <w:pPr>
        <w:pStyle w:val="Heading4"/>
      </w:pPr>
      <w:r>
        <w:t>I endorse the whole 1AC minus their use of the phrase “</w:t>
      </w:r>
      <w:r w:rsidRPr="009D018D">
        <w:t>1</w:t>
      </w:r>
      <w:r w:rsidRPr="009D018D">
        <w:rPr>
          <w:vertAlign w:val="superscript"/>
        </w:rPr>
        <w:t>st</w:t>
      </w:r>
      <w:r w:rsidRPr="009D018D">
        <w:t>/3</w:t>
      </w:r>
      <w:r w:rsidRPr="009D018D">
        <w:rPr>
          <w:vertAlign w:val="superscript"/>
        </w:rPr>
        <w:t>rd</w:t>
      </w:r>
      <w:r w:rsidRPr="009D018D">
        <w:t xml:space="preserve"> world divide</w:t>
      </w:r>
      <w:r>
        <w:t>.”</w:t>
      </w:r>
    </w:p>
    <w:p w14:paraId="5BD7CD4D" w14:textId="51B7975F" w:rsidR="009D018D" w:rsidRPr="009D018D" w:rsidRDefault="009D018D" w:rsidP="009D018D">
      <w:pPr>
        <w:rPr>
          <w:rStyle w:val="Style13ptBold"/>
        </w:rPr>
      </w:pPr>
      <w:r>
        <w:rPr>
          <w:rStyle w:val="Style13ptBold"/>
        </w:rPr>
        <w:t xml:space="preserve">Pate 16 </w:t>
      </w:r>
      <w:r w:rsidRPr="009D018D">
        <w:rPr>
          <w:rStyle w:val="Style13ptBold"/>
          <w:b w:val="0"/>
          <w:bCs/>
          <w:sz w:val="16"/>
          <w:szCs w:val="16"/>
        </w:rPr>
        <w:t>[(</w:t>
      </w:r>
      <w:proofErr w:type="spellStart"/>
      <w:r w:rsidRPr="009D018D">
        <w:rPr>
          <w:rStyle w:val="Style13ptBold"/>
          <w:b w:val="0"/>
          <w:bCs/>
          <w:sz w:val="16"/>
          <w:szCs w:val="16"/>
        </w:rPr>
        <w:t>Sabriya</w:t>
      </w:r>
      <w:proofErr w:type="spellEnd"/>
      <w:r w:rsidRPr="009D018D">
        <w:rPr>
          <w:rStyle w:val="Style13ptBold"/>
          <w:b w:val="0"/>
          <w:bCs/>
          <w:sz w:val="16"/>
          <w:szCs w:val="16"/>
        </w:rPr>
        <w:t>, Islamic studies major at Duke University) “</w:t>
      </w:r>
      <w:r w:rsidRPr="009D018D">
        <w:rPr>
          <w:szCs w:val="16"/>
        </w:rPr>
        <w:t>Five things wrong with the term “Third World Countries”</w:t>
      </w:r>
      <w:r w:rsidRPr="009D018D">
        <w:rPr>
          <w:szCs w:val="16"/>
        </w:rPr>
        <w:t>,” Duke Engage Cape Town, 6/23/2016] JL</w:t>
      </w:r>
    </w:p>
    <w:p w14:paraId="6D30814C" w14:textId="3287E952" w:rsidR="00B54019" w:rsidRPr="00B54019" w:rsidRDefault="00B54019" w:rsidP="00B54019">
      <w:r>
        <w:t>1</w:t>
      </w:r>
      <w:r w:rsidRPr="00B54019">
        <w:t xml:space="preserve">. </w:t>
      </w:r>
      <w:r w:rsidRPr="00B54019">
        <w:rPr>
          <w:rStyle w:val="Emphasis"/>
        </w:rPr>
        <w:t xml:space="preserve">The nature of </w:t>
      </w:r>
      <w:r w:rsidRPr="00B54019">
        <w:rPr>
          <w:rStyle w:val="Emphasis"/>
          <w:highlight w:val="green"/>
        </w:rPr>
        <w:t>the term implies entire nations are unsophisticated and alien</w:t>
      </w:r>
      <w:r w:rsidRPr="00B54019">
        <w:t>.</w:t>
      </w:r>
    </w:p>
    <w:p w14:paraId="78DD3053" w14:textId="77777777" w:rsidR="00B54019" w:rsidRPr="00B54019" w:rsidRDefault="00B54019" w:rsidP="00B54019">
      <w:r w:rsidRPr="00B54019">
        <w:t xml:space="preserve">(Seriously, why does the term imply that certain nations are on another entirely different world?) The issue at hand is that </w:t>
      </w:r>
      <w:r w:rsidRPr="00B54019">
        <w:rPr>
          <w:rStyle w:val="StyleUnderline"/>
        </w:rPr>
        <w:t xml:space="preserve">“third world” has become an adjective used when </w:t>
      </w:r>
      <w:r w:rsidRPr="00B54019">
        <w:rPr>
          <w:rStyle w:val="StyleUnderline"/>
          <w:highlight w:val="green"/>
        </w:rPr>
        <w:t xml:space="preserve">individuals do not wish to outline what they </w:t>
      </w:r>
      <w:proofErr w:type="gramStart"/>
      <w:r w:rsidRPr="00B54019">
        <w:rPr>
          <w:rStyle w:val="StyleUnderline"/>
          <w:highlight w:val="green"/>
        </w:rPr>
        <w:t>actually mean</w:t>
      </w:r>
      <w:proofErr w:type="gramEnd"/>
      <w:r w:rsidRPr="00B54019">
        <w:t xml:space="preserve">. When in fact someone seeks to refer to how a country is specifically poverty-ridden or plagued with governmental corruption or repressive in civil liberties or struggling with high economic vulnerability, </w:t>
      </w:r>
      <w:r w:rsidRPr="00B54019">
        <w:rPr>
          <w:rStyle w:val="StyleUnderline"/>
        </w:rPr>
        <w:t xml:space="preserve">“third world” has become a convenient shorthand expression. While many of the </w:t>
      </w:r>
      <w:proofErr w:type="gramStart"/>
      <w:r w:rsidRPr="00B54019">
        <w:rPr>
          <w:rStyle w:val="StyleUnderline"/>
        </w:rPr>
        <w:t>aforementioned traits</w:t>
      </w:r>
      <w:proofErr w:type="gramEnd"/>
      <w:r w:rsidRPr="00B54019">
        <w:rPr>
          <w:rStyle w:val="StyleUnderline"/>
        </w:rPr>
        <w:t xml:space="preserve"> overlap in certain countries, to wholeheartedly characterize a nation as consequently “third world” can be misleading. </w:t>
      </w:r>
      <w:r w:rsidRPr="00B54019">
        <w:rPr>
          <w:rStyle w:val="StyleUnderline"/>
          <w:highlight w:val="green"/>
        </w:rPr>
        <w:t>The term is</w:t>
      </w:r>
      <w:r w:rsidRPr="00B54019">
        <w:rPr>
          <w:rStyle w:val="StyleUnderline"/>
        </w:rPr>
        <w:t xml:space="preserve"> without a doubt ambiguous and hence vulnerable to usage in </w:t>
      </w:r>
      <w:r w:rsidRPr="00B54019">
        <w:rPr>
          <w:rStyle w:val="StyleUnderline"/>
          <w:highlight w:val="green"/>
        </w:rPr>
        <w:t>meaningless or unformed</w:t>
      </w:r>
      <w:r w:rsidRPr="00B54019">
        <w:rPr>
          <w:rStyle w:val="StyleUnderline"/>
        </w:rPr>
        <w:t xml:space="preserve"> political rhetoric</w:t>
      </w:r>
      <w:r w:rsidRPr="00B54019">
        <w:t>.</w:t>
      </w:r>
    </w:p>
    <w:p w14:paraId="5893D9C3" w14:textId="77777777" w:rsidR="00B54019" w:rsidRPr="00B54019" w:rsidRDefault="00B54019" w:rsidP="00B54019">
      <w:r w:rsidRPr="00B54019">
        <w:t xml:space="preserve">2. </w:t>
      </w:r>
      <w:r w:rsidRPr="00B54019">
        <w:rPr>
          <w:rStyle w:val="StyleUnderline"/>
        </w:rPr>
        <w:t>The term is simply archaic</w:t>
      </w:r>
      <w:r w:rsidRPr="00B54019">
        <w:t>.</w:t>
      </w:r>
    </w:p>
    <w:p w14:paraId="3B15E030" w14:textId="77777777" w:rsidR="00B54019" w:rsidRPr="00B54019" w:rsidRDefault="00B54019" w:rsidP="00B54019">
      <w:r w:rsidRPr="00B54019">
        <w:rPr>
          <w:rStyle w:val="StyleUnderline"/>
        </w:rPr>
        <w:t>“Third World” was coined during the Cold War to describe nations that neither supported ‘the West’ (NATO) nor ‘the East’ (the Communists</w:t>
      </w:r>
      <w:r w:rsidRPr="00B54019">
        <w:t>). In effect, the term was created as a marker for a nation’s political ideology (perhaps often pacifism in the case of “Third World countries”) in a time of great global unrest. So why is the term still used today despite the end of the </w:t>
      </w:r>
      <w:hyperlink r:id="rId14" w:tgtFrame="_blank" w:history="1">
        <w:r w:rsidRPr="00B54019">
          <w:rPr>
            <w:rStyle w:val="Hyperlink"/>
          </w:rPr>
          <w:t>first</w:t>
        </w:r>
      </w:hyperlink>
      <w:r w:rsidRPr="00B54019">
        <w:t xml:space="preserve"> Cold War? After all, </w:t>
      </w:r>
      <w:r w:rsidRPr="00B54019">
        <w:rPr>
          <w:rStyle w:val="StyleUnderline"/>
        </w:rPr>
        <w:t xml:space="preserve">how appropriate can a Cold War-era classification be when used as a blanket term for economic, </w:t>
      </w:r>
      <w:proofErr w:type="gramStart"/>
      <w:r w:rsidRPr="00B54019">
        <w:rPr>
          <w:rStyle w:val="StyleUnderline"/>
        </w:rPr>
        <w:t>political</w:t>
      </w:r>
      <w:proofErr w:type="gramEnd"/>
      <w:r w:rsidRPr="00B54019">
        <w:rPr>
          <w:rStyle w:val="StyleUnderline"/>
        </w:rPr>
        <w:t xml:space="preserve"> and social life in primarily Africa, Asia and Latin America</w:t>
      </w:r>
      <w:r w:rsidRPr="00B54019">
        <w:t>.</w:t>
      </w:r>
    </w:p>
    <w:p w14:paraId="51465CD1" w14:textId="77777777" w:rsidR="00B54019" w:rsidRPr="00B54019" w:rsidRDefault="00B54019" w:rsidP="00B54019">
      <w:r w:rsidRPr="00B54019">
        <w:t xml:space="preserve">3. </w:t>
      </w:r>
      <w:r w:rsidRPr="00B54019">
        <w:rPr>
          <w:rStyle w:val="StyleUnderline"/>
          <w:highlight w:val="green"/>
        </w:rPr>
        <w:t xml:space="preserve">It assumes a </w:t>
      </w:r>
      <w:r w:rsidRPr="00B54019">
        <w:rPr>
          <w:rStyle w:val="Emphasis"/>
          <w:highlight w:val="green"/>
        </w:rPr>
        <w:t>hierarchy between countries</w:t>
      </w:r>
      <w:r w:rsidRPr="00B54019">
        <w:rPr>
          <w:rStyle w:val="StyleUnderline"/>
          <w:highlight w:val="green"/>
        </w:rPr>
        <w:t>- and</w:t>
      </w:r>
      <w:r w:rsidRPr="00B54019">
        <w:rPr>
          <w:rStyle w:val="StyleUnderline"/>
        </w:rPr>
        <w:t xml:space="preserve"> this is also true of the expressions “developed” and “developing” countries</w:t>
      </w:r>
      <w:r w:rsidRPr="00B54019">
        <w:t>.</w:t>
      </w:r>
    </w:p>
    <w:p w14:paraId="13638D6E" w14:textId="77777777" w:rsidR="00B54019" w:rsidRPr="00B54019" w:rsidRDefault="00B54019" w:rsidP="00B54019">
      <w:r w:rsidRPr="00B54019">
        <w:rPr>
          <w:rStyle w:val="StyleUnderline"/>
        </w:rPr>
        <w:t xml:space="preserve">These terms </w:t>
      </w:r>
      <w:r w:rsidRPr="00B54019">
        <w:rPr>
          <w:rStyle w:val="Emphasis"/>
          <w:highlight w:val="green"/>
        </w:rPr>
        <w:t>paint</w:t>
      </w:r>
      <w:r w:rsidRPr="00B54019">
        <w:rPr>
          <w:rStyle w:val="Emphasis"/>
        </w:rPr>
        <w:t xml:space="preserve"> most definitely not homogenous </w:t>
      </w:r>
      <w:r w:rsidRPr="00B54019">
        <w:rPr>
          <w:rStyle w:val="Emphasis"/>
          <w:highlight w:val="green"/>
        </w:rPr>
        <w:t>Western nations as the ideal, despite</w:t>
      </w:r>
      <w:r w:rsidRPr="00B54019">
        <w:rPr>
          <w:rStyle w:val="Emphasis"/>
        </w:rPr>
        <w:t xml:space="preserve"> the </w:t>
      </w:r>
      <w:r w:rsidRPr="00B54019">
        <w:rPr>
          <w:rStyle w:val="Emphasis"/>
          <w:highlight w:val="green"/>
        </w:rPr>
        <w:t>grave issues affecting so-called Western nations</w:t>
      </w:r>
      <w:r w:rsidRPr="00B54019">
        <w:rPr>
          <w:rStyle w:val="StyleUnderline"/>
        </w:rPr>
        <w:t xml:space="preserve">. Furthermore, these terms are not concrete, whereas </w:t>
      </w:r>
      <w:r w:rsidRPr="00B54019">
        <w:rPr>
          <w:rStyle w:val="Emphasis"/>
          <w:highlight w:val="green"/>
        </w:rPr>
        <w:t>quantitative data</w:t>
      </w:r>
      <w:r w:rsidRPr="00B54019">
        <w:rPr>
          <w:rStyle w:val="Emphasis"/>
        </w:rPr>
        <w:t xml:space="preserve">, such as infant mortality rates, </w:t>
      </w:r>
      <w:r w:rsidRPr="00B54019">
        <w:rPr>
          <w:rStyle w:val="Emphasis"/>
          <w:highlight w:val="green"/>
        </w:rPr>
        <w:t>provide a more solid basis for comparison</w:t>
      </w:r>
      <w:r w:rsidRPr="00B54019">
        <w:t>.</w:t>
      </w:r>
    </w:p>
    <w:p w14:paraId="6D355DB8" w14:textId="77777777" w:rsidR="00B54019" w:rsidRPr="00B54019" w:rsidRDefault="00B54019" w:rsidP="00B54019">
      <w:r w:rsidRPr="00B54019">
        <w:t xml:space="preserve">Additionally, </w:t>
      </w:r>
      <w:r w:rsidRPr="00B54019">
        <w:rPr>
          <w:rStyle w:val="StyleUnderline"/>
        </w:rPr>
        <w:t>referring to certain nations as of the “</w:t>
      </w:r>
      <w:r w:rsidRPr="00B54019">
        <w:rPr>
          <w:rStyle w:val="StyleUnderline"/>
          <w:highlight w:val="green"/>
        </w:rPr>
        <w:t>Third World,” presupposes</w:t>
      </w:r>
      <w:r w:rsidRPr="00B54019">
        <w:rPr>
          <w:rStyle w:val="StyleUnderline"/>
        </w:rPr>
        <w:t xml:space="preserve"> the existence of </w:t>
      </w:r>
      <w:r w:rsidRPr="00B54019">
        <w:rPr>
          <w:rStyle w:val="StyleUnderline"/>
          <w:highlight w:val="green"/>
        </w:rPr>
        <w:t>a</w:t>
      </w:r>
      <w:r w:rsidRPr="00B54019">
        <w:rPr>
          <w:rStyle w:val="StyleUnderline"/>
        </w:rPr>
        <w:t xml:space="preserve"> </w:t>
      </w:r>
      <w:r w:rsidRPr="00B54019">
        <w:rPr>
          <w:rStyle w:val="StyleUnderline"/>
          <w:highlight w:val="green"/>
        </w:rPr>
        <w:t>First (and Second World</w:t>
      </w:r>
      <w:r w:rsidRPr="00B54019">
        <w:rPr>
          <w:rStyle w:val="StyleUnderline"/>
        </w:rPr>
        <w:t xml:space="preserve">). But </w:t>
      </w:r>
      <w:r w:rsidRPr="00B54019">
        <w:rPr>
          <w:rStyle w:val="StyleUnderline"/>
          <w:highlight w:val="green"/>
        </w:rPr>
        <w:t>what does</w:t>
      </w:r>
      <w:r w:rsidRPr="00B54019">
        <w:rPr>
          <w:rStyle w:val="StyleUnderline"/>
        </w:rPr>
        <w:t xml:space="preserve"> a “</w:t>
      </w:r>
      <w:r w:rsidRPr="00B54019">
        <w:rPr>
          <w:rStyle w:val="StyleUnderline"/>
          <w:highlight w:val="green"/>
        </w:rPr>
        <w:t>First World</w:t>
      </w:r>
      <w:r w:rsidRPr="00B54019">
        <w:rPr>
          <w:rStyle w:val="StyleUnderline"/>
        </w:rPr>
        <w:t xml:space="preserve">” country </w:t>
      </w:r>
      <w:proofErr w:type="gramStart"/>
      <w:r w:rsidRPr="00B54019">
        <w:rPr>
          <w:rStyle w:val="StyleUnderline"/>
          <w:highlight w:val="green"/>
        </w:rPr>
        <w:t>actually look</w:t>
      </w:r>
      <w:proofErr w:type="gramEnd"/>
      <w:r w:rsidRPr="00B54019">
        <w:rPr>
          <w:rStyle w:val="StyleUnderline"/>
          <w:highlight w:val="green"/>
        </w:rPr>
        <w:t xml:space="preserve"> like</w:t>
      </w:r>
      <w:r w:rsidRPr="00B54019">
        <w:rPr>
          <w:rStyle w:val="StyleUnderline"/>
        </w:rPr>
        <w:t>? The United States?</w:t>
      </w:r>
      <w:r w:rsidRPr="00B54019">
        <w:t xml:space="preserve"> Scandinavia? What really makes a country “first in its class?” (Yes, that is a phrase appropriated from car commercials, but when you think about it, </w:t>
      </w:r>
      <w:r w:rsidRPr="00B54019">
        <w:rPr>
          <w:rStyle w:val="StyleUnderline"/>
        </w:rPr>
        <w:t>that is an inherent meaning when a country is labeled “First World</w:t>
      </w:r>
      <w:r w:rsidRPr="00B54019">
        <w:t>.”)</w:t>
      </w:r>
    </w:p>
    <w:p w14:paraId="335954DB" w14:textId="77777777" w:rsidR="00B54019" w:rsidRPr="00B54019" w:rsidRDefault="00B54019" w:rsidP="00B54019">
      <w:r w:rsidRPr="00B54019">
        <w:t xml:space="preserve">4. </w:t>
      </w:r>
      <w:r w:rsidRPr="00B54019">
        <w:rPr>
          <w:rStyle w:val="StyleUnderline"/>
        </w:rPr>
        <w:t xml:space="preserve">These artificial labels </w:t>
      </w:r>
      <w:r w:rsidRPr="00B54019">
        <w:rPr>
          <w:rStyle w:val="Emphasis"/>
        </w:rPr>
        <w:t>lack legitimacy</w:t>
      </w:r>
      <w:r w:rsidRPr="00B54019">
        <w:t>.</w:t>
      </w:r>
    </w:p>
    <w:p w14:paraId="05191686" w14:textId="77777777" w:rsidR="00B54019" w:rsidRPr="00B54019" w:rsidRDefault="00B54019" w:rsidP="00B54019">
      <w:r w:rsidRPr="00B54019">
        <w:t xml:space="preserve">Who is one to classify another? Even in the 21st century, </w:t>
      </w:r>
      <w:r w:rsidRPr="00B54019">
        <w:rPr>
          <w:rStyle w:val="StyleUnderline"/>
        </w:rPr>
        <w:t>there’s no clear consensus on what it means to be a developed country. As </w:t>
      </w:r>
      <w:hyperlink r:id="rId15" w:anchor=".RMxvgcgat" w:tgtFrame="_blank" w:history="1">
        <w:r w:rsidRPr="00B54019">
          <w:rPr>
            <w:rStyle w:val="StyleUnderline"/>
          </w:rPr>
          <w:t>written</w:t>
        </w:r>
      </w:hyperlink>
      <w:r w:rsidRPr="00B54019">
        <w:rPr>
          <w:rStyle w:val="StyleUnderline"/>
        </w:rPr>
        <w:t> by one senior politics writer, Zeeshan Aleem, “Social democracy in Scandinavia, oil-funded theocracy in Saudi Arabia, and a one-party, partially planned, partially free market economy in China are all vastly different models for generating and harnessing prosperity</w:t>
      </w:r>
      <w:r w:rsidRPr="00B54019">
        <w:t>.” With all these subjective perspectives on what defines a country, where lies the merit behind such universal labeling?</w:t>
      </w:r>
    </w:p>
    <w:p w14:paraId="2E81D8AA" w14:textId="77777777" w:rsidR="00B54019" w:rsidRPr="00B54019" w:rsidRDefault="00B54019" w:rsidP="00B54019">
      <w:r w:rsidRPr="00B54019">
        <w:lastRenderedPageBreak/>
        <w:t xml:space="preserve">5. </w:t>
      </w:r>
      <w:r w:rsidRPr="00B54019">
        <w:rPr>
          <w:rStyle w:val="StyleUnderline"/>
          <w:highlight w:val="green"/>
        </w:rPr>
        <w:t>The term depicts</w:t>
      </w:r>
      <w:r w:rsidRPr="00B54019">
        <w:rPr>
          <w:rStyle w:val="StyleUnderline"/>
        </w:rPr>
        <w:t xml:space="preserve"> the ‘</w:t>
      </w:r>
      <w:r w:rsidRPr="00B54019">
        <w:rPr>
          <w:rStyle w:val="StyleUnderline"/>
          <w:highlight w:val="green"/>
        </w:rPr>
        <w:t>afflicted’ countries as inaccessible</w:t>
      </w:r>
    </w:p>
    <w:p w14:paraId="4661BE42" w14:textId="77777777" w:rsidR="00B54019" w:rsidRPr="00B54019" w:rsidRDefault="00B54019" w:rsidP="00B54019">
      <w:r w:rsidRPr="00B54019">
        <w:t xml:space="preserve">In 1952 when Alfred </w:t>
      </w:r>
      <w:proofErr w:type="spellStart"/>
      <w:r w:rsidRPr="00B54019">
        <w:t>Sauvy</w:t>
      </w:r>
      <w:proofErr w:type="spellEnd"/>
      <w:r w:rsidRPr="00B54019">
        <w:t> </w:t>
      </w:r>
      <w:hyperlink r:id="rId16" w:tgtFrame="_blank" w:history="1">
        <w:r w:rsidRPr="00B54019">
          <w:rPr>
            <w:rStyle w:val="Hyperlink"/>
          </w:rPr>
          <w:t>wrote</w:t>
        </w:r>
      </w:hyperlink>
      <w:r w:rsidRPr="00B54019">
        <w:t xml:space="preserve"> “Three words one planet” for his article in </w:t>
      </w:r>
      <w:proofErr w:type="spellStart"/>
      <w:r w:rsidRPr="00B54019">
        <w:t>L’Observateur</w:t>
      </w:r>
      <w:proofErr w:type="spellEnd"/>
      <w:r w:rsidRPr="00B54019">
        <w:t xml:space="preserve">, he envisioned a world entirely constructed in terms of capitalism and socialism, with a grey area denoted as the “third world.” While he may have had his problematic reasoning, in the 21st century, </w:t>
      </w:r>
      <w:r w:rsidRPr="00B54019">
        <w:rPr>
          <w:rStyle w:val="StyleUnderline"/>
        </w:rPr>
        <w:t xml:space="preserve">the term makes so-called “third world countries” sound inaccessible. </w:t>
      </w:r>
      <w:r w:rsidRPr="00B54019">
        <w:rPr>
          <w:rStyle w:val="Emphasis"/>
          <w:highlight w:val="green"/>
        </w:rPr>
        <w:t>Why must we refer to nations whose exports we consume, whose citizens we laud and whose culture we often derogate as on ‘another world?’</w:t>
      </w:r>
      <w:r w:rsidRPr="00B54019">
        <w:t xml:space="preserve"> Are we that unwilling to find common ground or even admit that we all share one global economy and ‘pile of resources’ so-to-speak?</w:t>
      </w:r>
    </w:p>
    <w:p w14:paraId="031EBC78" w14:textId="77777777" w:rsidR="00B54019" w:rsidRPr="00B54019" w:rsidRDefault="00B54019" w:rsidP="00B54019">
      <w:r w:rsidRPr="00B54019">
        <w:t xml:space="preserve">Perhaps somewhere out there lies a justifiable reason to classify nations for certain attributes. But </w:t>
      </w:r>
      <w:r w:rsidRPr="00B54019">
        <w:rPr>
          <w:rStyle w:val="StyleUnderline"/>
        </w:rPr>
        <w:t xml:space="preserve">the idea of </w:t>
      </w:r>
      <w:r w:rsidRPr="00B54019">
        <w:rPr>
          <w:rStyle w:val="StyleUnderline"/>
          <w:highlight w:val="green"/>
        </w:rPr>
        <w:t>a “third</w:t>
      </w:r>
      <w:r w:rsidRPr="00B54019">
        <w:rPr>
          <w:rStyle w:val="StyleUnderline"/>
        </w:rPr>
        <w:t xml:space="preserve"> </w:t>
      </w:r>
      <w:r w:rsidRPr="00B54019">
        <w:rPr>
          <w:rStyle w:val="StyleUnderline"/>
          <w:highlight w:val="green"/>
        </w:rPr>
        <w:t>world” is disconcerting</w:t>
      </w:r>
      <w:r w:rsidRPr="00B54019">
        <w:rPr>
          <w:rStyle w:val="StyleUnderline"/>
        </w:rPr>
        <w:t xml:space="preserve">. There is only one world: a world with billions of people and superficially drawn borders that have overtime come to divide and define us. In my opinion, </w:t>
      </w:r>
      <w:r w:rsidRPr="00B54019">
        <w:rPr>
          <w:rStyle w:val="StyleUnderline"/>
          <w:highlight w:val="green"/>
        </w:rPr>
        <w:t>rhetoric on nation-states should be unifying rather than divisive</w:t>
      </w:r>
      <w:r w:rsidRPr="00B54019">
        <w:t>—the opposite of emotions evoked from the term “third world.”</w:t>
      </w:r>
    </w:p>
    <w:p w14:paraId="4E4EC67F" w14:textId="09C16CC9" w:rsidR="00B54019" w:rsidRDefault="00B54019" w:rsidP="00B54019"/>
    <w:p w14:paraId="618A6C3E" w14:textId="6074479D" w:rsidR="00237764" w:rsidRPr="000E4B75" w:rsidRDefault="00237764" w:rsidP="00237764">
      <w:pPr>
        <w:pStyle w:val="Heading4"/>
      </w:pPr>
      <w:r w:rsidRPr="000E4B75">
        <w:t>Representations shape reality – they control communication and form identity</w:t>
      </w:r>
    </w:p>
    <w:p w14:paraId="16677186" w14:textId="77777777" w:rsidR="00237764" w:rsidRPr="000E4B75" w:rsidRDefault="00237764" w:rsidP="00237764">
      <w:pPr>
        <w:rPr>
          <w:sz w:val="14"/>
        </w:rPr>
      </w:pPr>
      <w:proofErr w:type="spellStart"/>
      <w:r w:rsidRPr="000E4B75">
        <w:rPr>
          <w:b/>
        </w:rPr>
        <w:t>Sarrica</w:t>
      </w:r>
      <w:proofErr w:type="spellEnd"/>
      <w:r w:rsidRPr="000E4B75">
        <w:rPr>
          <w:b/>
        </w:rPr>
        <w:t xml:space="preserve"> and </w:t>
      </w:r>
      <w:proofErr w:type="spellStart"/>
      <w:r w:rsidRPr="000E4B75">
        <w:rPr>
          <w:b/>
        </w:rPr>
        <w:t>Contarello</w:t>
      </w:r>
      <w:proofErr w:type="spellEnd"/>
      <w:r w:rsidRPr="000E4B75">
        <w:rPr>
          <w:b/>
        </w:rPr>
        <w:t xml:space="preserve"> 4</w:t>
      </w:r>
      <w:r w:rsidRPr="000E4B75">
        <w:rPr>
          <w:sz w:val="14"/>
        </w:rPr>
        <w:t xml:space="preserve"> (</w:t>
      </w:r>
      <w:proofErr w:type="spellStart"/>
      <w:r w:rsidRPr="000E4B75">
        <w:rPr>
          <w:sz w:val="14"/>
        </w:rPr>
        <w:t>Muro</w:t>
      </w:r>
      <w:proofErr w:type="spellEnd"/>
      <w:r w:rsidRPr="000E4B75">
        <w:rPr>
          <w:sz w:val="14"/>
        </w:rPr>
        <w:t xml:space="preserve"> </w:t>
      </w:r>
      <w:proofErr w:type="spellStart"/>
      <w:r w:rsidRPr="000E4B75">
        <w:rPr>
          <w:sz w:val="14"/>
        </w:rPr>
        <w:t>Sarrica</w:t>
      </w:r>
      <w:proofErr w:type="spellEnd"/>
      <w:r w:rsidRPr="000E4B75">
        <w:rPr>
          <w:sz w:val="14"/>
        </w:rPr>
        <w:t xml:space="preserve"> – Department of General Psychology at the University of Padova and Alberta </w:t>
      </w:r>
      <w:proofErr w:type="spellStart"/>
      <w:r w:rsidRPr="000E4B75">
        <w:rPr>
          <w:sz w:val="14"/>
        </w:rPr>
        <w:t>Contarello</w:t>
      </w:r>
      <w:proofErr w:type="spellEnd"/>
      <w:r w:rsidRPr="000E4B75">
        <w:rPr>
          <w:sz w:val="14"/>
        </w:rPr>
        <w:t xml:space="preserve"> – PhD, Department of Philosophy, Sociology, Education and Social Psychology, Section of Applied Psychology at the University of Padova “Peace, War and Conflict: Social Representations Shared by Peace Activists and Non-Activists,” September 2004, Vol. 41, No. 5 </w:t>
      </w:r>
      <w:hyperlink r:id="rId17" w:history="1">
        <w:r w:rsidRPr="000E4B75">
          <w:rPr>
            <w:sz w:val="14"/>
          </w:rPr>
          <w:t>http://jpr.sagepub.com/content/41/5/549</w:t>
        </w:r>
      </w:hyperlink>
      <w:r w:rsidRPr="000E4B75">
        <w:rPr>
          <w:sz w:val="14"/>
        </w:rPr>
        <w:t>)//PC</w:t>
      </w:r>
    </w:p>
    <w:p w14:paraId="197AE3D8" w14:textId="77777777" w:rsidR="00237764" w:rsidRPr="000E4B75" w:rsidRDefault="00237764" w:rsidP="00237764">
      <w:pPr>
        <w:rPr>
          <w:sz w:val="14"/>
        </w:rPr>
      </w:pPr>
      <w:r w:rsidRPr="000E4B75">
        <w:rPr>
          <w:sz w:val="14"/>
        </w:rPr>
        <w:t xml:space="preserve">The idea of social representations has its roots in Durkheim’s distinction between individual and collective representations, in structuralist anthropology and in Piaget’s distinction between childish operative thinking and adult formal thinking. Like collective representations, </w:t>
      </w:r>
      <w:r w:rsidRPr="000E4B75">
        <w:rPr>
          <w:u w:val="single"/>
        </w:rPr>
        <w:t xml:space="preserve">social </w:t>
      </w:r>
      <w:proofErr w:type="spellStart"/>
      <w:r w:rsidRPr="000E4B75">
        <w:rPr>
          <w:u w:val="single"/>
        </w:rPr>
        <w:t>represen</w:t>
      </w:r>
      <w:proofErr w:type="spellEnd"/>
      <w:r w:rsidRPr="000E4B75">
        <w:rPr>
          <w:u w:val="single"/>
        </w:rPr>
        <w:t xml:space="preserve">- </w:t>
      </w:r>
      <w:proofErr w:type="spellStart"/>
      <w:r w:rsidRPr="000E4B75">
        <w:rPr>
          <w:u w:val="single"/>
        </w:rPr>
        <w:t>tations</w:t>
      </w:r>
      <w:proofErr w:type="spellEnd"/>
      <w:r w:rsidRPr="000E4B75">
        <w:rPr>
          <w:u w:val="single"/>
        </w:rPr>
        <w:t xml:space="preserve"> are shared within groups;</w:t>
      </w:r>
      <w:r w:rsidRPr="000E4B75">
        <w:rPr>
          <w:sz w:val="14"/>
        </w:rPr>
        <w:t xml:space="preserve"> just as in primitive cultures and in operative thinking, they are not based on logical rules. </w:t>
      </w:r>
      <w:r w:rsidRPr="000E4B75">
        <w:rPr>
          <w:u w:val="single"/>
        </w:rPr>
        <w:t xml:space="preserve">The underlying concept of the theory is that </w:t>
      </w:r>
      <w:r w:rsidRPr="000E4B75">
        <w:rPr>
          <w:highlight w:val="green"/>
          <w:u w:val="single"/>
        </w:rPr>
        <w:t>people refer to a reality that is socially con- structed, based on common agreement on what is real and what is not.</w:t>
      </w:r>
      <w:r w:rsidRPr="000E4B75">
        <w:rPr>
          <w:sz w:val="14"/>
        </w:rPr>
        <w:t xml:space="preserve"> </w:t>
      </w:r>
      <w:r w:rsidRPr="000E4B75">
        <w:rPr>
          <w:u w:val="single"/>
        </w:rPr>
        <w:t xml:space="preserve">Social </w:t>
      </w:r>
      <w:proofErr w:type="spellStart"/>
      <w:r w:rsidRPr="000E4B75">
        <w:rPr>
          <w:highlight w:val="green"/>
          <w:u w:val="single"/>
        </w:rPr>
        <w:t>represen</w:t>
      </w:r>
      <w:proofErr w:type="spellEnd"/>
      <w:r w:rsidRPr="000E4B75">
        <w:rPr>
          <w:u w:val="single"/>
        </w:rPr>
        <w:t xml:space="preserve">- </w:t>
      </w:r>
      <w:proofErr w:type="spellStart"/>
      <w:r w:rsidRPr="000E4B75">
        <w:rPr>
          <w:highlight w:val="green"/>
          <w:u w:val="single"/>
        </w:rPr>
        <w:t>tations</w:t>
      </w:r>
      <w:proofErr w:type="spellEnd"/>
      <w:r w:rsidRPr="000E4B75">
        <w:rPr>
          <w:sz w:val="14"/>
        </w:rPr>
        <w:t xml:space="preserve"> are thus defined, </w:t>
      </w:r>
      <w:proofErr w:type="gramStart"/>
      <w:r w:rsidRPr="000E4B75">
        <w:rPr>
          <w:sz w:val="14"/>
        </w:rPr>
        <w:t>shared</w:t>
      </w:r>
      <w:proofErr w:type="gramEnd"/>
      <w:r w:rsidRPr="000E4B75">
        <w:rPr>
          <w:sz w:val="14"/>
        </w:rPr>
        <w:t xml:space="preserve"> and used by groups and contribute to </w:t>
      </w:r>
      <w:r w:rsidRPr="000E4B75">
        <w:rPr>
          <w:highlight w:val="green"/>
          <w:u w:val="single"/>
        </w:rPr>
        <w:t>defin</w:t>
      </w:r>
      <w:r w:rsidRPr="000E4B75">
        <w:rPr>
          <w:sz w:val="14"/>
          <w:highlight w:val="green"/>
        </w:rPr>
        <w:t>i</w:t>
      </w:r>
      <w:r w:rsidRPr="000E4B75">
        <w:rPr>
          <w:sz w:val="14"/>
        </w:rPr>
        <w:t xml:space="preserve">ng </w:t>
      </w:r>
      <w:r w:rsidRPr="000E4B75">
        <w:rPr>
          <w:highlight w:val="green"/>
          <w:u w:val="single"/>
        </w:rPr>
        <w:t>the environment</w:t>
      </w:r>
      <w:r w:rsidRPr="000E4B75">
        <w:rPr>
          <w:u w:val="single"/>
        </w:rPr>
        <w:t xml:space="preserve"> in which the life of these groups and of their members takes place</w:t>
      </w:r>
      <w:r w:rsidRPr="000E4B75">
        <w:rPr>
          <w:sz w:val="14"/>
        </w:rPr>
        <w:t>. Thus, they draw wider systems within which specific attitudes can develop (</w:t>
      </w:r>
      <w:proofErr w:type="spellStart"/>
      <w:r w:rsidRPr="000E4B75">
        <w:rPr>
          <w:sz w:val="14"/>
        </w:rPr>
        <w:t>Doise</w:t>
      </w:r>
      <w:proofErr w:type="spellEnd"/>
      <w:r w:rsidRPr="000E4B75">
        <w:rPr>
          <w:sz w:val="14"/>
        </w:rPr>
        <w:t xml:space="preserve">, 1989). They may be defined as forms of common sense/knowledge, emotionally loaded, that allow members of a community to com- </w:t>
      </w:r>
      <w:proofErr w:type="spellStart"/>
      <w:r w:rsidRPr="000E4B75">
        <w:rPr>
          <w:sz w:val="14"/>
        </w:rPr>
        <w:t>municate</w:t>
      </w:r>
      <w:proofErr w:type="spellEnd"/>
      <w:r w:rsidRPr="000E4B75">
        <w:rPr>
          <w:sz w:val="14"/>
        </w:rPr>
        <w:t xml:space="preserve"> and understand each other (Moscovici, 1961/1976, 1998</w:t>
      </w:r>
      <w:proofErr w:type="gramStart"/>
      <w:r w:rsidRPr="000E4B75">
        <w:rPr>
          <w:sz w:val="14"/>
        </w:rPr>
        <w:t>a,b</w:t>
      </w:r>
      <w:proofErr w:type="gramEnd"/>
      <w:r w:rsidRPr="000E4B75">
        <w:rPr>
          <w:sz w:val="14"/>
        </w:rPr>
        <w:t xml:space="preserve">). To highlight their social nature, the theory stresses the importance of the pro- </w:t>
      </w:r>
      <w:proofErr w:type="spellStart"/>
      <w:r w:rsidRPr="000E4B75">
        <w:rPr>
          <w:sz w:val="14"/>
        </w:rPr>
        <w:t>cesses</w:t>
      </w:r>
      <w:proofErr w:type="spellEnd"/>
      <w:r w:rsidRPr="000E4B75">
        <w:rPr>
          <w:sz w:val="14"/>
        </w:rPr>
        <w:t xml:space="preserve"> of communication within groups in the emergence of representations. </w:t>
      </w:r>
      <w:r w:rsidRPr="000E4B75">
        <w:rPr>
          <w:u w:val="single"/>
        </w:rPr>
        <w:t xml:space="preserve">When faced with an important but unfamiliar event, </w:t>
      </w:r>
      <w:r w:rsidRPr="000E4B75">
        <w:rPr>
          <w:highlight w:val="green"/>
          <w:u w:val="single"/>
        </w:rPr>
        <w:t>thoughts and discourse on the subject proliferate, and this set of interactions gives rise to a new social representation</w:t>
      </w:r>
      <w:r w:rsidRPr="000E4B75">
        <w:rPr>
          <w:sz w:val="14"/>
        </w:rPr>
        <w:t xml:space="preserve"> (Wagner, Valencia &amp; </w:t>
      </w:r>
      <w:proofErr w:type="spellStart"/>
      <w:r w:rsidRPr="000E4B75">
        <w:rPr>
          <w:sz w:val="14"/>
        </w:rPr>
        <w:t>Elejabarrieta</w:t>
      </w:r>
      <w:proofErr w:type="spellEnd"/>
      <w:r w:rsidRPr="000E4B75">
        <w:rPr>
          <w:sz w:val="14"/>
        </w:rPr>
        <w:t xml:space="preserve">, 1996). </w:t>
      </w:r>
      <w:r w:rsidRPr="000E4B75">
        <w:rPr>
          <w:u w:val="single"/>
        </w:rPr>
        <w:t>A social representation is</w:t>
      </w:r>
      <w:r w:rsidRPr="000E4B75">
        <w:rPr>
          <w:sz w:val="14"/>
        </w:rPr>
        <w:t xml:space="preserve">, therefore, </w:t>
      </w:r>
      <w:r w:rsidRPr="000E4B75">
        <w:rPr>
          <w:u w:val="single"/>
        </w:rPr>
        <w:t xml:space="preserve">an explanation constructed by a group to cope with some- thing new. </w:t>
      </w:r>
      <w:r w:rsidRPr="000E4B75">
        <w:rPr>
          <w:sz w:val="14"/>
        </w:rPr>
        <w:t xml:space="preserve">This first function, termed ‘symbolic coping’, is carried out through processes of anchoring and objectification. Anchoring consists of a series of responses that attempt to relate the content and </w:t>
      </w:r>
      <w:proofErr w:type="spellStart"/>
      <w:r w:rsidRPr="000E4B75">
        <w:rPr>
          <w:sz w:val="14"/>
        </w:rPr>
        <w:t>struc</w:t>
      </w:r>
      <w:proofErr w:type="spellEnd"/>
      <w:r w:rsidRPr="000E4B75">
        <w:rPr>
          <w:sz w:val="14"/>
        </w:rPr>
        <w:t xml:space="preserve">- </w:t>
      </w:r>
      <w:proofErr w:type="spellStart"/>
      <w:r w:rsidRPr="000E4B75">
        <w:rPr>
          <w:sz w:val="14"/>
        </w:rPr>
        <w:t>tures</w:t>
      </w:r>
      <w:proofErr w:type="spellEnd"/>
      <w:r w:rsidRPr="000E4B75">
        <w:rPr>
          <w:sz w:val="14"/>
        </w:rPr>
        <w:t xml:space="preserve"> of the individual’s previous knowledge to the new event </w:t>
      </w:r>
      <w:proofErr w:type="gramStart"/>
      <w:r w:rsidRPr="000E4B75">
        <w:rPr>
          <w:sz w:val="14"/>
        </w:rPr>
        <w:t>in order to</w:t>
      </w:r>
      <w:proofErr w:type="gramEnd"/>
      <w:r w:rsidRPr="000E4B75">
        <w:rPr>
          <w:sz w:val="14"/>
        </w:rPr>
        <w:t xml:space="preserve"> make sense of it (</w:t>
      </w:r>
      <w:proofErr w:type="spellStart"/>
      <w:r w:rsidRPr="000E4B75">
        <w:rPr>
          <w:sz w:val="14"/>
        </w:rPr>
        <w:t>Doise</w:t>
      </w:r>
      <w:proofErr w:type="spellEnd"/>
      <w:r w:rsidRPr="000E4B75">
        <w:rPr>
          <w:sz w:val="14"/>
        </w:rPr>
        <w:t xml:space="preserve">, 1992). Later, with objectification, ‘an icon, </w:t>
      </w:r>
      <w:proofErr w:type="gramStart"/>
      <w:r w:rsidRPr="000E4B75">
        <w:rPr>
          <w:sz w:val="14"/>
        </w:rPr>
        <w:t>metaphor</w:t>
      </w:r>
      <w:proofErr w:type="gramEnd"/>
      <w:r w:rsidRPr="000E4B75">
        <w:rPr>
          <w:sz w:val="14"/>
        </w:rPr>
        <w:t xml:space="preserve"> or trope [is constructed] which comes to stand for the new phenom- </w:t>
      </w:r>
      <w:proofErr w:type="spellStart"/>
      <w:r w:rsidRPr="000E4B75">
        <w:rPr>
          <w:sz w:val="14"/>
        </w:rPr>
        <w:t>enon</w:t>
      </w:r>
      <w:proofErr w:type="spellEnd"/>
      <w:r w:rsidRPr="000E4B75">
        <w:rPr>
          <w:sz w:val="14"/>
        </w:rPr>
        <w:t xml:space="preserve">’ (Wagner et al., 1999: 99). Thanks to this process, even abstract or hazy concepts may be used by everyone and modified like real objects. Social representations have a twofold nature: they are stable concepts, since we do not redefine everything </w:t>
      </w:r>
      <w:proofErr w:type="spellStart"/>
      <w:r w:rsidRPr="000E4B75">
        <w:rPr>
          <w:sz w:val="14"/>
        </w:rPr>
        <w:t>everyday</w:t>
      </w:r>
      <w:proofErr w:type="spellEnd"/>
      <w:r w:rsidRPr="000E4B75">
        <w:rPr>
          <w:sz w:val="14"/>
        </w:rPr>
        <w:t xml:space="preserve">, but they continue to evolve in relation to external, individual and group changes. To under- stand this twofold character, two zones – one central, the other peripheral – may be dis- </w:t>
      </w:r>
      <w:proofErr w:type="spellStart"/>
      <w:r w:rsidRPr="000E4B75">
        <w:rPr>
          <w:sz w:val="14"/>
        </w:rPr>
        <w:t>tinguished</w:t>
      </w:r>
      <w:proofErr w:type="spellEnd"/>
      <w:r w:rsidRPr="000E4B75">
        <w:rPr>
          <w:sz w:val="14"/>
        </w:rPr>
        <w:t xml:space="preserve"> in the representation. According to </w:t>
      </w:r>
      <w:proofErr w:type="spellStart"/>
      <w:r w:rsidRPr="000E4B75">
        <w:rPr>
          <w:sz w:val="14"/>
        </w:rPr>
        <w:t>Flament</w:t>
      </w:r>
      <w:proofErr w:type="spellEnd"/>
      <w:r w:rsidRPr="000E4B75">
        <w:rPr>
          <w:sz w:val="14"/>
        </w:rPr>
        <w:t xml:space="preserve"> (1987) and </w:t>
      </w:r>
      <w:proofErr w:type="spellStart"/>
      <w:r w:rsidRPr="000E4B75">
        <w:rPr>
          <w:sz w:val="14"/>
        </w:rPr>
        <w:t>Flament</w:t>
      </w:r>
      <w:proofErr w:type="spellEnd"/>
      <w:r w:rsidRPr="000E4B75">
        <w:rPr>
          <w:sz w:val="14"/>
        </w:rPr>
        <w:t xml:space="preserve"> &amp; </w:t>
      </w:r>
      <w:proofErr w:type="spellStart"/>
      <w:r w:rsidRPr="000E4B75">
        <w:rPr>
          <w:sz w:val="14"/>
        </w:rPr>
        <w:t>Moliner</w:t>
      </w:r>
      <w:proofErr w:type="spellEnd"/>
      <w:r w:rsidRPr="000E4B75">
        <w:rPr>
          <w:sz w:val="14"/>
        </w:rPr>
        <w:t xml:space="preserve"> (1989), peripheral elements allow us to relate rapidly to the world around us. They also absorb the changes that concern the representation, by adapting to the changing situations. </w:t>
      </w:r>
      <w:r w:rsidRPr="000E4B75">
        <w:rPr>
          <w:u w:val="single"/>
        </w:rPr>
        <w:t>The central nucleus of the representation is</w:t>
      </w:r>
      <w:r w:rsidRPr="000E4B75">
        <w:rPr>
          <w:sz w:val="14"/>
        </w:rPr>
        <w:t xml:space="preserve">, on the contrary, </w:t>
      </w:r>
      <w:r w:rsidRPr="000E4B75">
        <w:rPr>
          <w:u w:val="single"/>
        </w:rPr>
        <w:t>more stable and consists of ‘one or more elements, whose absence would end up destroying or giving a radically different meaning to the representation</w:t>
      </w:r>
      <w:r w:rsidRPr="000E4B75">
        <w:rPr>
          <w:sz w:val="14"/>
        </w:rPr>
        <w:t xml:space="preserve"> overall’ (</w:t>
      </w:r>
      <w:proofErr w:type="spellStart"/>
      <w:r w:rsidRPr="000E4B75">
        <w:rPr>
          <w:sz w:val="14"/>
        </w:rPr>
        <w:t>Abric</w:t>
      </w:r>
      <w:proofErr w:type="spellEnd"/>
      <w:r w:rsidRPr="000E4B75">
        <w:rPr>
          <w:sz w:val="14"/>
        </w:rPr>
        <w:t xml:space="preserve">, 1989: 197; see also </w:t>
      </w:r>
      <w:proofErr w:type="spellStart"/>
      <w:r w:rsidRPr="000E4B75">
        <w:rPr>
          <w:sz w:val="14"/>
        </w:rPr>
        <w:t>Abric</w:t>
      </w:r>
      <w:proofErr w:type="spellEnd"/>
      <w:r w:rsidRPr="000E4B75">
        <w:rPr>
          <w:sz w:val="14"/>
        </w:rPr>
        <w:t xml:space="preserve">, 1993). According to this approach, </w:t>
      </w:r>
      <w:r w:rsidRPr="000E4B75">
        <w:rPr>
          <w:u w:val="single"/>
        </w:rPr>
        <w:t>two social representations are different only if the central nuclei are different. People who share the same representation may differ, therefore, only in the peripheral elements to which they refer</w:t>
      </w:r>
      <w:r w:rsidRPr="000E4B75">
        <w:rPr>
          <w:sz w:val="14"/>
        </w:rPr>
        <w:t xml:space="preserve">. It is also possible that, within the same cultural framework, different groups may take up distinct positions in the </w:t>
      </w:r>
      <w:proofErr w:type="spellStart"/>
      <w:r w:rsidRPr="000E4B75">
        <w:rPr>
          <w:sz w:val="14"/>
        </w:rPr>
        <w:t>representa</w:t>
      </w:r>
      <w:proofErr w:type="spellEnd"/>
      <w:r w:rsidRPr="000E4B75">
        <w:rPr>
          <w:sz w:val="14"/>
        </w:rPr>
        <w:t xml:space="preserve">- </w:t>
      </w:r>
      <w:proofErr w:type="spellStart"/>
      <w:r w:rsidRPr="000E4B75">
        <w:rPr>
          <w:sz w:val="14"/>
        </w:rPr>
        <w:t>tional</w:t>
      </w:r>
      <w:proofErr w:type="spellEnd"/>
      <w:r w:rsidRPr="000E4B75">
        <w:rPr>
          <w:sz w:val="14"/>
        </w:rPr>
        <w:t xml:space="preserve"> field, by referring to different social representations. These differences are assumed to be systematic and organized </w:t>
      </w:r>
      <w:proofErr w:type="gramStart"/>
      <w:r w:rsidRPr="000E4B75">
        <w:rPr>
          <w:sz w:val="14"/>
        </w:rPr>
        <w:t>on the basis of</w:t>
      </w:r>
      <w:proofErr w:type="gramEnd"/>
      <w:r w:rsidRPr="000E4B75">
        <w:rPr>
          <w:sz w:val="14"/>
        </w:rPr>
        <w:t xml:space="preserve"> psycho-social variables (</w:t>
      </w:r>
      <w:proofErr w:type="spellStart"/>
      <w:r w:rsidRPr="000E4B75">
        <w:rPr>
          <w:sz w:val="14"/>
        </w:rPr>
        <w:t>Doise</w:t>
      </w:r>
      <w:proofErr w:type="spellEnd"/>
      <w:r w:rsidRPr="000E4B75">
        <w:rPr>
          <w:sz w:val="14"/>
        </w:rPr>
        <w:t xml:space="preserve">, </w:t>
      </w:r>
      <w:proofErr w:type="spellStart"/>
      <w:r w:rsidRPr="000E4B75">
        <w:rPr>
          <w:sz w:val="14"/>
        </w:rPr>
        <w:t>Clémence</w:t>
      </w:r>
      <w:proofErr w:type="spellEnd"/>
      <w:r w:rsidRPr="000E4B75">
        <w:rPr>
          <w:sz w:val="14"/>
        </w:rPr>
        <w:t xml:space="preserve"> &amp; </w:t>
      </w:r>
      <w:proofErr w:type="spellStart"/>
      <w:r w:rsidRPr="000E4B75">
        <w:rPr>
          <w:sz w:val="14"/>
        </w:rPr>
        <w:t>Lorenzi-Cioldi</w:t>
      </w:r>
      <w:proofErr w:type="spellEnd"/>
      <w:r w:rsidRPr="000E4B75">
        <w:rPr>
          <w:sz w:val="14"/>
        </w:rPr>
        <w:t xml:space="preserve">, 1992; </w:t>
      </w:r>
      <w:proofErr w:type="spellStart"/>
      <w:r w:rsidRPr="000E4B75">
        <w:rPr>
          <w:sz w:val="14"/>
        </w:rPr>
        <w:t>Doise</w:t>
      </w:r>
      <w:proofErr w:type="spellEnd"/>
      <w:r w:rsidRPr="000E4B75">
        <w:rPr>
          <w:sz w:val="14"/>
        </w:rPr>
        <w:t xml:space="preserve">, </w:t>
      </w:r>
      <w:proofErr w:type="spellStart"/>
      <w:r w:rsidRPr="000E4B75">
        <w:rPr>
          <w:sz w:val="14"/>
        </w:rPr>
        <w:t>Spini</w:t>
      </w:r>
      <w:proofErr w:type="spellEnd"/>
      <w:r w:rsidRPr="000E4B75">
        <w:rPr>
          <w:sz w:val="14"/>
        </w:rPr>
        <w:t xml:space="preserve"> &amp; </w:t>
      </w:r>
      <w:proofErr w:type="spellStart"/>
      <w:r w:rsidRPr="000E4B75">
        <w:rPr>
          <w:sz w:val="14"/>
        </w:rPr>
        <w:t>Clémence</w:t>
      </w:r>
      <w:proofErr w:type="spellEnd"/>
      <w:r w:rsidRPr="000E4B75">
        <w:rPr>
          <w:sz w:val="14"/>
        </w:rPr>
        <w:t xml:space="preserve">, 1999), among which identity plays a crucial role. The question is whether identity is a function of the representation itself (Duveen, 2001) or if the contrary is equally true (Brewer, 2001), since the two themes are inextricably linked. From this viewpoint, </w:t>
      </w:r>
      <w:r w:rsidRPr="000E4B75">
        <w:rPr>
          <w:highlight w:val="green"/>
          <w:u w:val="single"/>
        </w:rPr>
        <w:t xml:space="preserve">sharing a social </w:t>
      </w:r>
      <w:proofErr w:type="spellStart"/>
      <w:r w:rsidRPr="000E4B75">
        <w:rPr>
          <w:highlight w:val="green"/>
          <w:u w:val="single"/>
        </w:rPr>
        <w:t>represen</w:t>
      </w:r>
      <w:proofErr w:type="spellEnd"/>
      <w:r w:rsidRPr="000E4B75">
        <w:rPr>
          <w:highlight w:val="green"/>
          <w:u w:val="single"/>
        </w:rPr>
        <w:t xml:space="preserve">- </w:t>
      </w:r>
      <w:proofErr w:type="spellStart"/>
      <w:r w:rsidRPr="000E4B75">
        <w:rPr>
          <w:highlight w:val="green"/>
          <w:u w:val="single"/>
        </w:rPr>
        <w:t>tation</w:t>
      </w:r>
      <w:proofErr w:type="spellEnd"/>
      <w:r w:rsidRPr="000E4B75">
        <w:rPr>
          <w:highlight w:val="green"/>
          <w:u w:val="single"/>
        </w:rPr>
        <w:t xml:space="preserve"> is a consequence of belonging to a group, but it is also a way of defining oneself in opposition to outgroups with different representations. Social representations</w:t>
      </w:r>
      <w:r w:rsidRPr="000E4B75">
        <w:rPr>
          <w:sz w:val="14"/>
        </w:rPr>
        <w:t xml:space="preserve"> thus </w:t>
      </w:r>
      <w:r w:rsidRPr="000E4B75">
        <w:rPr>
          <w:highlight w:val="green"/>
          <w:u w:val="single"/>
        </w:rPr>
        <w:t>regulate intragroup and intergroup relations, create cohesion</w:t>
      </w:r>
      <w:r w:rsidRPr="000E4B75">
        <w:rPr>
          <w:sz w:val="14"/>
        </w:rPr>
        <w:t xml:space="preserve"> (Breakwell, 1993</w:t>
      </w:r>
      <w:proofErr w:type="gramStart"/>
      <w:r w:rsidRPr="000E4B75">
        <w:rPr>
          <w:sz w:val="14"/>
        </w:rPr>
        <w:t>)</w:t>
      </w:r>
      <w:proofErr w:type="gramEnd"/>
      <w:r w:rsidRPr="000E4B75">
        <w:rPr>
          <w:sz w:val="14"/>
        </w:rPr>
        <w:t xml:space="preserve"> </w:t>
      </w:r>
      <w:r w:rsidRPr="000E4B75">
        <w:rPr>
          <w:highlight w:val="green"/>
          <w:u w:val="single"/>
        </w:rPr>
        <w:t>and help form social identity</w:t>
      </w:r>
      <w:r w:rsidRPr="000E4B75">
        <w:rPr>
          <w:sz w:val="14"/>
        </w:rPr>
        <w:t xml:space="preserve"> (Moscovici &amp; </w:t>
      </w:r>
      <w:proofErr w:type="spellStart"/>
      <w:r w:rsidRPr="000E4B75">
        <w:rPr>
          <w:sz w:val="14"/>
        </w:rPr>
        <w:t>Hewstone</w:t>
      </w:r>
      <w:proofErr w:type="spellEnd"/>
      <w:r w:rsidRPr="000E4B75">
        <w:rPr>
          <w:sz w:val="14"/>
        </w:rPr>
        <w:t xml:space="preserve">, 1983) </w:t>
      </w:r>
      <w:r w:rsidRPr="000E4B75">
        <w:rPr>
          <w:u w:val="single"/>
        </w:rPr>
        <w:t>as well as its evolution and preservation</w:t>
      </w:r>
      <w:r w:rsidRPr="000E4B75">
        <w:rPr>
          <w:sz w:val="14"/>
        </w:rPr>
        <w:t xml:space="preserve"> (Breakwell, 2001; see also </w:t>
      </w:r>
      <w:proofErr w:type="spellStart"/>
      <w:r w:rsidRPr="000E4B75">
        <w:rPr>
          <w:sz w:val="14"/>
        </w:rPr>
        <w:t>Chryssochoou</w:t>
      </w:r>
      <w:proofErr w:type="spellEnd"/>
      <w:r w:rsidRPr="000E4B75">
        <w:rPr>
          <w:sz w:val="14"/>
        </w:rPr>
        <w:t xml:space="preserve">, 2000, 2003). </w:t>
      </w:r>
    </w:p>
    <w:p w14:paraId="5C772319" w14:textId="77777777" w:rsidR="00237764" w:rsidRPr="00B54019" w:rsidRDefault="00237764" w:rsidP="00B54019"/>
    <w:p w14:paraId="13CF1B85" w14:textId="77777777" w:rsidR="002B1E07" w:rsidRPr="00F01CCB" w:rsidRDefault="002B1E07" w:rsidP="002B1E07"/>
    <w:p w14:paraId="0B5F86F9" w14:textId="77777777" w:rsidR="002B1E07" w:rsidRDefault="002B1E07" w:rsidP="002B1E07">
      <w:pPr>
        <w:pStyle w:val="Heading2"/>
      </w:pPr>
      <w:r>
        <w:lastRenderedPageBreak/>
        <w:t>Case</w:t>
      </w:r>
    </w:p>
    <w:p w14:paraId="6AC9C723" w14:textId="77777777" w:rsidR="002B1E07" w:rsidRDefault="002B1E07" w:rsidP="002B1E07">
      <w:pPr>
        <w:pStyle w:val="Heading3"/>
      </w:pPr>
      <w:r>
        <w:lastRenderedPageBreak/>
        <w:t>Framing</w:t>
      </w:r>
    </w:p>
    <w:p w14:paraId="63F86604" w14:textId="77777777" w:rsidR="002B1E07" w:rsidRPr="00AE0123" w:rsidRDefault="002B1E07" w:rsidP="002B1E07">
      <w:pPr>
        <w:pStyle w:val="ListParagraph"/>
        <w:keepNext/>
        <w:keepLines/>
        <w:numPr>
          <w:ilvl w:val="0"/>
          <w:numId w:val="16"/>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 xml:space="preserve">an alternative, complementary way of looking at existential risk; they also suggest a new way of thinking about the ideal of sustainability. Let me </w:t>
      </w:r>
      <w:proofErr w:type="gramStart"/>
      <w:r w:rsidRPr="00AE0123">
        <w:rPr>
          <w:rFonts w:eastAsia="Yu Mincho"/>
          <w:sz w:val="24"/>
        </w:rPr>
        <w:t>elaborate.¶</w:t>
      </w:r>
      <w:proofErr w:type="gramEnd"/>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4B6EA4BC" w14:textId="77777777" w:rsidR="002B1E07" w:rsidRPr="00AE0123" w:rsidRDefault="002B1E07" w:rsidP="002B1E07">
      <w:pPr>
        <w:pStyle w:val="ListParagraph"/>
        <w:keepNext/>
        <w:keepLines/>
        <w:numPr>
          <w:ilvl w:val="0"/>
          <w:numId w:val="16"/>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18"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AE0123">
        <w:rPr>
          <w:color w:val="1E1E1E"/>
          <w:sz w:val="26"/>
          <w:szCs w:val="26"/>
          <w:u w:color="1E1E1E"/>
        </w:rPr>
        <w:t xml:space="preserve">  </w:t>
      </w:r>
    </w:p>
    <w:p w14:paraId="0B7AEBBF" w14:textId="77777777" w:rsidR="00F07A5F" w:rsidRPr="00AE0123" w:rsidRDefault="00F07A5F" w:rsidP="002B1E07"/>
    <w:p w14:paraId="531B160B" w14:textId="77777777" w:rsidR="002B1E07" w:rsidRPr="00AE0123" w:rsidRDefault="002B1E07" w:rsidP="002B1E07">
      <w:pPr>
        <w:pStyle w:val="Heading3"/>
      </w:pPr>
      <w:r>
        <w:lastRenderedPageBreak/>
        <w:t>Advantage</w:t>
      </w:r>
    </w:p>
    <w:p w14:paraId="51298A1F" w14:textId="3E6D9C1F" w:rsidR="002B1E07" w:rsidRDefault="002B1E07" w:rsidP="002B1E07">
      <w:pPr>
        <w:pStyle w:val="Heading4"/>
      </w:pPr>
      <w:r>
        <w:t>ROB is to vote for the better debater – anything else is arbitrary, self–serving, and impact justified</w:t>
      </w:r>
    </w:p>
    <w:p w14:paraId="0E0B3658" w14:textId="6313A1E3" w:rsidR="002A6CA1" w:rsidRPr="002A6CA1" w:rsidRDefault="002A6CA1" w:rsidP="002A6CA1">
      <w:pPr>
        <w:pStyle w:val="Heading4"/>
      </w:pPr>
      <w:r>
        <w:t xml:space="preserve">They shouldn’t win for reading this </w:t>
      </w:r>
      <w:proofErr w:type="spellStart"/>
      <w:r>
        <w:t>aff</w:t>
      </w:r>
      <w:proofErr w:type="spellEnd"/>
      <w:r>
        <w:t xml:space="preserve"> – justifies reading the racism bad AC and calling it a day – solvency matters – any alternative incentivizes lazy activism and saying “well, we tried” – also is extra topical because the garner offense from things beyond the plan – voter because it infinitely explodes limits and justifies Frankenstein planks to skirt neg ground</w:t>
      </w:r>
    </w:p>
    <w:p w14:paraId="41A4B734" w14:textId="3BCF57EC" w:rsidR="002B1E07" w:rsidRDefault="002B1E07" w:rsidP="002B1E07">
      <w:pPr>
        <w:pStyle w:val="Heading4"/>
      </w:pPr>
      <w:r>
        <w:t xml:space="preserve">They can only leverage the amount of colonialism solved by the </w:t>
      </w:r>
      <w:proofErr w:type="spellStart"/>
      <w:r>
        <w:t>aff</w:t>
      </w:r>
      <w:proofErr w:type="spellEnd"/>
      <w:r>
        <w:t xml:space="preserve"> – alt causes – Chinese oppression of Uighurs, Turkey’s involvement in Syria</w:t>
      </w:r>
      <w:r w:rsidR="005B54F0">
        <w:t>, N</w:t>
      </w:r>
      <w:r>
        <w:t>ative Americans making $.60 to the dollar</w:t>
      </w:r>
    </w:p>
    <w:p w14:paraId="28A3892A" w14:textId="12FC2AD5" w:rsidR="005B54F0" w:rsidRPr="005B54F0" w:rsidRDefault="005B54F0" w:rsidP="005B54F0">
      <w:pPr>
        <w:pStyle w:val="Heading4"/>
      </w:pPr>
      <w:r>
        <w:t xml:space="preserve">Neg on presumption – the </w:t>
      </w:r>
      <w:proofErr w:type="spellStart"/>
      <w:r>
        <w:t>aff’s</w:t>
      </w:r>
      <w:proofErr w:type="spellEnd"/>
      <w:r>
        <w:t xml:space="preserve"> not inherent because the plan text says </w:t>
      </w:r>
      <w:r w:rsidRPr="005B54F0">
        <w:rPr>
          <w:u w:val="single"/>
        </w:rPr>
        <w:t>will</w:t>
      </w:r>
      <w:r>
        <w:t>, not should or ought</w:t>
      </w:r>
    </w:p>
    <w:p w14:paraId="0BB9D9AC" w14:textId="0613936B" w:rsidR="002507CA" w:rsidRDefault="002507CA" w:rsidP="002B1E07">
      <w:pPr>
        <w:pStyle w:val="Heading4"/>
      </w:pPr>
      <w:r>
        <w:t>They don’t solve – foreign corporations will just apply for patents from the countries in which they discover traditional knowledge</w:t>
      </w:r>
    </w:p>
    <w:p w14:paraId="00CDC590" w14:textId="74F8D39F" w:rsidR="00CA56AA" w:rsidRDefault="00CA56AA" w:rsidP="00CA56AA">
      <w:pPr>
        <w:pStyle w:val="Heading4"/>
      </w:pPr>
      <w:r>
        <w:t>“M</w:t>
      </w:r>
      <w:r>
        <w:t>edicine” is</w:t>
      </w:r>
    </w:p>
    <w:p w14:paraId="7120D7A9" w14:textId="77777777" w:rsidR="00CA56AA" w:rsidRPr="00BD6AF4" w:rsidRDefault="00CA56AA" w:rsidP="00CA56AA">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13FE7100" w14:textId="77777777" w:rsidR="00CA56AA" w:rsidRPr="00DC05AF" w:rsidRDefault="00CA56AA" w:rsidP="00CA56AA">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380B1AF5" w14:textId="1C911428" w:rsidR="00CA56AA" w:rsidRPr="00CA56AA" w:rsidRDefault="00CA56AA" w:rsidP="00CA56AA">
      <w:pPr>
        <w:pStyle w:val="Heading4"/>
      </w:pPr>
      <w:r>
        <w:t>They don’t solve 2/4 types of IP their solvency adv says are key –</w:t>
      </w:r>
    </w:p>
    <w:p w14:paraId="582A849F" w14:textId="28C9874E" w:rsidR="00CA56AA" w:rsidRDefault="00CA56AA" w:rsidP="00CA56AA">
      <w:pPr>
        <w:rPr>
          <w:rStyle w:val="Emphasis"/>
        </w:rPr>
      </w:pPr>
      <w:r w:rsidRPr="004140F3">
        <w:rPr>
          <w:rStyle w:val="Emphasis"/>
          <w:highlight w:val="cyan"/>
        </w:rPr>
        <w:t>Patents on transgenic techniques and constructs</w:t>
      </w:r>
      <w:r w:rsidRPr="00AF4B49">
        <w:rPr>
          <w:rStyle w:val="Emphasis"/>
        </w:rPr>
        <w:t xml:space="preserve">, and transgenic plants, </w:t>
      </w:r>
      <w:proofErr w:type="gramStart"/>
      <w:r w:rsidRPr="00AF4B49">
        <w:rPr>
          <w:rStyle w:val="Emphasis"/>
        </w:rPr>
        <w:t>animals</w:t>
      </w:r>
      <w:proofErr w:type="gramEnd"/>
      <w:r w:rsidRPr="00AF4B49">
        <w:rPr>
          <w:rStyle w:val="Emphasis"/>
        </w:rPr>
        <w:t xml:space="preserve">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p>
    <w:p w14:paraId="565871E2" w14:textId="77777777" w:rsidR="00F05899" w:rsidRDefault="00F05899" w:rsidP="00CA56AA">
      <w:pPr>
        <w:rPr>
          <w:rStyle w:val="Emphasis"/>
        </w:rPr>
      </w:pPr>
    </w:p>
    <w:p w14:paraId="0A3447EA" w14:textId="77777777" w:rsidR="00CA56AA" w:rsidRPr="009E517E" w:rsidRDefault="00CA56AA" w:rsidP="00CA56AA">
      <w:pPr>
        <w:pStyle w:val="Heading4"/>
        <w:rPr>
          <w:rFonts w:cs="Calibri"/>
        </w:rPr>
      </w:pPr>
      <w:proofErr w:type="spellStart"/>
      <w:r w:rsidRPr="009E517E">
        <w:rPr>
          <w:rFonts w:cs="Calibri"/>
        </w:rPr>
        <w:t>BioD</w:t>
      </w:r>
      <w:proofErr w:type="spellEnd"/>
      <w:r w:rsidRPr="009E517E">
        <w:rPr>
          <w:rFonts w:cs="Calibri"/>
        </w:rPr>
        <w:t xml:space="preserve"> isn’t existential </w:t>
      </w:r>
    </w:p>
    <w:p w14:paraId="12B78B11" w14:textId="77777777" w:rsidR="00CA56AA" w:rsidRPr="009E517E" w:rsidRDefault="00CA56AA" w:rsidP="00CA56AA">
      <w:proofErr w:type="spellStart"/>
      <w:r w:rsidRPr="009E517E">
        <w:rPr>
          <w:rStyle w:val="Style13ptBold"/>
          <w:lang w:val="es-ES"/>
        </w:rPr>
        <w:t>Kareiva</w:t>
      </w:r>
      <w:proofErr w:type="spellEnd"/>
      <w:r w:rsidRPr="009E517E">
        <w:rPr>
          <w:rStyle w:val="Style13ptBold"/>
          <w:lang w:val="es-ES"/>
        </w:rPr>
        <w:t xml:space="preserve"> &amp; Carranza 18</w:t>
      </w:r>
      <w:r w:rsidRPr="009E517E">
        <w:rPr>
          <w:lang w:val="es-ES"/>
        </w:rPr>
        <w:t xml:space="preserve"> (Peter </w:t>
      </w:r>
      <w:proofErr w:type="spellStart"/>
      <w:r w:rsidRPr="009E517E">
        <w:rPr>
          <w:lang w:val="es-ES"/>
        </w:rPr>
        <w:t>Kareiva</w:t>
      </w:r>
      <w:proofErr w:type="spellEnd"/>
      <w:r w:rsidRPr="009E517E">
        <w:rPr>
          <w:lang w:val="es-ES"/>
        </w:rPr>
        <w:t xml:space="preserve"> &amp; </w:t>
      </w:r>
      <w:proofErr w:type="spellStart"/>
      <w:r w:rsidRPr="009E517E">
        <w:rPr>
          <w:lang w:val="es-ES"/>
        </w:rPr>
        <w:t>Valerie</w:t>
      </w:r>
      <w:proofErr w:type="spellEnd"/>
      <w:r w:rsidRPr="009E517E">
        <w:rPr>
          <w:lang w:val="es-ES"/>
        </w:rPr>
        <w:t xml:space="preserve"> Carranza. </w:t>
      </w:r>
      <w:r w:rsidRPr="009E517E">
        <w:t xml:space="preserve">Institute of the Environment and </w:t>
      </w:r>
      <w:proofErr w:type="gramStart"/>
      <w:r w:rsidRPr="009E517E">
        <w:t>Sustainability,.</w:t>
      </w:r>
      <w:proofErr w:type="gramEnd"/>
      <w:r w:rsidRPr="009E517E">
        <w:t xml:space="preserve"> “Existential Risk Due to Ecosystem Collapse: Nature Strikes Back.” Volume 102, September 2018, Pages 39-50)</w:t>
      </w:r>
    </w:p>
    <w:p w14:paraId="265EC15A" w14:textId="77777777" w:rsidR="00CA56AA" w:rsidRPr="009E517E" w:rsidRDefault="00CA56AA" w:rsidP="00CA56AA">
      <w:pPr>
        <w:rPr>
          <w:rStyle w:val="Emphasis"/>
        </w:rPr>
      </w:pPr>
      <w:r w:rsidRPr="009E517E">
        <w:rPr>
          <w:rStyle w:val="StyleUnderline"/>
        </w:rPr>
        <w:t>The</w:t>
      </w:r>
      <w:r w:rsidRPr="009E517E">
        <w:t xml:space="preserve"> interesting </w:t>
      </w:r>
      <w:r w:rsidRPr="009E517E">
        <w:rPr>
          <w:rStyle w:val="StyleUnderline"/>
        </w:rPr>
        <w:t>question is whether any</w:t>
      </w:r>
      <w:r w:rsidRPr="009E517E">
        <w:t xml:space="preserve"> of the planetary </w:t>
      </w:r>
      <w:r w:rsidRPr="009E517E">
        <w:rPr>
          <w:rStyle w:val="StyleUnderline"/>
        </w:rPr>
        <w:t>thresholds</w:t>
      </w:r>
      <w:r w:rsidRPr="009E517E">
        <w:t xml:space="preserve"> other than CO2 </w:t>
      </w:r>
      <w:r w:rsidRPr="009E517E">
        <w:rPr>
          <w:rStyle w:val="StyleUnderline"/>
        </w:rPr>
        <w:t>could</w:t>
      </w:r>
      <w:r w:rsidRPr="009E517E">
        <w:t xml:space="preserve"> </w:t>
      </w:r>
      <w:r w:rsidRPr="009E517E">
        <w:rPr>
          <w:rStyle w:val="Emphasis"/>
        </w:rPr>
        <w:t>also portend existential risks</w:t>
      </w:r>
      <w:r w:rsidRPr="009E517E">
        <w:t xml:space="preserve">. Here </w:t>
      </w:r>
      <w:r w:rsidRPr="009E517E">
        <w:rPr>
          <w:rStyle w:val="StyleUnderline"/>
        </w:rPr>
        <w:t xml:space="preserve">the answer is </w:t>
      </w:r>
      <w:r w:rsidRPr="009E517E">
        <w:rPr>
          <w:rStyle w:val="Emphasis"/>
        </w:rPr>
        <w:t>not clear</w:t>
      </w:r>
      <w:r w:rsidRPr="009E517E">
        <w:t xml:space="preserve">. </w:t>
      </w:r>
      <w:r w:rsidRPr="009E517E">
        <w:rPr>
          <w:rStyle w:val="StyleUnderline"/>
        </w:rPr>
        <w:t xml:space="preserve">One boundary often mentioned as a concern for the fate of global civilization is </w:t>
      </w:r>
      <w:r w:rsidRPr="009E517E">
        <w:rPr>
          <w:rStyle w:val="Emphasis"/>
        </w:rPr>
        <w:t>biodiversity</w:t>
      </w:r>
      <w:r w:rsidRPr="009E517E">
        <w:t xml:space="preserve"> (Ehrlich &amp; Ehrlich, 2012), with the proposed safety threshold being a loss of greater than .001% per year (</w:t>
      </w:r>
      <w:proofErr w:type="spellStart"/>
      <w:r w:rsidRPr="009E517E">
        <w:t>Rockström</w:t>
      </w:r>
      <w:proofErr w:type="spellEnd"/>
      <w:r w:rsidRPr="009E517E">
        <w:t xml:space="preserve"> et al., 2009). </w:t>
      </w:r>
      <w:r w:rsidRPr="009E517E">
        <w:rPr>
          <w:rStyle w:val="StyleUnderline"/>
        </w:rPr>
        <w:t xml:space="preserve">There is </w:t>
      </w:r>
      <w:r w:rsidRPr="009E517E">
        <w:rPr>
          <w:rStyle w:val="Emphasis"/>
        </w:rPr>
        <w:t>little evidence</w:t>
      </w:r>
      <w:r w:rsidRPr="009E517E">
        <w:t xml:space="preserve"> </w:t>
      </w:r>
      <w:r w:rsidRPr="009E517E">
        <w:rPr>
          <w:rStyle w:val="StyleUnderline"/>
        </w:rPr>
        <w:t>that</w:t>
      </w:r>
      <w:r w:rsidRPr="009E517E">
        <w:t xml:space="preserve"> this </w:t>
      </w:r>
      <w:proofErr w:type="gramStart"/>
      <w:r w:rsidRPr="009E517E">
        <w:t>particular .001%</w:t>
      </w:r>
      <w:proofErr w:type="gramEnd"/>
      <w:r w:rsidRPr="009E517E">
        <w:t xml:space="preserve"> </w:t>
      </w:r>
      <w:r w:rsidRPr="009E517E">
        <w:rPr>
          <w:rStyle w:val="StyleUnderline"/>
        </w:rPr>
        <w:t xml:space="preserve">annual loss is a threshold—and it is </w:t>
      </w:r>
      <w:r w:rsidRPr="009E517E">
        <w:rPr>
          <w:rStyle w:val="Emphasis"/>
        </w:rPr>
        <w:t>hard to imagine any data</w:t>
      </w:r>
      <w:r w:rsidRPr="009E517E">
        <w:rPr>
          <w:rStyle w:val="StyleUnderline"/>
        </w:rPr>
        <w:t xml:space="preserve"> that would allow one to identify where the threshold was</w:t>
      </w:r>
      <w:r w:rsidRPr="009E517E">
        <w:t xml:space="preserve"> (Brook et al., 2013; </w:t>
      </w:r>
      <w:proofErr w:type="spellStart"/>
      <w:r w:rsidRPr="009E517E">
        <w:t>Lenton</w:t>
      </w:r>
      <w:proofErr w:type="spellEnd"/>
      <w:r w:rsidRPr="009E517E">
        <w:t xml:space="preserve"> &amp; Williams, 2013). </w:t>
      </w:r>
      <w:r w:rsidRPr="009E517E">
        <w:rPr>
          <w:rStyle w:val="StyleUnderline"/>
        </w:rPr>
        <w:t xml:space="preserve">A better question is whether one can imagine </w:t>
      </w:r>
      <w:r w:rsidRPr="009E517E">
        <w:rPr>
          <w:rStyle w:val="Emphasis"/>
        </w:rPr>
        <w:t>any scenario</w:t>
      </w:r>
      <w:r w:rsidRPr="009E517E">
        <w:t xml:space="preserve"> </w:t>
      </w:r>
      <w:r w:rsidRPr="009E517E">
        <w:rPr>
          <w:rStyle w:val="StyleUnderline"/>
        </w:rPr>
        <w:t>by which the loss of too many species leads to the collapse of societies and environmental disasters</w:t>
      </w:r>
      <w:r w:rsidRPr="009E517E">
        <w:t xml:space="preserve">, even though one cannot know the absolute number of extinctions that would be required to create this dystopia. </w:t>
      </w:r>
      <w:r w:rsidRPr="009E517E">
        <w:rPr>
          <w:rStyle w:val="StyleUnderline"/>
          <w:highlight w:val="green"/>
          <w:u w:val="none"/>
        </w:rPr>
        <w:t xml:space="preserve">While there are data that relate </w:t>
      </w:r>
      <w:r w:rsidRPr="009E517E">
        <w:rPr>
          <w:rStyle w:val="Emphasis"/>
          <w:highlight w:val="green"/>
        </w:rPr>
        <w:t>local reductions</w:t>
      </w:r>
      <w:r w:rsidRPr="009E517E">
        <w:rPr>
          <w:highlight w:val="green"/>
        </w:rPr>
        <w:t xml:space="preserve"> in species richness </w:t>
      </w:r>
      <w:r w:rsidRPr="009E517E">
        <w:rPr>
          <w:rStyle w:val="StyleUnderline"/>
          <w:highlight w:val="green"/>
          <w:u w:val="none"/>
        </w:rPr>
        <w:t xml:space="preserve">to altered </w:t>
      </w:r>
      <w:r w:rsidRPr="009E517E">
        <w:rPr>
          <w:rStyle w:val="StyleUnderline"/>
          <w:highlight w:val="green"/>
          <w:u w:val="none"/>
        </w:rPr>
        <w:lastRenderedPageBreak/>
        <w:t xml:space="preserve">ecosystem function, these results </w:t>
      </w:r>
      <w:r w:rsidRPr="009E517E">
        <w:rPr>
          <w:rStyle w:val="Emphasis"/>
          <w:highlight w:val="green"/>
        </w:rPr>
        <w:t>do not point to substantial existential risks</w:t>
      </w:r>
      <w:r w:rsidRPr="009E517E">
        <w:rPr>
          <w:highlight w:val="green"/>
        </w:rPr>
        <w:t>.</w:t>
      </w:r>
      <w:r w:rsidRPr="009E517E">
        <w:t xml:space="preserve"> </w:t>
      </w:r>
      <w:r w:rsidRPr="009E517E">
        <w:rPr>
          <w:rStyle w:val="StyleUnderline"/>
        </w:rPr>
        <w:t xml:space="preserve">The data are </w:t>
      </w:r>
      <w:r w:rsidRPr="009E517E">
        <w:rPr>
          <w:rStyle w:val="Emphasis"/>
        </w:rPr>
        <w:t>small-scale experiments</w:t>
      </w:r>
      <w:r w:rsidRPr="009E517E">
        <w:t xml:space="preserve"> </w:t>
      </w:r>
      <w:r w:rsidRPr="009E517E">
        <w:rPr>
          <w:rStyle w:val="StyleUnderline"/>
        </w:rPr>
        <w:t>in which plant productivity, or nutrient retention is reduced as species number declines locally</w:t>
      </w:r>
      <w:r w:rsidRPr="009E517E">
        <w:t xml:space="preserve"> (</w:t>
      </w:r>
      <w:proofErr w:type="spellStart"/>
      <w:r w:rsidRPr="009E517E">
        <w:t>Vellend</w:t>
      </w:r>
      <w:proofErr w:type="spellEnd"/>
      <w:r w:rsidRPr="009E517E">
        <w:t xml:space="preserve">, 2017), </w:t>
      </w:r>
      <w:r w:rsidRPr="009E517E">
        <w:rPr>
          <w:rStyle w:val="StyleUnderline"/>
        </w:rPr>
        <w:t xml:space="preserve">or are </w:t>
      </w:r>
      <w:r w:rsidRPr="009E517E">
        <w:rPr>
          <w:rStyle w:val="Emphasis"/>
        </w:rPr>
        <w:t>local observations</w:t>
      </w:r>
      <w:r w:rsidRPr="009E517E">
        <w:rPr>
          <w:rStyle w:val="StyleUnderline"/>
        </w:rPr>
        <w:t xml:space="preserve"> of increased variability in fisheries yield when stock diversity is lost</w:t>
      </w:r>
      <w:r w:rsidRPr="009E517E">
        <w:t xml:space="preserve"> (Schindler et al., 2010). </w:t>
      </w:r>
      <w:r w:rsidRPr="009E517E">
        <w:rPr>
          <w:rStyle w:val="Emphasis"/>
        </w:rPr>
        <w:t>Those are not existential risks</w:t>
      </w:r>
      <w:r w:rsidRPr="009E517E">
        <w:t xml:space="preserve">. </w:t>
      </w:r>
      <w:r w:rsidRPr="009E517E">
        <w:rPr>
          <w:rStyle w:val="StyleUnderline"/>
          <w:highlight w:val="green"/>
        </w:rPr>
        <w:t xml:space="preserve">To make the link even more tenuous, there is little evidence that biodiversity is </w:t>
      </w:r>
      <w:r w:rsidRPr="009E517E">
        <w:rPr>
          <w:rStyle w:val="Emphasis"/>
          <w:highlight w:val="green"/>
        </w:rPr>
        <w:t>even declining at local scales</w:t>
      </w:r>
      <w:r w:rsidRPr="009E517E">
        <w:rPr>
          <w:rStyle w:val="StyleUnderline"/>
        </w:rPr>
        <w:t xml:space="preserve"> </w:t>
      </w:r>
      <w:r w:rsidRPr="009E517E">
        <w:t>(</w:t>
      </w:r>
      <w:proofErr w:type="spellStart"/>
      <w:r w:rsidRPr="009E517E">
        <w:t>Vellend</w:t>
      </w:r>
      <w:proofErr w:type="spellEnd"/>
      <w:r w:rsidRPr="009E517E">
        <w:t xml:space="preserve"> et al 2017; </w:t>
      </w:r>
      <w:proofErr w:type="spellStart"/>
      <w:r w:rsidRPr="009E517E">
        <w:t>Vellend</w:t>
      </w:r>
      <w:proofErr w:type="spellEnd"/>
      <w:r w:rsidRPr="009E517E">
        <w:t xml:space="preserve"> et al., 2013). </w:t>
      </w:r>
      <w:r w:rsidRPr="009E517E">
        <w:rPr>
          <w:rStyle w:val="Emphasis"/>
        </w:rPr>
        <w:t>Total</w:t>
      </w:r>
      <w:r w:rsidRPr="009E517E">
        <w:t xml:space="preserve"> planetary </w:t>
      </w:r>
      <w:r w:rsidRPr="009E517E">
        <w:rPr>
          <w:rStyle w:val="StyleUnderline"/>
        </w:rPr>
        <w:t xml:space="preserve">biodiversity may be in decline, but local and regional biodiversity is </w:t>
      </w:r>
      <w:r w:rsidRPr="009E517E">
        <w:rPr>
          <w:rStyle w:val="Emphasis"/>
        </w:rPr>
        <w:t>often staying the same</w:t>
      </w:r>
      <w:r w:rsidRPr="009E517E">
        <w:t xml:space="preserve"> </w:t>
      </w:r>
      <w:r w:rsidRPr="009E517E">
        <w:rPr>
          <w:rStyle w:val="StyleUnderline"/>
        </w:rPr>
        <w:t xml:space="preserve">because species from elsewhere </w:t>
      </w:r>
      <w:r w:rsidRPr="009E517E">
        <w:rPr>
          <w:rStyle w:val="Emphasis"/>
        </w:rPr>
        <w:t>replace local losses</w:t>
      </w:r>
      <w:r w:rsidRPr="009E517E">
        <w:t xml:space="preserve">, </w:t>
      </w:r>
      <w:r w:rsidRPr="009E517E">
        <w:rPr>
          <w:rStyle w:val="StyleUnderline"/>
        </w:rPr>
        <w:t>albeit homogenizing the world in the process</w:t>
      </w:r>
      <w:r w:rsidRPr="009E517E">
        <w:t xml:space="preserve">. </w:t>
      </w:r>
      <w:r w:rsidRPr="009E517E">
        <w:rPr>
          <w:rStyle w:val="StyleUnderline"/>
        </w:rPr>
        <w:t xml:space="preserve">Although </w:t>
      </w:r>
      <w:proofErr w:type="gramStart"/>
      <w:r w:rsidRPr="009E517E">
        <w:rPr>
          <w:rStyle w:val="StyleUnderline"/>
        </w:rPr>
        <w:t>the majority of</w:t>
      </w:r>
      <w:proofErr w:type="gramEnd"/>
      <w:r w:rsidRPr="009E517E">
        <w:rPr>
          <w:rStyle w:val="StyleUnderline"/>
        </w:rPr>
        <w:t xml:space="preserve"> conservation scientists are likely to flinch at this conclusion, there is </w:t>
      </w:r>
      <w:r w:rsidRPr="009E517E">
        <w:rPr>
          <w:rStyle w:val="Emphasis"/>
        </w:rPr>
        <w:t>growing skepticism</w:t>
      </w:r>
      <w:r w:rsidRPr="009E517E">
        <w:rPr>
          <w:rStyle w:val="StyleUnderline"/>
        </w:rPr>
        <w:t xml:space="preserve"> regarding the strength of evidence linking trends in biodiversity loss to an existential risk for humans</w:t>
      </w:r>
      <w:r w:rsidRPr="009E517E">
        <w:t xml:space="preserve"> (Maier, 2012; </w:t>
      </w:r>
      <w:proofErr w:type="spellStart"/>
      <w:r w:rsidRPr="009E517E">
        <w:t>Vellend</w:t>
      </w:r>
      <w:proofErr w:type="spellEnd"/>
      <w:r w:rsidRPr="009E517E">
        <w:t xml:space="preserve">, 2014). </w:t>
      </w:r>
      <w:r w:rsidRPr="009E517E">
        <w:rPr>
          <w:rStyle w:val="StyleUnderline"/>
        </w:rPr>
        <w:t xml:space="preserve">Obviously if </w:t>
      </w:r>
      <w:r w:rsidRPr="009E517E">
        <w:rPr>
          <w:rStyle w:val="Emphasis"/>
        </w:rPr>
        <w:t>all biodiversity disappeared civilization would end</w:t>
      </w:r>
      <w:r w:rsidRPr="009E517E">
        <w:rPr>
          <w:rStyle w:val="StyleUnderline"/>
        </w:rPr>
        <w:t xml:space="preserve">—but </w:t>
      </w:r>
      <w:r w:rsidRPr="009E517E">
        <w:rPr>
          <w:rStyle w:val="Emphasis"/>
        </w:rPr>
        <w:t>no one is forecasting the loss of all species</w:t>
      </w:r>
      <w:r w:rsidRPr="009E517E">
        <w:t xml:space="preserve">. It seems plausible that </w:t>
      </w:r>
      <w:r w:rsidRPr="009E517E">
        <w:rPr>
          <w:rStyle w:val="StyleUnderline"/>
        </w:rPr>
        <w:t xml:space="preserve">the loss of </w:t>
      </w:r>
      <w:r w:rsidRPr="009E517E">
        <w:rPr>
          <w:rStyle w:val="Emphasis"/>
        </w:rPr>
        <w:t>90%</w:t>
      </w:r>
      <w:r w:rsidRPr="009E517E">
        <w:t xml:space="preserve"> of the world’s species </w:t>
      </w:r>
      <w:r w:rsidRPr="009E517E">
        <w:rPr>
          <w:rStyle w:val="StyleUnderline"/>
        </w:rPr>
        <w:t>could also be apocalyptic, but no</w:t>
      </w:r>
      <w:r w:rsidRPr="009E517E">
        <w:t xml:space="preserve">t </w:t>
      </w:r>
      <w:r w:rsidRPr="009E517E">
        <w:rPr>
          <w:rStyle w:val="StyleUnderline"/>
        </w:rPr>
        <w:t>one is predicting that degree of biodiversity loss either</w:t>
      </w:r>
      <w:r w:rsidRPr="009E517E">
        <w:t xml:space="preserve">. </w:t>
      </w:r>
      <w:r w:rsidRPr="009E517E">
        <w:rPr>
          <w:rStyle w:val="StyleUnderline"/>
        </w:rPr>
        <w:t xml:space="preserve">Tragic, but </w:t>
      </w:r>
      <w:r w:rsidRPr="009E517E">
        <w:rPr>
          <w:rStyle w:val="Emphasis"/>
        </w:rPr>
        <w:t>plausible</w:t>
      </w:r>
      <w:r w:rsidRPr="009E517E">
        <w:rPr>
          <w:rStyle w:val="StyleUnderline"/>
        </w:rPr>
        <w:t xml:space="preserve"> is the possibility our planet suffering a loss of as many as </w:t>
      </w:r>
      <w:r w:rsidRPr="009E517E">
        <w:rPr>
          <w:rStyle w:val="Emphasis"/>
        </w:rPr>
        <w:t>half</w:t>
      </w:r>
      <w:r w:rsidRPr="009E517E">
        <w:rPr>
          <w:rStyle w:val="StyleUnderline"/>
        </w:rPr>
        <w:t xml:space="preserve"> of its species. If global biodiversity were halved, but at the same time locally the number of species stayed relatively stable, </w:t>
      </w:r>
      <w:r w:rsidRPr="009E517E">
        <w:rPr>
          <w:rStyle w:val="Emphasis"/>
        </w:rPr>
        <w:t>what would be the mechanism for an end-of-civilization or even end of human prosperity scenario?</w:t>
      </w:r>
      <w:r w:rsidRPr="009E517E">
        <w:t xml:space="preserve"> </w:t>
      </w:r>
      <w:r w:rsidRPr="009E517E">
        <w:rPr>
          <w:rStyle w:val="StyleUnderline"/>
          <w:highlight w:val="green"/>
        </w:rPr>
        <w:t>Extinctions and biodiversity loss are</w:t>
      </w:r>
      <w:r w:rsidRPr="009E517E">
        <w:rPr>
          <w:rStyle w:val="StyleUnderline"/>
        </w:rPr>
        <w:t xml:space="preserve"> ethical and spiritual losses, but</w:t>
      </w:r>
      <w:r w:rsidRPr="009E517E">
        <w:t xml:space="preserve"> perhaps </w:t>
      </w:r>
      <w:r w:rsidRPr="009E517E">
        <w:rPr>
          <w:rStyle w:val="Emphasis"/>
          <w:highlight w:val="green"/>
        </w:rPr>
        <w:t>not an existential risk.</w:t>
      </w:r>
      <w:r w:rsidRPr="009E517E">
        <w:rPr>
          <w:rStyle w:val="Emphasis"/>
        </w:rPr>
        <w:t xml:space="preserve"> </w:t>
      </w:r>
      <w:r w:rsidRPr="009E517E">
        <w:t xml:space="preserve">What about the remaining eight planetary boundaries? Stratospheric </w:t>
      </w:r>
      <w:r w:rsidRPr="009E517E">
        <w:rPr>
          <w:rStyle w:val="Emphasis"/>
        </w:rPr>
        <w:t>ozone depletion</w:t>
      </w:r>
      <w:r w:rsidRPr="009E517E">
        <w:t xml:space="preserve"> is one—but </w:t>
      </w:r>
      <w:r w:rsidRPr="009E517E">
        <w:rPr>
          <w:rStyle w:val="StyleUnderline"/>
        </w:rPr>
        <w:t>thanks to the Montreal Protocol</w:t>
      </w:r>
      <w:r w:rsidRPr="009E517E">
        <w:t xml:space="preserve"> ozone depletion </w:t>
      </w:r>
      <w:r w:rsidRPr="009E517E">
        <w:rPr>
          <w:rStyle w:val="StyleUnderline"/>
        </w:rPr>
        <w:t xml:space="preserve">is being </w:t>
      </w:r>
      <w:r w:rsidRPr="009E517E">
        <w:rPr>
          <w:rStyle w:val="Emphasis"/>
        </w:rPr>
        <w:t>reversed</w:t>
      </w:r>
      <w:r w:rsidRPr="009E517E">
        <w:t xml:space="preserve"> (Hand, 2016). </w:t>
      </w:r>
      <w:r w:rsidRPr="009E517E">
        <w:rPr>
          <w:rStyle w:val="StyleUnderline"/>
        </w:rPr>
        <w:t xml:space="preserve">Disruptions of the </w:t>
      </w:r>
      <w:r w:rsidRPr="009E517E">
        <w:rPr>
          <w:rStyle w:val="Emphasis"/>
        </w:rPr>
        <w:t>nitrogen cycle</w:t>
      </w:r>
      <w:r w:rsidRPr="009E517E">
        <w:t xml:space="preserve"> </w:t>
      </w:r>
      <w:r w:rsidRPr="009E517E">
        <w:rPr>
          <w:rStyle w:val="StyleUnderline"/>
        </w:rPr>
        <w:t>and</w:t>
      </w:r>
      <w:r w:rsidRPr="009E517E">
        <w:t xml:space="preserve"> of the </w:t>
      </w:r>
      <w:r w:rsidRPr="009E517E">
        <w:rPr>
          <w:rStyle w:val="Emphasis"/>
        </w:rPr>
        <w:t>phosphorous</w:t>
      </w:r>
      <w:r w:rsidRPr="009E517E">
        <w:t xml:space="preserve"> cycle </w:t>
      </w:r>
      <w:r w:rsidRPr="009E517E">
        <w:rPr>
          <w:rStyle w:val="StyleUnderline"/>
        </w:rPr>
        <w:t>have also been proposed as representing potential planetary boundaries</w:t>
      </w:r>
      <w:r w:rsidRPr="009E517E">
        <w:t xml:space="preserve"> (one boundary for nitrogen and one boundary for phosphorous). </w:t>
      </w:r>
      <w:r w:rsidRPr="009E517E">
        <w:rPr>
          <w:rStyle w:val="StyleUnderline"/>
        </w:rPr>
        <w:t>There are compelling data linking excesses in these nutrients to environmental damage</w:t>
      </w:r>
      <w:r w:rsidRPr="009E517E">
        <w:t xml:space="preserve">. For example, over-application of fertilizer in Midwestern USA has led to dead zones in the Gulf of Mexico. Similarly, excessive nitrogen has polluted groundwater in California to such an extent that it is unsuitable for drinking and some rural communities are forced to drink bottled water. </w:t>
      </w:r>
      <w:r w:rsidRPr="009E517E">
        <w:rPr>
          <w:rStyle w:val="StyleUnderline"/>
        </w:rPr>
        <w:t xml:space="preserve">However, </w:t>
      </w:r>
      <w:r w:rsidRPr="009E517E">
        <w:rPr>
          <w:rStyle w:val="Emphasis"/>
        </w:rPr>
        <w:t>these impacts are local</w:t>
      </w:r>
      <w:r w:rsidRPr="009E517E">
        <w:t xml:space="preserve">. </w:t>
      </w:r>
      <w:proofErr w:type="gramStart"/>
      <w:r w:rsidRPr="009E517E">
        <w:rPr>
          <w:rStyle w:val="StyleUnderline"/>
        </w:rPr>
        <w:t>At the same time that</w:t>
      </w:r>
      <w:proofErr w:type="gramEnd"/>
      <w:r w:rsidRPr="009E517E">
        <w:rPr>
          <w:rStyle w:val="StyleUnderline"/>
        </w:rPr>
        <w:t xml:space="preserve"> there is </w:t>
      </w:r>
      <w:r w:rsidRPr="009E517E">
        <w:rPr>
          <w:rStyle w:val="Emphasis"/>
        </w:rPr>
        <w:t>too much</w:t>
      </w:r>
      <w:r w:rsidRPr="009E517E">
        <w:rPr>
          <w:rStyle w:val="StyleUnderline"/>
        </w:rPr>
        <w:t xml:space="preserve"> N loading in the US, there is a need for </w:t>
      </w:r>
      <w:r w:rsidRPr="009E517E">
        <w:rPr>
          <w:rStyle w:val="Emphasis"/>
        </w:rPr>
        <w:t>more N in Africa</w:t>
      </w:r>
      <w:r w:rsidRPr="009E517E">
        <w:t xml:space="preserve"> </w:t>
      </w:r>
      <w:r w:rsidRPr="009E517E">
        <w:rPr>
          <w:rStyle w:val="StyleUnderline"/>
        </w:rPr>
        <w:t>as a way of increasing agricultural yields</w:t>
      </w:r>
      <w:r w:rsidRPr="009E517E">
        <w:t xml:space="preserve"> (Mueller et al., 2012). </w:t>
      </w:r>
      <w:r w:rsidRPr="009E517E">
        <w:rPr>
          <w:rStyle w:val="StyleUnderline"/>
        </w:rPr>
        <w:t xml:space="preserve">While the disruption of nitrogen and phosphorous cycles clearly perturb </w:t>
      </w:r>
      <w:r w:rsidRPr="009E517E">
        <w:rPr>
          <w:rStyle w:val="Emphasis"/>
        </w:rPr>
        <w:t>local ecosystems</w:t>
      </w:r>
      <w:r w:rsidRPr="009E517E">
        <w:t xml:space="preserve">, </w:t>
      </w:r>
      <w:r w:rsidRPr="009E517E">
        <w:rPr>
          <w:rStyle w:val="Emphasis"/>
        </w:rPr>
        <w:t>end-of-the-world scenarios</w:t>
      </w:r>
      <w:r w:rsidRPr="009E517E">
        <w:t xml:space="preserve"> </w:t>
      </w:r>
      <w:r w:rsidRPr="009E517E">
        <w:rPr>
          <w:rStyle w:val="StyleUnderline"/>
        </w:rPr>
        <w:t>seem</w:t>
      </w:r>
      <w:r w:rsidRPr="009E517E">
        <w:t xml:space="preserve"> a bit </w:t>
      </w:r>
      <w:r w:rsidRPr="009E517E">
        <w:rPr>
          <w:rStyle w:val="Emphasis"/>
        </w:rPr>
        <w:t>far-fetched</w:t>
      </w:r>
      <w:r w:rsidRPr="009E517E">
        <w:t xml:space="preserve">. </w:t>
      </w:r>
      <w:r w:rsidRPr="009E517E">
        <w:rPr>
          <w:rStyle w:val="StyleUnderline"/>
        </w:rPr>
        <w:t xml:space="preserve">Another hypothesized planetary boundary entails the conversion of natural habitats to </w:t>
      </w:r>
      <w:r w:rsidRPr="009E517E">
        <w:rPr>
          <w:rStyle w:val="Emphasis"/>
        </w:rPr>
        <w:t>agricultural land</w:t>
      </w:r>
      <w:r w:rsidRPr="009E517E">
        <w:t xml:space="preserve">. </w:t>
      </w:r>
      <w:r w:rsidRPr="009E517E">
        <w:rPr>
          <w:rStyle w:val="StyleUnderline"/>
        </w:rPr>
        <w:t xml:space="preserve">The mechanism by which too much agricultural land could cause a crisis is </w:t>
      </w:r>
      <w:r w:rsidRPr="009E517E">
        <w:rPr>
          <w:rStyle w:val="Emphasis"/>
        </w:rPr>
        <w:t>unclear</w:t>
      </w:r>
      <w:r w:rsidRPr="009E517E">
        <w:t>—</w:t>
      </w:r>
      <w:r w:rsidRPr="009E517E">
        <w:rPr>
          <w:rStyle w:val="StyleUnderline"/>
        </w:rPr>
        <w:t>unless it is because</w:t>
      </w:r>
      <w:r w:rsidRPr="009E517E">
        <w:t xml:space="preserve"> land </w:t>
      </w:r>
      <w:r w:rsidRPr="009E517E">
        <w:rPr>
          <w:rStyle w:val="StyleUnderline"/>
        </w:rPr>
        <w:t>conversion causes so much biodiversity loss that is species extinctions that are the proximate cause of an eco-catastrophe</w:t>
      </w:r>
      <w:r w:rsidRPr="009E517E">
        <w:t xml:space="preserve">. Excessive </w:t>
      </w:r>
      <w:r w:rsidRPr="009E517E">
        <w:rPr>
          <w:rStyle w:val="Emphasis"/>
        </w:rPr>
        <w:t>chemical pollution</w:t>
      </w:r>
      <w:r w:rsidRPr="009E517E">
        <w:t xml:space="preserve"> and excessive atmospheric aerosol loading </w:t>
      </w:r>
      <w:r w:rsidRPr="009E517E">
        <w:rPr>
          <w:rStyle w:val="StyleUnderline"/>
        </w:rPr>
        <w:t>have</w:t>
      </w:r>
      <w:r w:rsidRPr="009E517E">
        <w:t xml:space="preserve"> each </w:t>
      </w:r>
      <w:r w:rsidRPr="009E517E">
        <w:rPr>
          <w:rStyle w:val="StyleUnderline"/>
        </w:rPr>
        <w:t xml:space="preserve">been suggested as planetary boundaries as well. In the case of these pollution boundaries, there are well-documented mechanisms by which surpassing some concentration of a pollutant inflicts </w:t>
      </w:r>
      <w:r w:rsidRPr="009E517E">
        <w:rPr>
          <w:rStyle w:val="Emphasis"/>
        </w:rPr>
        <w:t>severe human health hazards</w:t>
      </w:r>
      <w:r w:rsidRPr="009E517E">
        <w:rPr>
          <w:rStyle w:val="StyleUnderline"/>
        </w:rPr>
        <w:t>.</w:t>
      </w:r>
      <w:r w:rsidRPr="009E517E">
        <w:t xml:space="preserve"> </w:t>
      </w:r>
      <w:r w:rsidRPr="009E517E">
        <w:rPr>
          <w:rStyle w:val="StyleUnderline"/>
        </w:rPr>
        <w:t xml:space="preserve">There is abundant evidence linking chemical and aerosol pollution to higher </w:t>
      </w:r>
      <w:r w:rsidRPr="009E517E">
        <w:rPr>
          <w:rStyle w:val="Emphasis"/>
        </w:rPr>
        <w:t>mortality</w:t>
      </w:r>
      <w:r w:rsidRPr="009E517E">
        <w:rPr>
          <w:rStyle w:val="StyleUnderline"/>
        </w:rPr>
        <w:t xml:space="preserve"> and lower reproductive success in humans, which in turn could cause a major die-off. It is</w:t>
      </w:r>
      <w:r w:rsidRPr="009E517E">
        <w:t xml:space="preserve"> perhaps </w:t>
      </w:r>
      <w:r w:rsidRPr="009E517E">
        <w:rPr>
          <w:rStyle w:val="StyleUnderline"/>
        </w:rPr>
        <w:t>appropriate then that when Hollywood</w:t>
      </w:r>
      <w:r w:rsidRPr="009E517E">
        <w:t xml:space="preserve"> </w:t>
      </w:r>
      <w:r w:rsidRPr="009E517E">
        <w:rPr>
          <w:rStyle w:val="StyleUnderline"/>
        </w:rPr>
        <w:t xml:space="preserve">envisions an unlivable world, it often invokes a story of humans poisoning themselves. That said, </w:t>
      </w:r>
      <w:r w:rsidRPr="009E517E">
        <w:rPr>
          <w:rStyle w:val="Emphasis"/>
        </w:rPr>
        <w:t>it is doubtful that we will poison ourselves towards extinction</w:t>
      </w:r>
      <w:r w:rsidRPr="009E517E">
        <w:t xml:space="preserve">. Data show that </w:t>
      </w:r>
      <w:r w:rsidRPr="009E517E">
        <w:rPr>
          <w:rStyle w:val="StyleUnderline"/>
        </w:rPr>
        <w:t xml:space="preserve">as nations develop and increase their wealth, they tend to </w:t>
      </w:r>
      <w:r w:rsidRPr="009E517E">
        <w:rPr>
          <w:rStyle w:val="Emphasis"/>
        </w:rPr>
        <w:t>clean up their air and water and reduce environmental pollution</w:t>
      </w:r>
      <w:r w:rsidRPr="009E517E">
        <w:t xml:space="preserve"> (</w:t>
      </w:r>
      <w:proofErr w:type="spellStart"/>
      <w:r w:rsidRPr="009E517E">
        <w:t>Flörke</w:t>
      </w:r>
      <w:proofErr w:type="spellEnd"/>
      <w:r w:rsidRPr="009E517E">
        <w:t xml:space="preserve"> et al., 2013; Hao &amp; Wang, 2005). </w:t>
      </w:r>
      <w:r w:rsidRPr="009E517E">
        <w:rPr>
          <w:rStyle w:val="StyleUnderline"/>
        </w:rPr>
        <w:t xml:space="preserve">In addition, as economies become more </w:t>
      </w:r>
      <w:r w:rsidRPr="009E517E">
        <w:rPr>
          <w:rStyle w:val="Emphasis"/>
        </w:rPr>
        <w:lastRenderedPageBreak/>
        <w:t>circular</w:t>
      </w:r>
      <w:r w:rsidRPr="009E517E">
        <w:t xml:space="preserve"> (see Mathews &amp; Tan, 2016), </w:t>
      </w:r>
      <w:r w:rsidRPr="009E517E">
        <w:rPr>
          <w:rStyle w:val="StyleUnderline"/>
        </w:rPr>
        <w:t xml:space="preserve">environmental damage due to waste products is likely to decline. The key point is that the pollutants associated with the planetary boundaries are </w:t>
      </w:r>
      <w:r w:rsidRPr="009E517E">
        <w:rPr>
          <w:rStyle w:val="Emphasis"/>
        </w:rPr>
        <w:t>so widely recognized</w:t>
      </w:r>
      <w:r w:rsidRPr="009E517E">
        <w:t xml:space="preserve">, </w:t>
      </w:r>
      <w:r w:rsidRPr="009E517E">
        <w:rPr>
          <w:rStyle w:val="StyleUnderline"/>
        </w:rPr>
        <w:t xml:space="preserve">and the </w:t>
      </w:r>
      <w:r w:rsidRPr="009E517E">
        <w:rPr>
          <w:rStyle w:val="Emphasis"/>
        </w:rPr>
        <w:t>consequences of local toxic events are so immediate</w:t>
      </w:r>
      <w:r w:rsidRPr="009E517E">
        <w:t xml:space="preserve">, </w:t>
      </w:r>
      <w:r w:rsidRPr="009E517E">
        <w:rPr>
          <w:rStyle w:val="StyleUnderline"/>
        </w:rPr>
        <w:t xml:space="preserve">that it is </w:t>
      </w:r>
      <w:r w:rsidRPr="009E517E">
        <w:rPr>
          <w:rStyle w:val="Emphasis"/>
        </w:rPr>
        <w:t xml:space="preserve">reasonable to expect national governments to act before we suffer a planetary ecocatastrophe. </w:t>
      </w:r>
    </w:p>
    <w:p w14:paraId="1C2C59B0" w14:textId="77777777" w:rsidR="00CA56AA" w:rsidRPr="009E517E" w:rsidRDefault="00CA56AA" w:rsidP="00CA56AA">
      <w:pPr>
        <w:pStyle w:val="Heading4"/>
        <w:rPr>
          <w:rFonts w:cs="Calibri"/>
        </w:rPr>
      </w:pPr>
      <w:r w:rsidRPr="009E517E">
        <w:rPr>
          <w:rFonts w:cs="Calibri"/>
        </w:rPr>
        <w:t>No mass extinction – statistically wrong</w:t>
      </w:r>
    </w:p>
    <w:p w14:paraId="6C796D0E" w14:textId="77777777" w:rsidR="00CA56AA" w:rsidRPr="009E517E" w:rsidRDefault="00CA56AA" w:rsidP="00CA56AA">
      <w:r w:rsidRPr="009E517E">
        <w:t xml:space="preserve">Stewart </w:t>
      </w:r>
      <w:r w:rsidRPr="009E517E">
        <w:rPr>
          <w:rStyle w:val="Style13ptBold"/>
        </w:rPr>
        <w:t>Brand 15</w:t>
      </w:r>
      <w:r w:rsidRPr="009E517E">
        <w:t xml:space="preserve">, </w:t>
      </w:r>
      <w:proofErr w:type="gramStart"/>
      <w:r w:rsidRPr="009E517E">
        <w:t>environmentalist</w:t>
      </w:r>
      <w:proofErr w:type="gramEnd"/>
      <w:r w:rsidRPr="009E517E">
        <w:t xml:space="preserve"> and founder of the Long Now Foundation and the Revive and Restore project, “Rethinking extinction,” 4/21/15, </w:t>
      </w:r>
      <w:hyperlink r:id="rId19" w:history="1">
        <w:r w:rsidRPr="009E517E">
          <w:rPr>
            <w:rStyle w:val="Hyperlink"/>
          </w:rPr>
          <w:t>https://aeon.co/essays/we-are-not-edging-up-to-a-mass-extinction</w:t>
        </w:r>
      </w:hyperlink>
    </w:p>
    <w:p w14:paraId="0959B42A" w14:textId="77777777" w:rsidR="00CA56AA" w:rsidRPr="009E517E" w:rsidRDefault="00CA56AA" w:rsidP="00CA56AA">
      <w:r w:rsidRPr="009E517E">
        <w:t xml:space="preserve">Medicine is about health. So is conservation. And as with medicine, </w:t>
      </w:r>
      <w:r w:rsidRPr="009E517E">
        <w:rPr>
          <w:rStyle w:val="StyleUnderline"/>
        </w:rPr>
        <w:t xml:space="preserve">the </w:t>
      </w:r>
      <w:r w:rsidRPr="009E517E">
        <w:rPr>
          <w:rStyle w:val="StyleUnderline"/>
          <w:highlight w:val="green"/>
        </w:rPr>
        <w:t>trends for conservation</w:t>
      </w:r>
      <w:r w:rsidRPr="009E517E">
        <w:rPr>
          <w:rStyle w:val="StyleUnderline"/>
        </w:rPr>
        <w:t xml:space="preserve"> in this century </w:t>
      </w:r>
      <w:r w:rsidRPr="009E517E">
        <w:rPr>
          <w:rStyle w:val="StyleUnderline"/>
          <w:highlight w:val="green"/>
        </w:rPr>
        <w:t xml:space="preserve">are </w:t>
      </w:r>
      <w:r w:rsidRPr="009E517E">
        <w:rPr>
          <w:rStyle w:val="Emphasis"/>
          <w:highlight w:val="green"/>
        </w:rPr>
        <w:t>looking bright</w:t>
      </w:r>
      <w:r w:rsidRPr="009E517E">
        <w:t xml:space="preserve">. </w:t>
      </w:r>
      <w:r w:rsidRPr="009E517E">
        <w:rPr>
          <w:rStyle w:val="StyleUnderline"/>
        </w:rPr>
        <w:t xml:space="preserve">We are </w:t>
      </w:r>
      <w:r w:rsidRPr="009E517E">
        <w:rPr>
          <w:rStyle w:val="StyleUnderline"/>
          <w:highlight w:val="green"/>
        </w:rPr>
        <w:t>re-enriching</w:t>
      </w:r>
      <w:r w:rsidRPr="009E517E">
        <w:rPr>
          <w:rStyle w:val="StyleUnderline"/>
        </w:rPr>
        <w:t xml:space="preserve"> some </w:t>
      </w:r>
      <w:r w:rsidRPr="009E517E">
        <w:rPr>
          <w:rStyle w:val="StyleUnderline"/>
          <w:highlight w:val="green"/>
        </w:rPr>
        <w:t>ecosystems</w:t>
      </w:r>
      <w:r w:rsidRPr="009E517E">
        <w:rPr>
          <w:rStyle w:val="StyleUnderline"/>
        </w:rPr>
        <w:t xml:space="preserve"> we once depleted </w:t>
      </w:r>
      <w:r w:rsidRPr="009E517E">
        <w:rPr>
          <w:rStyle w:val="StyleUnderline"/>
          <w:highlight w:val="green"/>
        </w:rPr>
        <w:t>and slowing</w:t>
      </w:r>
      <w:r w:rsidRPr="009E517E">
        <w:rPr>
          <w:rStyle w:val="StyleUnderline"/>
        </w:rPr>
        <w:t xml:space="preserve"> the </w:t>
      </w:r>
      <w:r w:rsidRPr="009E517E">
        <w:rPr>
          <w:rStyle w:val="StyleUnderline"/>
          <w:highlight w:val="green"/>
        </w:rPr>
        <w:t>depletion of others</w:t>
      </w:r>
      <w:r w:rsidRPr="009E517E">
        <w:t xml:space="preserve">. Before I explain how we are doing that, </w:t>
      </w:r>
      <w:r w:rsidRPr="009E517E">
        <w:rPr>
          <w:rStyle w:val="StyleUnderline"/>
        </w:rPr>
        <w:t xml:space="preserve">let me spell out how </w:t>
      </w:r>
      <w:r w:rsidRPr="009E517E">
        <w:rPr>
          <w:rStyle w:val="Emphasis"/>
        </w:rPr>
        <w:t>exaggerated</w:t>
      </w:r>
      <w:r w:rsidRPr="009E517E">
        <w:rPr>
          <w:rStyle w:val="StyleUnderline"/>
        </w:rPr>
        <w:t xml:space="preserve"> the focus on extinction has become</w:t>
      </w:r>
      <w:r w:rsidRPr="009E517E">
        <w:t xml:space="preserve"> and how it distorts the public perception of conservation.</w:t>
      </w:r>
    </w:p>
    <w:p w14:paraId="51616F52" w14:textId="77777777" w:rsidR="00CA56AA" w:rsidRPr="009E517E" w:rsidRDefault="00CA56AA" w:rsidP="00CA56AA">
      <w:r w:rsidRPr="009E517E">
        <w:rPr>
          <w:rStyle w:val="StyleUnderline"/>
        </w:rPr>
        <w:t xml:space="preserve">Many now assume that we are in the midst of a </w:t>
      </w:r>
      <w:proofErr w:type="gramStart"/>
      <w:r w:rsidRPr="009E517E">
        <w:rPr>
          <w:rStyle w:val="StyleUnderline"/>
        </w:rPr>
        <w:t>human-caused</w:t>
      </w:r>
      <w:proofErr w:type="gramEnd"/>
      <w:r w:rsidRPr="009E517E">
        <w:rPr>
          <w:rStyle w:val="StyleUnderline"/>
        </w:rPr>
        <w:t xml:space="preserve"> ‘Sixth Mass Extinction’</w:t>
      </w:r>
      <w:r w:rsidRPr="009E517E">
        <w:t xml:space="preserve"> to rival the one that killed off the dinosaurs 66 million years ago. But </w:t>
      </w:r>
      <w:r w:rsidRPr="009E517E">
        <w:rPr>
          <w:rStyle w:val="Emphasis"/>
        </w:rPr>
        <w:t>we’re not</w:t>
      </w:r>
      <w:r w:rsidRPr="009E517E">
        <w:t xml:space="preserve">. The five historic </w:t>
      </w:r>
      <w:r w:rsidRPr="009E517E">
        <w:rPr>
          <w:rStyle w:val="StyleUnderline"/>
          <w:highlight w:val="green"/>
        </w:rPr>
        <w:t>mass extinction</w:t>
      </w:r>
      <w:r w:rsidRPr="009E517E">
        <w:rPr>
          <w:rStyle w:val="StyleUnderline"/>
        </w:rPr>
        <w:t>s eliminated 70 per cent or more of all species in a relatively short time</w:t>
      </w:r>
      <w:r w:rsidRPr="009E517E">
        <w:t xml:space="preserve">. </w:t>
      </w:r>
      <w:r w:rsidRPr="009E517E">
        <w:rPr>
          <w:rStyle w:val="Emphasis"/>
        </w:rPr>
        <w:t xml:space="preserve">That </w:t>
      </w:r>
      <w:r w:rsidRPr="009E517E">
        <w:rPr>
          <w:rStyle w:val="Emphasis"/>
          <w:highlight w:val="green"/>
        </w:rPr>
        <w:t>is not going on</w:t>
      </w:r>
      <w:r w:rsidRPr="009E517E">
        <w:rPr>
          <w:rStyle w:val="Emphasis"/>
        </w:rPr>
        <w:t xml:space="preserve"> now</w:t>
      </w:r>
      <w:r w:rsidRPr="009E517E">
        <w:t>. ‘</w:t>
      </w:r>
      <w:r w:rsidRPr="009E517E">
        <w:rPr>
          <w:rStyle w:val="StyleUnderline"/>
        </w:rPr>
        <w:t xml:space="preserve">If </w:t>
      </w:r>
      <w:r w:rsidRPr="009E517E">
        <w:rPr>
          <w:rStyle w:val="Emphasis"/>
        </w:rPr>
        <w:t>all currently threatened species</w:t>
      </w:r>
      <w:r w:rsidRPr="009E517E">
        <w:rPr>
          <w:rStyle w:val="StyleUnderline"/>
        </w:rPr>
        <w:t xml:space="preserve"> were to go extinct in a few centuries and that rate continued</w:t>
      </w:r>
      <w:r w:rsidRPr="009E517E">
        <w:t>,’ began a recent Nature magazine introduction to a survey of wildlife losses, ‘</w:t>
      </w:r>
      <w:r w:rsidRPr="009E517E">
        <w:rPr>
          <w:rStyle w:val="StyleUnderline"/>
        </w:rPr>
        <w:t>the sixth mass extinction could come in</w:t>
      </w:r>
      <w:r w:rsidRPr="009E517E">
        <w:t xml:space="preserve"> a couple of centuries or </w:t>
      </w:r>
      <w:r w:rsidRPr="009E517E">
        <w:rPr>
          <w:rStyle w:val="Emphasis"/>
        </w:rPr>
        <w:t>a few millennia</w:t>
      </w:r>
      <w:r w:rsidRPr="009E517E">
        <w:t>.’</w:t>
      </w:r>
    </w:p>
    <w:p w14:paraId="21F8823E" w14:textId="77777777" w:rsidR="00CA56AA" w:rsidRPr="009E517E" w:rsidRDefault="00CA56AA" w:rsidP="00CA56AA">
      <w:pPr>
        <w:rPr>
          <w:b/>
          <w:iCs/>
          <w:u w:val="single"/>
          <w:bdr w:val="single" w:sz="18" w:space="0" w:color="auto"/>
        </w:rPr>
      </w:pPr>
      <w:r w:rsidRPr="009E517E">
        <w:rPr>
          <w:rStyle w:val="StyleUnderline"/>
        </w:rPr>
        <w:t>The range of dates</w:t>
      </w:r>
      <w:r w:rsidRPr="009E517E">
        <w:t xml:space="preserve"> in that statement </w:t>
      </w:r>
      <w:r w:rsidRPr="009E517E">
        <w:rPr>
          <w:rStyle w:val="StyleUnderline"/>
        </w:rPr>
        <w:t>reflects profound uncertainty about</w:t>
      </w:r>
      <w:r w:rsidRPr="009E517E">
        <w:t xml:space="preserve"> the current rate of </w:t>
      </w:r>
      <w:r w:rsidRPr="009E517E">
        <w:rPr>
          <w:rStyle w:val="StyleUnderline"/>
        </w:rPr>
        <w:t>extinction</w:t>
      </w:r>
      <w:r w:rsidRPr="009E517E">
        <w:t xml:space="preserve">. </w:t>
      </w:r>
      <w:r w:rsidRPr="009E517E">
        <w:rPr>
          <w:rStyle w:val="StyleUnderline"/>
          <w:highlight w:val="green"/>
        </w:rPr>
        <w:t xml:space="preserve">Estimates vary a </w:t>
      </w:r>
      <w:r w:rsidRPr="009E517E">
        <w:rPr>
          <w:rStyle w:val="Emphasis"/>
          <w:szCs w:val="20"/>
          <w:highlight w:val="green"/>
        </w:rPr>
        <w:t>hundred-fold</w:t>
      </w:r>
      <w:r w:rsidRPr="009E517E">
        <w:t xml:space="preserve"> – </w:t>
      </w:r>
      <w:r w:rsidRPr="009E517E">
        <w:rPr>
          <w:rStyle w:val="StyleUnderline"/>
          <w:highlight w:val="green"/>
        </w:rPr>
        <w:t xml:space="preserve">from </w:t>
      </w:r>
      <w:r w:rsidRPr="009E517E">
        <w:rPr>
          <w:rStyle w:val="Emphasis"/>
          <w:highlight w:val="green"/>
        </w:rPr>
        <w:t>0.01</w:t>
      </w:r>
      <w:r w:rsidRPr="009E517E">
        <w:rPr>
          <w:rStyle w:val="Emphasis"/>
        </w:rPr>
        <w:t xml:space="preserve"> percent</w:t>
      </w:r>
      <w:r w:rsidRPr="009E517E">
        <w:rPr>
          <w:rStyle w:val="StyleUnderline"/>
        </w:rPr>
        <w:t xml:space="preserve"> </w:t>
      </w:r>
      <w:r w:rsidRPr="009E517E">
        <w:rPr>
          <w:rStyle w:val="StyleUnderline"/>
          <w:highlight w:val="green"/>
        </w:rPr>
        <w:t xml:space="preserve">to </w:t>
      </w:r>
      <w:r w:rsidRPr="009E517E">
        <w:rPr>
          <w:rStyle w:val="Emphasis"/>
          <w:highlight w:val="green"/>
        </w:rPr>
        <w:t>1 percent</w:t>
      </w:r>
      <w:r w:rsidRPr="009E517E">
        <w:rPr>
          <w:rStyle w:val="StyleUnderline"/>
          <w:highlight w:val="green"/>
        </w:rPr>
        <w:t xml:space="preserve"> of species</w:t>
      </w:r>
      <w:r w:rsidRPr="009E517E">
        <w:rPr>
          <w:rStyle w:val="StyleUnderline"/>
        </w:rPr>
        <w:t xml:space="preserve"> being </w:t>
      </w:r>
      <w:r w:rsidRPr="009E517E">
        <w:rPr>
          <w:rStyle w:val="StyleUnderline"/>
          <w:highlight w:val="green"/>
        </w:rPr>
        <w:t>lost per decade</w:t>
      </w:r>
      <w:r w:rsidRPr="009E517E">
        <w:t xml:space="preserve">. The phrase ‘all currently threatened </w:t>
      </w:r>
      <w:proofErr w:type="gramStart"/>
      <w:r w:rsidRPr="009E517E">
        <w:t>species’</w:t>
      </w:r>
      <w:proofErr w:type="gramEnd"/>
      <w:r w:rsidRPr="009E517E">
        <w:t xml:space="preserve"> comes from the indispensable IUCN (International Union for Conservation of Nature), which maintains </w:t>
      </w:r>
      <w:r w:rsidRPr="009E517E">
        <w:rPr>
          <w:rStyle w:val="StyleUnderline"/>
          <w:highlight w:val="green"/>
        </w:rPr>
        <w:t>the</w:t>
      </w:r>
      <w:r w:rsidRPr="009E517E">
        <w:t xml:space="preserve"> Red </w:t>
      </w:r>
      <w:r w:rsidRPr="009E517E">
        <w:rPr>
          <w:rStyle w:val="StyleUnderline"/>
          <w:highlight w:val="green"/>
        </w:rPr>
        <w:t>List of endangered species</w:t>
      </w:r>
      <w:r w:rsidRPr="009E517E">
        <w:t xml:space="preserve">. Its most recent report shows that of the 1.5 million identified species, and 76,199 studied by IUCN scientists, some 23,214 are deemed threatened with extinction. So, </w:t>
      </w:r>
      <w:r w:rsidRPr="009E517E">
        <w:rPr>
          <w:rStyle w:val="StyleUnderline"/>
          <w:highlight w:val="green"/>
        </w:rPr>
        <w:t xml:space="preserve">if </w:t>
      </w:r>
      <w:r w:rsidRPr="009E517E">
        <w:rPr>
          <w:rStyle w:val="Emphasis"/>
          <w:highlight w:val="green"/>
        </w:rPr>
        <w:t>all</w:t>
      </w:r>
      <w:r w:rsidRPr="009E517E">
        <w:rPr>
          <w:rStyle w:val="Emphasis"/>
        </w:rPr>
        <w:t xml:space="preserve"> of those</w:t>
      </w:r>
      <w:r w:rsidRPr="009E517E">
        <w:rPr>
          <w:rStyle w:val="StyleUnderline"/>
        </w:rPr>
        <w:t xml:space="preserve"> </w:t>
      </w:r>
      <w:r w:rsidRPr="009E517E">
        <w:rPr>
          <w:rStyle w:val="StyleUnderline"/>
          <w:highlight w:val="green"/>
        </w:rPr>
        <w:t>went extinct in the next few centuries</w:t>
      </w:r>
      <w:r w:rsidRPr="009E517E">
        <w:t xml:space="preserve">, </w:t>
      </w:r>
      <w:r w:rsidRPr="009E517E">
        <w:rPr>
          <w:rStyle w:val="StyleUnderline"/>
          <w:i/>
          <w:highlight w:val="green"/>
        </w:rPr>
        <w:t>and</w:t>
      </w:r>
      <w:r w:rsidRPr="009E517E">
        <w:rPr>
          <w:rStyle w:val="StyleUnderline"/>
          <w:highlight w:val="green"/>
        </w:rPr>
        <w:t xml:space="preserve"> the rate of extinction</w:t>
      </w:r>
      <w:r w:rsidRPr="009E517E">
        <w:rPr>
          <w:rStyle w:val="StyleUnderline"/>
        </w:rPr>
        <w:t xml:space="preserve"> that killed them </w:t>
      </w:r>
      <w:r w:rsidRPr="009E517E">
        <w:rPr>
          <w:rStyle w:val="StyleUnderline"/>
          <w:highlight w:val="green"/>
        </w:rPr>
        <w:t>kept</w:t>
      </w:r>
      <w:r w:rsidRPr="009E517E">
        <w:rPr>
          <w:rStyle w:val="StyleUnderline"/>
        </w:rPr>
        <w:t xml:space="preserve"> right </w:t>
      </w:r>
      <w:r w:rsidRPr="009E517E">
        <w:rPr>
          <w:rStyle w:val="StyleUnderline"/>
          <w:highlight w:val="green"/>
        </w:rPr>
        <w:t xml:space="preserve">on for </w:t>
      </w:r>
      <w:r w:rsidRPr="009E517E">
        <w:rPr>
          <w:rStyle w:val="Emphasis"/>
          <w:highlight w:val="green"/>
        </w:rPr>
        <w:t>hundreds or thousands of years</w:t>
      </w:r>
      <w:r w:rsidRPr="009E517E">
        <w:rPr>
          <w:rStyle w:val="StyleUnderline"/>
        </w:rPr>
        <w:t xml:space="preserve"> more</w:t>
      </w:r>
      <w:r w:rsidRPr="009E517E">
        <w:t xml:space="preserve">, </w:t>
      </w:r>
      <w:r w:rsidRPr="009E517E">
        <w:rPr>
          <w:rStyle w:val="StyleUnderline"/>
          <w:i/>
          <w:highlight w:val="green"/>
        </w:rPr>
        <w:t>then</w:t>
      </w:r>
      <w:r w:rsidRPr="009E517E">
        <w:rPr>
          <w:rStyle w:val="StyleUnderline"/>
          <w:highlight w:val="green"/>
        </w:rPr>
        <w:t xml:space="preserve"> we might be at the beginning of </w:t>
      </w:r>
      <w:r w:rsidRPr="009E517E">
        <w:rPr>
          <w:rStyle w:val="StyleUnderline"/>
        </w:rPr>
        <w:t>a</w:t>
      </w:r>
      <w:r w:rsidRPr="009E517E">
        <w:t xml:space="preserve"> </w:t>
      </w:r>
      <w:proofErr w:type="gramStart"/>
      <w:r w:rsidRPr="009E517E">
        <w:t>human-caused</w:t>
      </w:r>
      <w:proofErr w:type="gramEnd"/>
      <w:r w:rsidRPr="009E517E">
        <w:t xml:space="preserve"> </w:t>
      </w:r>
      <w:r w:rsidRPr="009E517E">
        <w:rPr>
          <w:rStyle w:val="StyleUnderline"/>
        </w:rPr>
        <w:t>Sixth Mass</w:t>
      </w:r>
      <w:r w:rsidRPr="009E517E">
        <w:rPr>
          <w:rStyle w:val="StyleUnderline"/>
          <w:highlight w:val="green"/>
        </w:rPr>
        <w:t xml:space="preserve"> Extinction</w:t>
      </w:r>
      <w:r w:rsidRPr="009E517E">
        <w:t>.</w:t>
      </w:r>
    </w:p>
    <w:p w14:paraId="55A95C1D" w14:textId="77777777" w:rsidR="00CA56AA" w:rsidRPr="009E517E" w:rsidRDefault="00CA56AA" w:rsidP="00CA56AA">
      <w:r w:rsidRPr="009E517E">
        <w:t xml:space="preserve">An all-too-standard case of extinction mislabeling occurred this January on the front page of The New York Times Magazine. ‘Ocean Life Faces Mass Extinction, Broad Study Shows,’ read the headline. But the article by Carl Zimmer described no such thing. </w:t>
      </w:r>
      <w:proofErr w:type="gramStart"/>
      <w:r w:rsidRPr="009E517E">
        <w:t>Instead</w:t>
      </w:r>
      <w:proofErr w:type="gramEnd"/>
      <w:r w:rsidRPr="009E517E">
        <w:t xml:space="preserve"> it was a relatively good-news piece pointing out that while much of sea life is in trouble, it is far less so than continental wildlife, and there is time to avoid the mistakes made on land. The article noted that, </w:t>
      </w:r>
      <w:r w:rsidRPr="009E517E">
        <w:rPr>
          <w:rStyle w:val="StyleUnderline"/>
        </w:rPr>
        <w:t xml:space="preserve">in the centuries since 1500, some 514 species have gone extinct on land but only 15 in the oceans, and </w:t>
      </w:r>
      <w:proofErr w:type="gramStart"/>
      <w:r w:rsidRPr="009E517E">
        <w:rPr>
          <w:rStyle w:val="Emphasis"/>
        </w:rPr>
        <w:t>none at all</w:t>
      </w:r>
      <w:proofErr w:type="gramEnd"/>
      <w:r w:rsidRPr="009E517E">
        <w:rPr>
          <w:rStyle w:val="StyleUnderline"/>
        </w:rPr>
        <w:t xml:space="preserve"> in the past 50 years</w:t>
      </w:r>
      <w:r w:rsidRPr="009E517E">
        <w:t>. The Science paper on which Zimmer was reporting was titled ‘Marine Defaunation: Animal Loss in the Global Ocean’ by Douglas McCauley, an ecologist at the University of California, Santa Barbara, and colleagues. It stated: ‘Though humans have caused few global marine extinctions, we have profoundly affected marine wildlife, altering the functioning and provisioning of services in every ocean,’ and it went on to chronicle the causes of ‘the proliferation of ‘empty reefs’, ‘empty estuaries’, and ‘empty bays’, with an overall decline of marine fishes by 38 per cent.</w:t>
      </w:r>
    </w:p>
    <w:p w14:paraId="5D3FAB56" w14:textId="77777777" w:rsidR="00CA56AA" w:rsidRPr="009E517E" w:rsidRDefault="00CA56AA" w:rsidP="00CA56AA">
      <w:r w:rsidRPr="009E517E">
        <w:rPr>
          <w:rStyle w:val="StyleUnderline"/>
        </w:rPr>
        <w:t xml:space="preserve">Extinction is not a helpful way to think about threats to ocean animals because </w:t>
      </w:r>
      <w:r w:rsidRPr="009E517E">
        <w:rPr>
          <w:rStyle w:val="Emphasis"/>
        </w:rPr>
        <w:t>few go extinct</w:t>
      </w:r>
      <w:r w:rsidRPr="009E517E">
        <w:rPr>
          <w:rStyle w:val="StyleUnderline"/>
        </w:rPr>
        <w:t xml:space="preserve"> there</w:t>
      </w:r>
      <w:r w:rsidRPr="009E517E">
        <w:t xml:space="preserve">. The </w:t>
      </w:r>
      <w:r w:rsidRPr="009E517E">
        <w:rPr>
          <w:rStyle w:val="StyleUnderline"/>
        </w:rPr>
        <w:t>animals are highly mobile in a totally connected vast environment where there is almost always somewhere to hide</w:t>
      </w:r>
      <w:r w:rsidRPr="009E517E">
        <w:t xml:space="preserve">, even from industrial-scale hunting. Atlantic cod used to be one of the world’s great fisheries before it collapsed in 1992 from decades of overfishing. According to Jesse </w:t>
      </w:r>
      <w:proofErr w:type="spellStart"/>
      <w:r w:rsidRPr="009E517E">
        <w:t>Ausubel</w:t>
      </w:r>
      <w:proofErr w:type="spellEnd"/>
      <w:r w:rsidRPr="009E517E">
        <w:t xml:space="preserve">, one of the </w:t>
      </w:r>
      <w:proofErr w:type="spellStart"/>
      <w:r w:rsidRPr="009E517E">
        <w:t>organisers</w:t>
      </w:r>
      <w:proofErr w:type="spellEnd"/>
      <w:r w:rsidRPr="009E517E">
        <w:t xml:space="preserve"> of the recent international Census of Marine Life: ‘The total estimated kilos of cod off Cape Cod today probably weigh only about 3 per cent of all the cod in 1815.’ (Across the Atlantic in the North Sea, however, cod fishery is recovering, thanks to effective regulation.) </w:t>
      </w:r>
      <w:r w:rsidRPr="009E517E">
        <w:rPr>
          <w:rStyle w:val="StyleUnderline"/>
        </w:rPr>
        <w:t xml:space="preserve">No one </w:t>
      </w:r>
      <w:r w:rsidRPr="009E517E">
        <w:rPr>
          <w:rStyle w:val="Emphasis"/>
        </w:rPr>
        <w:lastRenderedPageBreak/>
        <w:t>really expects</w:t>
      </w:r>
      <w:r w:rsidRPr="009E517E">
        <w:rPr>
          <w:rStyle w:val="StyleUnderline"/>
        </w:rPr>
        <w:t xml:space="preserve"> cod to go extinct, and yet the Red List describes them as threatened with extinction</w:t>
      </w:r>
      <w:r w:rsidRPr="009E517E">
        <w:t>.</w:t>
      </w:r>
    </w:p>
    <w:p w14:paraId="5CC4EFE7" w14:textId="77777777" w:rsidR="00CA56AA" w:rsidRPr="00CA56AA" w:rsidRDefault="00CA56AA" w:rsidP="00CA56AA"/>
    <w:p w14:paraId="67152DF7" w14:textId="73E040A6" w:rsidR="002B1E07" w:rsidRPr="001C36BF" w:rsidRDefault="002507CA" w:rsidP="002B1E07">
      <w:pPr>
        <w:pStyle w:val="Heading4"/>
      </w:pPr>
      <w:proofErr w:type="spellStart"/>
      <w:r>
        <w:t>P</w:t>
      </w:r>
      <w:r w:rsidR="002B1E07">
        <w:t>a</w:t>
      </w:r>
      <w:proofErr w:type="spellEnd"/>
      <w:r w:rsidR="002B1E07">
        <w:t xml:space="preserve">tents </w:t>
      </w:r>
      <w:r w:rsidR="002B1E07">
        <w:rPr>
          <w:u w:val="single"/>
        </w:rPr>
        <w:t>prevent</w:t>
      </w:r>
      <w:r w:rsidR="002B1E07">
        <w:t xml:space="preserve"> biopiracy</w:t>
      </w:r>
    </w:p>
    <w:p w14:paraId="32914209" w14:textId="77777777" w:rsidR="002B1E07" w:rsidRPr="001C36BF" w:rsidRDefault="002B1E07" w:rsidP="002B1E07">
      <w:pPr>
        <w:rPr>
          <w:rStyle w:val="Style13ptBold"/>
          <w:b w:val="0"/>
        </w:rPr>
      </w:pPr>
      <w:proofErr w:type="spellStart"/>
      <w:r>
        <w:rPr>
          <w:rStyle w:val="Style13ptBold"/>
        </w:rPr>
        <w:t>Erstling</w:t>
      </w:r>
      <w:proofErr w:type="spellEnd"/>
      <w:r>
        <w:rPr>
          <w:rStyle w:val="Style13ptBold"/>
        </w:rPr>
        <w:t xml:space="preserve">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099F1CED" w14:textId="77777777" w:rsidR="002B1E07" w:rsidRPr="001C36BF" w:rsidRDefault="002B1E07" w:rsidP="002B1E07">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 xml:space="preserve">Several cases of alleged biopiracy, including patents granted for neem, turmeric, the </w:t>
      </w:r>
      <w:proofErr w:type="spellStart"/>
      <w:r w:rsidRPr="001C36BF">
        <w:rPr>
          <w:rStyle w:val="StyleUnderline"/>
        </w:rPr>
        <w:t>enola</w:t>
      </w:r>
      <w:proofErr w:type="spellEnd"/>
      <w:r w:rsidRPr="001C36BF">
        <w:rPr>
          <w:rStyle w:val="StyleUnderline"/>
        </w:rPr>
        <w:t xml:space="preserve">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382578C7" w14:textId="77777777" w:rsidR="002B1E07" w:rsidRDefault="002B1E07" w:rsidP="002B1E07">
      <w:pPr>
        <w:pStyle w:val="Heading4"/>
      </w:pPr>
      <w:r>
        <w:t xml:space="preserve">Unpatented medicine cause counterfeits— </w:t>
      </w:r>
    </w:p>
    <w:p w14:paraId="10974B7A" w14:textId="77777777" w:rsidR="002B1E07" w:rsidRPr="00EB7F16" w:rsidRDefault="002B1E07" w:rsidP="002B1E07">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20" w:history="1">
        <w:r w:rsidRPr="00EB7F16">
          <w:rPr>
            <w:rStyle w:val="Hyperlink"/>
          </w:rPr>
          <w:t>https://www.ipwatchdog.com/2016/06/27/counterfeit-medicines-ip-patient-safety/id=70397/</w:t>
        </w:r>
      </w:hyperlink>
      <w:r w:rsidRPr="00EB7F16">
        <w:t>] RR</w:t>
      </w:r>
    </w:p>
    <w:p w14:paraId="1737515A" w14:textId="77777777" w:rsidR="002B1E07" w:rsidRDefault="002B1E07" w:rsidP="002B1E07">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4038AEDB" w14:textId="77777777" w:rsidR="002B1E07" w:rsidRDefault="002B1E07" w:rsidP="002B1E07">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5998D422" w14:textId="77777777" w:rsidR="002B1E07" w:rsidRPr="00013961" w:rsidRDefault="002B1E07" w:rsidP="002B1E07">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570F0E9E" w14:textId="77777777" w:rsidR="002B1E07" w:rsidRDefault="002B1E07" w:rsidP="002B1E07">
      <w:r w:rsidRPr="00013961">
        <w:rPr>
          <w:rStyle w:val="StyleUnderline"/>
        </w:rPr>
        <w:lastRenderedPageBreak/>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77B09D4F" w14:textId="77777777" w:rsidR="002B1E07" w:rsidRDefault="002B1E07" w:rsidP="002B1E07">
      <w:r>
        <w:t>[Kristina]</w:t>
      </w:r>
    </w:p>
    <w:p w14:paraId="4D8FDEB4" w14:textId="77777777" w:rsidR="002B1E07" w:rsidRDefault="002B1E07" w:rsidP="002B1E07">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235F74BC" w14:textId="77777777" w:rsidR="002B1E07" w:rsidRDefault="002B1E07" w:rsidP="002B1E07">
      <w:r>
        <w:t>While difficult to measure, estimates do exist on the extent of the market for counterfeit drugs and the harm done to human health. As noted in my chapter in the OECD report,</w:t>
      </w:r>
    </w:p>
    <w:p w14:paraId="200E25DE" w14:textId="77777777" w:rsidR="002B1E07" w:rsidRDefault="002B1E07" w:rsidP="002B1E07">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6FB359A4" w14:textId="77777777" w:rsidR="00E5765D" w:rsidRDefault="002B1E07" w:rsidP="002B1E07">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w:t>
      </w:r>
    </w:p>
    <w:p w14:paraId="6D78E570" w14:textId="77777777" w:rsidR="002B1E07" w:rsidRPr="001C36BF" w:rsidRDefault="002B1E07" w:rsidP="002B1E07"/>
    <w:p w14:paraId="2C34A8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352E6DB8"/>
    <w:lvl w:ilvl="0" w:tplc="C6BCCC3A">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AC08F9"/>
    <w:multiLevelType w:val="hybridMultilevel"/>
    <w:tmpl w:val="A808D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C74228"/>
    <w:multiLevelType w:val="multilevel"/>
    <w:tmpl w:val="8F2292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BA3A89"/>
    <w:multiLevelType w:val="hybridMultilevel"/>
    <w:tmpl w:val="91CCC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4"/>
  </w:num>
  <w:num w:numId="14">
    <w:abstractNumId w:val="13"/>
  </w:num>
  <w:num w:numId="15">
    <w:abstractNumId w:val="17"/>
  </w:num>
  <w:num w:numId="16">
    <w:abstractNumId w:val="12"/>
  </w:num>
  <w:num w:numId="17">
    <w:abstractNumId w:val="11"/>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DB3"/>
    <w:rsid w:val="000029E3"/>
    <w:rsid w:val="000029E8"/>
    <w:rsid w:val="00004225"/>
    <w:rsid w:val="000066CA"/>
    <w:rsid w:val="00007264"/>
    <w:rsid w:val="000076A9"/>
    <w:rsid w:val="00014FAD"/>
    <w:rsid w:val="00015D2A"/>
    <w:rsid w:val="0002490B"/>
    <w:rsid w:val="00026465"/>
    <w:rsid w:val="00030204"/>
    <w:rsid w:val="000312A0"/>
    <w:rsid w:val="0003396C"/>
    <w:rsid w:val="0003513D"/>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110"/>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764"/>
    <w:rsid w:val="002502CF"/>
    <w:rsid w:val="002507CA"/>
    <w:rsid w:val="00267EBB"/>
    <w:rsid w:val="0027023B"/>
    <w:rsid w:val="00272F3F"/>
    <w:rsid w:val="00274EDB"/>
    <w:rsid w:val="0027729E"/>
    <w:rsid w:val="002843B2"/>
    <w:rsid w:val="00284ED6"/>
    <w:rsid w:val="00290C5A"/>
    <w:rsid w:val="00290C92"/>
    <w:rsid w:val="0029647A"/>
    <w:rsid w:val="00296504"/>
    <w:rsid w:val="002A6CA1"/>
    <w:rsid w:val="002B1E0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9C3"/>
    <w:rsid w:val="00482AF9"/>
    <w:rsid w:val="00496BB2"/>
    <w:rsid w:val="004A6331"/>
    <w:rsid w:val="004A73F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4F0"/>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3A68"/>
    <w:rsid w:val="00614D69"/>
    <w:rsid w:val="00617030"/>
    <w:rsid w:val="00621301"/>
    <w:rsid w:val="0062173F"/>
    <w:rsid w:val="006235FB"/>
    <w:rsid w:val="00626A15"/>
    <w:rsid w:val="006379E9"/>
    <w:rsid w:val="006438CB"/>
    <w:rsid w:val="006529B9"/>
    <w:rsid w:val="00652DB3"/>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66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A7"/>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18D"/>
    <w:rsid w:val="009D15DB"/>
    <w:rsid w:val="009D3133"/>
    <w:rsid w:val="009E160D"/>
    <w:rsid w:val="009F1CBB"/>
    <w:rsid w:val="009F3305"/>
    <w:rsid w:val="009F6FB2"/>
    <w:rsid w:val="00A071C0"/>
    <w:rsid w:val="00A22670"/>
    <w:rsid w:val="00A24B35"/>
    <w:rsid w:val="00A271BA"/>
    <w:rsid w:val="00A27F86"/>
    <w:rsid w:val="00A30230"/>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01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8D3"/>
    <w:rsid w:val="00C72AFE"/>
    <w:rsid w:val="00C81619"/>
    <w:rsid w:val="00CA013C"/>
    <w:rsid w:val="00CA56A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0B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65D"/>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899"/>
    <w:rsid w:val="00F07888"/>
    <w:rsid w:val="00F07A5F"/>
    <w:rsid w:val="00F1313D"/>
    <w:rsid w:val="00F201E7"/>
    <w:rsid w:val="00F204E0"/>
    <w:rsid w:val="00F20B16"/>
    <w:rsid w:val="00F21C79"/>
    <w:rsid w:val="00F238C9"/>
    <w:rsid w:val="00F23CA5"/>
    <w:rsid w:val="00F277AA"/>
    <w:rsid w:val="00F27F83"/>
    <w:rsid w:val="00F31955"/>
    <w:rsid w:val="00F34C06"/>
    <w:rsid w:val="00F43EA3"/>
    <w:rsid w:val="00F50C55"/>
    <w:rsid w:val="00F57FFB"/>
    <w:rsid w:val="00F601E6"/>
    <w:rsid w:val="00F60C7D"/>
    <w:rsid w:val="00F73954"/>
    <w:rsid w:val="00F7756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90B535"/>
  <w14:defaultImageDpi w14:val="300"/>
  <w15:docId w15:val="{3B784252-F1CF-4C44-B8E5-35CBB596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1E0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52D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2D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2D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52D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52D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DB3"/>
  </w:style>
  <w:style w:type="character" w:customStyle="1" w:styleId="Heading1Char">
    <w:name w:val="Heading 1 Char"/>
    <w:aliases w:val="Pocket Char"/>
    <w:basedOn w:val="DefaultParagraphFont"/>
    <w:link w:val="Heading1"/>
    <w:uiPriority w:val="9"/>
    <w:rsid w:val="00652D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2D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2DB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652D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52DB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652DB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52DB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52DB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652DB3"/>
    <w:rPr>
      <w:color w:val="auto"/>
      <w:u w:val="none"/>
    </w:rPr>
  </w:style>
  <w:style w:type="paragraph" w:styleId="DocumentMap">
    <w:name w:val="Document Map"/>
    <w:basedOn w:val="Normal"/>
    <w:link w:val="DocumentMapChar"/>
    <w:uiPriority w:val="99"/>
    <w:semiHidden/>
    <w:unhideWhenUsed/>
    <w:rsid w:val="00652D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2DB3"/>
    <w:rPr>
      <w:rFonts w:ascii="Lucida Grande" w:hAnsi="Lucida Grande" w:cs="Lucida Grande"/>
    </w:rPr>
  </w:style>
  <w:style w:type="paragraph" w:customStyle="1" w:styleId="Analytic">
    <w:name w:val="Analytic"/>
    <w:basedOn w:val="Normal"/>
    <w:autoRedefine/>
    <w:qFormat/>
    <w:rsid w:val="002B1E07"/>
    <w:rPr>
      <w:b/>
      <w:bCs/>
      <w:color w:val="404040" w:themeColor="text1" w:themeTint="BF"/>
      <w:sz w:val="26"/>
      <w:szCs w:val="26"/>
    </w:rPr>
  </w:style>
  <w:style w:type="paragraph" w:customStyle="1" w:styleId="textbold">
    <w:name w:val="text bold"/>
    <w:basedOn w:val="Normal"/>
    <w:link w:val="Emphasis"/>
    <w:uiPriority w:val="20"/>
    <w:qFormat/>
    <w:rsid w:val="002B1E0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2B1E07"/>
    <w:pPr>
      <w:ind w:left="720"/>
      <w:contextualSpacing/>
    </w:pPr>
  </w:style>
  <w:style w:type="paragraph" w:customStyle="1" w:styleId="Emphasis1">
    <w:name w:val="Emphasis1"/>
    <w:basedOn w:val="Normal"/>
    <w:autoRedefine/>
    <w:uiPriority w:val="20"/>
    <w:qFormat/>
    <w:rsid w:val="002B1E0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B54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99948">
      <w:bodyDiv w:val="1"/>
      <w:marLeft w:val="0"/>
      <w:marRight w:val="0"/>
      <w:marTop w:val="0"/>
      <w:marBottom w:val="0"/>
      <w:divBdr>
        <w:top w:val="none" w:sz="0" w:space="0" w:color="auto"/>
        <w:left w:val="none" w:sz="0" w:space="0" w:color="auto"/>
        <w:bottom w:val="none" w:sz="0" w:space="0" w:color="auto"/>
        <w:right w:val="none" w:sz="0" w:space="0" w:color="auto"/>
      </w:divBdr>
    </w:div>
    <w:div w:id="1084299473">
      <w:bodyDiv w:val="1"/>
      <w:marLeft w:val="0"/>
      <w:marRight w:val="0"/>
      <w:marTop w:val="0"/>
      <w:marBottom w:val="0"/>
      <w:divBdr>
        <w:top w:val="none" w:sz="0" w:space="0" w:color="auto"/>
        <w:left w:val="none" w:sz="0" w:space="0" w:color="auto"/>
        <w:bottom w:val="none" w:sz="0" w:space="0" w:color="auto"/>
        <w:right w:val="none" w:sz="0" w:space="0" w:color="auto"/>
      </w:divBdr>
      <w:divsChild>
        <w:div w:id="823815273">
          <w:marLeft w:val="0"/>
          <w:marRight w:val="0"/>
          <w:marTop w:val="0"/>
          <w:marBottom w:val="0"/>
          <w:divBdr>
            <w:top w:val="none" w:sz="0" w:space="0" w:color="auto"/>
            <w:left w:val="none" w:sz="0" w:space="0" w:color="auto"/>
            <w:bottom w:val="none" w:sz="0" w:space="0" w:color="auto"/>
            <w:right w:val="none" w:sz="0" w:space="0" w:color="auto"/>
          </w:divBdr>
          <w:divsChild>
            <w:div w:id="384262865">
              <w:marLeft w:val="0"/>
              <w:marRight w:val="0"/>
              <w:marTop w:val="0"/>
              <w:marBottom w:val="0"/>
              <w:divBdr>
                <w:top w:val="none" w:sz="0" w:space="0" w:color="auto"/>
                <w:left w:val="none" w:sz="0" w:space="0" w:color="auto"/>
                <w:bottom w:val="none" w:sz="0" w:space="0" w:color="auto"/>
                <w:right w:val="none" w:sz="0" w:space="0" w:color="auto"/>
              </w:divBdr>
              <w:divsChild>
                <w:div w:id="237906050">
                  <w:marLeft w:val="0"/>
                  <w:marRight w:val="0"/>
                  <w:marTop w:val="0"/>
                  <w:marBottom w:val="0"/>
                  <w:divBdr>
                    <w:top w:val="none" w:sz="0" w:space="0" w:color="auto"/>
                    <w:left w:val="none" w:sz="0" w:space="0" w:color="auto"/>
                    <w:bottom w:val="none" w:sz="0" w:space="0" w:color="auto"/>
                    <w:right w:val="none" w:sz="0" w:space="0" w:color="auto"/>
                  </w:divBdr>
                </w:div>
              </w:divsChild>
            </w:div>
            <w:div w:id="242035776">
              <w:marLeft w:val="0"/>
              <w:marRight w:val="0"/>
              <w:marTop w:val="0"/>
              <w:marBottom w:val="0"/>
              <w:divBdr>
                <w:top w:val="none" w:sz="0" w:space="0" w:color="auto"/>
                <w:left w:val="none" w:sz="0" w:space="0" w:color="auto"/>
                <w:bottom w:val="none" w:sz="0" w:space="0" w:color="auto"/>
                <w:right w:val="none" w:sz="0" w:space="0" w:color="auto"/>
              </w:divBdr>
            </w:div>
          </w:divsChild>
        </w:div>
        <w:div w:id="1257983633">
          <w:marLeft w:val="0"/>
          <w:marRight w:val="0"/>
          <w:marTop w:val="0"/>
          <w:marBottom w:val="0"/>
          <w:divBdr>
            <w:top w:val="none" w:sz="0" w:space="0" w:color="auto"/>
            <w:left w:val="none" w:sz="0" w:space="0" w:color="auto"/>
            <w:bottom w:val="none" w:sz="0" w:space="0" w:color="auto"/>
            <w:right w:val="none" w:sz="0" w:space="0" w:color="auto"/>
          </w:divBdr>
          <w:divsChild>
            <w:div w:id="1816951018">
              <w:marLeft w:val="0"/>
              <w:marRight w:val="0"/>
              <w:marTop w:val="0"/>
              <w:marBottom w:val="0"/>
              <w:divBdr>
                <w:top w:val="none" w:sz="0" w:space="0" w:color="auto"/>
                <w:left w:val="none" w:sz="0" w:space="0" w:color="auto"/>
                <w:bottom w:val="none" w:sz="0" w:space="0" w:color="auto"/>
                <w:right w:val="none" w:sz="0" w:space="0" w:color="auto"/>
              </w:divBdr>
              <w:divsChild>
                <w:div w:id="71241215">
                  <w:marLeft w:val="0"/>
                  <w:marRight w:val="0"/>
                  <w:marTop w:val="0"/>
                  <w:marBottom w:val="0"/>
                  <w:divBdr>
                    <w:top w:val="none" w:sz="0" w:space="0" w:color="auto"/>
                    <w:left w:val="none" w:sz="0" w:space="0" w:color="auto"/>
                    <w:bottom w:val="none" w:sz="0" w:space="0" w:color="auto"/>
                    <w:right w:val="none" w:sz="0" w:space="0" w:color="auto"/>
                  </w:divBdr>
                  <w:divsChild>
                    <w:div w:id="1589342611">
                      <w:marLeft w:val="0"/>
                      <w:marRight w:val="0"/>
                      <w:marTop w:val="0"/>
                      <w:marBottom w:val="0"/>
                      <w:divBdr>
                        <w:top w:val="none" w:sz="0" w:space="0" w:color="auto"/>
                        <w:left w:val="none" w:sz="0" w:space="0" w:color="auto"/>
                        <w:bottom w:val="none" w:sz="0" w:space="0" w:color="auto"/>
                        <w:right w:val="none" w:sz="0" w:space="0" w:color="auto"/>
                      </w:divBdr>
                      <w:divsChild>
                        <w:div w:id="827860907">
                          <w:marLeft w:val="0"/>
                          <w:marRight w:val="0"/>
                          <w:marTop w:val="0"/>
                          <w:marBottom w:val="0"/>
                          <w:divBdr>
                            <w:top w:val="none" w:sz="0" w:space="0" w:color="auto"/>
                            <w:left w:val="none" w:sz="0" w:space="0" w:color="auto"/>
                            <w:bottom w:val="none" w:sz="0" w:space="0" w:color="auto"/>
                            <w:right w:val="none" w:sz="0" w:space="0" w:color="auto"/>
                          </w:divBdr>
                          <w:divsChild>
                            <w:div w:id="3596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6508">
                      <w:marLeft w:val="0"/>
                      <w:marRight w:val="0"/>
                      <w:marTop w:val="0"/>
                      <w:marBottom w:val="0"/>
                      <w:divBdr>
                        <w:top w:val="none" w:sz="0" w:space="0" w:color="auto"/>
                        <w:left w:val="none" w:sz="0" w:space="0" w:color="auto"/>
                        <w:bottom w:val="none" w:sz="0" w:space="0" w:color="auto"/>
                        <w:right w:val="none" w:sz="0" w:space="0" w:color="auto"/>
                      </w:divBdr>
                      <w:divsChild>
                        <w:div w:id="327952310">
                          <w:marLeft w:val="0"/>
                          <w:marRight w:val="0"/>
                          <w:marTop w:val="0"/>
                          <w:marBottom w:val="0"/>
                          <w:divBdr>
                            <w:top w:val="none" w:sz="0" w:space="0" w:color="auto"/>
                            <w:left w:val="none" w:sz="0" w:space="0" w:color="auto"/>
                            <w:bottom w:val="none" w:sz="0" w:space="0" w:color="auto"/>
                            <w:right w:val="none" w:sz="0" w:space="0" w:color="auto"/>
                          </w:divBdr>
                          <w:divsChild>
                            <w:div w:id="1687512657">
                              <w:marLeft w:val="0"/>
                              <w:marRight w:val="0"/>
                              <w:marTop w:val="0"/>
                              <w:marBottom w:val="0"/>
                              <w:divBdr>
                                <w:top w:val="none" w:sz="0" w:space="0" w:color="auto"/>
                                <w:left w:val="none" w:sz="0" w:space="0" w:color="auto"/>
                                <w:bottom w:val="none" w:sz="0" w:space="0" w:color="auto"/>
                                <w:right w:val="none" w:sz="0" w:space="0" w:color="auto"/>
                              </w:divBdr>
                              <w:divsChild>
                                <w:div w:id="1472401515">
                                  <w:marLeft w:val="0"/>
                                  <w:marRight w:val="0"/>
                                  <w:marTop w:val="0"/>
                                  <w:marBottom w:val="0"/>
                                  <w:divBdr>
                                    <w:top w:val="none" w:sz="0" w:space="0" w:color="auto"/>
                                    <w:left w:val="none" w:sz="0" w:space="0" w:color="auto"/>
                                    <w:bottom w:val="none" w:sz="0" w:space="0" w:color="auto"/>
                                    <w:right w:val="none" w:sz="0" w:space="0" w:color="auto"/>
                                  </w:divBdr>
                                </w:div>
                                <w:div w:id="711736660">
                                  <w:marLeft w:val="300"/>
                                  <w:marRight w:val="0"/>
                                  <w:marTop w:val="0"/>
                                  <w:marBottom w:val="0"/>
                                  <w:divBdr>
                                    <w:top w:val="none" w:sz="0" w:space="0" w:color="auto"/>
                                    <w:left w:val="none" w:sz="0" w:space="0" w:color="auto"/>
                                    <w:bottom w:val="none" w:sz="0" w:space="0" w:color="auto"/>
                                    <w:right w:val="none" w:sz="0" w:space="0" w:color="auto"/>
                                  </w:divBdr>
                                  <w:divsChild>
                                    <w:div w:id="1870486128">
                                      <w:marLeft w:val="0"/>
                                      <w:marRight w:val="0"/>
                                      <w:marTop w:val="0"/>
                                      <w:marBottom w:val="0"/>
                                      <w:divBdr>
                                        <w:top w:val="none" w:sz="0" w:space="0" w:color="auto"/>
                                        <w:left w:val="none" w:sz="0" w:space="0" w:color="auto"/>
                                        <w:bottom w:val="none" w:sz="0" w:space="0" w:color="auto"/>
                                        <w:right w:val="none" w:sz="0" w:space="0" w:color="auto"/>
                                      </w:divBdr>
                                      <w:divsChild>
                                        <w:div w:id="1926331191">
                                          <w:marLeft w:val="0"/>
                                          <w:marRight w:val="0"/>
                                          <w:marTop w:val="0"/>
                                          <w:marBottom w:val="0"/>
                                          <w:divBdr>
                                            <w:top w:val="none" w:sz="0" w:space="0" w:color="auto"/>
                                            <w:left w:val="none" w:sz="0" w:space="0" w:color="auto"/>
                                            <w:bottom w:val="none" w:sz="0" w:space="0" w:color="auto"/>
                                            <w:right w:val="none" w:sz="0" w:space="0" w:color="auto"/>
                                          </w:divBdr>
                                        </w:div>
                                        <w:div w:id="2052656288">
                                          <w:marLeft w:val="0"/>
                                          <w:marRight w:val="0"/>
                                          <w:marTop w:val="0"/>
                                          <w:marBottom w:val="0"/>
                                          <w:divBdr>
                                            <w:top w:val="none" w:sz="0" w:space="0" w:color="auto"/>
                                            <w:left w:val="none" w:sz="0" w:space="0" w:color="auto"/>
                                            <w:bottom w:val="none" w:sz="0" w:space="0" w:color="auto"/>
                                            <w:right w:val="none" w:sz="0" w:space="0" w:color="auto"/>
                                          </w:divBdr>
                                          <w:divsChild>
                                            <w:div w:id="4977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8094">
                              <w:marLeft w:val="300"/>
                              <w:marRight w:val="0"/>
                              <w:marTop w:val="0"/>
                              <w:marBottom w:val="0"/>
                              <w:divBdr>
                                <w:top w:val="none" w:sz="0" w:space="0" w:color="auto"/>
                                <w:left w:val="none" w:sz="0" w:space="0" w:color="auto"/>
                                <w:bottom w:val="none" w:sz="0" w:space="0" w:color="auto"/>
                                <w:right w:val="none" w:sz="0" w:space="0" w:color="auto"/>
                              </w:divBdr>
                              <w:divsChild>
                                <w:div w:id="1495413308">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70759">
                      <w:marLeft w:val="0"/>
                      <w:marRight w:val="0"/>
                      <w:marTop w:val="0"/>
                      <w:marBottom w:val="0"/>
                      <w:divBdr>
                        <w:top w:val="none" w:sz="0" w:space="0" w:color="auto"/>
                        <w:left w:val="none" w:sz="0" w:space="0" w:color="auto"/>
                        <w:bottom w:val="none" w:sz="0" w:space="0" w:color="auto"/>
                        <w:right w:val="none" w:sz="0" w:space="0" w:color="auto"/>
                      </w:divBdr>
                      <w:divsChild>
                        <w:div w:id="133063714">
                          <w:marLeft w:val="0"/>
                          <w:marRight w:val="0"/>
                          <w:marTop w:val="0"/>
                          <w:marBottom w:val="0"/>
                          <w:divBdr>
                            <w:top w:val="none" w:sz="0" w:space="0" w:color="auto"/>
                            <w:left w:val="none" w:sz="0" w:space="0" w:color="auto"/>
                            <w:bottom w:val="none" w:sz="0" w:space="0" w:color="auto"/>
                            <w:right w:val="none" w:sz="0" w:space="0" w:color="auto"/>
                          </w:divBdr>
                          <w:divsChild>
                            <w:div w:id="1133518637">
                              <w:marLeft w:val="0"/>
                              <w:marRight w:val="0"/>
                              <w:marTop w:val="0"/>
                              <w:marBottom w:val="0"/>
                              <w:divBdr>
                                <w:top w:val="none" w:sz="0" w:space="0" w:color="auto"/>
                                <w:left w:val="none" w:sz="0" w:space="0" w:color="auto"/>
                                <w:bottom w:val="none" w:sz="0" w:space="0" w:color="auto"/>
                                <w:right w:val="none" w:sz="0" w:space="0" w:color="auto"/>
                              </w:divBdr>
                              <w:divsChild>
                                <w:div w:id="2060282774">
                                  <w:marLeft w:val="0"/>
                                  <w:marRight w:val="0"/>
                                  <w:marTop w:val="0"/>
                                  <w:marBottom w:val="0"/>
                                  <w:divBdr>
                                    <w:top w:val="none" w:sz="0" w:space="0" w:color="auto"/>
                                    <w:left w:val="none" w:sz="0" w:space="0" w:color="auto"/>
                                    <w:bottom w:val="none" w:sz="0" w:space="0" w:color="auto"/>
                                    <w:right w:val="none" w:sz="0" w:space="0" w:color="auto"/>
                                  </w:divBdr>
                                </w:div>
                                <w:div w:id="543911008">
                                  <w:marLeft w:val="300"/>
                                  <w:marRight w:val="0"/>
                                  <w:marTop w:val="0"/>
                                  <w:marBottom w:val="0"/>
                                  <w:divBdr>
                                    <w:top w:val="none" w:sz="0" w:space="0" w:color="auto"/>
                                    <w:left w:val="none" w:sz="0" w:space="0" w:color="auto"/>
                                    <w:bottom w:val="none" w:sz="0" w:space="0" w:color="auto"/>
                                    <w:right w:val="none" w:sz="0" w:space="0" w:color="auto"/>
                                  </w:divBdr>
                                  <w:divsChild>
                                    <w:div w:id="111174534">
                                      <w:marLeft w:val="0"/>
                                      <w:marRight w:val="0"/>
                                      <w:marTop w:val="0"/>
                                      <w:marBottom w:val="0"/>
                                      <w:divBdr>
                                        <w:top w:val="none" w:sz="0" w:space="0" w:color="auto"/>
                                        <w:left w:val="none" w:sz="0" w:space="0" w:color="auto"/>
                                        <w:bottom w:val="none" w:sz="0" w:space="0" w:color="auto"/>
                                        <w:right w:val="none" w:sz="0" w:space="0" w:color="auto"/>
                                      </w:divBdr>
                                      <w:divsChild>
                                        <w:div w:id="204309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5828696">
      <w:bodyDiv w:val="1"/>
      <w:marLeft w:val="0"/>
      <w:marRight w:val="0"/>
      <w:marTop w:val="0"/>
      <w:marBottom w:val="0"/>
      <w:divBdr>
        <w:top w:val="none" w:sz="0" w:space="0" w:color="auto"/>
        <w:left w:val="none" w:sz="0" w:space="0" w:color="auto"/>
        <w:bottom w:val="none" w:sz="0" w:space="0" w:color="auto"/>
        <w:right w:val="none" w:sz="0" w:space="0" w:color="auto"/>
      </w:divBdr>
    </w:div>
    <w:div w:id="20049689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very.ca/en/publications/our-publications/3225-natural-products-and-pharmaceutical-innovations-what-are-the-patent-options-ip-intellectual-property.html" TargetMode="External"/><Relationship Id="rId18" Type="http://schemas.openxmlformats.org/officeDocument/2006/relationships/hyperlink" Target="http://www.existential-risk.org/concept.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avery.ca/en/publications/our-publications/3225-natural-products-and-pharmaceutical-innovations-what-are-the-patent-options-ip-intellectual-property.html" TargetMode="External"/><Relationship Id="rId17" Type="http://schemas.openxmlformats.org/officeDocument/2006/relationships/hyperlink" Target="http://jpr.sagepub.com/content/41/5/549" TargetMode="External"/><Relationship Id="rId2" Type="http://schemas.openxmlformats.org/officeDocument/2006/relationships/customXml" Target="../customXml/item2.xml"/><Relationship Id="rId16" Type="http://schemas.openxmlformats.org/officeDocument/2006/relationships/hyperlink" Target="http://www.npr.org/sections/goatsandsoda/2015/01/04/372684438/if-you-shouldnt-call-it-the-third-world-what-should-you-call-it" TargetMode="External"/><Relationship Id="rId20" Type="http://schemas.openxmlformats.org/officeDocument/2006/relationships/hyperlink" Target="https://www.ipwatchdog.com/2016/06/27/counterfeit-medicines-ip-patient-safety/id=7039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very.ca/en/publications/our-publications/3225-natural-products-and-pharmaceutical-innovations-what-are-the-patent-options-ip-intellectual-property.html" TargetMode="External"/><Relationship Id="rId5" Type="http://schemas.openxmlformats.org/officeDocument/2006/relationships/numbering" Target="numbering.xml"/><Relationship Id="rId15" Type="http://schemas.openxmlformats.org/officeDocument/2006/relationships/hyperlink" Target="https://mic.com/articles/107686/why-you-shouldn-t-call-poor-nations-third-world-countries" TargetMode="External"/><Relationship Id="rId10" Type="http://schemas.openxmlformats.org/officeDocument/2006/relationships/hyperlink" Target="https://www.lavery.ca/en/publications/our-publications/3225-natural-products-and-pharmaceutical-innovations-what-are-the-patent-options-ip-intellectual-property.html" TargetMode="External"/><Relationship Id="rId19" Type="http://schemas.openxmlformats.org/officeDocument/2006/relationships/hyperlink" Target="https://aeon.co/essays/we-are-not-edging-up-to-a-mass-extinction" TargetMode="External"/><Relationship Id="rId4" Type="http://schemas.openxmlformats.org/officeDocument/2006/relationships/customXml" Target="../customXml/item4.xml"/><Relationship Id="rId9" Type="http://schemas.openxmlformats.org/officeDocument/2006/relationships/hyperlink" Target="https://www.lavery.ca/en/publications/our-publications/3225-natural-products-and-pharmaceutical-innovations-what-are-the-patent-options-ip-intellectual-property.html" TargetMode="External"/><Relationship Id="rId14" Type="http://schemas.openxmlformats.org/officeDocument/2006/relationships/hyperlink" Target="https://en.wikipedia.org/wiki/Cold_War_II"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22</Pages>
  <Words>10946</Words>
  <Characters>62393</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23</cp:revision>
  <dcterms:created xsi:type="dcterms:W3CDTF">2021-09-18T14:34:00Z</dcterms:created>
  <dcterms:modified xsi:type="dcterms:W3CDTF">2021-09-18T15:27:00Z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