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4DAF5" w14:textId="535812A2" w:rsidR="00C5460F" w:rsidRDefault="00C5460F" w:rsidP="00C5460F">
      <w:pPr>
        <w:pStyle w:val="Heading2"/>
      </w:pPr>
      <w:r>
        <w:t>1NC – DA</w:t>
      </w:r>
    </w:p>
    <w:p w14:paraId="44609909" w14:textId="77777777" w:rsidR="00C5460F" w:rsidRPr="00FE51A3" w:rsidRDefault="00C5460F" w:rsidP="00C5460F">
      <w:pPr>
        <w:pStyle w:val="Heading4"/>
        <w:rPr>
          <w:rFonts w:asciiTheme="majorHAnsi" w:hAnsiTheme="majorHAnsi" w:cstheme="majorHAnsi"/>
        </w:rPr>
      </w:pPr>
      <w:r w:rsidRPr="00FE51A3">
        <w:rPr>
          <w:rFonts w:asciiTheme="majorHAnsi" w:hAnsiTheme="majorHAnsi" w:cstheme="majorHAnsi"/>
        </w:rPr>
        <w:t>Biotech industry strong now</w:t>
      </w:r>
    </w:p>
    <w:p w14:paraId="48DBC94F" w14:textId="77777777" w:rsidR="00C5460F" w:rsidRPr="00FE51A3" w:rsidRDefault="00C5460F" w:rsidP="00C5460F">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w:t>
      </w:r>
      <w:proofErr w:type="gramStart"/>
      <w:r w:rsidRPr="00FE51A3">
        <w:rPr>
          <w:rFonts w:asciiTheme="majorHAnsi" w:hAnsiTheme="majorHAnsi" w:cstheme="majorHAnsi"/>
        </w:rPr>
        <w:t>tide?“</w:t>
      </w:r>
      <w:proofErr w:type="gramEnd"/>
      <w:r w:rsidRPr="00FE51A3">
        <w:rPr>
          <w:rFonts w:asciiTheme="majorHAnsi" w:hAnsiTheme="majorHAnsi" w:cstheme="majorHAnsi"/>
        </w:rPr>
        <w:t xml:space="preserv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32C6A9C7" w14:textId="77777777" w:rsidR="00C5460F" w:rsidRPr="00B73CE8" w:rsidRDefault="00C5460F" w:rsidP="00C5460F">
      <w:pPr>
        <w:rPr>
          <w:rFonts w:asciiTheme="majorHAnsi" w:hAnsiTheme="majorHAnsi" w:cstheme="majorHAnsi"/>
          <w:sz w:val="12"/>
        </w:rPr>
      </w:pPr>
      <w:r w:rsidRPr="00B73CE8">
        <w:rPr>
          <w:rFonts w:asciiTheme="majorHAnsi" w:hAnsiTheme="majorHAnsi" w:cstheme="majorHAnsi"/>
          <w:sz w:val="12"/>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B73CE8">
        <w:rPr>
          <w:rFonts w:asciiTheme="majorHAnsi" w:hAnsiTheme="majorHAnsi" w:cstheme="majorHAnsi"/>
          <w:sz w:val="12"/>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B73CE8">
        <w:rPr>
          <w:rFonts w:asciiTheme="majorHAnsi" w:hAnsiTheme="majorHAnsi" w:cstheme="majorHAnsi"/>
          <w:sz w:val="12"/>
        </w:rPr>
        <w:t xml:space="preserve"> they had in January </w:t>
      </w:r>
      <w:r w:rsidRPr="002669A1">
        <w:rPr>
          <w:rStyle w:val="StyleUnderline"/>
          <w:rFonts w:asciiTheme="majorHAnsi" w:hAnsiTheme="majorHAnsi" w:cstheme="majorHAnsi"/>
          <w:highlight w:val="green"/>
        </w:rPr>
        <w:t>2020</w:t>
      </w:r>
      <w:r w:rsidRPr="00B73CE8">
        <w:rPr>
          <w:rFonts w:asciiTheme="majorHAnsi" w:hAnsiTheme="majorHAnsi" w:cstheme="majorHAnsi"/>
          <w:sz w:val="12"/>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B73CE8">
        <w:rPr>
          <w:rFonts w:asciiTheme="majorHAnsi" w:hAnsiTheme="majorHAnsi" w:cstheme="majorHAnsi"/>
          <w:sz w:val="12"/>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B73CE8">
        <w:rPr>
          <w:rFonts w:asciiTheme="majorHAnsi" w:hAnsiTheme="majorHAnsi" w:cstheme="majorHAnsi"/>
          <w:sz w:val="12"/>
        </w:rPr>
        <w:t xml:space="preserve"> (Exhibit 3).6</w:t>
      </w:r>
    </w:p>
    <w:p w14:paraId="0A6BF51D" w14:textId="77777777" w:rsidR="00C5460F" w:rsidRPr="00B73CE8" w:rsidRDefault="00C5460F" w:rsidP="00C5460F">
      <w:pPr>
        <w:rPr>
          <w:rFonts w:asciiTheme="majorHAnsi" w:hAnsiTheme="majorHAnsi" w:cstheme="majorHAnsi"/>
          <w:sz w:val="12"/>
          <w:szCs w:val="12"/>
        </w:rPr>
      </w:pPr>
      <w:r w:rsidRPr="00B73CE8">
        <w:rPr>
          <w:rFonts w:asciiTheme="majorHAnsi" w:hAnsiTheme="majorHAnsi" w:cstheme="majorHAnsi"/>
          <w:sz w:val="12"/>
          <w:szCs w:val="12"/>
        </w:rPr>
        <w:t>What about SPACs?</w:t>
      </w:r>
    </w:p>
    <w:p w14:paraId="6AA70764" w14:textId="77777777" w:rsidR="00C5460F" w:rsidRPr="00B73CE8" w:rsidRDefault="00C5460F" w:rsidP="00C5460F">
      <w:pPr>
        <w:rPr>
          <w:rFonts w:asciiTheme="majorHAnsi" w:hAnsiTheme="majorHAnsi" w:cstheme="majorHAnsi"/>
          <w:sz w:val="12"/>
          <w:szCs w:val="12"/>
        </w:rPr>
      </w:pPr>
      <w:r w:rsidRPr="00B73CE8">
        <w:rPr>
          <w:rFonts w:asciiTheme="majorHAnsi" w:hAnsiTheme="majorHAnsi" w:cstheme="majorHAnsi"/>
          <w:sz w:val="12"/>
          <w:szCs w:val="12"/>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B73CE8">
        <w:rPr>
          <w:rFonts w:asciiTheme="majorHAnsi" w:hAnsiTheme="majorHAnsi" w:cstheme="majorHAnsi"/>
          <w:sz w:val="12"/>
          <w:szCs w:val="12"/>
        </w:rPr>
        <w:t>biotechs</w:t>
      </w:r>
      <w:proofErr w:type="spellEnd"/>
      <w:r w:rsidRPr="00B73CE8">
        <w:rPr>
          <w:rFonts w:asciiTheme="majorHAnsi" w:hAnsiTheme="majorHAnsi" w:cstheme="majorHAnsi"/>
          <w:sz w:val="12"/>
          <w:szCs w:val="12"/>
        </w:rPr>
        <w:t xml:space="preserve"> may be part of their story.</w:t>
      </w:r>
    </w:p>
    <w:p w14:paraId="24D36777" w14:textId="77777777" w:rsidR="00C5460F" w:rsidRPr="00B73CE8" w:rsidRDefault="00C5460F" w:rsidP="00C5460F">
      <w:pPr>
        <w:rPr>
          <w:rFonts w:asciiTheme="majorHAnsi" w:hAnsiTheme="majorHAnsi" w:cstheme="majorHAnsi"/>
          <w:sz w:val="12"/>
          <w:szCs w:val="12"/>
        </w:rPr>
      </w:pPr>
      <w:r w:rsidRPr="00B73CE8">
        <w:rPr>
          <w:rFonts w:asciiTheme="majorHAnsi" w:hAnsiTheme="majorHAnsi" w:cstheme="majorHAnsi"/>
          <w:sz w:val="12"/>
          <w:szCs w:val="12"/>
        </w:rPr>
        <w:t>Fundamentals continue strong</w:t>
      </w:r>
    </w:p>
    <w:p w14:paraId="5D34F56E" w14:textId="77777777" w:rsidR="00C5460F" w:rsidRPr="00FE51A3" w:rsidRDefault="00C5460F" w:rsidP="00C5460F">
      <w:pPr>
        <w:rPr>
          <w:rStyle w:val="StyleUnderline"/>
          <w:rFonts w:asciiTheme="majorHAnsi" w:hAnsiTheme="majorHAnsi" w:cstheme="majorHAnsi"/>
        </w:rPr>
      </w:pPr>
      <w:r w:rsidRPr="00B73CE8">
        <w:rPr>
          <w:rFonts w:asciiTheme="majorHAnsi" w:hAnsiTheme="majorHAnsi" w:cstheme="majorHAnsi"/>
          <w:sz w:val="12"/>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B73CE8">
        <w:rPr>
          <w:rFonts w:asciiTheme="majorHAnsi" w:hAnsiTheme="majorHAnsi" w:cstheme="majorHAnsi"/>
          <w:sz w:val="12"/>
        </w:rPr>
        <w:t xml:space="preserve">during the worst economic crisis in decades, they cited </w:t>
      </w:r>
      <w:r w:rsidRPr="00FE51A3">
        <w:rPr>
          <w:rStyle w:val="StyleUnderline"/>
          <w:rFonts w:asciiTheme="majorHAnsi" w:hAnsiTheme="majorHAnsi" w:cstheme="majorHAnsi"/>
        </w:rPr>
        <w:t>innovation</w:t>
      </w:r>
      <w:r w:rsidRPr="00B73CE8">
        <w:rPr>
          <w:rFonts w:asciiTheme="majorHAnsi" w:hAnsiTheme="majorHAnsi" w:cstheme="majorHAnsi"/>
          <w:sz w:val="12"/>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53B85573" w14:textId="77777777" w:rsidR="00C5460F" w:rsidRPr="00FE51A3" w:rsidRDefault="00C5460F" w:rsidP="00C5460F">
      <w:pPr>
        <w:rPr>
          <w:rStyle w:val="StyleUnderline"/>
          <w:rFonts w:asciiTheme="majorHAnsi" w:hAnsiTheme="majorHAnsi" w:cstheme="majorHAnsi"/>
        </w:rPr>
      </w:pPr>
      <w:r w:rsidRPr="00B73CE8">
        <w:rPr>
          <w:rFonts w:asciiTheme="majorHAnsi" w:hAnsiTheme="majorHAnsi" w:cstheme="majorHAnsi"/>
          <w:sz w:val="12"/>
        </w:rPr>
        <w:t xml:space="preserve">In the present day, many </w:t>
      </w:r>
      <w:proofErr w:type="spellStart"/>
      <w:r w:rsidRPr="00B73CE8">
        <w:rPr>
          <w:rFonts w:asciiTheme="majorHAnsi" w:hAnsiTheme="majorHAnsi" w:cstheme="majorHAnsi"/>
          <w:sz w:val="12"/>
        </w:rPr>
        <w:t>biotechs</w:t>
      </w:r>
      <w:proofErr w:type="spellEnd"/>
      <w:r w:rsidRPr="00B73CE8">
        <w:rPr>
          <w:rFonts w:asciiTheme="majorHAnsi" w:hAnsiTheme="majorHAnsi" w:cstheme="majorHAnsi"/>
          <w:sz w:val="12"/>
        </w:rPr>
        <w:t xml:space="preserve">, along with the wider pharmaceutical industry, are taking steps to address the COVID-19 pandemic. Together, </w:t>
      </w:r>
      <w:proofErr w:type="spellStart"/>
      <w:r w:rsidRPr="00B73CE8">
        <w:rPr>
          <w:rFonts w:asciiTheme="majorHAnsi" w:hAnsiTheme="majorHAnsi" w:cstheme="majorHAnsi"/>
          <w:sz w:val="12"/>
        </w:rPr>
        <w:t>biotechs</w:t>
      </w:r>
      <w:proofErr w:type="spellEnd"/>
      <w:r w:rsidRPr="00B73CE8">
        <w:rPr>
          <w:rFonts w:asciiTheme="majorHAnsi" w:hAnsiTheme="majorHAnsi" w:cstheme="majorHAnsi"/>
          <w:sz w:val="12"/>
        </w:rPr>
        <w:t xml:space="preserve"> and pharma companies have more than 250 vaccine candidates in their pipelines,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61B30A78" w14:textId="77777777" w:rsidR="00C5460F" w:rsidRPr="00B73CE8" w:rsidRDefault="00C5460F" w:rsidP="00C5460F">
      <w:pPr>
        <w:rPr>
          <w:rFonts w:asciiTheme="majorHAnsi" w:hAnsiTheme="majorHAnsi" w:cstheme="majorHAnsi"/>
          <w:sz w:val="12"/>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B73CE8">
        <w:rPr>
          <w:rFonts w:asciiTheme="majorHAnsi" w:hAnsiTheme="majorHAnsi" w:cstheme="majorHAnsi"/>
          <w:sz w:val="12"/>
        </w:rPr>
        <w:t xml:space="preserve"> </w:t>
      </w:r>
      <w:proofErr w:type="gramStart"/>
      <w:r w:rsidRPr="00B73CE8">
        <w:rPr>
          <w:rFonts w:asciiTheme="majorHAnsi" w:hAnsiTheme="majorHAnsi" w:cstheme="majorHAnsi"/>
          <w:sz w:val="12"/>
        </w:rPr>
        <w:t xml:space="preserve">as a whole </w:t>
      </w:r>
      <w:r w:rsidRPr="00FE51A3">
        <w:rPr>
          <w:rStyle w:val="StyleUnderline"/>
          <w:rFonts w:asciiTheme="majorHAnsi" w:hAnsiTheme="majorHAnsi" w:cstheme="majorHAnsi"/>
        </w:rPr>
        <w:t>is</w:t>
      </w:r>
      <w:proofErr w:type="gramEnd"/>
      <w:r w:rsidRPr="00FE51A3">
        <w:rPr>
          <w:rStyle w:val="StyleUnderline"/>
          <w:rFonts w:asciiTheme="majorHAnsi" w:hAnsiTheme="majorHAnsi" w:cstheme="majorHAnsi"/>
        </w:rPr>
        <w:t xml:space="preserve"> less dependent on economic cycles</w:t>
      </w:r>
      <w:r w:rsidRPr="00B73CE8">
        <w:rPr>
          <w:rFonts w:asciiTheme="majorHAnsi" w:hAnsiTheme="majorHAnsi" w:cstheme="majorHAnsi"/>
          <w:sz w:val="12"/>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top-line revenues have been less affected by lockdowns</w:t>
      </w:r>
      <w:r w:rsidRPr="00B73CE8">
        <w:rPr>
          <w:rFonts w:asciiTheme="majorHAnsi" w:hAnsiTheme="majorHAnsi" w:cstheme="majorHAnsi"/>
          <w:sz w:val="12"/>
        </w:rPr>
        <w:t xml:space="preserve"> than is the case in most other industries.</w:t>
      </w:r>
    </w:p>
    <w:p w14:paraId="2CA59ACD" w14:textId="77777777" w:rsidR="00C5460F" w:rsidRPr="00B73CE8" w:rsidRDefault="00C5460F" w:rsidP="00C5460F">
      <w:pPr>
        <w:rPr>
          <w:rFonts w:asciiTheme="majorHAnsi" w:hAnsiTheme="majorHAnsi" w:cstheme="majorHAnsi"/>
          <w:sz w:val="12"/>
        </w:rPr>
      </w:pPr>
      <w:r w:rsidRPr="00B73CE8">
        <w:rPr>
          <w:rFonts w:asciiTheme="majorHAnsi" w:hAnsiTheme="majorHAnsi" w:cstheme="majorHAnsi"/>
          <w:sz w:val="12"/>
        </w:rPr>
        <w:t xml:space="preserve">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B73CE8">
        <w:rPr>
          <w:rFonts w:asciiTheme="majorHAnsi" w:hAnsiTheme="majorHAnsi" w:cstheme="majorHAnsi"/>
          <w:sz w:val="12"/>
        </w:rPr>
        <w:t xml:space="preserve"> With </w:t>
      </w:r>
      <w:r w:rsidRPr="00FE51A3">
        <w:rPr>
          <w:rStyle w:val="StyleUnderline"/>
          <w:rFonts w:asciiTheme="majorHAnsi" w:hAnsiTheme="majorHAnsi" w:cstheme="majorHAnsi"/>
        </w:rPr>
        <w:t>the top dozen pharma companies having more than $170 billion in excess reserves</w:t>
      </w:r>
      <w:r w:rsidRPr="00B73CE8">
        <w:rPr>
          <w:rFonts w:asciiTheme="majorHAnsi" w:hAnsiTheme="majorHAnsi" w:cstheme="majorHAnsi"/>
          <w:sz w:val="12"/>
        </w:rPr>
        <w:t xml:space="preserve"> that could be available </w:t>
      </w:r>
      <w:r w:rsidRPr="00FE51A3">
        <w:rPr>
          <w:rStyle w:val="StyleUnderline"/>
          <w:rFonts w:asciiTheme="majorHAnsi" w:hAnsiTheme="majorHAnsi" w:cstheme="majorHAnsi"/>
        </w:rPr>
        <w:t>for spending on M&amp;A,</w:t>
      </w:r>
      <w:r w:rsidRPr="00B73CE8">
        <w:rPr>
          <w:rFonts w:asciiTheme="majorHAnsi" w:hAnsiTheme="majorHAnsi" w:cstheme="majorHAnsi"/>
          <w:sz w:val="12"/>
        </w:rPr>
        <w:t xml:space="preserve"> the prospects for further financing and deal making look promising.</w:t>
      </w:r>
    </w:p>
    <w:p w14:paraId="683071F4" w14:textId="77777777" w:rsidR="00C5460F" w:rsidRPr="00B73CE8" w:rsidRDefault="00C5460F" w:rsidP="00C5460F">
      <w:pPr>
        <w:rPr>
          <w:rFonts w:asciiTheme="majorHAnsi" w:hAnsiTheme="majorHAnsi" w:cstheme="majorHAnsi"/>
          <w:sz w:val="12"/>
        </w:rPr>
      </w:pPr>
      <w:r w:rsidRPr="00B73CE8">
        <w:rPr>
          <w:rFonts w:asciiTheme="majorHAnsi" w:hAnsiTheme="majorHAnsi" w:cstheme="majorHAnsi"/>
          <w:sz w:val="12"/>
        </w:rPr>
        <w:t xml:space="preserve">For these and other reasons, </w:t>
      </w:r>
      <w:r w:rsidRPr="00FE51A3">
        <w:rPr>
          <w:rStyle w:val="StyleUnderline"/>
          <w:rFonts w:asciiTheme="majorHAnsi" w:hAnsiTheme="majorHAnsi" w:cstheme="majorHAnsi"/>
        </w:rPr>
        <w:t xml:space="preserve">many investors regard biotech as </w:t>
      </w:r>
      <w:proofErr w:type="gramStart"/>
      <w:r w:rsidRPr="00FE51A3">
        <w:rPr>
          <w:rStyle w:val="StyleUnderline"/>
          <w:rFonts w:asciiTheme="majorHAnsi" w:hAnsiTheme="majorHAnsi" w:cstheme="majorHAnsi"/>
        </w:rPr>
        <w:t>a safe haven</w:t>
      </w:r>
      <w:proofErr w:type="gramEnd"/>
      <w:r w:rsidRPr="00FE51A3">
        <w:rPr>
          <w:rStyle w:val="StyleUnderline"/>
          <w:rFonts w:asciiTheme="majorHAnsi" w:hAnsiTheme="majorHAnsi" w:cstheme="majorHAnsi"/>
        </w:rPr>
        <w:t xml:space="preserve">. </w:t>
      </w:r>
      <w:r w:rsidRPr="00B73CE8">
        <w:rPr>
          <w:rFonts w:asciiTheme="majorHAnsi" w:hAnsiTheme="majorHAnsi" w:cstheme="majorHAnsi"/>
          <w:sz w:val="12"/>
        </w:rPr>
        <w:t>One interviewee felt it had benefited from a halo effect during the pandemic.</w:t>
      </w:r>
    </w:p>
    <w:p w14:paraId="2590826C" w14:textId="77777777" w:rsidR="00C5460F" w:rsidRPr="00B73CE8" w:rsidRDefault="00C5460F" w:rsidP="00C5460F">
      <w:pPr>
        <w:rPr>
          <w:rFonts w:asciiTheme="majorHAnsi" w:hAnsiTheme="majorHAnsi" w:cstheme="majorHAnsi"/>
          <w:sz w:val="12"/>
          <w:szCs w:val="12"/>
        </w:rPr>
      </w:pPr>
      <w:r w:rsidRPr="00B73CE8">
        <w:rPr>
          <w:rFonts w:asciiTheme="majorHAnsi" w:hAnsiTheme="majorHAnsi" w:cstheme="majorHAnsi"/>
          <w:sz w:val="12"/>
          <w:szCs w:val="12"/>
        </w:rPr>
        <w:t>More innovation on the horizon</w:t>
      </w:r>
    </w:p>
    <w:p w14:paraId="33E8287A" w14:textId="77777777" w:rsidR="00C5460F" w:rsidRPr="00B73CE8" w:rsidRDefault="00C5460F" w:rsidP="00C5460F">
      <w:pPr>
        <w:rPr>
          <w:rFonts w:asciiTheme="majorHAnsi" w:hAnsiTheme="majorHAnsi" w:cstheme="majorHAnsi"/>
          <w:sz w:val="12"/>
        </w:rPr>
      </w:pPr>
      <w:r w:rsidRPr="00B73CE8">
        <w:rPr>
          <w:rFonts w:asciiTheme="majorHAnsi" w:hAnsiTheme="majorHAnsi" w:cstheme="majorHAnsi"/>
          <w:sz w:val="12"/>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B73CE8">
        <w:rPr>
          <w:rFonts w:asciiTheme="majorHAnsi" w:hAnsiTheme="majorHAnsi" w:cstheme="majorHAnsi"/>
          <w:sz w:val="12"/>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B73CE8">
        <w:rPr>
          <w:rFonts w:asciiTheme="majorHAnsi" w:hAnsiTheme="majorHAnsi" w:cstheme="majorHAnsi"/>
          <w:sz w:val="12"/>
        </w:rPr>
        <w:t xml:space="preserve">than between 2013 and 2018, whereas Phase III assets have maintained much the same pace. There could be many reasons for this, but it is worth noting that </w:t>
      </w:r>
      <w:proofErr w:type="spellStart"/>
      <w:r w:rsidRPr="00B73CE8">
        <w:rPr>
          <w:rFonts w:asciiTheme="majorHAnsi" w:hAnsiTheme="majorHAnsi" w:cstheme="majorHAnsi"/>
          <w:sz w:val="12"/>
        </w:rPr>
        <w:t>biotechs</w:t>
      </w:r>
      <w:proofErr w:type="spellEnd"/>
      <w:r w:rsidRPr="00B73CE8">
        <w:rPr>
          <w:rFonts w:asciiTheme="majorHAnsi" w:hAnsiTheme="majorHAnsi" w:cstheme="majorHAnsi"/>
          <w:sz w:val="12"/>
        </w:rPr>
        <w:t xml:space="preserve"> with Phase I and Phase II assets as their lead assets have accounted for more than half of biotech IPOs. Having an early IPO gives a biotech earlier access to capital and leaves it with more scope to concentrate on science.</w:t>
      </w:r>
    </w:p>
    <w:p w14:paraId="6C658F7C" w14:textId="77777777" w:rsidR="00C5460F" w:rsidRDefault="00C5460F" w:rsidP="00C5460F"/>
    <w:p w14:paraId="0F3E669C" w14:textId="77777777" w:rsidR="00C5460F" w:rsidRPr="00D1700D" w:rsidRDefault="00C5460F" w:rsidP="00C5460F">
      <w:pPr>
        <w:pStyle w:val="Heading4"/>
        <w:rPr>
          <w:rFonts w:cs="Calibri"/>
          <w:u w:val="single"/>
        </w:rPr>
      </w:pPr>
      <w:r w:rsidRPr="00D1700D">
        <w:rPr>
          <w:rFonts w:cs="Calibri"/>
        </w:rPr>
        <w:lastRenderedPageBreak/>
        <w:t xml:space="preserve">Lack of IP protection makes medical innovation prohibitively </w:t>
      </w:r>
      <w:r w:rsidRPr="00D1700D">
        <w:rPr>
          <w:rFonts w:cs="Calibri"/>
          <w:u w:val="single"/>
        </w:rPr>
        <w:t>risky</w:t>
      </w:r>
      <w:r w:rsidRPr="00D1700D">
        <w:rPr>
          <w:rFonts w:cs="Calibri"/>
        </w:rPr>
        <w:t xml:space="preserve"> and </w:t>
      </w:r>
      <w:r w:rsidRPr="00D1700D">
        <w:rPr>
          <w:rFonts w:cs="Calibri"/>
          <w:u w:val="single"/>
        </w:rPr>
        <w:t>expensive</w:t>
      </w:r>
    </w:p>
    <w:p w14:paraId="67F32B23" w14:textId="77777777" w:rsidR="00C5460F" w:rsidRPr="00D1700D" w:rsidRDefault="00C5460F" w:rsidP="00C5460F">
      <w:pPr>
        <w:rPr>
          <w:rStyle w:val="Style13ptBold"/>
          <w:b w:val="0"/>
          <w:bCs/>
        </w:rPr>
      </w:pPr>
      <w:r w:rsidRPr="00D1700D">
        <w:rPr>
          <w:rStyle w:val="Style13ptBold"/>
        </w:rPr>
        <w:t xml:space="preserve">Grabowski et al 15 </w:t>
      </w:r>
      <w:r w:rsidRPr="00D1700D">
        <w:rPr>
          <w:rStyle w:val="Style13ptBold"/>
          <w:b w:val="0"/>
          <w:bCs/>
          <w:sz w:val="16"/>
          <w:szCs w:val="16"/>
        </w:rPr>
        <w:t>[(Henry,</w:t>
      </w:r>
      <w:r w:rsidRPr="00D1700D">
        <w:rPr>
          <w:bCs/>
          <w:szCs w:val="16"/>
        </w:rPr>
        <w:t xml:space="preserve"> Professor of Economics, member of the faculty for the Health Sector Management Program, and Director of the Program in Pharmaceuticals and Health Economics at Duke University</w:t>
      </w:r>
      <w:r w:rsidRPr="00D1700D">
        <w:rPr>
          <w:rStyle w:val="Style13ptBold"/>
          <w:b w:val="0"/>
          <w:bCs/>
          <w:sz w:val="16"/>
          <w:szCs w:val="16"/>
        </w:rPr>
        <w:t>) “</w:t>
      </w:r>
      <w:r w:rsidRPr="00D1700D">
        <w:rPr>
          <w:szCs w:val="16"/>
        </w:rPr>
        <w:t xml:space="preserve">The Roles of Patents and Research </w:t>
      </w:r>
      <w:proofErr w:type="gramStart"/>
      <w:r w:rsidRPr="00D1700D">
        <w:rPr>
          <w:szCs w:val="16"/>
        </w:rPr>
        <w:t>And</w:t>
      </w:r>
      <w:proofErr w:type="gramEnd"/>
      <w:r w:rsidRPr="00D1700D">
        <w:rPr>
          <w:szCs w:val="16"/>
        </w:rPr>
        <w:t xml:space="preserve"> Development Incentives In Biopharmaceutical Innovation,” Health Affairs, 2/2015] JL</w:t>
      </w:r>
    </w:p>
    <w:p w14:paraId="76CACDF4" w14:textId="77777777" w:rsidR="00C5460F" w:rsidRPr="006F506E" w:rsidRDefault="00C5460F" w:rsidP="00C5460F">
      <w:pPr>
        <w:rPr>
          <w:sz w:val="12"/>
        </w:rPr>
      </w:pPr>
      <w:r w:rsidRPr="006F506E">
        <w:rPr>
          <w:sz w:val="12"/>
        </w:rPr>
        <w:t xml:space="preserve">The essential rationale for patent protection for biopharmaceuticals is that </w:t>
      </w:r>
      <w:r w:rsidRPr="006F506E">
        <w:rPr>
          <w:rStyle w:val="StyleUnderline"/>
        </w:rPr>
        <w:t xml:space="preserve">long-term </w:t>
      </w:r>
      <w:r w:rsidRPr="006F506E">
        <w:rPr>
          <w:rStyle w:val="StyleUnderline"/>
          <w:highlight w:val="green"/>
        </w:rPr>
        <w:t>benefits in</w:t>
      </w:r>
      <w:r w:rsidRPr="006F506E">
        <w:rPr>
          <w:rStyle w:val="StyleUnderline"/>
        </w:rPr>
        <w:t xml:space="preserve"> the form of </w:t>
      </w:r>
      <w:r w:rsidRPr="006F506E">
        <w:rPr>
          <w:rStyle w:val="StyleUnderline"/>
          <w:highlight w:val="green"/>
        </w:rPr>
        <w:t>continued</w:t>
      </w:r>
      <w:r w:rsidRPr="006F506E">
        <w:rPr>
          <w:rStyle w:val="StyleUnderline"/>
        </w:rPr>
        <w:t xml:space="preserve"> future </w:t>
      </w:r>
      <w:r w:rsidRPr="006F506E">
        <w:rPr>
          <w:rStyle w:val="StyleUnderline"/>
          <w:highlight w:val="green"/>
        </w:rPr>
        <w:t>innovation</w:t>
      </w:r>
      <w:r w:rsidRPr="006F506E">
        <w:rPr>
          <w:rStyle w:val="StyleUnderline"/>
        </w:rPr>
        <w:t xml:space="preserve"> by pioneer or brand-name drug manufacturers </w:t>
      </w:r>
      <w:r w:rsidRPr="006F506E">
        <w:rPr>
          <w:rStyle w:val="StyleUnderline"/>
          <w:highlight w:val="green"/>
        </w:rPr>
        <w:t>outweigh</w:t>
      </w:r>
      <w:r w:rsidRPr="006F506E">
        <w:rPr>
          <w:rStyle w:val="StyleUnderline"/>
        </w:rPr>
        <w:t xml:space="preserve"> the relatively </w:t>
      </w:r>
      <w:r w:rsidRPr="006F506E">
        <w:rPr>
          <w:rStyle w:val="StyleUnderline"/>
          <w:highlight w:val="green"/>
        </w:rPr>
        <w:t>short-term restrictions on</w:t>
      </w:r>
      <w:r w:rsidRPr="006F506E">
        <w:rPr>
          <w:rStyle w:val="StyleUnderline"/>
        </w:rPr>
        <w:t xml:space="preserve"> imitative cost </w:t>
      </w:r>
      <w:r w:rsidRPr="006F506E">
        <w:rPr>
          <w:rStyle w:val="StyleUnderline"/>
          <w:highlight w:val="green"/>
        </w:rPr>
        <w:t>competition</w:t>
      </w:r>
      <w:r w:rsidRPr="006F506E">
        <w:rPr>
          <w:rStyle w:val="StyleUnderline"/>
        </w:rPr>
        <w:t xml:space="preserve"> associated with market exclusivity</w:t>
      </w:r>
      <w:r w:rsidRPr="006F506E">
        <w:rPr>
          <w:sz w:val="12"/>
        </w:rPr>
        <w:t xml:space="preserve">. Regardless, </w:t>
      </w:r>
      <w:r w:rsidRPr="006F506E">
        <w:rPr>
          <w:rStyle w:val="StyleUnderline"/>
        </w:rPr>
        <w:t>the entry of other branded agents remains an important source of therapeutic competition during the patent term</w:t>
      </w:r>
      <w:r w:rsidRPr="006F506E">
        <w:rPr>
          <w:sz w:val="12"/>
        </w:rPr>
        <w:t>.</w:t>
      </w:r>
    </w:p>
    <w:p w14:paraId="5D4C0D96" w14:textId="77777777" w:rsidR="00C5460F" w:rsidRPr="006F506E" w:rsidRDefault="00C5460F" w:rsidP="00C5460F">
      <w:pPr>
        <w:rPr>
          <w:sz w:val="12"/>
        </w:rPr>
      </w:pPr>
      <w:r w:rsidRPr="006F506E">
        <w:rPr>
          <w:sz w:val="12"/>
        </w:rPr>
        <w:t>Several economic characteristics make patents and intellectual property protection particularly important to innovation incentives for the biopharmaceutical industry. </w:t>
      </w:r>
      <w:r w:rsidRPr="006F506E">
        <w:rPr>
          <w:rFonts w:eastAsiaTheme="majorEastAsia"/>
          <w:b/>
          <w:bCs/>
          <w:sz w:val="12"/>
          <w:vertAlign w:val="superscript"/>
        </w:rPr>
        <w:t>5</w:t>
      </w:r>
      <w:r w:rsidRPr="006F506E">
        <w:rPr>
          <w:sz w:val="12"/>
        </w:rPr>
        <w:t> </w:t>
      </w:r>
      <w:r w:rsidRPr="006F506E">
        <w:rPr>
          <w:rStyle w:val="StyleUnderline"/>
        </w:rPr>
        <w:t xml:space="preserve">The </w:t>
      </w:r>
      <w:r w:rsidRPr="006F506E">
        <w:rPr>
          <w:rStyle w:val="StyleUnderline"/>
          <w:highlight w:val="green"/>
        </w:rPr>
        <w:t>R&amp;D</w:t>
      </w:r>
      <w:r w:rsidRPr="006F506E">
        <w:rPr>
          <w:rStyle w:val="StyleUnderline"/>
        </w:rPr>
        <w:t xml:space="preserve"> process often </w:t>
      </w:r>
      <w:r w:rsidRPr="006F506E">
        <w:rPr>
          <w:rStyle w:val="StyleUnderline"/>
          <w:highlight w:val="green"/>
        </w:rPr>
        <w:t>takes more than a decade</w:t>
      </w:r>
      <w:r w:rsidRPr="006F506E">
        <w:rPr>
          <w:rStyle w:val="StyleUnderline"/>
        </w:rPr>
        <w:t xml:space="preserve"> to complete</w:t>
      </w:r>
      <w:r w:rsidRPr="006F506E">
        <w:rPr>
          <w:sz w:val="12"/>
        </w:rPr>
        <w:t xml:space="preserve">, and according to a recent analysis by Joseph </w:t>
      </w:r>
      <w:proofErr w:type="spellStart"/>
      <w:r w:rsidRPr="006F506E">
        <w:rPr>
          <w:sz w:val="12"/>
        </w:rPr>
        <w:t>DiMasi</w:t>
      </w:r>
      <w:proofErr w:type="spellEnd"/>
      <w:r w:rsidRPr="006F506E">
        <w:rPr>
          <w:sz w:val="12"/>
        </w:rPr>
        <w:t xml:space="preserve"> and colleagues, </w:t>
      </w:r>
      <w:r w:rsidRPr="006F506E">
        <w:rPr>
          <w:rStyle w:val="StyleUnderline"/>
          <w:highlight w:val="green"/>
        </w:rPr>
        <w:t>per</w:t>
      </w:r>
      <w:r w:rsidRPr="006F506E">
        <w:rPr>
          <w:rStyle w:val="StyleUnderline"/>
        </w:rPr>
        <w:t xml:space="preserve"> new </w:t>
      </w:r>
      <w:r w:rsidRPr="006F506E">
        <w:rPr>
          <w:rStyle w:val="StyleUnderline"/>
          <w:highlight w:val="green"/>
        </w:rPr>
        <w:t>drug</w:t>
      </w:r>
      <w:r w:rsidRPr="006F506E">
        <w:rPr>
          <w:rStyle w:val="StyleUnderline"/>
        </w:rPr>
        <w:t xml:space="preserve"> approval (including failed attempts), </w:t>
      </w:r>
      <w:r w:rsidRPr="006F506E">
        <w:rPr>
          <w:rStyle w:val="StyleUnderline"/>
          <w:highlight w:val="green"/>
        </w:rPr>
        <w:t>it involves more than a billion dollars</w:t>
      </w:r>
      <w:r w:rsidRPr="006F506E">
        <w:rPr>
          <w:rStyle w:val="StyleUnderline"/>
        </w:rPr>
        <w:t xml:space="preserve"> in out-of-pocket costs</w:t>
      </w:r>
      <w:r w:rsidRPr="006F506E">
        <w:rPr>
          <w:sz w:val="12"/>
        </w:rPr>
        <w:t>. </w:t>
      </w:r>
      <w:r w:rsidRPr="006F506E">
        <w:rPr>
          <w:rFonts w:eastAsiaTheme="majorEastAsia"/>
          <w:b/>
          <w:bCs/>
          <w:sz w:val="12"/>
          <w:vertAlign w:val="superscript"/>
        </w:rPr>
        <w:t>6</w:t>
      </w:r>
      <w:r w:rsidRPr="006F506E">
        <w:rPr>
          <w:sz w:val="12"/>
        </w:rPr>
        <w:t> </w:t>
      </w:r>
      <w:r w:rsidRPr="006F506E">
        <w:rPr>
          <w:rStyle w:val="StyleUnderline"/>
          <w:highlight w:val="green"/>
        </w:rPr>
        <w:t>Only</w:t>
      </w:r>
      <w:r w:rsidRPr="006F506E">
        <w:rPr>
          <w:rStyle w:val="StyleUnderline"/>
        </w:rPr>
        <w:t xml:space="preserve"> approximately </w:t>
      </w:r>
      <w:r w:rsidRPr="006F506E">
        <w:rPr>
          <w:rStyle w:val="StyleUnderline"/>
          <w:highlight w:val="green"/>
        </w:rPr>
        <w:t>one in eight</w:t>
      </w:r>
      <w:r w:rsidRPr="006F506E">
        <w:rPr>
          <w:rStyle w:val="StyleUnderline"/>
        </w:rPr>
        <w:t xml:space="preserve"> drug candidates </w:t>
      </w:r>
      <w:r w:rsidRPr="006F506E">
        <w:rPr>
          <w:rStyle w:val="StyleUnderline"/>
          <w:highlight w:val="green"/>
        </w:rPr>
        <w:t>survive</w:t>
      </w:r>
      <w:r w:rsidRPr="006F506E">
        <w:rPr>
          <w:rStyle w:val="StyleUnderline"/>
        </w:rPr>
        <w:t xml:space="preserve"> clinical </w:t>
      </w:r>
      <w:r w:rsidRPr="006F506E">
        <w:rPr>
          <w:rStyle w:val="StyleUnderline"/>
          <w:highlight w:val="green"/>
        </w:rPr>
        <w:t>testing</w:t>
      </w:r>
      <w:r w:rsidRPr="006F506E">
        <w:rPr>
          <w:sz w:val="12"/>
        </w:rPr>
        <w:t>. </w:t>
      </w:r>
      <w:r w:rsidRPr="006F506E">
        <w:rPr>
          <w:rFonts w:eastAsiaTheme="majorEastAsia"/>
          <w:b/>
          <w:bCs/>
          <w:sz w:val="12"/>
          <w:vertAlign w:val="superscript"/>
        </w:rPr>
        <w:t>6</w:t>
      </w:r>
    </w:p>
    <w:p w14:paraId="49B22EC0" w14:textId="77777777" w:rsidR="00C5460F" w:rsidRPr="006F506E" w:rsidRDefault="00C5460F" w:rsidP="00C5460F">
      <w:pPr>
        <w:rPr>
          <w:sz w:val="12"/>
        </w:rPr>
      </w:pPr>
      <w:r w:rsidRPr="006F506E">
        <w:rPr>
          <w:sz w:val="12"/>
        </w:rPr>
        <w:t xml:space="preserve">As a result of the high risks of failure and the high costs, </w:t>
      </w:r>
      <w:r w:rsidRPr="006F506E">
        <w:rPr>
          <w:rStyle w:val="StyleUnderline"/>
        </w:rPr>
        <w:t>research and development must be funded by the few successful, on-market products</w:t>
      </w:r>
      <w:r w:rsidRPr="006F506E">
        <w:rPr>
          <w:sz w:val="12"/>
        </w:rPr>
        <w:t xml:space="preserve"> (the top quintile of marketed products </w:t>
      </w:r>
      <w:proofErr w:type="gramStart"/>
      <w:r w:rsidRPr="006F506E">
        <w:rPr>
          <w:sz w:val="12"/>
        </w:rPr>
        <w:t>provide</w:t>
      </w:r>
      <w:proofErr w:type="gramEnd"/>
      <w:r w:rsidRPr="006F506E">
        <w:rPr>
          <w:sz w:val="12"/>
        </w:rPr>
        <w:t xml:space="preserve"> the dominant share of R&amp;D returns). </w:t>
      </w:r>
      <w:r w:rsidRPr="006F506E">
        <w:rPr>
          <w:rFonts w:eastAsiaTheme="majorEastAsia"/>
          <w:b/>
          <w:bCs/>
          <w:sz w:val="12"/>
          <w:vertAlign w:val="superscript"/>
        </w:rPr>
        <w:t>7</w:t>
      </w:r>
      <w:r w:rsidRPr="006F506E">
        <w:rPr>
          <w:sz w:val="12"/>
          <w:vertAlign w:val="superscript"/>
        </w:rPr>
        <w:t>,</w:t>
      </w:r>
      <w:r w:rsidRPr="006F506E">
        <w:rPr>
          <w:rFonts w:eastAsiaTheme="majorEastAsia"/>
          <w:b/>
          <w:bCs/>
          <w:sz w:val="12"/>
          <w:vertAlign w:val="superscript"/>
        </w:rPr>
        <w:t>8</w:t>
      </w:r>
      <w:r w:rsidRPr="006F506E">
        <w:rPr>
          <w:sz w:val="12"/>
        </w:rPr>
        <w:t> </w:t>
      </w:r>
      <w:r w:rsidRPr="006F506E">
        <w:rPr>
          <w:rStyle w:val="StyleUnderline"/>
          <w:highlight w:val="green"/>
        </w:rPr>
        <w:t>Once</w:t>
      </w:r>
      <w:r w:rsidRPr="006F506E">
        <w:rPr>
          <w:rStyle w:val="StyleUnderline"/>
        </w:rPr>
        <w:t xml:space="preserve"> a new drug’s patent term and any </w:t>
      </w:r>
      <w:r w:rsidRPr="006F506E">
        <w:rPr>
          <w:rStyle w:val="StyleUnderline"/>
          <w:highlight w:val="green"/>
        </w:rPr>
        <w:t>regulatory exclusivity provisions</w:t>
      </w:r>
      <w:r w:rsidRPr="006F506E">
        <w:rPr>
          <w:rStyle w:val="StyleUnderline"/>
        </w:rPr>
        <w:t xml:space="preserve"> have </w:t>
      </w:r>
      <w:r w:rsidRPr="006F506E">
        <w:rPr>
          <w:rStyle w:val="StyleUnderline"/>
          <w:highlight w:val="green"/>
        </w:rPr>
        <w:t>expire</w:t>
      </w:r>
      <w:r w:rsidRPr="006F506E">
        <w:rPr>
          <w:rStyle w:val="StyleUnderline"/>
        </w:rPr>
        <w:t xml:space="preserve">d, competing </w:t>
      </w:r>
      <w:r w:rsidRPr="006F506E">
        <w:rPr>
          <w:rStyle w:val="StyleUnderline"/>
          <w:highlight w:val="green"/>
        </w:rPr>
        <w:t>manufacturers</w:t>
      </w:r>
      <w:r w:rsidRPr="006F506E">
        <w:rPr>
          <w:rStyle w:val="StyleUnderline"/>
        </w:rPr>
        <w:t xml:space="preserve"> are allowed to </w:t>
      </w:r>
      <w:r w:rsidRPr="006F506E">
        <w:rPr>
          <w:rStyle w:val="StyleUnderline"/>
          <w:highlight w:val="green"/>
        </w:rPr>
        <w:t>sell generic</w:t>
      </w:r>
      <w:r w:rsidRPr="006F506E">
        <w:rPr>
          <w:rStyle w:val="StyleUnderline"/>
        </w:rPr>
        <w:t xml:space="preserve"> </w:t>
      </w:r>
      <w:r w:rsidRPr="006F506E">
        <w:rPr>
          <w:rStyle w:val="StyleUnderline"/>
          <w:highlight w:val="green"/>
        </w:rPr>
        <w:t>equivalents that require</w:t>
      </w:r>
      <w:r w:rsidRPr="006F506E">
        <w:rPr>
          <w:rStyle w:val="StyleUnderline"/>
        </w:rPr>
        <w:t xml:space="preserve"> the investment of only several million dollars and that </w:t>
      </w:r>
      <w:r w:rsidRPr="006F506E">
        <w:rPr>
          <w:rStyle w:val="StyleUnderline"/>
          <w:highlight w:val="green"/>
        </w:rPr>
        <w:t>have a high likelihood of</w:t>
      </w:r>
      <w:r w:rsidRPr="006F506E">
        <w:rPr>
          <w:rStyle w:val="StyleUnderline"/>
        </w:rPr>
        <w:t xml:space="preserve"> commercial </w:t>
      </w:r>
      <w:r w:rsidRPr="006F506E">
        <w:rPr>
          <w:rStyle w:val="StyleUnderline"/>
          <w:highlight w:val="green"/>
        </w:rPr>
        <w:t xml:space="preserve">success. </w:t>
      </w:r>
      <w:r w:rsidRPr="006F506E">
        <w:rPr>
          <w:rStyle w:val="Emphasis"/>
          <w:highlight w:val="green"/>
        </w:rPr>
        <w:t>Absent i</w:t>
      </w:r>
      <w:r w:rsidRPr="006F506E">
        <w:rPr>
          <w:rStyle w:val="Emphasis"/>
        </w:rPr>
        <w:t xml:space="preserve">ntellectual </w:t>
      </w:r>
      <w:r w:rsidRPr="006F506E">
        <w:rPr>
          <w:rStyle w:val="Emphasis"/>
          <w:highlight w:val="green"/>
        </w:rPr>
        <w:t>p</w:t>
      </w:r>
      <w:r w:rsidRPr="006F506E">
        <w:rPr>
          <w:rStyle w:val="Emphasis"/>
        </w:rPr>
        <w:t xml:space="preserve">roperty </w:t>
      </w:r>
      <w:r w:rsidRPr="006F506E">
        <w:rPr>
          <w:rStyle w:val="Emphasis"/>
          <w:highlight w:val="green"/>
        </w:rPr>
        <w:t>p</w:t>
      </w:r>
      <w:r w:rsidRPr="006F506E">
        <w:rPr>
          <w:rStyle w:val="Emphasis"/>
        </w:rPr>
        <w:t xml:space="preserve">rotections that allow marketing exclusivity, innovative </w:t>
      </w:r>
      <w:r w:rsidRPr="006F506E">
        <w:rPr>
          <w:rStyle w:val="Emphasis"/>
          <w:highlight w:val="green"/>
        </w:rPr>
        <w:t>firms would be unlikely to make</w:t>
      </w:r>
      <w:r w:rsidRPr="006F506E">
        <w:rPr>
          <w:rStyle w:val="Emphasis"/>
        </w:rPr>
        <w:t xml:space="preserve"> the </w:t>
      </w:r>
      <w:r w:rsidRPr="006F506E">
        <w:rPr>
          <w:rStyle w:val="Emphasis"/>
          <w:highlight w:val="green"/>
        </w:rPr>
        <w:t>costly and risky investments</w:t>
      </w:r>
      <w:r w:rsidRPr="006F506E">
        <w:rPr>
          <w:rStyle w:val="Emphasis"/>
        </w:rPr>
        <w:t xml:space="preserve"> needed </w:t>
      </w:r>
      <w:r w:rsidRPr="006F506E">
        <w:rPr>
          <w:rStyle w:val="Emphasis"/>
          <w:highlight w:val="green"/>
        </w:rPr>
        <w:t>to bring a new drug to market</w:t>
      </w:r>
      <w:r w:rsidRPr="006F506E">
        <w:rPr>
          <w:sz w:val="12"/>
        </w:rPr>
        <w:t>.</w:t>
      </w:r>
    </w:p>
    <w:p w14:paraId="53B84DDF" w14:textId="77777777" w:rsidR="00C5460F" w:rsidRPr="006F506E" w:rsidRDefault="00C5460F" w:rsidP="00C5460F">
      <w:pPr>
        <w:rPr>
          <w:sz w:val="12"/>
        </w:rPr>
      </w:pPr>
      <w:r w:rsidRPr="006F506E">
        <w:rPr>
          <w:sz w:val="12"/>
        </w:rPr>
        <w:t xml:space="preserve">Patents confer the right to exclude competitors for a limited time within a given scope, as defined by patent claims. However, they do not guarantee demand, nor do they prevent </w:t>
      </w:r>
      <w:r w:rsidRPr="006F506E">
        <w:rPr>
          <w:sz w:val="12"/>
          <w:szCs w:val="12"/>
        </w:rPr>
        <w:t>competition from</w:t>
      </w:r>
      <w:r w:rsidRPr="006F506E">
        <w:rPr>
          <w:sz w:val="12"/>
        </w:rPr>
        <w:t xml:space="preserve"> nonidentical drugs that treat the same diseases and fall outside the protection of the patents.</w:t>
      </w:r>
    </w:p>
    <w:p w14:paraId="609040D9" w14:textId="77777777" w:rsidR="00C5460F" w:rsidRPr="00D1700D" w:rsidRDefault="00C5460F" w:rsidP="00C5460F">
      <w:pPr>
        <w:rPr>
          <w:sz w:val="12"/>
        </w:rPr>
      </w:pPr>
      <w:r w:rsidRPr="00D1700D">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D1700D">
        <w:rPr>
          <w:rFonts w:eastAsiaTheme="majorEastAsia"/>
          <w:sz w:val="12"/>
        </w:rPr>
        <w:t>9</w:t>
      </w:r>
      <w:r w:rsidRPr="00D1700D">
        <w:rPr>
          <w:sz w:val="12"/>
        </w:rPr>
        <w:t xml:space="preserve"> Joseph </w:t>
      </w:r>
      <w:proofErr w:type="spellStart"/>
      <w:r w:rsidRPr="00D1700D">
        <w:rPr>
          <w:sz w:val="12"/>
        </w:rPr>
        <w:t>DiMasi</w:t>
      </w:r>
      <w:proofErr w:type="spellEnd"/>
      <w:r w:rsidRPr="00D1700D">
        <w:rPr>
          <w:sz w:val="12"/>
        </w:rPr>
        <w:t xml:space="preserve"> and Laura </w:t>
      </w:r>
      <w:proofErr w:type="spellStart"/>
      <w:r w:rsidRPr="00D1700D">
        <w:rPr>
          <w:sz w:val="12"/>
        </w:rPr>
        <w:t>Faden</w:t>
      </w:r>
      <w:proofErr w:type="spellEnd"/>
      <w:r w:rsidRPr="00D1700D">
        <w:rPr>
          <w:sz w:val="12"/>
        </w:rPr>
        <w:t xml:space="preserve"> have found that the time between a first-in-class new drug and subsequent new drugs in the same therapeutic class has been dramatically reduced, from a median of 10.2 years in the 1970s to 2.5 years in the early 2000s. </w:t>
      </w:r>
      <w:r w:rsidRPr="00D1700D">
        <w:rPr>
          <w:rFonts w:eastAsiaTheme="majorEastAsia"/>
          <w:sz w:val="12"/>
        </w:rPr>
        <w:t>10</w:t>
      </w:r>
      <w:r w:rsidRPr="00D1700D">
        <w:rPr>
          <w:sz w:val="12"/>
        </w:rPr>
        <w:t xml:space="preserve"> Drugs in the same </w:t>
      </w:r>
      <w:r w:rsidRPr="00D1700D">
        <w:rPr>
          <w:sz w:val="12"/>
          <w:szCs w:val="12"/>
        </w:rPr>
        <w:t xml:space="preserve">class compete </w:t>
      </w:r>
      <w:r w:rsidRPr="00D1700D">
        <w:rPr>
          <w:sz w:val="12"/>
        </w:rPr>
        <w:t>through quality and price for preferred placement on drug formularies and physicians’ choices for patient treatment.</w:t>
      </w:r>
    </w:p>
    <w:p w14:paraId="1914A0B2" w14:textId="77777777" w:rsidR="00C5460F" w:rsidRDefault="00C5460F" w:rsidP="00C5460F">
      <w:pPr>
        <w:rPr>
          <w:sz w:val="12"/>
        </w:rPr>
      </w:pPr>
      <w:r w:rsidRPr="006F506E">
        <w:rPr>
          <w:rStyle w:val="StyleUnderline"/>
        </w:rPr>
        <w:t xml:space="preserve">Patents play an essential role in the economic “ecosystem” of discovery and investment that has developed </w:t>
      </w:r>
      <w:r w:rsidRPr="006F506E">
        <w:rPr>
          <w:rStyle w:val="StyleUnderline"/>
          <w:highlight w:val="green"/>
        </w:rPr>
        <w:t>since the</w:t>
      </w:r>
      <w:r w:rsidRPr="006F506E">
        <w:rPr>
          <w:rStyle w:val="StyleUnderline"/>
        </w:rPr>
        <w:t xml:space="preserve"> 19</w:t>
      </w:r>
      <w:r w:rsidRPr="006F506E">
        <w:rPr>
          <w:rStyle w:val="StyleUnderline"/>
          <w:highlight w:val="green"/>
        </w:rPr>
        <w:t>80s</w:t>
      </w:r>
      <w:r w:rsidRPr="006F506E">
        <w:rPr>
          <w:rStyle w:val="StyleUnderline"/>
        </w:rPr>
        <w:t xml:space="preserve">. Hundreds of start-up firms, often backed by venture capital, have been launched, and </w:t>
      </w:r>
      <w:r w:rsidRPr="006F506E">
        <w:rPr>
          <w:rStyle w:val="StyleUnderline"/>
          <w:highlight w:val="green"/>
        </w:rPr>
        <w:t>a robust innovation market has emerged</w:t>
      </w:r>
      <w:r w:rsidRPr="006F506E">
        <w:rPr>
          <w:sz w:val="12"/>
        </w:rPr>
        <w:t>. </w:t>
      </w:r>
      <w:r w:rsidRPr="006F506E">
        <w:rPr>
          <w:rFonts w:eastAsiaTheme="majorEastAsia"/>
          <w:b/>
          <w:bCs/>
          <w:sz w:val="12"/>
          <w:vertAlign w:val="superscript"/>
        </w:rPr>
        <w:t>11</w:t>
      </w:r>
      <w:r w:rsidRPr="006F506E">
        <w:rPr>
          <w:sz w:val="12"/>
        </w:rPr>
        <w:t xml:space="preserve"> The value of these development-stage firms is largely determined by their proprietary technologies and the candidate drugs they have in development. As a result, </w:t>
      </w:r>
      <w:r w:rsidRPr="006F506E">
        <w:rPr>
          <w:rStyle w:val="StyleUnderline"/>
        </w:rPr>
        <w:t xml:space="preserve">the strength of </w:t>
      </w:r>
      <w:r w:rsidRPr="006F506E">
        <w:rPr>
          <w:rStyle w:val="StyleUnderline"/>
          <w:highlight w:val="green"/>
        </w:rPr>
        <w:t>i</w:t>
      </w:r>
      <w:r w:rsidRPr="006F506E">
        <w:rPr>
          <w:rStyle w:val="StyleUnderline"/>
        </w:rPr>
        <w:t xml:space="preserve">ntellectual </w:t>
      </w:r>
      <w:r w:rsidRPr="006F506E">
        <w:rPr>
          <w:rStyle w:val="StyleUnderline"/>
          <w:highlight w:val="green"/>
        </w:rPr>
        <w:t>p</w:t>
      </w:r>
      <w:r w:rsidRPr="006F506E">
        <w:rPr>
          <w:rStyle w:val="StyleUnderline"/>
        </w:rPr>
        <w:t xml:space="preserve">roperty </w:t>
      </w:r>
      <w:r w:rsidRPr="006F506E">
        <w:rPr>
          <w:rStyle w:val="StyleUnderline"/>
          <w:highlight w:val="green"/>
        </w:rPr>
        <w:t>p</w:t>
      </w:r>
      <w:r w:rsidRPr="006F506E">
        <w:rPr>
          <w:rStyle w:val="StyleUnderline"/>
        </w:rPr>
        <w:t xml:space="preserve">rotection </w:t>
      </w:r>
      <w:r w:rsidRPr="006F506E">
        <w:rPr>
          <w:rStyle w:val="StyleUnderline"/>
          <w:highlight w:val="green"/>
        </w:rPr>
        <w:t>plays a key role in funding and partnership</w:t>
      </w:r>
      <w:r w:rsidRPr="006F506E">
        <w:rPr>
          <w:rStyle w:val="StyleUnderline"/>
        </w:rPr>
        <w:t xml:space="preserve"> opportunities for such firms</w:t>
      </w:r>
      <w:r w:rsidRPr="006F506E">
        <w:rPr>
          <w:sz w:val="12"/>
        </w:rPr>
        <w:t>.</w:t>
      </w:r>
    </w:p>
    <w:p w14:paraId="47659AAA" w14:textId="77777777" w:rsidR="00C5460F" w:rsidRDefault="00C5460F" w:rsidP="00C5460F">
      <w:pPr>
        <w:rPr>
          <w:sz w:val="12"/>
        </w:rPr>
      </w:pPr>
    </w:p>
    <w:p w14:paraId="1FEB48F9" w14:textId="77777777" w:rsidR="00C5460F" w:rsidRDefault="00C5460F" w:rsidP="00C5460F">
      <w:pPr>
        <w:pStyle w:val="Heading4"/>
      </w:pPr>
      <w:r>
        <w:t>MRNA solves a litany of diseases, but continued innovation is key</w:t>
      </w:r>
    </w:p>
    <w:p w14:paraId="205B2A70" w14:textId="77777777" w:rsidR="00C5460F" w:rsidRPr="00B769DF" w:rsidRDefault="00C5460F" w:rsidP="00C5460F">
      <w:pPr>
        <w:rPr>
          <w:rStyle w:val="Style13ptBold"/>
          <w:b w:val="0"/>
          <w:bCs/>
        </w:rPr>
      </w:pPr>
      <w:r>
        <w:rPr>
          <w:rStyle w:val="Style13ptBold"/>
        </w:rPr>
        <w:t xml:space="preserve">Gupta 5/7 </w:t>
      </w:r>
      <w:r w:rsidRPr="00B769DF">
        <w:rPr>
          <w:rStyle w:val="Style13ptBold"/>
          <w:b w:val="0"/>
          <w:bCs/>
          <w:sz w:val="16"/>
          <w:szCs w:val="16"/>
        </w:rPr>
        <w:t xml:space="preserve">[(Swati, </w:t>
      </w:r>
      <w:r w:rsidRPr="00B769DF">
        <w:rPr>
          <w:bCs/>
          <w:szCs w:val="16"/>
        </w:rPr>
        <w:t xml:space="preserve">vice president and head of emerging infectious diseases and scientific strategy at IAVI, a nonprofit scientific research organization that develops vaccines and antibodies for HIV, tuberculosis, emerging infectious diseases (including COVID-19) and neglected diseases, </w:t>
      </w:r>
      <w:proofErr w:type="gramStart"/>
      <w:r w:rsidRPr="00B769DF">
        <w:rPr>
          <w:bCs/>
          <w:szCs w:val="16"/>
        </w:rPr>
        <w:t>PhD</w:t>
      </w:r>
      <w:proofErr w:type="gramEnd"/>
      <w:r w:rsidRPr="00B769DF">
        <w:rPr>
          <w:bCs/>
          <w:szCs w:val="16"/>
        </w:rPr>
        <w:t xml:space="preserve"> and MPH from Yale University</w:t>
      </w:r>
      <w:r w:rsidRPr="00B769DF">
        <w:rPr>
          <w:rStyle w:val="Style13ptBold"/>
          <w:b w:val="0"/>
          <w:bCs/>
          <w:sz w:val="16"/>
          <w:szCs w:val="16"/>
        </w:rPr>
        <w:t>) “</w:t>
      </w:r>
      <w:r w:rsidRPr="00B769DF">
        <w:rPr>
          <w:szCs w:val="16"/>
        </w:rPr>
        <w:t>The Application and Future Potential of mRNA Vaccines,” Yale School of Public Health, 5/7/2021] JL</w:t>
      </w:r>
    </w:p>
    <w:p w14:paraId="6477C415" w14:textId="77777777" w:rsidR="00C5460F" w:rsidRPr="00B769DF" w:rsidRDefault="00C5460F" w:rsidP="00C5460F">
      <w:pPr>
        <w:rPr>
          <w:sz w:val="12"/>
        </w:rPr>
      </w:pPr>
      <w:r w:rsidRPr="00B73CE8">
        <w:rPr>
          <w:rStyle w:val="StyleUnderline"/>
          <w:highlight w:val="green"/>
        </w:rPr>
        <w:t>The implications of mRNA</w:t>
      </w:r>
      <w:r w:rsidRPr="00B769DF">
        <w:rPr>
          <w:rStyle w:val="StyleUnderline"/>
        </w:rPr>
        <w:t xml:space="preserve"> technology </w:t>
      </w:r>
      <w:r w:rsidRPr="00B73CE8">
        <w:rPr>
          <w:rStyle w:val="StyleUnderline"/>
          <w:highlight w:val="green"/>
        </w:rPr>
        <w:t xml:space="preserve">are </w:t>
      </w:r>
      <w:r w:rsidRPr="00B73CE8">
        <w:rPr>
          <w:rStyle w:val="Emphasis"/>
          <w:highlight w:val="green"/>
        </w:rPr>
        <w:t>staggering</w:t>
      </w:r>
      <w:r w:rsidRPr="00B769DF">
        <w:rPr>
          <w:sz w:val="12"/>
        </w:rPr>
        <w:t xml:space="preserve">. Several </w:t>
      </w:r>
      <w:r w:rsidRPr="00B769DF">
        <w:rPr>
          <w:rStyle w:val="StyleUnderline"/>
        </w:rPr>
        <w:t xml:space="preserve">vaccine developers are studying this technology for deployment against </w:t>
      </w:r>
      <w:r w:rsidRPr="00B73CE8">
        <w:rPr>
          <w:rStyle w:val="Emphasis"/>
          <w:highlight w:val="green"/>
        </w:rPr>
        <w:t>rabies, influenza, Zika, HIV and cancer</w:t>
      </w:r>
      <w:r w:rsidRPr="00B769DF">
        <w:rPr>
          <w:rStyle w:val="StyleUnderline"/>
        </w:rPr>
        <w:t>, as well as for veterinary purposes</w:t>
      </w:r>
      <w:r w:rsidRPr="00B769DF">
        <w:rPr>
          <w:sz w:val="12"/>
        </w:rPr>
        <w:t>. Its potential utility is based upon its being a “platform technology” that can be developed and scaled rapidly. Given that only the genetic code for a protein of interest is needed</w:t>
      </w:r>
      <w:r w:rsidRPr="00B73CE8">
        <w:rPr>
          <w:sz w:val="12"/>
          <w:szCs w:val="12"/>
        </w:rPr>
        <w:t xml:space="preserve">, </w:t>
      </w:r>
      <w:r w:rsidRPr="00B769DF">
        <w:rPr>
          <w:rStyle w:val="StyleUnderline"/>
        </w:rPr>
        <w:t xml:space="preserve">synthetically produced mRNA vaccines can be made rapidly, in days. </w:t>
      </w:r>
      <w:r w:rsidRPr="00B769DF">
        <w:rPr>
          <w:rStyle w:val="StyleUnderline"/>
        </w:rPr>
        <w:lastRenderedPageBreak/>
        <w:t>Other vaccine approaches involve growing and/or producing proteins in cells, a process that can take months</w:t>
      </w:r>
      <w:r w:rsidRPr="00B769DF">
        <w:rPr>
          <w:sz w:val="12"/>
        </w:rPr>
        <w:t xml:space="preserve">. </w:t>
      </w:r>
      <w:r w:rsidRPr="00B769DF">
        <w:rPr>
          <w:rStyle w:val="StyleUnderline"/>
        </w:rPr>
        <w:t xml:space="preserve">Messenger RNA vaccines are generally regarded as </w:t>
      </w:r>
      <w:proofErr w:type="gramStart"/>
      <w:r w:rsidRPr="00B769DF">
        <w:rPr>
          <w:rStyle w:val="StyleUnderline"/>
        </w:rPr>
        <w:t>safe</w:t>
      </w:r>
      <w:r w:rsidRPr="00B769DF">
        <w:rPr>
          <w:sz w:val="12"/>
        </w:rPr>
        <w:t>, since</w:t>
      </w:r>
      <w:proofErr w:type="gramEnd"/>
      <w:r w:rsidRPr="00B769DF">
        <w:rPr>
          <w:sz w:val="12"/>
        </w:rPr>
        <w:t xml:space="preserve"> they do not integrate into our cells’ DNA and naturally degrade in the body after injection. </w:t>
      </w:r>
      <w:r w:rsidRPr="00B769DF">
        <w:rPr>
          <w:rStyle w:val="StyleUnderline"/>
        </w:rPr>
        <w:t xml:space="preserve">They also can be safely administered repeatedly, as we are seeing with the two-dose regimen for both the Pfizer-BioNTech and </w:t>
      </w:r>
      <w:proofErr w:type="spellStart"/>
      <w:r w:rsidRPr="00B769DF">
        <w:rPr>
          <w:rStyle w:val="StyleUnderline"/>
        </w:rPr>
        <w:t>Moderna</w:t>
      </w:r>
      <w:proofErr w:type="spellEnd"/>
      <w:r w:rsidRPr="00B769DF">
        <w:rPr>
          <w:rStyle w:val="StyleUnderline"/>
        </w:rPr>
        <w:t xml:space="preserve"> vaccines</w:t>
      </w:r>
      <w:r w:rsidRPr="00B769DF">
        <w:rPr>
          <w:sz w:val="12"/>
        </w:rPr>
        <w:t>.</w:t>
      </w:r>
    </w:p>
    <w:p w14:paraId="61AA38B6" w14:textId="77777777" w:rsidR="00C5460F" w:rsidRPr="00B769DF" w:rsidRDefault="00C5460F" w:rsidP="00C5460F">
      <w:pPr>
        <w:rPr>
          <w:sz w:val="12"/>
        </w:rPr>
      </w:pPr>
      <w:r w:rsidRPr="00B769DF">
        <w:rPr>
          <w:sz w:val="12"/>
        </w:rPr>
        <w:t xml:space="preserve">Despite the current success of mRNA vaccines for COVID-19, </w:t>
      </w:r>
      <w:r w:rsidRPr="00B73CE8">
        <w:rPr>
          <w:rStyle w:val="StyleUnderline"/>
          <w:highlight w:val="green"/>
        </w:rPr>
        <w:t>scientists continue to</w:t>
      </w:r>
      <w:r w:rsidRPr="00B73CE8">
        <w:rPr>
          <w:rStyle w:val="StyleUnderline"/>
        </w:rPr>
        <w:t xml:space="preserve"> work on </w:t>
      </w:r>
      <w:r w:rsidRPr="00B73CE8">
        <w:rPr>
          <w:rStyle w:val="StyleUnderline"/>
          <w:highlight w:val="green"/>
        </w:rPr>
        <w:t>mak</w:t>
      </w:r>
      <w:r w:rsidRPr="00B73CE8">
        <w:rPr>
          <w:rStyle w:val="StyleUnderline"/>
        </w:rPr>
        <w:t xml:space="preserve">ing </w:t>
      </w:r>
      <w:r w:rsidRPr="00B73CE8">
        <w:rPr>
          <w:rStyle w:val="StyleUnderline"/>
          <w:highlight w:val="green"/>
        </w:rPr>
        <w:t>the technology better</w:t>
      </w:r>
      <w:r w:rsidRPr="00B769DF">
        <w:rPr>
          <w:rStyle w:val="StyleUnderline"/>
        </w:rPr>
        <w:t xml:space="preserve">. </w:t>
      </w:r>
      <w:proofErr w:type="gramStart"/>
      <w:r w:rsidRPr="00B769DF">
        <w:rPr>
          <w:rStyle w:val="StyleUnderline"/>
        </w:rPr>
        <w:t>A number of</w:t>
      </w:r>
      <w:proofErr w:type="gramEnd"/>
      <w:r w:rsidRPr="00B769DF">
        <w:rPr>
          <w:rStyle w:val="StyleUnderline"/>
        </w:rPr>
        <w:t xml:space="preserve"> </w:t>
      </w:r>
      <w:r w:rsidRPr="00B73CE8">
        <w:rPr>
          <w:rStyle w:val="StyleUnderline"/>
          <w:highlight w:val="green"/>
        </w:rPr>
        <w:t>lab</w:t>
      </w:r>
      <w:r w:rsidRPr="00B769DF">
        <w:rPr>
          <w:rStyle w:val="StyleUnderline"/>
        </w:rPr>
        <w:t>oratorie</w:t>
      </w:r>
      <w:r w:rsidRPr="00B73CE8">
        <w:rPr>
          <w:rStyle w:val="StyleUnderline"/>
          <w:highlight w:val="green"/>
        </w:rPr>
        <w:t>s are testing more</w:t>
      </w:r>
      <w:r w:rsidRPr="00B769DF">
        <w:rPr>
          <w:rStyle w:val="StyleUnderline"/>
        </w:rPr>
        <w:t xml:space="preserve"> </w:t>
      </w:r>
      <w:r w:rsidRPr="00B73CE8">
        <w:rPr>
          <w:rStyle w:val="StyleUnderline"/>
          <w:highlight w:val="green"/>
        </w:rPr>
        <w:t>thermostable formulations of mRNA vaccines</w:t>
      </w:r>
      <w:r w:rsidRPr="00B769DF">
        <w:rPr>
          <w:sz w:val="12"/>
        </w:rPr>
        <w:t xml:space="preserve">, which currently must be kept at freezing or ultra-cold temperatures. </w:t>
      </w:r>
      <w:r w:rsidRPr="00B769DF">
        <w:rPr>
          <w:rStyle w:val="StyleUnderline"/>
        </w:rPr>
        <w:t xml:space="preserve">Others are investigating second-generation vaccines that will only require a single shot, and “universal” coronavirus vaccines that could protect against future emerging coronaviruses. </w:t>
      </w:r>
      <w:r w:rsidRPr="00B769DF">
        <w:rPr>
          <w:rStyle w:val="Emphasis"/>
        </w:rPr>
        <w:t xml:space="preserve">Messenger RNA </w:t>
      </w:r>
      <w:r w:rsidRPr="003E1332">
        <w:rPr>
          <w:rStyle w:val="Emphasis"/>
          <w:highlight w:val="green"/>
        </w:rPr>
        <w:t>vaccines that target a</w:t>
      </w:r>
      <w:r w:rsidRPr="00B769DF">
        <w:rPr>
          <w:rStyle w:val="Emphasis"/>
        </w:rPr>
        <w:t xml:space="preserve"> broad </w:t>
      </w:r>
      <w:r w:rsidRPr="003E1332">
        <w:rPr>
          <w:rStyle w:val="Emphasis"/>
          <w:highlight w:val="green"/>
        </w:rPr>
        <w:t>range of</w:t>
      </w:r>
      <w:r w:rsidRPr="003E1332">
        <w:rPr>
          <w:rStyle w:val="Emphasis"/>
        </w:rPr>
        <w:t xml:space="preserve"> different </w:t>
      </w:r>
      <w:r w:rsidRPr="003E1332">
        <w:rPr>
          <w:rStyle w:val="Emphasis"/>
          <w:highlight w:val="green"/>
        </w:rPr>
        <w:t>diseases</w:t>
      </w:r>
      <w:r w:rsidRPr="00B769DF">
        <w:rPr>
          <w:rStyle w:val="Emphasis"/>
        </w:rPr>
        <w:t xml:space="preserve">, all </w:t>
      </w:r>
      <w:r w:rsidRPr="003E1332">
        <w:rPr>
          <w:rStyle w:val="Emphasis"/>
          <w:highlight w:val="green"/>
        </w:rPr>
        <w:t>in one shot</w:t>
      </w:r>
      <w:r w:rsidRPr="00B769DF">
        <w:rPr>
          <w:rStyle w:val="Emphasis"/>
        </w:rPr>
        <w:t>, are also in development</w:t>
      </w:r>
      <w:r w:rsidRPr="00B769DF">
        <w:rPr>
          <w:sz w:val="12"/>
        </w:rPr>
        <w:t>; this approach has the potential to greatly simplify current vaccination schedules.</w:t>
      </w:r>
    </w:p>
    <w:p w14:paraId="5A4E8B36" w14:textId="700AB90E" w:rsidR="00C5460F" w:rsidRDefault="00C5460F" w:rsidP="00C5460F">
      <w:pPr>
        <w:rPr>
          <w:sz w:val="12"/>
        </w:rPr>
      </w:pPr>
      <w:r w:rsidRPr="00B769DF">
        <w:rPr>
          <w:sz w:val="12"/>
        </w:rPr>
        <w:t xml:space="preserve">Taken together, </w:t>
      </w:r>
      <w:r w:rsidRPr="00B769DF">
        <w:rPr>
          <w:rStyle w:val="StyleUnderline"/>
        </w:rPr>
        <w:t xml:space="preserve">these advantages and potential future developments position </w:t>
      </w:r>
      <w:r w:rsidRPr="003E1332">
        <w:rPr>
          <w:rStyle w:val="StyleUnderline"/>
          <w:highlight w:val="green"/>
        </w:rPr>
        <w:t>mRNA vaccines</w:t>
      </w:r>
      <w:r w:rsidRPr="00B769DF">
        <w:rPr>
          <w:rStyle w:val="StyleUnderline"/>
        </w:rPr>
        <w:t xml:space="preserve"> as an increasingly important technology in our arsenal of tools against infectious disease </w:t>
      </w:r>
      <w:proofErr w:type="gramStart"/>
      <w:r w:rsidRPr="00B769DF">
        <w:rPr>
          <w:rStyle w:val="StyleUnderline"/>
        </w:rPr>
        <w:t>outbreaks, and</w:t>
      </w:r>
      <w:proofErr w:type="gramEnd"/>
      <w:r w:rsidRPr="00B769DF">
        <w:rPr>
          <w:rStyle w:val="StyleUnderline"/>
        </w:rPr>
        <w:t xml:space="preserve"> </w:t>
      </w:r>
      <w:r w:rsidRPr="003E1332">
        <w:rPr>
          <w:rStyle w:val="StyleUnderline"/>
          <w:highlight w:val="green"/>
        </w:rPr>
        <w:t>are</w:t>
      </w:r>
      <w:r w:rsidRPr="00B769DF">
        <w:rPr>
          <w:rStyle w:val="StyleUnderline"/>
        </w:rPr>
        <w:t xml:space="preserve"> likely to be </w:t>
      </w:r>
      <w:r w:rsidRPr="003E1332">
        <w:rPr>
          <w:rStyle w:val="Emphasis"/>
          <w:highlight w:val="green"/>
        </w:rPr>
        <w:t>critical to fighting future epidemics and pandemic</w:t>
      </w:r>
      <w:r w:rsidRPr="003E1332">
        <w:rPr>
          <w:rStyle w:val="Emphasis"/>
        </w:rPr>
        <w:t>s</w:t>
      </w:r>
      <w:r w:rsidRPr="00B769DF">
        <w:rPr>
          <w:sz w:val="12"/>
        </w:rPr>
        <w:t xml:space="preserve">. Global partnerships like the Coalition for Epidemic Preparedness and Innovation (CEPI), tasked with facilitating the development of vaccines to stop future epidemics, have called for vaccines to be able to be tested in the clinic within months after a new pathogen is identified. With the latest discoveries in mRNA technology, we are well on our way to this goal; </w:t>
      </w:r>
      <w:r w:rsidRPr="00B769DF">
        <w:rPr>
          <w:rStyle w:val="StyleUnderline"/>
        </w:rPr>
        <w:t xml:space="preserve">the ability of this platform technology to be transformative is no longer a hope, but more likely to be a </w:t>
      </w:r>
      <w:r w:rsidRPr="003E1332">
        <w:rPr>
          <w:rStyle w:val="StyleUnderline"/>
        </w:rPr>
        <w:t>reality</w:t>
      </w:r>
      <w:r w:rsidRPr="003E1332">
        <w:rPr>
          <w:rStyle w:val="StyleUnderline"/>
          <w:highlight w:val="green"/>
        </w:rPr>
        <w:t xml:space="preserve"> in the very near future</w:t>
      </w:r>
      <w:r w:rsidRPr="00B769DF">
        <w:rPr>
          <w:sz w:val="12"/>
        </w:rPr>
        <w:t>.</w:t>
      </w:r>
    </w:p>
    <w:p w14:paraId="12FA704B" w14:textId="77777777" w:rsidR="00B27FDB" w:rsidRPr="009026E1" w:rsidRDefault="00B27FDB" w:rsidP="00B27FDB">
      <w:pPr>
        <w:pStyle w:val="Heading4"/>
      </w:pPr>
      <w:r>
        <w:t>Reducing patents sets a precedent that spills over to all future diseases – Hopkins 21:</w:t>
      </w:r>
    </w:p>
    <w:p w14:paraId="2CB2B0D5" w14:textId="77777777" w:rsidR="00B27FDB" w:rsidRPr="00405D88" w:rsidRDefault="00B27FDB" w:rsidP="00B27FDB">
      <w:r w:rsidRPr="00405D88">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405D88">
        <w:t>For</w:t>
      </w:r>
      <w:proofErr w:type="gramEnd"/>
      <w:r w:rsidRPr="00405D88">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405D88">
        <w:t>Term ,</w:t>
      </w:r>
      <w:proofErr w:type="gramEnd"/>
      <w:r w:rsidRPr="00405D88">
        <w:t>" WSJ, 5-7-2021, https://www.wsj.com/articles/u-s-support-for-patent-waiver-unlikely-to-cost-covid-19-vaccine-makers-in-short-term-11620414260)//marlborough-wr/</w:t>
      </w:r>
    </w:p>
    <w:p w14:paraId="5E36AF13" w14:textId="77777777" w:rsidR="00B27FDB" w:rsidRPr="00856058" w:rsidRDefault="00B27FDB" w:rsidP="00B27FDB">
      <w:pPr>
        <w:rPr>
          <w:sz w:val="12"/>
        </w:rPr>
      </w:pPr>
      <w:r w:rsidRPr="00405D88">
        <w:rPr>
          <w:sz w:val="12"/>
        </w:rPr>
        <w:t xml:space="preserve">The Biden administration’s unexpected support for </w:t>
      </w:r>
      <w:hyperlink r:id="rId9"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026E1">
        <w:rPr>
          <w:rStyle w:val="StyleUnderline"/>
          <w:highlight w:val="cyan"/>
        </w:rPr>
        <w:t>A waiver</w:t>
      </w:r>
      <w:r w:rsidRPr="00405D88">
        <w:rPr>
          <w:sz w:val="12"/>
        </w:rPr>
        <w:t xml:space="preserve">, if it does go into effect, </w:t>
      </w:r>
      <w:r w:rsidRPr="009026E1">
        <w:rPr>
          <w:rStyle w:val="Emphasis"/>
          <w:highlight w:val="cyan"/>
        </w:rPr>
        <w:t>may pose long-term risks to the vaccine makers</w:t>
      </w:r>
      <w:r w:rsidRPr="00405D88">
        <w:rPr>
          <w:sz w:val="12"/>
        </w:rPr>
        <w:t xml:space="preserve">, analysts said. </w:t>
      </w:r>
      <w:hyperlink r:id="rId10" w:history="1">
        <w:proofErr w:type="spellStart"/>
        <w:r w:rsidRPr="00405D88">
          <w:rPr>
            <w:rStyle w:val="Hyperlink"/>
            <w:rFonts w:eastAsiaTheme="majorEastAsia"/>
            <w:sz w:val="12"/>
          </w:rPr>
          <w:t>Moderna</w:t>
        </w:r>
        <w:proofErr w:type="spellEnd"/>
      </w:hyperlink>
      <w:r w:rsidRPr="00405D88">
        <w:rPr>
          <w:sz w:val="12"/>
        </w:rPr>
        <w:t xml:space="preserve"> Inc., </w:t>
      </w:r>
      <w:hyperlink r:id="rId11" w:history="1">
        <w:r w:rsidRPr="00405D88">
          <w:rPr>
            <w:rStyle w:val="Hyperlink"/>
            <w:rFonts w:eastAsiaTheme="majorEastAsia"/>
            <w:sz w:val="12"/>
          </w:rPr>
          <w:t xml:space="preserve">MRNA -4.12% </w:t>
        </w:r>
      </w:hyperlink>
      <w:hyperlink r:id="rId12" w:history="1">
        <w:r w:rsidRPr="00405D88">
          <w:rPr>
            <w:rStyle w:val="Hyperlink"/>
            <w:rFonts w:eastAsiaTheme="majorEastAsia"/>
            <w:sz w:val="12"/>
          </w:rPr>
          <w:t>Pfizer</w:t>
        </w:r>
      </w:hyperlink>
      <w:r w:rsidRPr="00405D88">
        <w:rPr>
          <w:sz w:val="12"/>
        </w:rPr>
        <w:t xml:space="preserve"> Inc. </w:t>
      </w:r>
      <w:hyperlink r:id="rId13"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w:t>
      </w:r>
      <w:proofErr w:type="spellStart"/>
      <w:r w:rsidRPr="008B06F5">
        <w:rPr>
          <w:rStyle w:val="StyleUnderline"/>
        </w:rPr>
        <w:t>drugmakers</w:t>
      </w:r>
      <w:proofErr w:type="spellEnd"/>
      <w:r w:rsidRPr="008B06F5">
        <w:rPr>
          <w:rStyle w:val="StyleUnderline"/>
        </w:rPr>
        <w:t xml:space="preserve">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026E1">
        <w:rPr>
          <w:rStyle w:val="StyleUnderline"/>
          <w:highlight w:val="cyan"/>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026E1">
        <w:rPr>
          <w:rStyle w:val="StyleUnderline"/>
          <w:highlight w:val="cyan"/>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026E1">
        <w:rPr>
          <w:rStyle w:val="Emphasis"/>
          <w:highlight w:val="cyan"/>
        </w:rPr>
        <w:t>sets a tremendous precedent of waiving IP rights that’s likely going to come up in future pandemics or in other serious diseases</w:t>
      </w:r>
      <w:r w:rsidRPr="00405D88">
        <w:rPr>
          <w:sz w:val="12"/>
        </w:rPr>
        <w:t xml:space="preserve">,” said David Silverstein, a patent lawyer at </w:t>
      </w:r>
      <w:proofErr w:type="spellStart"/>
      <w:r w:rsidRPr="00405D88">
        <w:rPr>
          <w:sz w:val="12"/>
        </w:rPr>
        <w:t>Axinn</w:t>
      </w:r>
      <w:proofErr w:type="spellEnd"/>
      <w:r w:rsidRPr="00405D88">
        <w:rPr>
          <w:sz w:val="12"/>
        </w:rPr>
        <w:t xml:space="preserve">, </w:t>
      </w:r>
      <w:proofErr w:type="spellStart"/>
      <w:r w:rsidRPr="00405D88">
        <w:rPr>
          <w:sz w:val="12"/>
        </w:rPr>
        <w:t>Veltrop</w:t>
      </w:r>
      <w:proofErr w:type="spellEnd"/>
      <w:r w:rsidRPr="00405D88">
        <w:rPr>
          <w:sz w:val="12"/>
        </w:rPr>
        <w:t xml:space="preserve"> &amp; </w:t>
      </w:r>
      <w:proofErr w:type="spellStart"/>
      <w:r w:rsidRPr="00405D88">
        <w:rPr>
          <w:sz w:val="12"/>
        </w:rPr>
        <w:t>Harkrider</w:t>
      </w:r>
      <w:proofErr w:type="spellEnd"/>
      <w:r w:rsidRPr="00405D88">
        <w:rPr>
          <w:sz w:val="12"/>
        </w:rPr>
        <w:t xml:space="preserve"> LLP who advises </w:t>
      </w:r>
      <w:proofErr w:type="spellStart"/>
      <w:r w:rsidRPr="00405D88">
        <w:rPr>
          <w:sz w:val="12"/>
        </w:rPr>
        <w:t>drugmakers</w:t>
      </w:r>
      <w:proofErr w:type="spellEnd"/>
      <w:r w:rsidRPr="00405D88">
        <w:rPr>
          <w:sz w:val="12"/>
        </w:rPr>
        <w:t>. “Other than that, this is largely symbolic.”</w:t>
      </w:r>
    </w:p>
    <w:p w14:paraId="666A3184" w14:textId="77777777" w:rsidR="00B27FDB" w:rsidRPr="00B769DF" w:rsidRDefault="00B27FDB" w:rsidP="00C5460F">
      <w:pPr>
        <w:rPr>
          <w:sz w:val="12"/>
        </w:rPr>
      </w:pPr>
    </w:p>
    <w:p w14:paraId="123F8271" w14:textId="77777777" w:rsidR="00C5460F" w:rsidRDefault="00C5460F" w:rsidP="00C5460F">
      <w:pPr>
        <w:rPr>
          <w:sz w:val="12"/>
        </w:rPr>
      </w:pPr>
    </w:p>
    <w:p w14:paraId="297BEB24" w14:textId="77777777" w:rsidR="00C5460F" w:rsidRPr="00131F53" w:rsidRDefault="00C5460F" w:rsidP="00C5460F">
      <w:pPr>
        <w:pStyle w:val="Heading4"/>
      </w:pPr>
      <w:r>
        <w:rPr>
          <w:u w:val="single"/>
        </w:rPr>
        <w:t>Disease causes e</w:t>
      </w:r>
      <w:r w:rsidRPr="009A7E01">
        <w:rPr>
          <w:u w:val="single"/>
        </w:rPr>
        <w:t>xtinction</w:t>
      </w:r>
      <w:r>
        <w:t xml:space="preserve"> – </w:t>
      </w:r>
      <w:r w:rsidRPr="00131F53">
        <w:t xml:space="preserve">defense is wrong </w:t>
      </w:r>
    </w:p>
    <w:p w14:paraId="11F87F80" w14:textId="77777777" w:rsidR="00C5460F" w:rsidRPr="00131F53" w:rsidRDefault="00C5460F" w:rsidP="00C5460F">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0540068E" w14:textId="77777777" w:rsidR="00C5460F" w:rsidRPr="003216EB" w:rsidRDefault="00C5460F" w:rsidP="00C5460F">
      <w:pPr>
        <w:rPr>
          <w:sz w:val="12"/>
        </w:rPr>
      </w:pPr>
      <w:r w:rsidRPr="003216EB">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3216EB">
        <w:rPr>
          <w:sz w:val="12"/>
        </w:rPr>
        <w:t xml:space="preserve">,1 while </w:t>
      </w:r>
      <w:r w:rsidRPr="00131F53">
        <w:rPr>
          <w:rStyle w:val="StyleUnderline"/>
        </w:rPr>
        <w:t>smallpox killed perhaps 10 times that many in the 20th century alone.</w:t>
      </w:r>
      <w:r w:rsidRPr="003216EB">
        <w:rPr>
          <w:sz w:val="12"/>
        </w:rPr>
        <w:t xml:space="preserve">2 </w:t>
      </w:r>
      <w:r w:rsidRPr="00131F53">
        <w:rPr>
          <w:rStyle w:val="StyleUnderline"/>
        </w:rPr>
        <w:t>The Black Death was responsible for killing over 25% of the European population</w:t>
      </w:r>
      <w:r w:rsidRPr="003216EB">
        <w:rPr>
          <w:sz w:val="12"/>
        </w:rPr>
        <w:t xml:space="preserve">,3 while </w:t>
      </w:r>
      <w:r w:rsidRPr="00131F53">
        <w:rPr>
          <w:rStyle w:val="StyleUnderline"/>
        </w:rPr>
        <w:t>other pandemics</w:t>
      </w:r>
      <w:r w:rsidRPr="003216EB">
        <w:rPr>
          <w:sz w:val="12"/>
        </w:rPr>
        <w:t xml:space="preserve">, such as the plague of Justinian, </w:t>
      </w:r>
      <w:r w:rsidRPr="00131F53">
        <w:rPr>
          <w:rStyle w:val="StyleUnderline"/>
        </w:rPr>
        <w:t>are thought to have killed 25 million</w:t>
      </w:r>
      <w:r w:rsidRPr="003216EB">
        <w:rPr>
          <w:sz w:val="12"/>
        </w:rPr>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3216EB">
        <w:rPr>
          <w:sz w:val="12"/>
        </w:rPr>
        <w:t xml:space="preserve">. </w:t>
      </w:r>
    </w:p>
    <w:p w14:paraId="044819C8" w14:textId="77777777" w:rsidR="00C5460F" w:rsidRPr="003216EB" w:rsidRDefault="00C5460F" w:rsidP="00C5460F">
      <w:pPr>
        <w:rPr>
          <w:sz w:val="12"/>
        </w:rPr>
      </w:pPr>
      <w:r w:rsidRPr="00131F53">
        <w:rPr>
          <w:rStyle w:val="StyleUnderline"/>
        </w:rPr>
        <w:t>A skeptic would have</w:t>
      </w:r>
      <w:r w:rsidRPr="003216EB">
        <w:rPr>
          <w:sz w:val="12"/>
        </w:rPr>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3216EB">
        <w:rPr>
          <w:sz w:val="12"/>
        </w:rPr>
        <w:t xml:space="preserve"> rare </w:t>
      </w:r>
      <w:r w:rsidRPr="00131F53">
        <w:rPr>
          <w:rStyle w:val="StyleUnderline"/>
        </w:rPr>
        <w:t>genetic resistances, and evade detection</w:t>
      </w:r>
      <w:r w:rsidRPr="003216EB">
        <w:rPr>
          <w:sz w:val="12"/>
        </w:rPr>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3216EB">
        <w:rPr>
          <w:sz w:val="12"/>
        </w:rPr>
        <w:t xml:space="preserve">, and so evolutionary pressures could push against maximally lethal wild-type pathogens.5,6 </w:t>
      </w:r>
    </w:p>
    <w:p w14:paraId="5D11B6DE" w14:textId="77777777" w:rsidR="00C5460F" w:rsidRPr="003216EB" w:rsidRDefault="00C5460F" w:rsidP="00C5460F">
      <w:pPr>
        <w:rPr>
          <w:sz w:val="12"/>
        </w:rPr>
      </w:pPr>
      <w:r w:rsidRPr="003216EB">
        <w:rPr>
          <w:sz w:val="12"/>
        </w:rPr>
        <w:t xml:space="preserve">While </w:t>
      </w:r>
      <w:r w:rsidRPr="006E0700">
        <w:rPr>
          <w:rStyle w:val="StyleUnderline"/>
          <w:highlight w:val="green"/>
        </w:rPr>
        <w:t>these arguments</w:t>
      </w:r>
      <w:r w:rsidRPr="003216EB">
        <w:rPr>
          <w:sz w:val="12"/>
        </w:rPr>
        <w:t xml:space="preserve"> point to a very small risk of human extinction, </w:t>
      </w:r>
      <w:r w:rsidRPr="00131F53">
        <w:rPr>
          <w:rStyle w:val="Emphasis"/>
        </w:rPr>
        <w:t xml:space="preserve">they </w:t>
      </w:r>
      <w:r w:rsidRPr="006E0700">
        <w:rPr>
          <w:rStyle w:val="Emphasis"/>
          <w:highlight w:val="green"/>
        </w:rPr>
        <w:t>do not rule the possibility out</w:t>
      </w:r>
      <w:r w:rsidRPr="003216EB">
        <w:rPr>
          <w:sz w:val="12"/>
        </w:rPr>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3216EB">
        <w:rPr>
          <w:sz w:val="12"/>
        </w:rPr>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3216EB">
        <w:rPr>
          <w:sz w:val="12"/>
        </w:rPr>
        <w:t xml:space="preserve">without immunity. The most striking examples of total population collapse include native American tribes exposed to European diseases, such as the </w:t>
      </w:r>
      <w:proofErr w:type="spellStart"/>
      <w:r w:rsidRPr="003216EB">
        <w:rPr>
          <w:sz w:val="12"/>
        </w:rPr>
        <w:t>Massachusett</w:t>
      </w:r>
      <w:proofErr w:type="spellEnd"/>
      <w:r w:rsidRPr="003216EB">
        <w:rPr>
          <w:sz w:val="12"/>
        </w:rPr>
        <w:t xml:space="preserve"> (86% loss of population), </w:t>
      </w:r>
      <w:proofErr w:type="spellStart"/>
      <w:r w:rsidRPr="003216EB">
        <w:rPr>
          <w:sz w:val="12"/>
        </w:rPr>
        <w:t>Quiripi-Unquachog</w:t>
      </w:r>
      <w:proofErr w:type="spellEnd"/>
      <w:r w:rsidRPr="003216EB">
        <w:rPr>
          <w:sz w:val="12"/>
        </w:rPr>
        <w:t xml:space="preserve"> (95% loss of population), and </w:t>
      </w:r>
      <w:proofErr w:type="spellStart"/>
      <w:r w:rsidRPr="003216EB">
        <w:rPr>
          <w:sz w:val="12"/>
        </w:rPr>
        <w:t>theWestern</w:t>
      </w:r>
      <w:proofErr w:type="spellEnd"/>
      <w:r w:rsidRPr="003216EB">
        <w:rPr>
          <w:sz w:val="12"/>
        </w:rPr>
        <w:t xml:space="preserve"> Abenaki (which suffered a staggering 98% loss of population). </w:t>
      </w:r>
    </w:p>
    <w:p w14:paraId="0BA138BF" w14:textId="77777777" w:rsidR="00C5460F" w:rsidRPr="003216EB" w:rsidRDefault="00C5460F" w:rsidP="00C5460F">
      <w:pPr>
        <w:rPr>
          <w:rStyle w:val="StyleUnderline"/>
          <w:b w:val="0"/>
          <w:sz w:val="12"/>
          <w:u w:val="none"/>
        </w:rPr>
      </w:pPr>
      <w:r w:rsidRPr="003216EB">
        <w:rPr>
          <w:sz w:val="12"/>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3216EB">
        <w:rPr>
          <w:sz w:val="12"/>
        </w:rPr>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3216EB">
        <w:rPr>
          <w:sz w:val="12"/>
        </w:rPr>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3216EB">
        <w:rPr>
          <w:sz w:val="12"/>
        </w:rPr>
        <w:t xml:space="preserve"> such as the 1918 flu,10 and </w:t>
      </w:r>
      <w:r w:rsidRPr="00131F53">
        <w:rPr>
          <w:rStyle w:val="StyleUnderline"/>
        </w:rPr>
        <w:t>seroprevalence studies indicate that other pathogens,</w:t>
      </w:r>
      <w:r w:rsidRPr="003216EB">
        <w:rPr>
          <w:sz w:val="12"/>
        </w:rPr>
        <w:t xml:space="preserve"> such as chickenpox and HSV-1</w:t>
      </w:r>
      <w:r w:rsidRPr="00131F53">
        <w:rPr>
          <w:rStyle w:val="StyleUnderline"/>
        </w:rPr>
        <w:t xml:space="preserve">, can successfully reach over </w:t>
      </w:r>
      <w:r w:rsidRPr="00131F53">
        <w:rPr>
          <w:rStyle w:val="Emphasis"/>
        </w:rPr>
        <w:t>95% of a population</w:t>
      </w:r>
      <w:r w:rsidRPr="003216EB">
        <w:rPr>
          <w:sz w:val="12"/>
        </w:rPr>
        <w:t xml:space="preserve">.11,12 </w:t>
      </w:r>
      <w:r w:rsidRPr="00131F53">
        <w:rPr>
          <w:rStyle w:val="StyleUnderline"/>
        </w:rPr>
        <w:t>Under optimal virulence theory, natural evolution would be an unlikely source for pathogens with the highest possible levels of transmissibility</w:t>
      </w:r>
      <w:r w:rsidRPr="003216EB">
        <w:rPr>
          <w:sz w:val="12"/>
        </w:rPr>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3216EB">
        <w:rPr>
          <w:sz w:val="12"/>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3216EB">
        <w:rPr>
          <w:sz w:val="12"/>
        </w:rPr>
        <w:t>d as well.19-2</w:t>
      </w:r>
    </w:p>
    <w:p w14:paraId="430A9F8C" w14:textId="77777777" w:rsidR="00C5460F" w:rsidRPr="0078545D" w:rsidRDefault="00C5460F" w:rsidP="00C5460F">
      <w:pPr>
        <w:rPr>
          <w:sz w:val="12"/>
        </w:rPr>
      </w:pPr>
    </w:p>
    <w:p w14:paraId="0997A57D" w14:textId="77777777" w:rsidR="00C5460F" w:rsidRPr="00B73CE8" w:rsidRDefault="00C5460F" w:rsidP="00C5460F"/>
    <w:p w14:paraId="19B467E8" w14:textId="77777777" w:rsidR="00C5460F" w:rsidRDefault="00C5460F" w:rsidP="00C5460F">
      <w:pPr>
        <w:pStyle w:val="Heading2"/>
      </w:pPr>
      <w:r>
        <w:lastRenderedPageBreak/>
        <w:t>1NC – CP</w:t>
      </w:r>
    </w:p>
    <w:p w14:paraId="3902EB4D" w14:textId="77777777" w:rsidR="00C5460F" w:rsidRDefault="00C5460F" w:rsidP="00C5460F">
      <w:pPr>
        <w:pStyle w:val="Heading4"/>
      </w:pPr>
      <w:r>
        <w:t>CP: Member nations of the World Trade Organization should adopt the European Union’s proposal to:</w:t>
      </w:r>
    </w:p>
    <w:p w14:paraId="4009AF68" w14:textId="77777777" w:rsidR="00C5460F" w:rsidRPr="00D927A7" w:rsidRDefault="00C5460F" w:rsidP="00C5460F">
      <w:pPr>
        <w:pStyle w:val="Heading4"/>
        <w:numPr>
          <w:ilvl w:val="0"/>
          <w:numId w:val="14"/>
        </w:numPr>
      </w:pPr>
      <w:r w:rsidRPr="00D927A7">
        <w:t xml:space="preserve">Ensure that COVID-19 vaccines, </w:t>
      </w:r>
      <w:proofErr w:type="gramStart"/>
      <w:r w:rsidRPr="00D927A7">
        <w:t>treatments</w:t>
      </w:r>
      <w:proofErr w:type="gramEnd"/>
      <w:r w:rsidRPr="00D927A7">
        <w:t xml:space="preserve"> and their components can cross borders freely</w:t>
      </w:r>
    </w:p>
    <w:p w14:paraId="4E9AF8BB" w14:textId="77777777" w:rsidR="00C5460F" w:rsidRPr="00D927A7" w:rsidRDefault="00C5460F" w:rsidP="00C5460F">
      <w:pPr>
        <w:pStyle w:val="Heading4"/>
        <w:numPr>
          <w:ilvl w:val="0"/>
          <w:numId w:val="14"/>
        </w:numPr>
      </w:pPr>
      <w:r>
        <w:t>E</w:t>
      </w:r>
      <w:r w:rsidRPr="00D927A7">
        <w:t>ncourage producers to expand their production, while ensuring that those countries most in need of vaccines receive them at an affordable price</w:t>
      </w:r>
    </w:p>
    <w:p w14:paraId="2A44F082" w14:textId="77777777" w:rsidR="00C5460F" w:rsidRDefault="00C5460F" w:rsidP="00C5460F">
      <w:pPr>
        <w:pStyle w:val="Heading4"/>
        <w:numPr>
          <w:ilvl w:val="0"/>
          <w:numId w:val="14"/>
        </w:numPr>
      </w:pPr>
      <w:r>
        <w:t>F</w:t>
      </w:r>
      <w:r w:rsidRPr="00D927A7">
        <w:t>acilitate the use of compulsory licensing within the WTO's existing Agreement on Trade-Related Aspects of Intellectual Property Rights</w:t>
      </w:r>
    </w:p>
    <w:p w14:paraId="31CB6526" w14:textId="77777777" w:rsidR="00C5460F" w:rsidRPr="00D500D6" w:rsidRDefault="00C5460F" w:rsidP="00C5460F">
      <w:pPr>
        <w:pStyle w:val="Heading4"/>
      </w:pPr>
      <w:r>
        <w:t>Solves vaccine access but avoids innovation</w:t>
      </w:r>
    </w:p>
    <w:p w14:paraId="62F425F0" w14:textId="77777777" w:rsidR="00C5460F" w:rsidRPr="00177892" w:rsidRDefault="00C5460F" w:rsidP="00C5460F">
      <w:pPr>
        <w:rPr>
          <w:rStyle w:val="Style13ptBold"/>
          <w:b w:val="0"/>
          <w:bCs/>
        </w:rPr>
      </w:pPr>
      <w:proofErr w:type="spellStart"/>
      <w:r>
        <w:rPr>
          <w:rStyle w:val="Style13ptBold"/>
        </w:rPr>
        <w:t>Brachmann</w:t>
      </w:r>
      <w:proofErr w:type="spellEnd"/>
      <w:r>
        <w:rPr>
          <w:rStyle w:val="Style13ptBold"/>
        </w:rPr>
        <w:t xml:space="preserve"> 6/8 </w:t>
      </w:r>
      <w:r w:rsidRPr="00177892">
        <w:rPr>
          <w:rStyle w:val="Style13ptBold"/>
          <w:b w:val="0"/>
          <w:bCs/>
          <w:sz w:val="16"/>
          <w:szCs w:val="16"/>
        </w:rPr>
        <w:t xml:space="preserve">[(Steve, </w:t>
      </w:r>
      <w:r w:rsidRPr="00177892">
        <w:rPr>
          <w:bCs/>
          <w:szCs w:val="16"/>
        </w:rPr>
        <w:t>contributor to IPWatchdog.com, Research on Point, and Main Street Host writing about technology and innovation</w:t>
      </w:r>
      <w:r w:rsidRPr="00177892">
        <w:rPr>
          <w:rStyle w:val="Style13ptBold"/>
          <w:b w:val="0"/>
          <w:bCs/>
          <w:sz w:val="16"/>
          <w:szCs w:val="16"/>
        </w:rPr>
        <w:t>) “</w:t>
      </w:r>
      <w:r w:rsidRPr="00177892">
        <w:rPr>
          <w:szCs w:val="16"/>
        </w:rPr>
        <w:t>EU Offers Alternative to COVID-19 IP Waiver That Supports Innovation and Addresses Supply Chain Problems,” IP Watchdog, 6/8/2021] JL</w:t>
      </w:r>
    </w:p>
    <w:p w14:paraId="4B605ECC" w14:textId="77777777" w:rsidR="00C5460F" w:rsidRPr="00177892" w:rsidRDefault="00C5460F" w:rsidP="00C5460F">
      <w:pPr>
        <w:rPr>
          <w:sz w:val="12"/>
        </w:rPr>
      </w:pPr>
      <w:r w:rsidRPr="00177892">
        <w:rPr>
          <w:sz w:val="12"/>
        </w:rPr>
        <w:t xml:space="preserve">The EU’s proposal to the WTO regarding COVID-19 vaccine access focuses on three key elements. </w:t>
      </w:r>
      <w:r w:rsidRPr="00177892">
        <w:rPr>
          <w:rStyle w:val="StyleUnderline"/>
          <w:highlight w:val="green"/>
        </w:rPr>
        <w:t>The first element</w:t>
      </w:r>
      <w:r w:rsidRPr="00177892">
        <w:rPr>
          <w:rStyle w:val="StyleUnderline"/>
        </w:rPr>
        <w:t xml:space="preserve"> focuses on </w:t>
      </w:r>
      <w:r w:rsidRPr="00177892">
        <w:rPr>
          <w:rStyle w:val="Emphasis"/>
        </w:rPr>
        <w:t>international supply chain issues</w:t>
      </w:r>
      <w:r w:rsidRPr="00177892">
        <w:rPr>
          <w:rStyle w:val="StyleUnderline"/>
        </w:rPr>
        <w:t xml:space="preserve">, </w:t>
      </w:r>
      <w:r w:rsidRPr="00177892">
        <w:rPr>
          <w:rStyle w:val="StyleUnderline"/>
          <w:highlight w:val="green"/>
        </w:rPr>
        <w:t>advocat</w:t>
      </w:r>
      <w:r w:rsidRPr="00177892">
        <w:rPr>
          <w:rStyle w:val="StyleUnderline"/>
        </w:rPr>
        <w:t xml:space="preserve">ing </w:t>
      </w:r>
      <w:r w:rsidRPr="00177892">
        <w:rPr>
          <w:rStyle w:val="StyleUnderline"/>
          <w:highlight w:val="green"/>
        </w:rPr>
        <w:t xml:space="preserve">for countries producing vaccines to </w:t>
      </w:r>
      <w:r w:rsidRPr="00177892">
        <w:rPr>
          <w:rStyle w:val="Emphasis"/>
          <w:highlight w:val="green"/>
        </w:rPr>
        <w:t>increase international exports and</w:t>
      </w:r>
      <w:r w:rsidRPr="00177892">
        <w:rPr>
          <w:rStyle w:val="Emphasis"/>
        </w:rPr>
        <w:t xml:space="preserve"> to </w:t>
      </w:r>
      <w:r w:rsidRPr="00177892">
        <w:rPr>
          <w:rStyle w:val="Emphasis"/>
          <w:highlight w:val="green"/>
        </w:rPr>
        <w:t>avoid any trade restrictions on vaccines or their raw materials</w:t>
      </w:r>
      <w:r w:rsidRPr="00177892">
        <w:rPr>
          <w:rStyle w:val="Emphasis"/>
        </w:rPr>
        <w:t xml:space="preserve"> </w:t>
      </w:r>
      <w:r w:rsidRPr="00177892">
        <w:rPr>
          <w:rStyle w:val="Emphasis"/>
          <w:highlight w:val="green"/>
        </w:rPr>
        <w:t>that could hinder the supply chain</w:t>
      </w:r>
      <w:r w:rsidRPr="00177892">
        <w:rPr>
          <w:sz w:val="12"/>
        </w:rPr>
        <w:t xml:space="preserve"> either for countries in need or the global COVAX Facility initiative. </w:t>
      </w:r>
      <w:r w:rsidRPr="00177892">
        <w:rPr>
          <w:rStyle w:val="StyleUnderline"/>
        </w:rPr>
        <w:t>Supply chain issues have a real and devastating effect on unvaccinated communities, as evidenced by the recent news that Thailand government officials acknowledged delays and reductions for a promised shipment of 17 million doses of Thai-produced AstraZeneca vaccines</w:t>
      </w:r>
      <w:r w:rsidRPr="00177892">
        <w:rPr>
          <w:sz w:val="12"/>
        </w:rPr>
        <w:t xml:space="preserve"> to the Philippines. One of the biggest supply chain issues facing the unvaccinated world right now is the decision of India’s government, which along with South Africa proposed the patent waiver at the WTO, to stop exporting vaccines manufactured by the Serum Institute of India, the world’s largest vaccine manufacturer, </w:t>
      </w:r>
      <w:proofErr w:type="gramStart"/>
      <w:r w:rsidRPr="00177892">
        <w:rPr>
          <w:sz w:val="12"/>
        </w:rPr>
        <w:t>in order to</w:t>
      </w:r>
      <w:proofErr w:type="gramEnd"/>
      <w:r w:rsidRPr="00177892">
        <w:rPr>
          <w:sz w:val="12"/>
        </w:rPr>
        <w:t xml:space="preserve"> address India’s own exploding COVID-19 infection rates. For its part, the United States under President Joe Biden recently announced an increase of 20 million doses to the country’s planned COVID-19 vaccine exports.</w:t>
      </w:r>
    </w:p>
    <w:p w14:paraId="4B21A68E" w14:textId="77777777" w:rsidR="00C5460F" w:rsidRPr="00177892" w:rsidRDefault="00C5460F" w:rsidP="00C5460F">
      <w:pPr>
        <w:rPr>
          <w:sz w:val="12"/>
        </w:rPr>
      </w:pPr>
      <w:r w:rsidRPr="00177892">
        <w:rPr>
          <w:rStyle w:val="StyleUnderline"/>
          <w:highlight w:val="green"/>
        </w:rPr>
        <w:t>The second</w:t>
      </w:r>
      <w:r w:rsidRPr="00177892">
        <w:rPr>
          <w:rStyle w:val="StyleUnderline"/>
        </w:rPr>
        <w:t xml:space="preserve"> key </w:t>
      </w:r>
      <w:r w:rsidRPr="00177892">
        <w:rPr>
          <w:rStyle w:val="StyleUnderline"/>
          <w:highlight w:val="green"/>
        </w:rPr>
        <w:t>element</w:t>
      </w:r>
      <w:r w:rsidRPr="00177892">
        <w:rPr>
          <w:rStyle w:val="StyleUnderline"/>
        </w:rPr>
        <w:t xml:space="preserve"> in the EU’s proposal </w:t>
      </w:r>
      <w:r w:rsidRPr="00177892">
        <w:rPr>
          <w:rStyle w:val="StyleUnderline"/>
          <w:highlight w:val="green"/>
        </w:rPr>
        <w:t xml:space="preserve">requests that governments </w:t>
      </w:r>
      <w:r w:rsidRPr="00177892">
        <w:rPr>
          <w:rStyle w:val="Emphasis"/>
          <w:highlight w:val="green"/>
        </w:rPr>
        <w:t>support vaccine manufacturers and developers to ensure affordable</w:t>
      </w:r>
      <w:r w:rsidRPr="00177892">
        <w:rPr>
          <w:rStyle w:val="Emphasis"/>
        </w:rPr>
        <w:t xml:space="preserve"> vaccine </w:t>
      </w:r>
      <w:r w:rsidRPr="00177892">
        <w:rPr>
          <w:rStyle w:val="Emphasis"/>
          <w:highlight w:val="green"/>
        </w:rPr>
        <w:t>supplies</w:t>
      </w:r>
      <w:r w:rsidRPr="00177892">
        <w:rPr>
          <w:sz w:val="12"/>
        </w:rPr>
        <w:t xml:space="preserve">. This portion of the EU’s proposal acknowledges the beneficial impacts of licensing, which ensures that developers and manufacturers enter into agreements that those companies are incentivized to uphold because they promote business interests. The EU’s proposal notes that the vaccine developers </w:t>
      </w:r>
      <w:r w:rsidRPr="00177892">
        <w:rPr>
          <w:rStyle w:val="StyleUnderline"/>
          <w:highlight w:val="green"/>
        </w:rPr>
        <w:t xml:space="preserve">Pfizer, BioNTech, Johnson &amp; Johnson and </w:t>
      </w:r>
      <w:proofErr w:type="spellStart"/>
      <w:r w:rsidRPr="00177892">
        <w:rPr>
          <w:rStyle w:val="StyleUnderline"/>
          <w:highlight w:val="green"/>
        </w:rPr>
        <w:t>Moderna</w:t>
      </w:r>
      <w:proofErr w:type="spellEnd"/>
      <w:r w:rsidRPr="00177892">
        <w:rPr>
          <w:rStyle w:val="StyleUnderline"/>
        </w:rPr>
        <w:t xml:space="preserve"> have all </w:t>
      </w:r>
      <w:r w:rsidRPr="00177892">
        <w:rPr>
          <w:rStyle w:val="StyleUnderline"/>
          <w:highlight w:val="green"/>
        </w:rPr>
        <w:t>committed to</w:t>
      </w:r>
      <w:r w:rsidRPr="00177892">
        <w:rPr>
          <w:rStyle w:val="StyleUnderline"/>
        </w:rPr>
        <w:t xml:space="preserve"> agreements to </w:t>
      </w:r>
      <w:r w:rsidRPr="00177892">
        <w:rPr>
          <w:rStyle w:val="StyleUnderline"/>
          <w:highlight w:val="green"/>
        </w:rPr>
        <w:t>deliver</w:t>
      </w:r>
      <w:r w:rsidRPr="00177892">
        <w:rPr>
          <w:rStyle w:val="StyleUnderline"/>
        </w:rPr>
        <w:t xml:space="preserve"> a combined </w:t>
      </w:r>
      <w:r w:rsidRPr="00177892">
        <w:rPr>
          <w:rStyle w:val="StyleUnderline"/>
          <w:highlight w:val="green"/>
        </w:rPr>
        <w:t>1.3 billion doses through 2021 at no profit</w:t>
      </w:r>
      <w:r w:rsidRPr="00177892">
        <w:rPr>
          <w:rStyle w:val="StyleUnderline"/>
        </w:rPr>
        <w:t xml:space="preserve"> to low-income countries and at low cost to middle-income countries</w:t>
      </w:r>
      <w:r w:rsidRPr="00177892">
        <w:rPr>
          <w:sz w:val="12"/>
        </w:rPr>
        <w:t>.</w:t>
      </w:r>
    </w:p>
    <w:p w14:paraId="64FF6562" w14:textId="77777777" w:rsidR="00C5460F" w:rsidRPr="00177892" w:rsidRDefault="00C5460F" w:rsidP="00C5460F">
      <w:pPr>
        <w:rPr>
          <w:sz w:val="12"/>
        </w:rPr>
      </w:pPr>
      <w:r w:rsidRPr="00177892">
        <w:rPr>
          <w:sz w:val="12"/>
        </w:rPr>
        <w:t>The final key element in the EU’s alternative focuses on intellectual property and recognizes that “</w:t>
      </w:r>
      <w:r w:rsidRPr="00177892">
        <w:rPr>
          <w:rStyle w:val="StyleUnderline"/>
          <w:highlight w:val="green"/>
        </w:rPr>
        <w:t>voluntary licenses</w:t>
      </w:r>
      <w:r w:rsidRPr="00177892">
        <w:rPr>
          <w:rStyle w:val="StyleUnderline"/>
        </w:rPr>
        <w:t xml:space="preserve"> are the most effective instrument to facilitate the expansion of production and sharing of expertise</w:t>
      </w:r>
      <w:r w:rsidRPr="00177892">
        <w:rPr>
          <w:sz w:val="12"/>
        </w:rPr>
        <w:t xml:space="preserve">.” While compulsory licensing could be available without voluntary licensing due to the extraordinary nature of the COVID-19 pandemic, </w:t>
      </w:r>
      <w:r w:rsidRPr="00177892">
        <w:rPr>
          <w:rStyle w:val="StyleUnderline"/>
          <w:highlight w:val="green"/>
        </w:rPr>
        <w:t xml:space="preserve">the EU advocates for using </w:t>
      </w:r>
      <w:r w:rsidRPr="00177892">
        <w:rPr>
          <w:rStyle w:val="Emphasis"/>
          <w:highlight w:val="green"/>
        </w:rPr>
        <w:t>existing mechanisms</w:t>
      </w:r>
      <w:r w:rsidRPr="00177892">
        <w:rPr>
          <w:rStyle w:val="StyleUnderline"/>
        </w:rPr>
        <w:t xml:space="preserve"> for compulsory licensing </w:t>
      </w:r>
      <w:r w:rsidRPr="00177892">
        <w:rPr>
          <w:rStyle w:val="StyleUnderline"/>
          <w:highlight w:val="green"/>
        </w:rPr>
        <w:t>under</w:t>
      </w:r>
      <w:r w:rsidRPr="00177892">
        <w:rPr>
          <w:rStyle w:val="StyleUnderline"/>
        </w:rPr>
        <w:t xml:space="preserve"> the Agreement on Trade-Related Aspects of Intellectual Property Rights (</w:t>
      </w:r>
      <w:r w:rsidRPr="00177892">
        <w:rPr>
          <w:rStyle w:val="StyleUnderline"/>
          <w:highlight w:val="green"/>
        </w:rPr>
        <w:t>TRIPS</w:t>
      </w:r>
      <w:r w:rsidRPr="00177892">
        <w:rPr>
          <w:rStyle w:val="StyleUnderline"/>
        </w:rPr>
        <w:t>)</w:t>
      </w:r>
      <w:r w:rsidRPr="00177892">
        <w:rPr>
          <w:sz w:val="12"/>
        </w:rPr>
        <w:t>. While the EU is currently drafting a communication dedicated to intellectual property rights which it plans to submit to all WTO members, the governmental body was clear on its thoughts regarding the India-South Africa proposal backed by many governments, including the Biden Administration:</w:t>
      </w:r>
    </w:p>
    <w:p w14:paraId="34E14B9A" w14:textId="77777777" w:rsidR="00C5460F" w:rsidRPr="00177892" w:rsidRDefault="00C5460F" w:rsidP="00C5460F">
      <w:pPr>
        <w:rPr>
          <w:sz w:val="12"/>
          <w:szCs w:val="12"/>
        </w:rPr>
      </w:pPr>
      <w:r w:rsidRPr="00177892">
        <w:rPr>
          <w:sz w:val="12"/>
          <w:szCs w:val="12"/>
        </w:rPr>
        <w:t xml:space="preserve">As regards the broad waiver proposed by </w:t>
      </w:r>
      <w:proofErr w:type="gramStart"/>
      <w:r w:rsidRPr="00177892">
        <w:rPr>
          <w:sz w:val="12"/>
          <w:szCs w:val="12"/>
        </w:rPr>
        <w:t>a number of</w:t>
      </w:r>
      <w:proofErr w:type="gramEnd"/>
      <w:r w:rsidRPr="00177892">
        <w:rPr>
          <w:sz w:val="12"/>
          <w:szCs w:val="12"/>
        </w:rPr>
        <w:t xml:space="preserve"> WTO members, the European Commission, while ready to discuss any option that helps end the pandemic as soon as possible, is not convinced that this would provide the best immediate response to reach the objective of the widest and timely distribution of COVID-19 vaccines that the world urgently needs.</w:t>
      </w:r>
    </w:p>
    <w:p w14:paraId="421E151B" w14:textId="77777777" w:rsidR="00C5460F" w:rsidRPr="00177892" w:rsidRDefault="00C5460F" w:rsidP="00C5460F">
      <w:pPr>
        <w:rPr>
          <w:sz w:val="12"/>
        </w:rPr>
      </w:pPr>
      <w:r w:rsidRPr="00177892">
        <w:rPr>
          <w:rStyle w:val="StyleUnderline"/>
        </w:rPr>
        <w:lastRenderedPageBreak/>
        <w:t>The forces urging the world towards waiving international patent rights under TRIPS for COVID-19 vaccines are</w:t>
      </w:r>
      <w:r w:rsidRPr="00177892">
        <w:rPr>
          <w:sz w:val="12"/>
        </w:rPr>
        <w:t xml:space="preserve"> about as legion as they are </w:t>
      </w:r>
      <w:r w:rsidRPr="00177892">
        <w:rPr>
          <w:rStyle w:val="StyleUnderline"/>
        </w:rPr>
        <w:t>misguided</w:t>
      </w:r>
      <w:r w:rsidRPr="00177892">
        <w:rPr>
          <w:sz w:val="12"/>
        </w:rPr>
        <w:t xml:space="preserve">. On June 7, the WTO announced that it had received a petition signed by 2.7 million people around the world calling for the suspension of patent rights on COVID-19 vaccines. Currently more than 60 nations have publicly supported the India-South Africa proposal to waive patent rights under TRIPS for COVID-19 vaccines. However, as the EU’s proposal indicates, </w:t>
      </w:r>
      <w:r w:rsidRPr="00177892">
        <w:rPr>
          <w:rStyle w:val="StyleUnderline"/>
        </w:rPr>
        <w:t>developing effective responses to international supply chain issues regarding vaccines do not have to stoop to dismantling the system for encouraging the investment in pharmaceutical R&amp;D that produced the vaccine in the first place</w:t>
      </w:r>
      <w:r w:rsidRPr="00177892">
        <w:rPr>
          <w:sz w:val="12"/>
        </w:rPr>
        <w:t xml:space="preserve">. In fact, the EU’s proposal recognizes that </w:t>
      </w:r>
      <w:r w:rsidRPr="00177892">
        <w:rPr>
          <w:rStyle w:val="Emphasis"/>
          <w:highlight w:val="green"/>
        </w:rPr>
        <w:t>properly respecting IP</w:t>
      </w:r>
      <w:r w:rsidRPr="00177892">
        <w:rPr>
          <w:rStyle w:val="Emphasis"/>
        </w:rPr>
        <w:t xml:space="preserve"> rights and encouraging voluntary licensing</w:t>
      </w:r>
      <w:r w:rsidRPr="00177892">
        <w:rPr>
          <w:sz w:val="12"/>
        </w:rPr>
        <w:t xml:space="preserve">, while making some allowances for Article 31 of TRIPS, </w:t>
      </w:r>
      <w:r w:rsidRPr="00177892">
        <w:rPr>
          <w:rStyle w:val="Emphasis"/>
          <w:highlight w:val="green"/>
        </w:rPr>
        <w:t>will be</w:t>
      </w:r>
      <w:r w:rsidRPr="00177892">
        <w:rPr>
          <w:rStyle w:val="Emphasis"/>
        </w:rPr>
        <w:t xml:space="preserve"> a </w:t>
      </w:r>
      <w:r w:rsidRPr="00177892">
        <w:rPr>
          <w:rStyle w:val="Emphasis"/>
          <w:highlight w:val="green"/>
        </w:rPr>
        <w:t>much more effective</w:t>
      </w:r>
      <w:r w:rsidRPr="00177892">
        <w:rPr>
          <w:rStyle w:val="Emphasis"/>
        </w:rPr>
        <w:t xml:space="preserve"> answer</w:t>
      </w:r>
      <w:r w:rsidRPr="00177892">
        <w:rPr>
          <w:sz w:val="12"/>
        </w:rPr>
        <w:t xml:space="preserve"> </w:t>
      </w:r>
      <w:r w:rsidRPr="00177892">
        <w:rPr>
          <w:rStyle w:val="StyleUnderline"/>
          <w:highlight w:val="green"/>
        </w:rPr>
        <w:t>than a political stance that</w:t>
      </w:r>
      <w:r w:rsidRPr="00177892">
        <w:rPr>
          <w:rStyle w:val="StyleUnderline"/>
        </w:rPr>
        <w:t xml:space="preserve"> creates more problems than it solves by </w:t>
      </w:r>
      <w:r w:rsidRPr="00177892">
        <w:rPr>
          <w:rStyle w:val="StyleUnderline"/>
          <w:highlight w:val="green"/>
        </w:rPr>
        <w:t>reduc</w:t>
      </w:r>
      <w:r w:rsidRPr="00177892">
        <w:rPr>
          <w:rStyle w:val="StyleUnderline"/>
        </w:rPr>
        <w:t xml:space="preserve">ing </w:t>
      </w:r>
      <w:r w:rsidRPr="00177892">
        <w:rPr>
          <w:rStyle w:val="StyleUnderline"/>
          <w:highlight w:val="green"/>
        </w:rPr>
        <w:t>medical innovation</w:t>
      </w:r>
      <w:r w:rsidRPr="00177892">
        <w:rPr>
          <w:rStyle w:val="StyleUnderline"/>
        </w:rPr>
        <w:t xml:space="preserve"> at exactly the time that the world needs it the most</w:t>
      </w:r>
      <w:r w:rsidRPr="00177892">
        <w:rPr>
          <w:sz w:val="12"/>
        </w:rPr>
        <w:t>.</w:t>
      </w:r>
    </w:p>
    <w:p w14:paraId="171C9590" w14:textId="77777777" w:rsidR="00C5460F" w:rsidRPr="00177892" w:rsidRDefault="00C5460F" w:rsidP="00C5460F">
      <w:pPr>
        <w:rPr>
          <w:sz w:val="12"/>
        </w:rPr>
      </w:pPr>
      <w:r w:rsidRPr="00177892">
        <w:rPr>
          <w:sz w:val="12"/>
        </w:rPr>
        <w:t>In supporting the waiver, the Biden Administration has arguably abdicated one of its first promises: that it would be an administration guided by science and truth. </w:t>
      </w:r>
      <w:r w:rsidRPr="00177892">
        <w:rPr>
          <w:rStyle w:val="StyleUnderline"/>
        </w:rPr>
        <w:t xml:space="preserve">There is </w:t>
      </w:r>
      <w:r w:rsidRPr="00177892">
        <w:rPr>
          <w:rStyle w:val="StyleUnderline"/>
          <w:highlight w:val="green"/>
        </w:rPr>
        <w:t>no science</w:t>
      </w:r>
      <w:r w:rsidRPr="00177892">
        <w:rPr>
          <w:rStyle w:val="StyleUnderline"/>
        </w:rPr>
        <w:t xml:space="preserve"> that </w:t>
      </w:r>
      <w:r w:rsidRPr="00177892">
        <w:rPr>
          <w:rStyle w:val="StyleUnderline"/>
          <w:highlight w:val="green"/>
        </w:rPr>
        <w:t>exists to show that patents are barriers to vaccine access</w:t>
      </w:r>
      <w:r w:rsidRPr="00177892">
        <w:rPr>
          <w:sz w:val="12"/>
        </w:rPr>
        <w:t>. That is a fact that has been acknowledged by the World Intellectual Property Organization, the UN’s agency for intellectual property rights, since the beginning of the COVID-19 pandemic</w:t>
      </w:r>
      <w:r w:rsidRPr="00177892">
        <w:t xml:space="preserve">. </w:t>
      </w:r>
      <w:r w:rsidRPr="00177892">
        <w:rPr>
          <w:rStyle w:val="StyleUnderline"/>
          <w:highlight w:val="green"/>
        </w:rPr>
        <w:t>The</w:t>
      </w:r>
      <w:r w:rsidRPr="00177892">
        <w:rPr>
          <w:rStyle w:val="StyleUnderline"/>
        </w:rPr>
        <w:t xml:space="preserve"> sentimentality driving those supporting the </w:t>
      </w:r>
      <w:r w:rsidRPr="00177892">
        <w:rPr>
          <w:rStyle w:val="StyleUnderline"/>
          <w:highlight w:val="green"/>
        </w:rPr>
        <w:t>TRIPS waiver</w:t>
      </w:r>
      <w:r w:rsidRPr="00177892">
        <w:rPr>
          <w:rStyle w:val="StyleUnderline"/>
        </w:rPr>
        <w:t xml:space="preserve"> for COVID-19 vaccines </w:t>
      </w:r>
      <w:r w:rsidRPr="00177892">
        <w:rPr>
          <w:rStyle w:val="StyleUnderline"/>
          <w:highlight w:val="green"/>
        </w:rPr>
        <w:t>won’t solve supply chain issues</w:t>
      </w:r>
      <w:r w:rsidRPr="00177892">
        <w:rPr>
          <w:rStyle w:val="StyleUnderline"/>
        </w:rPr>
        <w:t xml:space="preserve"> in manufacturing capacity, </w:t>
      </w:r>
      <w:r w:rsidRPr="00177892">
        <w:rPr>
          <w:rStyle w:val="StyleUnderline"/>
          <w:highlight w:val="green"/>
        </w:rPr>
        <w:t>which the EU’s alternative does</w:t>
      </w:r>
      <w:r w:rsidRPr="00177892">
        <w:rPr>
          <w:rStyle w:val="StyleUnderline"/>
        </w:rPr>
        <w:t xml:space="preserve"> address, </w:t>
      </w:r>
      <w:r w:rsidRPr="00177892">
        <w:rPr>
          <w:rStyle w:val="StyleUnderline"/>
          <w:highlight w:val="green"/>
        </w:rPr>
        <w:t>but</w:t>
      </w:r>
      <w:r w:rsidRPr="00177892">
        <w:rPr>
          <w:rStyle w:val="StyleUnderline"/>
        </w:rPr>
        <w:t xml:space="preserve"> it will do a great job at decreasing investment into medical R&amp;D because </w:t>
      </w:r>
      <w:r w:rsidRPr="00177892">
        <w:rPr>
          <w:rStyle w:val="Emphasis"/>
        </w:rPr>
        <w:t xml:space="preserve">weak patent rights decrease economic productivity. </w:t>
      </w:r>
      <w:r w:rsidRPr="00177892">
        <w:rPr>
          <w:rStyle w:val="Emphasis"/>
          <w:highlight w:val="green"/>
        </w:rPr>
        <w:t>Decreased</w:t>
      </w:r>
      <w:r w:rsidRPr="00177892">
        <w:rPr>
          <w:rStyle w:val="Emphasis"/>
        </w:rPr>
        <w:t xml:space="preserve"> investment in medical </w:t>
      </w:r>
      <w:r w:rsidRPr="00177892">
        <w:rPr>
          <w:rStyle w:val="Emphasis"/>
          <w:highlight w:val="green"/>
        </w:rPr>
        <w:t>R&amp;D will slow</w:t>
      </w:r>
      <w:r w:rsidRPr="00177892">
        <w:rPr>
          <w:rStyle w:val="Emphasis"/>
        </w:rPr>
        <w:t xml:space="preserve"> down the </w:t>
      </w:r>
      <w:r w:rsidRPr="00177892">
        <w:rPr>
          <w:rStyle w:val="Emphasis"/>
          <w:highlight w:val="green"/>
        </w:rPr>
        <w:t>research needed to cure new COVID</w:t>
      </w:r>
      <w:r w:rsidRPr="00177892">
        <w:rPr>
          <w:rStyle w:val="Emphasis"/>
        </w:rPr>
        <w:t xml:space="preserve">-19 </w:t>
      </w:r>
      <w:r w:rsidRPr="00177892">
        <w:rPr>
          <w:rStyle w:val="Emphasis"/>
          <w:highlight w:val="green"/>
        </w:rPr>
        <w:t>variants</w:t>
      </w:r>
      <w:r w:rsidRPr="00177892">
        <w:rPr>
          <w:rStyle w:val="StyleUnderline"/>
        </w:rPr>
        <w:t xml:space="preserve"> that continue to appear across the world</w:t>
      </w:r>
      <w:r w:rsidRPr="00177892">
        <w:rPr>
          <w:sz w:val="12"/>
        </w:rPr>
        <w:t>, and needless human death will continue.</w:t>
      </w:r>
    </w:p>
    <w:p w14:paraId="3EA2663E" w14:textId="02BBDB21" w:rsidR="00C5460F" w:rsidRDefault="00C5460F" w:rsidP="00C5460F"/>
    <w:p w14:paraId="4A338AE8" w14:textId="559EDDD8" w:rsidR="003A66BF" w:rsidRPr="001E741E" w:rsidRDefault="003A66BF" w:rsidP="003A66BF">
      <w:pPr>
        <w:pStyle w:val="Heading2"/>
      </w:pPr>
      <w:r w:rsidRPr="001E741E">
        <w:lastRenderedPageBreak/>
        <w:t>1NC – </w:t>
      </w:r>
      <w:r>
        <w:t>CP</w:t>
      </w:r>
    </w:p>
    <w:p w14:paraId="3664B063" w14:textId="77777777" w:rsidR="003A66BF" w:rsidRPr="001E741E" w:rsidRDefault="003A66BF" w:rsidP="003A66BF">
      <w:pPr>
        <w:pStyle w:val="Heading4"/>
        <w:rPr>
          <w:rFonts w:cs="Calibri"/>
        </w:rPr>
      </w:pPr>
      <w:r w:rsidRPr="001E741E">
        <w:rPr>
          <w:rFonts w:cs="Calibri"/>
        </w:rPr>
        <w:t xml:space="preserve">CP: Member nations of the World Trade Organization should </w:t>
      </w:r>
      <w:proofErr w:type="gramStart"/>
      <w:r w:rsidRPr="001E741E">
        <w:rPr>
          <w:rFonts w:cs="Calibri"/>
        </w:rPr>
        <w:t>enter into</w:t>
      </w:r>
      <w:proofErr w:type="gramEnd"/>
      <w:r w:rsidRPr="001E741E">
        <w:rPr>
          <w:rFonts w:cs="Calibri"/>
        </w:rPr>
        <w:t xml:space="preserve"> a prior and binding consultation with the World Health Organization over reducing intellectual property protections for medicines. Member nations will support the proposal and adopt the results of consultation. </w:t>
      </w:r>
    </w:p>
    <w:p w14:paraId="4FCF9217" w14:textId="77777777" w:rsidR="003A66BF" w:rsidRPr="001E741E" w:rsidRDefault="003A66BF" w:rsidP="003A66BF"/>
    <w:p w14:paraId="61767A8E" w14:textId="77777777" w:rsidR="007F51C2" w:rsidRPr="001E741E" w:rsidRDefault="007F51C2" w:rsidP="007F51C2">
      <w:pPr>
        <w:pStyle w:val="Heading4"/>
        <w:rPr>
          <w:rFonts w:cs="Calibri"/>
        </w:rPr>
      </w:pPr>
      <w:r w:rsidRPr="001E741E">
        <w:rPr>
          <w:rFonts w:cs="Calibri"/>
        </w:rPr>
        <w:t xml:space="preserve">WHO says </w:t>
      </w:r>
      <w:proofErr w:type="gramStart"/>
      <w:r w:rsidRPr="001E741E">
        <w:rPr>
          <w:rFonts w:cs="Calibri"/>
        </w:rPr>
        <w:t>yes</w:t>
      </w:r>
      <w:proofErr w:type="gramEnd"/>
    </w:p>
    <w:p w14:paraId="1948753A" w14:textId="77777777" w:rsidR="007F51C2" w:rsidRPr="001E741E" w:rsidRDefault="007F51C2" w:rsidP="007F51C2">
      <w:pPr>
        <w:rPr>
          <w:rStyle w:val="Style13ptBold"/>
          <w:bCs/>
        </w:rPr>
      </w:pPr>
      <w:r w:rsidRPr="001E741E">
        <w:rPr>
          <w:rStyle w:val="Style13ptBold"/>
        </w:rPr>
        <w:t xml:space="preserve">Kimball 5/7 </w:t>
      </w:r>
      <w:r w:rsidRPr="001E741E">
        <w:rPr>
          <w:rStyle w:val="Style13ptBold"/>
          <w:b w:val="0"/>
          <w:bCs/>
          <w:sz w:val="16"/>
          <w:szCs w:val="16"/>
        </w:rPr>
        <w:t>[(Spencer, news editor with CNBC.com) “</w:t>
      </w:r>
      <w:r w:rsidRPr="001E741E">
        <w:rPr>
          <w:szCs w:val="16"/>
        </w:rPr>
        <w:t>WHO chief urges world to follow U.S. lead and support waiving Covid vaccine patent protections,” CNBC, 5/7/2021] JL</w:t>
      </w:r>
    </w:p>
    <w:p w14:paraId="0BC5EB2B" w14:textId="77777777" w:rsidR="007F51C2" w:rsidRPr="001E741E" w:rsidRDefault="007F51C2" w:rsidP="007F51C2">
      <w:pPr>
        <w:rPr>
          <w:sz w:val="12"/>
        </w:rPr>
      </w:pPr>
      <w:r w:rsidRPr="001E741E">
        <w:rPr>
          <w:rStyle w:val="StyleUnderline"/>
          <w:highlight w:val="green"/>
        </w:rPr>
        <w:t>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Director General-Tedros Adhanom Ghebreyesus on Friday </w:t>
      </w:r>
      <w:r w:rsidRPr="001E741E">
        <w:rPr>
          <w:rStyle w:val="StyleUnderline"/>
          <w:highlight w:val="green"/>
        </w:rPr>
        <w:t>urged</w:t>
      </w:r>
      <w:r w:rsidRPr="001E741E">
        <w:rPr>
          <w:rStyle w:val="StyleUnderline"/>
        </w:rPr>
        <w:t xml:space="preserve"> other </w:t>
      </w:r>
      <w:r w:rsidRPr="001E741E">
        <w:rPr>
          <w:rStyle w:val="StyleUnderline"/>
          <w:highlight w:val="green"/>
        </w:rPr>
        <w:t>countries</w:t>
      </w:r>
      <w:r w:rsidRPr="001E741E">
        <w:rPr>
          <w:sz w:val="12"/>
        </w:rPr>
        <w:t xml:space="preserve">, particularly the Group of Seven industrialized nations, </w:t>
      </w:r>
      <w:r w:rsidRPr="001E741E">
        <w:rPr>
          <w:rStyle w:val="StyleUnderline"/>
          <w:highlight w:val="green"/>
        </w:rPr>
        <w:t>to</w:t>
      </w:r>
      <w:r w:rsidRPr="001E741E">
        <w:rPr>
          <w:rStyle w:val="StyleUnderline"/>
        </w:rPr>
        <w:t xml:space="preserve"> follow the U.S. example and </w:t>
      </w:r>
      <w:r w:rsidRPr="001E741E">
        <w:rPr>
          <w:rStyle w:val="StyleUnderline"/>
          <w:highlight w:val="green"/>
        </w:rPr>
        <w:t>support a W</w:t>
      </w:r>
      <w:r w:rsidRPr="001E741E">
        <w:rPr>
          <w:rStyle w:val="StyleUnderline"/>
        </w:rPr>
        <w:t xml:space="preserve">orld </w:t>
      </w:r>
      <w:r w:rsidRPr="001E741E">
        <w:rPr>
          <w:rStyle w:val="StyleUnderline"/>
          <w:highlight w:val="green"/>
        </w:rPr>
        <w:t>T</w:t>
      </w:r>
      <w:r w:rsidRPr="001E741E">
        <w:rPr>
          <w:rStyle w:val="StyleUnderline"/>
        </w:rPr>
        <w:t xml:space="preserve">rade </w:t>
      </w:r>
      <w:r w:rsidRPr="001E741E">
        <w:rPr>
          <w:rStyle w:val="StyleUnderline"/>
          <w:highlight w:val="green"/>
        </w:rPr>
        <w:t>O</w:t>
      </w:r>
      <w:r w:rsidRPr="001E741E">
        <w:rPr>
          <w:rStyle w:val="StyleUnderline"/>
        </w:rPr>
        <w:t xml:space="preserve">rganization </w:t>
      </w:r>
      <w:r w:rsidRPr="001E741E">
        <w:rPr>
          <w:rStyle w:val="StyleUnderline"/>
          <w:highlight w:val="green"/>
        </w:rPr>
        <w:t>motion to</w:t>
      </w:r>
      <w:r w:rsidRPr="001E741E">
        <w:rPr>
          <w:sz w:val="12"/>
        </w:rPr>
        <w:t xml:space="preserve"> temporarily </w:t>
      </w:r>
      <w:r w:rsidRPr="001E741E">
        <w:rPr>
          <w:rStyle w:val="StyleUnderline"/>
          <w:highlight w:val="green"/>
        </w:rPr>
        <w:t>waive</w:t>
      </w:r>
      <w:r w:rsidRPr="001E741E">
        <w:rPr>
          <w:rStyle w:val="StyleUnderline"/>
        </w:rPr>
        <w:t xml:space="preserve"> </w:t>
      </w:r>
      <w:r w:rsidRPr="001E741E">
        <w:rPr>
          <w:rStyle w:val="StyleUnderline"/>
          <w:highlight w:val="green"/>
        </w:rPr>
        <w:t>Covid</w:t>
      </w:r>
      <w:r w:rsidRPr="001E741E">
        <w:rPr>
          <w:rStyle w:val="StyleUnderline"/>
        </w:rPr>
        <w:t xml:space="preserve">-19 vaccine </w:t>
      </w:r>
      <w:r w:rsidRPr="001E741E">
        <w:rPr>
          <w:rStyle w:val="StyleUnderline"/>
          <w:highlight w:val="green"/>
        </w:rPr>
        <w:t>patent protections</w:t>
      </w:r>
      <w:r w:rsidRPr="001E741E">
        <w:rPr>
          <w:sz w:val="12"/>
        </w:rPr>
        <w:t>.</w:t>
      </w:r>
    </w:p>
    <w:p w14:paraId="42DB93D5" w14:textId="77777777" w:rsidR="007F51C2" w:rsidRPr="001E741E" w:rsidRDefault="007F51C2" w:rsidP="007F51C2">
      <w:pPr>
        <w:rPr>
          <w:sz w:val="12"/>
        </w:rPr>
      </w:pPr>
      <w:r w:rsidRPr="001E741E">
        <w:rPr>
          <w:sz w:val="12"/>
        </w:rPr>
        <w:t>“</w:t>
      </w:r>
      <w:r w:rsidRPr="001E741E">
        <w:rPr>
          <w:rStyle w:val="StyleUnderline"/>
        </w:rPr>
        <w:t xml:space="preserve">Wednesday’s announcement by the U.S. that it will support a temporary waiver of intellectual property protections for Covid-19 vaccines is </w:t>
      </w:r>
      <w:r w:rsidRPr="001E741E">
        <w:rPr>
          <w:rStyle w:val="StyleUnderline"/>
          <w:highlight w:val="green"/>
        </w:rPr>
        <w:t>a significant statement of</w:t>
      </w:r>
      <w:r w:rsidRPr="001E741E">
        <w:rPr>
          <w:rStyle w:val="StyleUnderline"/>
        </w:rPr>
        <w:t xml:space="preserve"> solidarity and </w:t>
      </w:r>
      <w:r w:rsidRPr="001E741E">
        <w:rPr>
          <w:rStyle w:val="StyleUnderline"/>
          <w:highlight w:val="green"/>
        </w:rPr>
        <w:t>support for vaccine equity</w:t>
      </w:r>
      <w:r w:rsidRPr="001E741E">
        <w:rPr>
          <w:sz w:val="12"/>
        </w:rPr>
        <w:t xml:space="preserve">,” Tedros said at a press briefing. “I know that this is not a politically easy thing to do, so I very much appreciate the leadership of the U.S. and </w:t>
      </w:r>
      <w:r w:rsidRPr="001E741E">
        <w:rPr>
          <w:rStyle w:val="StyleUnderline"/>
        </w:rPr>
        <w:t>we urge other countries to follow their example</w:t>
      </w:r>
      <w:r w:rsidRPr="001E741E">
        <w:rPr>
          <w:sz w:val="12"/>
        </w:rPr>
        <w:t>.”</w:t>
      </w:r>
    </w:p>
    <w:p w14:paraId="5B21A719" w14:textId="77777777" w:rsidR="003A66BF" w:rsidRPr="001E741E" w:rsidRDefault="003A66BF" w:rsidP="003A66BF">
      <w:pPr>
        <w:rPr>
          <w:rStyle w:val="Emphasis"/>
        </w:rPr>
      </w:pPr>
    </w:p>
    <w:p w14:paraId="35143E61" w14:textId="77777777" w:rsidR="003A66BF" w:rsidRPr="001E741E" w:rsidRDefault="003A66BF" w:rsidP="003A66BF">
      <w:pPr>
        <w:pStyle w:val="Heading4"/>
        <w:rPr>
          <w:rFonts w:cs="Calibri"/>
        </w:rPr>
      </w:pPr>
      <w:r w:rsidRPr="001E741E">
        <w:rPr>
          <w:rFonts w:cs="Calibri"/>
        </w:rPr>
        <w:t xml:space="preserve">Consultation displays strong </w:t>
      </w:r>
      <w:r w:rsidRPr="001E741E">
        <w:rPr>
          <w:rFonts w:cs="Calibri"/>
          <w:u w:val="single"/>
        </w:rPr>
        <w:t>leadership</w:t>
      </w:r>
      <w:r w:rsidRPr="001E741E">
        <w:rPr>
          <w:rFonts w:cs="Calibri"/>
        </w:rPr>
        <w:t xml:space="preserve">, </w:t>
      </w:r>
      <w:r w:rsidRPr="001E741E">
        <w:rPr>
          <w:rFonts w:cs="Calibri"/>
          <w:u w:val="single"/>
        </w:rPr>
        <w:t>authority</w:t>
      </w:r>
      <w:r w:rsidRPr="001E741E">
        <w:rPr>
          <w:rFonts w:cs="Calibri"/>
        </w:rPr>
        <w:t xml:space="preserve">, and </w:t>
      </w:r>
      <w:r w:rsidRPr="001E741E">
        <w:rPr>
          <w:rFonts w:cs="Calibri"/>
          <w:u w:val="single"/>
        </w:rPr>
        <w:t>cohesion</w:t>
      </w:r>
      <w:r w:rsidRPr="001E741E">
        <w:rPr>
          <w:rFonts w:cs="Calibri"/>
        </w:rPr>
        <w:t xml:space="preserve"> among member states which are key to WHO legitimacy</w:t>
      </w:r>
    </w:p>
    <w:p w14:paraId="64A9CFF9" w14:textId="77777777" w:rsidR="003A66BF" w:rsidRPr="001E741E" w:rsidRDefault="003A66BF" w:rsidP="003A66BF">
      <w:pPr>
        <w:rPr>
          <w:rStyle w:val="Style13ptBold"/>
          <w:b w:val="0"/>
          <w:bCs/>
        </w:rPr>
      </w:pPr>
      <w:proofErr w:type="spellStart"/>
      <w:r w:rsidRPr="001E741E">
        <w:rPr>
          <w:rStyle w:val="Style13ptBold"/>
        </w:rPr>
        <w:t>Gostin</w:t>
      </w:r>
      <w:proofErr w:type="spellEnd"/>
      <w:r w:rsidRPr="001E741E">
        <w:rPr>
          <w:rStyle w:val="Style13ptBold"/>
        </w:rPr>
        <w:t xml:space="preserve"> et al 15 </w:t>
      </w:r>
      <w:r w:rsidRPr="001E741E">
        <w:rPr>
          <w:rStyle w:val="Style13ptBold"/>
          <w:b w:val="0"/>
          <w:bCs/>
          <w:sz w:val="16"/>
          <w:szCs w:val="16"/>
        </w:rPr>
        <w:t xml:space="preserve">[(Lawrence O., </w:t>
      </w:r>
      <w:r w:rsidRPr="001E741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1E741E">
        <w:rPr>
          <w:rStyle w:val="Style13ptBold"/>
          <w:b w:val="0"/>
          <w:bCs/>
          <w:sz w:val="16"/>
          <w:szCs w:val="16"/>
        </w:rPr>
        <w:t>) “</w:t>
      </w:r>
      <w:r w:rsidRPr="001E741E">
        <w:rPr>
          <w:bCs/>
          <w:szCs w:val="16"/>
        </w:rPr>
        <w:t>The Normative Authority of the World Health Organization,” Georgetown University Law Center, 5/2/2015] JL</w:t>
      </w:r>
    </w:p>
    <w:p w14:paraId="619C8143" w14:textId="77777777" w:rsidR="003A66BF" w:rsidRPr="001E741E" w:rsidRDefault="003A66BF" w:rsidP="003A66BF">
      <w:pPr>
        <w:rPr>
          <w:sz w:val="12"/>
        </w:rPr>
      </w:pPr>
      <w:r w:rsidRPr="001E741E">
        <w:rPr>
          <w:rStyle w:val="StyleUnderline"/>
          <w:highlight w:val="green"/>
        </w:rPr>
        <w:t xml:space="preserve">Members want the WHO to </w:t>
      </w:r>
      <w:r w:rsidRPr="001E741E">
        <w:rPr>
          <w:rStyle w:val="Emphasis"/>
          <w:highlight w:val="green"/>
        </w:rPr>
        <w:t>exert leadership, harmonize disparate activities, and set priorities</w:t>
      </w:r>
      <w:r w:rsidRPr="001E741E">
        <w:rPr>
          <w:sz w:val="12"/>
        </w:rPr>
        <w:t xml:space="preserve">. Yet they resist intrusions into their </w:t>
      </w:r>
      <w:proofErr w:type="gramStart"/>
      <w:r w:rsidRPr="001E741E">
        <w:rPr>
          <w:sz w:val="12"/>
        </w:rPr>
        <w:t>sovereignty, and</w:t>
      </w:r>
      <w:proofErr w:type="gramEnd"/>
      <w:r w:rsidRPr="001E741E">
        <w:rPr>
          <w:sz w:val="12"/>
        </w:rPr>
        <w:t xml:space="preserve"> want to exert control. In other words, ‘everyone desires coordination, but no one wants to be coordinated.’ States often ardently defend their geostrategic interests. As the Indonesian virus-sharing episode illustrates, </w:t>
      </w:r>
      <w:r w:rsidRPr="001E741E">
        <w:rPr>
          <w:rStyle w:val="StyleUnderline"/>
          <w:highlight w:val="green"/>
        </w:rPr>
        <w:t>the WHO is pulled between</w:t>
      </w:r>
      <w:r w:rsidRPr="001E741E">
        <w:rPr>
          <w:rStyle w:val="StyleUnderline"/>
        </w:rPr>
        <w:t xml:space="preserve"> power </w:t>
      </w:r>
      <w:r w:rsidRPr="001E741E">
        <w:rPr>
          <w:rStyle w:val="StyleUnderline"/>
          <w:highlight w:val="green"/>
        </w:rPr>
        <w:t>blocs</w:t>
      </w:r>
      <w:r w:rsidRPr="001E741E">
        <w:rPr>
          <w:sz w:val="12"/>
        </w:rPr>
        <w:t xml:space="preserve">, with North America and Europe (the primary funders) on one side and emerging economies such as Brazil, China, and India on the other. </w:t>
      </w:r>
      <w:r w:rsidRPr="001E741E">
        <w:rPr>
          <w:rStyle w:val="StyleUnderline"/>
        </w:rPr>
        <w:t>An inherent tension exists between richer ‘net contributor’ states and poorer ‘net recipient’ states</w:t>
      </w:r>
      <w:r w:rsidRPr="001E741E">
        <w:rPr>
          <w:sz w:val="12"/>
        </w:rPr>
        <w:t>, with the former seeking smaller WHO budgets and the latter larger budgets.</w:t>
      </w:r>
    </w:p>
    <w:p w14:paraId="4C17C034" w14:textId="77777777" w:rsidR="003A66BF" w:rsidRPr="001E741E" w:rsidRDefault="003A66BF" w:rsidP="003A66BF">
      <w:pPr>
        <w:rPr>
          <w:sz w:val="12"/>
        </w:rPr>
      </w:pPr>
      <w:r w:rsidRPr="001E741E">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1E741E">
        <w:rPr>
          <w:sz w:val="12"/>
        </w:rPr>
        <w:t>Liberia</w:t>
      </w:r>
      <w:proofErr w:type="gramEnd"/>
      <w:r w:rsidRPr="001E741E">
        <w:rPr>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1E741E">
        <w:rPr>
          <w:rStyle w:val="StyleUnderline"/>
        </w:rPr>
        <w:t xml:space="preserve">Member </w:t>
      </w:r>
      <w:r w:rsidRPr="001E741E">
        <w:rPr>
          <w:rStyle w:val="StyleUnderline"/>
          <w:highlight w:val="green"/>
        </w:rPr>
        <w:t>states</w:t>
      </w:r>
      <w:r w:rsidRPr="001E741E">
        <w:rPr>
          <w:rStyle w:val="StyleUnderline"/>
        </w:rPr>
        <w:t xml:space="preserve"> should </w:t>
      </w:r>
      <w:r w:rsidRPr="001E741E">
        <w:rPr>
          <w:rStyle w:val="StyleUnderline"/>
          <w:highlight w:val="green"/>
        </w:rPr>
        <w:t>recognize</w:t>
      </w:r>
      <w:r w:rsidRPr="001E741E">
        <w:rPr>
          <w:rStyle w:val="StyleUnderline"/>
        </w:rPr>
        <w:t xml:space="preserve"> that </w:t>
      </w:r>
      <w:r w:rsidRPr="001E741E">
        <w:rPr>
          <w:rStyle w:val="StyleUnderline"/>
          <w:highlight w:val="green"/>
        </w:rPr>
        <w:t>the health of their citizens depends on</w:t>
      </w:r>
      <w:r w:rsidRPr="001E741E">
        <w:rPr>
          <w:rStyle w:val="StyleUnderline"/>
        </w:rPr>
        <w:t xml:space="preserve"> strengthening others' capacity. </w:t>
      </w:r>
      <w:r w:rsidRPr="001E741E">
        <w:rPr>
          <w:rStyle w:val="StyleUnderline"/>
          <w:highlight w:val="green"/>
        </w:rPr>
        <w:t>The WHO</w:t>
      </w:r>
      <w:r w:rsidRPr="001E741E">
        <w:rPr>
          <w:rStyle w:val="StyleUnderline"/>
        </w:rPr>
        <w:t xml:space="preserve"> has a central role in creating systems </w:t>
      </w:r>
      <w:r w:rsidRPr="001E741E">
        <w:rPr>
          <w:rStyle w:val="StyleUnderline"/>
          <w:highlight w:val="green"/>
        </w:rPr>
        <w:t>to</w:t>
      </w:r>
      <w:r w:rsidRPr="001E741E">
        <w:rPr>
          <w:rStyle w:val="StyleUnderline"/>
        </w:rPr>
        <w:t xml:space="preserve"> </w:t>
      </w:r>
      <w:r w:rsidRPr="001E741E">
        <w:rPr>
          <w:rStyle w:val="Emphasis"/>
          <w:highlight w:val="green"/>
        </w:rPr>
        <w:t>facilitate and encourage</w:t>
      </w:r>
      <w:r w:rsidRPr="001E741E">
        <w:rPr>
          <w:rStyle w:val="Emphasis"/>
        </w:rPr>
        <w:t xml:space="preserve"> such </w:t>
      </w:r>
      <w:r w:rsidRPr="001E741E">
        <w:rPr>
          <w:rStyle w:val="Emphasis"/>
          <w:highlight w:val="green"/>
        </w:rPr>
        <w:t>cooperation</w:t>
      </w:r>
      <w:r w:rsidRPr="001E741E">
        <w:rPr>
          <w:sz w:val="12"/>
        </w:rPr>
        <w:t>.</w:t>
      </w:r>
    </w:p>
    <w:p w14:paraId="46357510" w14:textId="77777777" w:rsidR="003A66BF" w:rsidRPr="001E741E" w:rsidRDefault="003A66BF" w:rsidP="003A66BF">
      <w:pPr>
        <w:rPr>
          <w:sz w:val="12"/>
        </w:rPr>
      </w:pPr>
      <w:r w:rsidRPr="001E741E">
        <w:rPr>
          <w:rStyle w:val="Emphasis"/>
          <w:highlight w:val="green"/>
        </w:rPr>
        <w:t>The WHO cannot succeed unless members act as shareholders, foregoing</w:t>
      </w:r>
      <w:r w:rsidRPr="001E741E">
        <w:rPr>
          <w:rStyle w:val="Emphasis"/>
        </w:rPr>
        <w:t xml:space="preserve"> a measure of </w:t>
      </w:r>
      <w:r w:rsidRPr="001E741E">
        <w:rPr>
          <w:rStyle w:val="Emphasis"/>
          <w:highlight w:val="green"/>
        </w:rPr>
        <w:t>sovereignty for the global</w:t>
      </w:r>
      <w:r w:rsidRPr="001E741E">
        <w:rPr>
          <w:rStyle w:val="Emphasis"/>
        </w:rPr>
        <w:t xml:space="preserve"> common </w:t>
      </w:r>
      <w:r w:rsidRPr="001E741E">
        <w:rPr>
          <w:rStyle w:val="Emphasis"/>
          <w:highlight w:val="green"/>
        </w:rPr>
        <w:t>good</w:t>
      </w:r>
      <w:r w:rsidRPr="001E741E">
        <w:rPr>
          <w:sz w:val="12"/>
        </w:rPr>
        <w:t xml:space="preserve">. </w:t>
      </w:r>
      <w:r w:rsidRPr="001E741E">
        <w:rPr>
          <w:rStyle w:val="StyleUnderline"/>
        </w:rPr>
        <w:t xml:space="preserve">It is in all states' interests to have a strong global health leader, safeguarding health security, building health systems, and reducing health </w:t>
      </w:r>
      <w:r w:rsidRPr="001E741E">
        <w:rPr>
          <w:rStyle w:val="StyleUnderline"/>
        </w:rPr>
        <w:lastRenderedPageBreak/>
        <w:t xml:space="preserve">inequalities. But </w:t>
      </w:r>
      <w:r w:rsidRPr="001E741E">
        <w:rPr>
          <w:rStyle w:val="Emphasis"/>
          <w:highlight w:val="green"/>
        </w:rPr>
        <w:t>that will not happen unless members</w:t>
      </w:r>
      <w:r w:rsidRPr="001E741E">
        <w:rPr>
          <w:sz w:val="12"/>
        </w:rPr>
        <w:t xml:space="preserve"> fund the Organization generously, </w:t>
      </w:r>
      <w:r w:rsidRPr="001E741E">
        <w:rPr>
          <w:rStyle w:val="Emphasis"/>
          <w:highlight w:val="green"/>
        </w:rPr>
        <w:t>grant it authority</w:t>
      </w:r>
      <w:r w:rsidRPr="001E741E">
        <w:rPr>
          <w:sz w:val="12"/>
        </w:rPr>
        <w:t xml:space="preserve"> and flexibility, and hold it accountable.</w:t>
      </w:r>
    </w:p>
    <w:p w14:paraId="0BD8CF6A" w14:textId="77777777" w:rsidR="003A66BF" w:rsidRPr="001E741E" w:rsidRDefault="003A66BF" w:rsidP="003A66BF"/>
    <w:p w14:paraId="1799DEDE" w14:textId="77777777" w:rsidR="003A66BF" w:rsidRPr="001E741E" w:rsidRDefault="003A66BF" w:rsidP="003A66BF">
      <w:pPr>
        <w:pStyle w:val="Heading4"/>
        <w:rPr>
          <w:rFonts w:cs="Calibri"/>
        </w:rPr>
      </w:pPr>
      <w:r w:rsidRPr="001E741E">
        <w:rPr>
          <w:rFonts w:cs="Calibri"/>
        </w:rPr>
        <w:t xml:space="preserve">WHO is critical to disease prevention – it is the only international institution that can disperse information, standardize global public health, and facilitate public-private </w:t>
      </w:r>
      <w:proofErr w:type="gramStart"/>
      <w:r w:rsidRPr="001E741E">
        <w:rPr>
          <w:rFonts w:cs="Calibri"/>
        </w:rPr>
        <w:t>cooperation</w:t>
      </w:r>
      <w:proofErr w:type="gramEnd"/>
    </w:p>
    <w:p w14:paraId="05079776" w14:textId="77777777" w:rsidR="003A66BF" w:rsidRPr="001E741E" w:rsidRDefault="003A66BF" w:rsidP="003A66BF">
      <w:pPr>
        <w:rPr>
          <w:rStyle w:val="Style13ptBold"/>
          <w:bCs/>
        </w:rPr>
      </w:pPr>
      <w:proofErr w:type="spellStart"/>
      <w:r w:rsidRPr="001E741E">
        <w:rPr>
          <w:rStyle w:val="Style13ptBold"/>
        </w:rPr>
        <w:t>Murtugudde</w:t>
      </w:r>
      <w:proofErr w:type="spellEnd"/>
      <w:r w:rsidRPr="001E741E">
        <w:rPr>
          <w:rStyle w:val="Style13ptBold"/>
        </w:rPr>
        <w:t xml:space="preserve"> 20 </w:t>
      </w:r>
      <w:r w:rsidRPr="001E741E">
        <w:rPr>
          <w:rStyle w:val="Style13ptBold"/>
          <w:b w:val="0"/>
          <w:bCs/>
          <w:sz w:val="16"/>
          <w:szCs w:val="16"/>
        </w:rPr>
        <w:t>[(Raghu, professor of atmospheric and oceanic science at the University of Maryland, PhD in mechanical engineering from Columbia University) “</w:t>
      </w:r>
      <w:r w:rsidRPr="001E741E">
        <w:rPr>
          <w:szCs w:val="16"/>
        </w:rPr>
        <w:t>Why We Need the World Health Organization Now More Than Ever,” Science, 4/19/2020] JL</w:t>
      </w:r>
    </w:p>
    <w:p w14:paraId="0F4A2ECF" w14:textId="77777777" w:rsidR="003A66BF" w:rsidRPr="001E741E" w:rsidRDefault="003A66BF" w:rsidP="003A66BF">
      <w:pPr>
        <w:rPr>
          <w:sz w:val="12"/>
        </w:rPr>
      </w:pPr>
      <w:r w:rsidRPr="001E741E">
        <w:rPr>
          <w:rStyle w:val="StyleUnderline"/>
          <w:highlight w:val="green"/>
        </w:rPr>
        <w:t>WHO</w:t>
      </w:r>
      <w:r w:rsidRPr="001E741E">
        <w:rPr>
          <w:rStyle w:val="StyleUnderline"/>
        </w:rPr>
        <w:t xml:space="preserve"> continues to </w:t>
      </w:r>
      <w:r w:rsidRPr="001E741E">
        <w:rPr>
          <w:rStyle w:val="StyleUnderline"/>
          <w:highlight w:val="green"/>
        </w:rPr>
        <w:t xml:space="preserve">play an </w:t>
      </w:r>
      <w:r w:rsidRPr="001E741E">
        <w:rPr>
          <w:rStyle w:val="Emphasis"/>
          <w:highlight w:val="green"/>
        </w:rPr>
        <w:t>indispensable role</w:t>
      </w:r>
      <w:r w:rsidRPr="001E741E">
        <w:rPr>
          <w:rStyle w:val="StyleUnderline"/>
        </w:rPr>
        <w:t xml:space="preserve"> during the current COVID-19 outbreak</w:t>
      </w:r>
      <w:r w:rsidRPr="001E741E">
        <w:rPr>
          <w:sz w:val="12"/>
        </w:rPr>
        <w:t xml:space="preserve"> </w:t>
      </w:r>
      <w:proofErr w:type="gramStart"/>
      <w:r w:rsidRPr="001E741E">
        <w:rPr>
          <w:sz w:val="12"/>
        </w:rPr>
        <w:t>itself.</w:t>
      </w:r>
      <w:proofErr w:type="gramEnd"/>
      <w:r w:rsidRPr="001E741E">
        <w:rPr>
          <w:sz w:val="12"/>
        </w:rPr>
        <w:t xml:space="preserve"> In November 2018, </w:t>
      </w:r>
      <w:r w:rsidRPr="001E741E">
        <w:rPr>
          <w:rStyle w:val="StyleUnderline"/>
        </w:rPr>
        <w:t xml:space="preserve">the US National Academies of Sciences, Engineering and Medicine </w:t>
      </w:r>
      <w:proofErr w:type="spellStart"/>
      <w:r w:rsidRPr="001E741E">
        <w:rPr>
          <w:rStyle w:val="StyleUnderline"/>
        </w:rPr>
        <w:t>organised</w:t>
      </w:r>
      <w:proofErr w:type="spellEnd"/>
      <w:r w:rsidRPr="001E741E">
        <w:rPr>
          <w:rStyle w:val="StyleUnderline"/>
        </w:rPr>
        <w:t xml:space="preserve"> a workshop to explore lessons from past influenza outbreaks and so develop recommendations for pandemic preparedness for 2030. The salient findings serve well to underscore the </w:t>
      </w:r>
      <w:r w:rsidRPr="001E741E">
        <w:rPr>
          <w:rStyle w:val="Emphasis"/>
        </w:rPr>
        <w:t>critical role of WHO for humankind</w:t>
      </w:r>
      <w:r w:rsidRPr="001E741E">
        <w:rPr>
          <w:sz w:val="12"/>
        </w:rPr>
        <w:t>.</w:t>
      </w:r>
    </w:p>
    <w:p w14:paraId="2BF283BB" w14:textId="77777777" w:rsidR="003A66BF" w:rsidRPr="001E741E" w:rsidRDefault="003A66BF" w:rsidP="003A66BF">
      <w:pPr>
        <w:rPr>
          <w:sz w:val="12"/>
        </w:rPr>
      </w:pPr>
      <w:r w:rsidRPr="001E741E">
        <w:rPr>
          <w:rStyle w:val="StyleUnderline"/>
        </w:rPr>
        <w:t xml:space="preserve">The world’s </w:t>
      </w:r>
      <w:r w:rsidRPr="001E741E">
        <w:rPr>
          <w:rStyle w:val="Emphasis"/>
        </w:rPr>
        <w:t>influenza burden has only increased</w:t>
      </w:r>
      <w:r w:rsidRPr="001E741E">
        <w:rPr>
          <w:sz w:val="12"/>
        </w:rPr>
        <w:t xml:space="preserve"> in the last two decades, a period in which </w:t>
      </w:r>
      <w:r w:rsidRPr="001E741E">
        <w:rPr>
          <w:rStyle w:val="StyleUnderline"/>
          <w:highlight w:val="green"/>
        </w:rPr>
        <w:t>there have</w:t>
      </w:r>
      <w:r w:rsidRPr="001E741E">
        <w:rPr>
          <w:rStyle w:val="StyleUnderline"/>
        </w:rPr>
        <w:t xml:space="preserve"> also </w:t>
      </w:r>
      <w:r w:rsidRPr="001E741E">
        <w:rPr>
          <w:rStyle w:val="StyleUnderline"/>
          <w:highlight w:val="green"/>
        </w:rPr>
        <w:t xml:space="preserve">been </w:t>
      </w:r>
      <w:r w:rsidRPr="001E741E">
        <w:rPr>
          <w:rStyle w:val="Emphasis"/>
          <w:highlight w:val="green"/>
        </w:rPr>
        <w:t>30 new zoonotic diseases</w:t>
      </w:r>
      <w:r w:rsidRPr="001E741E">
        <w:rPr>
          <w:sz w:val="12"/>
          <w:highlight w:val="green"/>
        </w:rPr>
        <w:t xml:space="preserve">. </w:t>
      </w:r>
      <w:r w:rsidRPr="001E741E">
        <w:rPr>
          <w:rStyle w:val="StyleUnderline"/>
          <w:highlight w:val="green"/>
        </w:rPr>
        <w:t>A warming world</w:t>
      </w:r>
      <w:r w:rsidRPr="001E741E">
        <w:rPr>
          <w:rStyle w:val="StyleUnderline"/>
        </w:rPr>
        <w:t xml:space="preserve"> with increasing humidity, lost habitats and industrial livestock/poultry farming </w:t>
      </w:r>
      <w:r w:rsidRPr="001E741E">
        <w:rPr>
          <w:rStyle w:val="StyleUnderline"/>
          <w:highlight w:val="green"/>
        </w:rPr>
        <w:t>has</w:t>
      </w:r>
      <w:r w:rsidRPr="001E741E">
        <w:rPr>
          <w:rStyle w:val="StyleUnderline"/>
        </w:rPr>
        <w:t xml:space="preserve"> many </w:t>
      </w:r>
      <w:r w:rsidRPr="001E741E">
        <w:rPr>
          <w:rStyle w:val="StyleUnderline"/>
          <w:highlight w:val="green"/>
        </w:rPr>
        <w:t>opportunities for pathogens to move</w:t>
      </w:r>
      <w:r w:rsidRPr="001E741E">
        <w:rPr>
          <w:rStyle w:val="StyleUnderline"/>
        </w:rPr>
        <w:t xml:space="preserve"> from animals and birds to humans</w:t>
      </w:r>
      <w:r w:rsidRPr="001E741E">
        <w:rPr>
          <w:sz w:val="12"/>
        </w:rPr>
        <w:t xml:space="preserve">. Increasing global connectivity simply </w:t>
      </w:r>
      <w:proofErr w:type="spellStart"/>
      <w:r w:rsidRPr="001E741E">
        <w:rPr>
          <w:sz w:val="12"/>
        </w:rPr>
        <w:t>catalyses</w:t>
      </w:r>
      <w:proofErr w:type="spellEnd"/>
      <w:r w:rsidRPr="001E741E">
        <w:rPr>
          <w:sz w:val="12"/>
        </w:rPr>
        <w:t xml:space="preserve"> this process, as much as it </w:t>
      </w:r>
      <w:proofErr w:type="spellStart"/>
      <w:r w:rsidRPr="001E741E">
        <w:rPr>
          <w:sz w:val="12"/>
        </w:rPr>
        <w:t>catalyses</w:t>
      </w:r>
      <w:proofErr w:type="spellEnd"/>
      <w:r w:rsidRPr="001E741E">
        <w:rPr>
          <w:sz w:val="12"/>
        </w:rPr>
        <w:t xml:space="preserve"> economic growth.</w:t>
      </w:r>
    </w:p>
    <w:p w14:paraId="11B4702F" w14:textId="77777777" w:rsidR="003A66BF" w:rsidRPr="001E741E" w:rsidRDefault="003A66BF" w:rsidP="003A66BF">
      <w:pPr>
        <w:rPr>
          <w:sz w:val="12"/>
        </w:rPr>
      </w:pPr>
      <w:r w:rsidRPr="001E741E">
        <w:rPr>
          <w:rStyle w:val="StyleUnderline"/>
          <w:highlight w:val="green"/>
        </w:rPr>
        <w:t>WHO coordinates</w:t>
      </w:r>
      <w:r w:rsidRPr="001E741E">
        <w:rPr>
          <w:rStyle w:val="StyleUnderline"/>
        </w:rPr>
        <w:t xml:space="preserve"> </w:t>
      </w:r>
      <w:r w:rsidRPr="001E741E">
        <w:rPr>
          <w:rStyle w:val="Emphasis"/>
        </w:rPr>
        <w:t xml:space="preserve">health </w:t>
      </w:r>
      <w:r w:rsidRPr="001E741E">
        <w:rPr>
          <w:rStyle w:val="Emphasis"/>
          <w:highlight w:val="green"/>
        </w:rPr>
        <w:t>research</w:t>
      </w:r>
      <w:r w:rsidRPr="001E741E">
        <w:rPr>
          <w:rStyle w:val="Emphasis"/>
        </w:rPr>
        <w:t xml:space="preserve">, clinical </w:t>
      </w:r>
      <w:r w:rsidRPr="001E741E">
        <w:rPr>
          <w:rStyle w:val="Emphasis"/>
          <w:highlight w:val="green"/>
        </w:rPr>
        <w:t>trials, drug safety, vaccine development, surveillance, virus sharing</w:t>
      </w:r>
      <w:r w:rsidRPr="001E741E">
        <w:rPr>
          <w:rStyle w:val="StyleUnderline"/>
        </w:rPr>
        <w:t xml:space="preserve">, </w:t>
      </w:r>
      <w:proofErr w:type="gramStart"/>
      <w:r w:rsidRPr="001E741E">
        <w:rPr>
          <w:rStyle w:val="StyleUnderline"/>
        </w:rPr>
        <w:t>etc.</w:t>
      </w:r>
      <w:proofErr w:type="gramEnd"/>
      <w:r w:rsidRPr="001E741E">
        <w:rPr>
          <w:rStyle w:val="StyleUnderline"/>
        </w:rPr>
        <w:t xml:space="preserve"> The importance of WHO’s work on </w:t>
      </w:r>
      <w:proofErr w:type="spellStart"/>
      <w:r w:rsidRPr="001E741E">
        <w:rPr>
          <w:rStyle w:val="Emphasis"/>
        </w:rPr>
        <w:t>immunisation</w:t>
      </w:r>
      <w:proofErr w:type="spellEnd"/>
      <w:r w:rsidRPr="001E741E">
        <w:rPr>
          <w:rStyle w:val="StyleUnderline"/>
        </w:rPr>
        <w:t xml:space="preserve"> across the globe, especially with HIV, can hardly be overstated. </w:t>
      </w:r>
      <w:r w:rsidRPr="001E741E">
        <w:rPr>
          <w:rStyle w:val="StyleUnderline"/>
          <w:highlight w:val="green"/>
        </w:rPr>
        <w:t>It</w:t>
      </w:r>
      <w:r w:rsidRPr="001E741E">
        <w:rPr>
          <w:rStyle w:val="StyleUnderline"/>
        </w:rPr>
        <w:t xml:space="preserve"> has a rich track record of </w:t>
      </w:r>
      <w:r w:rsidRPr="001E741E">
        <w:rPr>
          <w:rStyle w:val="Emphasis"/>
          <w:highlight w:val="green"/>
        </w:rPr>
        <w:t>collaborat</w:t>
      </w:r>
      <w:r w:rsidRPr="001E741E">
        <w:rPr>
          <w:rStyle w:val="Emphasis"/>
        </w:rPr>
        <w:t xml:space="preserve">ing </w:t>
      </w:r>
      <w:r w:rsidRPr="001E741E">
        <w:rPr>
          <w:rStyle w:val="Emphasis"/>
          <w:highlight w:val="green"/>
        </w:rPr>
        <w:t>with private</w:t>
      </w:r>
      <w:r w:rsidRPr="001E741E">
        <w:rPr>
          <w:rStyle w:val="Emphasis"/>
        </w:rPr>
        <w:t xml:space="preserve">-sector </w:t>
      </w:r>
      <w:proofErr w:type="spellStart"/>
      <w:r w:rsidRPr="001E741E">
        <w:rPr>
          <w:rStyle w:val="Emphasis"/>
          <w:highlight w:val="green"/>
        </w:rPr>
        <w:t>organisations</w:t>
      </w:r>
      <w:proofErr w:type="spellEnd"/>
      <w:r w:rsidRPr="001E741E">
        <w:rPr>
          <w:rStyle w:val="Emphasis"/>
          <w:highlight w:val="green"/>
        </w:rPr>
        <w:t xml:space="preserve"> to advance r</w:t>
      </w:r>
      <w:r w:rsidRPr="001E741E">
        <w:rPr>
          <w:rStyle w:val="Emphasis"/>
        </w:rPr>
        <w:t xml:space="preserve">esearch </w:t>
      </w:r>
      <w:r w:rsidRPr="001E741E">
        <w:rPr>
          <w:rStyle w:val="Emphasis"/>
          <w:highlight w:val="green"/>
        </w:rPr>
        <w:t>and d</w:t>
      </w:r>
      <w:r w:rsidRPr="001E741E">
        <w:rPr>
          <w:rStyle w:val="Emphasis"/>
        </w:rPr>
        <w:t>evelopment</w:t>
      </w:r>
      <w:r w:rsidRPr="001E741E">
        <w:rPr>
          <w:rStyle w:val="StyleUnderline"/>
        </w:rPr>
        <w:t xml:space="preserve"> of health solutions </w:t>
      </w:r>
      <w:r w:rsidRPr="001E741E">
        <w:rPr>
          <w:rStyle w:val="StyleUnderline"/>
          <w:highlight w:val="green"/>
        </w:rPr>
        <w:t>and improving their access</w:t>
      </w:r>
      <w:r w:rsidRPr="001E741E">
        <w:rPr>
          <w:rStyle w:val="StyleUnderline"/>
        </w:rPr>
        <w:t xml:space="preserve"> in the global south</w:t>
      </w:r>
      <w:r w:rsidRPr="001E741E">
        <w:rPr>
          <w:sz w:val="12"/>
        </w:rPr>
        <w:t>.</w:t>
      </w:r>
    </w:p>
    <w:p w14:paraId="524066FB" w14:textId="77777777" w:rsidR="003A66BF" w:rsidRPr="001E741E" w:rsidRDefault="003A66BF" w:rsidP="003A66BF">
      <w:pPr>
        <w:rPr>
          <w:sz w:val="12"/>
        </w:rPr>
      </w:pPr>
      <w:r w:rsidRPr="001E741E">
        <w:rPr>
          <w:rStyle w:val="StyleUnderline"/>
        </w:rPr>
        <w:t xml:space="preserve">It discharges its duties while maintaining a </w:t>
      </w:r>
      <w:r w:rsidRPr="001E741E">
        <w:rPr>
          <w:rStyle w:val="Emphasis"/>
        </w:rPr>
        <w:t xml:space="preserve">dynamic equilibrium between such diverse and powerful forces as national securities, economic interests, human </w:t>
      </w:r>
      <w:proofErr w:type="gramStart"/>
      <w:r w:rsidRPr="001E741E">
        <w:rPr>
          <w:rStyle w:val="Emphasis"/>
        </w:rPr>
        <w:t>rights</w:t>
      </w:r>
      <w:proofErr w:type="gramEnd"/>
      <w:r w:rsidRPr="001E741E">
        <w:rPr>
          <w:rStyle w:val="Emphasis"/>
        </w:rPr>
        <w:t xml:space="preserve"> and ethics</w:t>
      </w:r>
      <w:r w:rsidRPr="001E741E">
        <w:rPr>
          <w:sz w:val="12"/>
        </w:rPr>
        <w:t>. COVID-19 has highlighted how political calculations can hamper data-sharing and mitigation efforts within and across national borders, and WHO often simply becomes a convenient political scapegoat in such situations.</w:t>
      </w:r>
    </w:p>
    <w:p w14:paraId="0BBB95F6" w14:textId="77777777" w:rsidR="003A66BF" w:rsidRPr="001E741E" w:rsidRDefault="003A66BF" w:rsidP="003A66BF">
      <w:pPr>
        <w:rPr>
          <w:sz w:val="12"/>
        </w:rPr>
      </w:pPr>
      <w:r w:rsidRPr="001E741E">
        <w:rPr>
          <w:rStyle w:val="StyleUnderline"/>
          <w:highlight w:val="green"/>
        </w:rPr>
        <w:t>I</w:t>
      </w:r>
      <w:r w:rsidRPr="001E741E">
        <w:rPr>
          <w:rStyle w:val="StyleUnderline"/>
        </w:rPr>
        <w:t xml:space="preserve">nternational </w:t>
      </w:r>
      <w:r w:rsidRPr="001E741E">
        <w:rPr>
          <w:rStyle w:val="StyleUnderline"/>
          <w:highlight w:val="green"/>
        </w:rPr>
        <w:t>H</w:t>
      </w:r>
      <w:r w:rsidRPr="001E741E">
        <w:rPr>
          <w:rStyle w:val="StyleUnderline"/>
        </w:rPr>
        <w:t xml:space="preserve">ealth </w:t>
      </w:r>
      <w:r w:rsidRPr="001E741E">
        <w:rPr>
          <w:rStyle w:val="StyleUnderline"/>
          <w:highlight w:val="green"/>
        </w:rPr>
        <w:t>R</w:t>
      </w:r>
      <w:r w:rsidRPr="001E741E">
        <w:rPr>
          <w:rStyle w:val="StyleUnderline"/>
        </w:rPr>
        <w:t>egulations, a 2005 agreement between 196 countries to work together for global health security</w:t>
      </w:r>
      <w:r w:rsidRPr="001E741E">
        <w:rPr>
          <w:rStyle w:val="StyleUnderline"/>
          <w:highlight w:val="green"/>
        </w:rPr>
        <w:t>, focuses on detection, assessment and reporting</w:t>
      </w:r>
      <w:r w:rsidRPr="001E741E">
        <w:rPr>
          <w:rStyle w:val="StyleUnderline"/>
        </w:rPr>
        <w:t xml:space="preserve"> of public health events</w:t>
      </w:r>
      <w:r w:rsidRPr="001E741E">
        <w:rPr>
          <w:sz w:val="12"/>
        </w:rPr>
        <w:t xml:space="preserve">, </w:t>
      </w:r>
      <w:proofErr w:type="gramStart"/>
      <w:r w:rsidRPr="001E741E">
        <w:rPr>
          <w:sz w:val="12"/>
        </w:rPr>
        <w:t>and also</w:t>
      </w:r>
      <w:proofErr w:type="gramEnd"/>
      <w:r w:rsidRPr="001E741E">
        <w:rPr>
          <w:sz w:val="12"/>
        </w:rPr>
        <w:t xml:space="preserve"> includes non-pharmaceutical interventions such as travel and trade restrictions. </w:t>
      </w:r>
      <w:r w:rsidRPr="001E741E">
        <w:rPr>
          <w:rStyle w:val="Emphasis"/>
          <w:highlight w:val="green"/>
        </w:rPr>
        <w:t>WHO coordinates</w:t>
      </w:r>
      <w:r w:rsidRPr="001E741E">
        <w:rPr>
          <w:rStyle w:val="Emphasis"/>
        </w:rPr>
        <w:t xml:space="preserve"> and helps build capacity to implement </w:t>
      </w:r>
      <w:proofErr w:type="gramStart"/>
      <w:r w:rsidRPr="001E741E">
        <w:rPr>
          <w:rStyle w:val="Emphasis"/>
          <w:highlight w:val="green"/>
        </w:rPr>
        <w:t>IHR</w:t>
      </w:r>
      <w:r w:rsidRPr="001E741E">
        <w:rPr>
          <w:sz w:val="12"/>
        </w:rPr>
        <w:t>.</w:t>
      </w:r>
      <w:proofErr w:type="gramEnd"/>
    </w:p>
    <w:p w14:paraId="3674ABA0" w14:textId="77777777" w:rsidR="003A66BF" w:rsidRPr="001E741E" w:rsidRDefault="003A66BF" w:rsidP="003A66BF"/>
    <w:p w14:paraId="34E8E7E0" w14:textId="77777777" w:rsidR="003A66BF" w:rsidRPr="001E741E" w:rsidRDefault="003A66BF" w:rsidP="003A66BF">
      <w:pPr>
        <w:pStyle w:val="Heading4"/>
        <w:rPr>
          <w:rFonts w:cs="Calibri"/>
        </w:rPr>
      </w:pPr>
      <w:r w:rsidRPr="001E741E">
        <w:rPr>
          <w:rFonts w:cs="Calibri"/>
          <w:u w:val="single"/>
        </w:rPr>
        <w:t>Extinction</w:t>
      </w:r>
      <w:r w:rsidRPr="001E741E">
        <w:rPr>
          <w:rFonts w:cs="Calibri"/>
        </w:rPr>
        <w:t xml:space="preserve"> – defense is wrong </w:t>
      </w:r>
    </w:p>
    <w:p w14:paraId="6614528A" w14:textId="77777777" w:rsidR="003A66BF" w:rsidRPr="001E741E" w:rsidRDefault="003A66BF" w:rsidP="003A66BF">
      <w:r w:rsidRPr="001E741E">
        <w:t xml:space="preserve">Piers </w:t>
      </w:r>
      <w:r w:rsidRPr="001E741E">
        <w:rPr>
          <w:rStyle w:val="Style13ptBold"/>
        </w:rPr>
        <w:t>Millett 17</w:t>
      </w:r>
      <w:r w:rsidRPr="001E741E">
        <w:t>, Consultant for the World Health Organization, PhD in International Relations and Affairs, University of Bradford, Andrew Snyder-Beattie, “Existential Risk and Cost-Effective Biosecurity”, Health Security, Vol 15(4), http://online.liebertpub.com/doi/pdfplus/10.1089/hs.2017.0028</w:t>
      </w:r>
    </w:p>
    <w:p w14:paraId="34AF73FE" w14:textId="77777777" w:rsidR="003A66BF" w:rsidRPr="001E741E" w:rsidRDefault="003A66BF" w:rsidP="003A66BF">
      <w:r w:rsidRPr="001E741E">
        <w:t xml:space="preserve">Historically, </w:t>
      </w:r>
      <w:r w:rsidRPr="001E741E">
        <w:rPr>
          <w:rStyle w:val="StyleUnderline"/>
        </w:rPr>
        <w:t xml:space="preserve">disease events have been responsible for the </w:t>
      </w:r>
      <w:r w:rsidRPr="001E741E">
        <w:rPr>
          <w:rStyle w:val="Emphasis"/>
        </w:rPr>
        <w:t>greatest death tolls</w:t>
      </w:r>
      <w:r w:rsidRPr="001E741E">
        <w:rPr>
          <w:rStyle w:val="StyleUnderline"/>
        </w:rPr>
        <w:t xml:space="preserve"> on humanity. The 1918 flu was responsible for more than 50 million deaths</w:t>
      </w:r>
      <w:r w:rsidRPr="001E741E">
        <w:t xml:space="preserve">,1 while </w:t>
      </w:r>
      <w:r w:rsidRPr="001E741E">
        <w:rPr>
          <w:rStyle w:val="StyleUnderline"/>
        </w:rPr>
        <w:t>smallpox killed perhaps 10 times that many in the 20th century alone.</w:t>
      </w:r>
      <w:r w:rsidRPr="001E741E">
        <w:t xml:space="preserve">2 </w:t>
      </w:r>
      <w:r w:rsidRPr="001E741E">
        <w:rPr>
          <w:rStyle w:val="StyleUnderline"/>
        </w:rPr>
        <w:t xml:space="preserve">The Black Death was responsible for killing over </w:t>
      </w:r>
      <w:r w:rsidRPr="001E741E">
        <w:rPr>
          <w:rStyle w:val="StyleUnderline"/>
        </w:rPr>
        <w:lastRenderedPageBreak/>
        <w:t>25% of the European population</w:t>
      </w:r>
      <w:r w:rsidRPr="001E741E">
        <w:t xml:space="preserve">,3 while </w:t>
      </w:r>
      <w:r w:rsidRPr="001E741E">
        <w:rPr>
          <w:rStyle w:val="StyleUnderline"/>
        </w:rPr>
        <w:t>other pandemics</w:t>
      </w:r>
      <w:r w:rsidRPr="001E741E">
        <w:t xml:space="preserve">, such as the plague of Justinian, </w:t>
      </w:r>
      <w:r w:rsidRPr="001E741E">
        <w:rPr>
          <w:rStyle w:val="StyleUnderline"/>
        </w:rPr>
        <w:t>are thought to have killed 25 million</w:t>
      </w:r>
      <w:r w:rsidRPr="001E741E">
        <w:t xml:space="preserve"> in the 6th century—constituting over 10% of the world’s population at the time.4 It is an open question whether </w:t>
      </w:r>
      <w:r w:rsidRPr="001E741E">
        <w:rPr>
          <w:rStyle w:val="StyleUnderline"/>
        </w:rPr>
        <w:t xml:space="preserve">a future </w:t>
      </w:r>
      <w:r w:rsidRPr="001E741E">
        <w:rPr>
          <w:rStyle w:val="StyleUnderline"/>
          <w:highlight w:val="green"/>
        </w:rPr>
        <w:t xml:space="preserve">pandemic could result in </w:t>
      </w:r>
      <w:r w:rsidRPr="001E741E">
        <w:rPr>
          <w:rStyle w:val="StyleUnderline"/>
        </w:rPr>
        <w:t xml:space="preserve">outright </w:t>
      </w:r>
      <w:r w:rsidRPr="001E741E">
        <w:rPr>
          <w:rStyle w:val="StyleUnderline"/>
          <w:highlight w:val="green"/>
        </w:rPr>
        <w:t>human extinction</w:t>
      </w:r>
      <w:r w:rsidRPr="001E741E">
        <w:rPr>
          <w:rStyle w:val="StyleUnderline"/>
        </w:rPr>
        <w:t xml:space="preserve"> or the irreversible collapse of civilization</w:t>
      </w:r>
      <w:r w:rsidRPr="001E741E">
        <w:t xml:space="preserve">. </w:t>
      </w:r>
    </w:p>
    <w:p w14:paraId="4A01946A" w14:textId="77777777" w:rsidR="003A66BF" w:rsidRPr="001E741E" w:rsidRDefault="003A66BF" w:rsidP="003A66BF">
      <w:r w:rsidRPr="001E741E">
        <w:rPr>
          <w:rStyle w:val="StyleUnderline"/>
        </w:rPr>
        <w:t>A skeptic would have</w:t>
      </w:r>
      <w:r w:rsidRPr="001E741E">
        <w:t xml:space="preserve"> many good </w:t>
      </w:r>
      <w:r w:rsidRPr="001E741E">
        <w:rPr>
          <w:rStyle w:val="StyleUnderline"/>
        </w:rPr>
        <w:t xml:space="preserve">reasons to think that existential risk from disease is unlikely. Such </w:t>
      </w:r>
      <w:r w:rsidRPr="001E741E">
        <w:rPr>
          <w:rStyle w:val="StyleUnderline"/>
          <w:highlight w:val="green"/>
        </w:rPr>
        <w:t xml:space="preserve">a disease would need to spread </w:t>
      </w:r>
      <w:r w:rsidRPr="001E741E">
        <w:rPr>
          <w:rStyle w:val="Emphasis"/>
          <w:highlight w:val="green"/>
        </w:rPr>
        <w:t>worldwide</w:t>
      </w:r>
      <w:r w:rsidRPr="001E741E">
        <w:rPr>
          <w:rStyle w:val="StyleUnderline"/>
        </w:rPr>
        <w:t xml:space="preserve"> to remote populations, overcome</w:t>
      </w:r>
      <w:r w:rsidRPr="001E741E">
        <w:t xml:space="preserve"> rare </w:t>
      </w:r>
      <w:r w:rsidRPr="001E741E">
        <w:rPr>
          <w:rStyle w:val="StyleUnderline"/>
        </w:rPr>
        <w:t>genetic resistances, and evade detection</w:t>
      </w:r>
      <w:r w:rsidRPr="001E741E">
        <w:t xml:space="preserve">, cures, and countermeasures. Even evolution itself may work in humanity’s favor: </w:t>
      </w:r>
      <w:r w:rsidRPr="001E741E">
        <w:rPr>
          <w:rStyle w:val="StyleUnderline"/>
          <w:highlight w:val="green"/>
        </w:rPr>
        <w:t>Virulence and transmission is</w:t>
      </w:r>
      <w:r w:rsidRPr="001E741E">
        <w:rPr>
          <w:rStyle w:val="StyleUnderline"/>
        </w:rPr>
        <w:t xml:space="preserve"> often </w:t>
      </w:r>
      <w:r w:rsidRPr="001E741E">
        <w:rPr>
          <w:rStyle w:val="StyleUnderline"/>
          <w:highlight w:val="green"/>
        </w:rPr>
        <w:t>a trade-off</w:t>
      </w:r>
      <w:r w:rsidRPr="001E741E">
        <w:t xml:space="preserve">, and so evolutionary pressures could push against maximally lethal wild-type pathogens.5,6 </w:t>
      </w:r>
    </w:p>
    <w:p w14:paraId="39A788BD" w14:textId="77777777" w:rsidR="003A66BF" w:rsidRPr="001E741E" w:rsidRDefault="003A66BF" w:rsidP="003A66BF">
      <w:r w:rsidRPr="001E741E">
        <w:t xml:space="preserve">While </w:t>
      </w:r>
      <w:r w:rsidRPr="001E741E">
        <w:rPr>
          <w:rStyle w:val="StyleUnderline"/>
          <w:highlight w:val="green"/>
        </w:rPr>
        <w:t>these arguments</w:t>
      </w:r>
      <w:r w:rsidRPr="001E741E">
        <w:t xml:space="preserve"> point to a very small risk of human extinction, </w:t>
      </w:r>
      <w:r w:rsidRPr="001E741E">
        <w:rPr>
          <w:rStyle w:val="Emphasis"/>
        </w:rPr>
        <w:t xml:space="preserve">they </w:t>
      </w:r>
      <w:r w:rsidRPr="001E741E">
        <w:rPr>
          <w:rStyle w:val="Emphasis"/>
          <w:highlight w:val="green"/>
        </w:rPr>
        <w:t>do not rule the possibility out</w:t>
      </w:r>
      <w:r w:rsidRPr="001E741E">
        <w:t xml:space="preserve"> entirely. Although rare, </w:t>
      </w:r>
      <w:r w:rsidRPr="001E741E">
        <w:rPr>
          <w:rStyle w:val="StyleUnderline"/>
          <w:highlight w:val="green"/>
        </w:rPr>
        <w:t>there are</w:t>
      </w:r>
      <w:r w:rsidRPr="001E741E">
        <w:rPr>
          <w:rStyle w:val="StyleUnderline"/>
        </w:rPr>
        <w:t xml:space="preserve"> recorded </w:t>
      </w:r>
      <w:r w:rsidRPr="001E741E">
        <w:rPr>
          <w:rStyle w:val="StyleUnderline"/>
          <w:highlight w:val="green"/>
        </w:rPr>
        <w:t>instances of species going extinct due to disease</w:t>
      </w:r>
      <w:r w:rsidRPr="001E741E">
        <w:t xml:space="preserve">—primarily in amphibians, but also in 1 mammalian species of rat on Christmas Island.7,8 There </w:t>
      </w:r>
      <w:r w:rsidRPr="001E741E">
        <w:rPr>
          <w:rStyle w:val="StyleUnderline"/>
        </w:rPr>
        <w:t xml:space="preserve">are </w:t>
      </w:r>
      <w:r w:rsidRPr="001E741E">
        <w:rPr>
          <w:rStyle w:val="StyleUnderline"/>
          <w:highlight w:val="green"/>
        </w:rPr>
        <w:t>also</w:t>
      </w:r>
      <w:r w:rsidRPr="001E741E">
        <w:rPr>
          <w:rStyle w:val="StyleUnderline"/>
        </w:rPr>
        <w:t xml:space="preserve"> historical </w:t>
      </w:r>
      <w:r w:rsidRPr="001E741E">
        <w:rPr>
          <w:rStyle w:val="StyleUnderline"/>
          <w:highlight w:val="green"/>
        </w:rPr>
        <w:t>examples of</w:t>
      </w:r>
      <w:r w:rsidRPr="001E741E">
        <w:rPr>
          <w:rStyle w:val="StyleUnderline"/>
        </w:rPr>
        <w:t xml:space="preserve"> large </w:t>
      </w:r>
      <w:r w:rsidRPr="001E741E">
        <w:rPr>
          <w:rStyle w:val="StyleUnderline"/>
          <w:highlight w:val="green"/>
        </w:rPr>
        <w:t>human populations being</w:t>
      </w:r>
      <w:r w:rsidRPr="001E741E">
        <w:rPr>
          <w:rStyle w:val="StyleUnderline"/>
        </w:rPr>
        <w:t xml:space="preserve"> almost entirely </w:t>
      </w:r>
      <w:r w:rsidRPr="001E741E">
        <w:rPr>
          <w:rStyle w:val="StyleUnderline"/>
          <w:highlight w:val="green"/>
        </w:rPr>
        <w:t>wiped out</w:t>
      </w:r>
      <w:r w:rsidRPr="001E741E">
        <w:rPr>
          <w:rStyle w:val="StyleUnderline"/>
        </w:rPr>
        <w:t xml:space="preserve"> by disease, </w:t>
      </w:r>
      <w:r w:rsidRPr="001E741E">
        <w:rPr>
          <w:rStyle w:val="StyleUnderline"/>
          <w:highlight w:val="green"/>
        </w:rPr>
        <w:t>especially when multiple diseases were</w:t>
      </w:r>
      <w:r w:rsidRPr="001E741E">
        <w:rPr>
          <w:rStyle w:val="StyleUnderline"/>
        </w:rPr>
        <w:t xml:space="preserve"> simultaneously </w:t>
      </w:r>
      <w:r w:rsidRPr="001E741E">
        <w:rPr>
          <w:rStyle w:val="StyleUnderline"/>
          <w:highlight w:val="green"/>
        </w:rPr>
        <w:t>introduced</w:t>
      </w:r>
      <w:r w:rsidRPr="001E741E">
        <w:rPr>
          <w:rStyle w:val="StyleUnderline"/>
        </w:rPr>
        <w:t xml:space="preserve"> into a population </w:t>
      </w:r>
      <w:r w:rsidRPr="001E741E">
        <w:t xml:space="preserve">without immunity. The most striking examples of total population collapse include native American tribes exposed to European diseases, such as the </w:t>
      </w:r>
      <w:proofErr w:type="spellStart"/>
      <w:r w:rsidRPr="001E741E">
        <w:t>Massachusett</w:t>
      </w:r>
      <w:proofErr w:type="spellEnd"/>
      <w:r w:rsidRPr="001E741E">
        <w:t xml:space="preserve"> (86% loss of population), </w:t>
      </w:r>
      <w:proofErr w:type="spellStart"/>
      <w:r w:rsidRPr="001E741E">
        <w:t>Quiripi-Unquachog</w:t>
      </w:r>
      <w:proofErr w:type="spellEnd"/>
      <w:r w:rsidRPr="001E741E">
        <w:t xml:space="preserve"> (95% loss of population), and </w:t>
      </w:r>
      <w:proofErr w:type="spellStart"/>
      <w:r w:rsidRPr="001E741E">
        <w:t>theWestern</w:t>
      </w:r>
      <w:proofErr w:type="spellEnd"/>
      <w:r w:rsidRPr="001E741E">
        <w:t xml:space="preserve"> Abenaki (which suffered a staggering 98% loss of population). </w:t>
      </w:r>
    </w:p>
    <w:p w14:paraId="6B359984" w14:textId="77777777" w:rsidR="003A66BF" w:rsidRPr="001E741E" w:rsidRDefault="003A66BF" w:rsidP="003A66BF">
      <w:r w:rsidRPr="001E741E">
        <w:t xml:space="preserve">In the modern context, no single disease currently exists that combines the worst-case levels of transmissibility, lethality, resistance to countermeasures, and global reach. But </w:t>
      </w:r>
      <w:r w:rsidRPr="001E741E">
        <w:rPr>
          <w:rStyle w:val="StyleUnderline"/>
        </w:rPr>
        <w:t>many diseases are proof of principle that each worst-case attribute can be realized independently.</w:t>
      </w:r>
      <w:r w:rsidRPr="001E741E">
        <w:t xml:space="preserve"> For example, </w:t>
      </w:r>
      <w:r w:rsidRPr="001E741E">
        <w:rPr>
          <w:rStyle w:val="StyleUnderline"/>
          <w:highlight w:val="green"/>
        </w:rPr>
        <w:t>some diseases exhibit</w:t>
      </w:r>
      <w:r w:rsidRPr="001E741E">
        <w:rPr>
          <w:rStyle w:val="StyleUnderline"/>
        </w:rPr>
        <w:t xml:space="preserve"> nearly a </w:t>
      </w:r>
      <w:r w:rsidRPr="001E741E">
        <w:rPr>
          <w:rStyle w:val="StyleUnderline"/>
          <w:highlight w:val="green"/>
        </w:rPr>
        <w:t>100%</w:t>
      </w:r>
      <w:r w:rsidRPr="001E741E">
        <w:rPr>
          <w:rStyle w:val="StyleUnderline"/>
        </w:rPr>
        <w:t xml:space="preserve"> case </w:t>
      </w:r>
      <w:r w:rsidRPr="001E741E">
        <w:rPr>
          <w:rStyle w:val="StyleUnderline"/>
          <w:highlight w:val="green"/>
        </w:rPr>
        <w:t>fatality</w:t>
      </w:r>
      <w:r w:rsidRPr="001E741E">
        <w:rPr>
          <w:rStyle w:val="StyleUnderline"/>
        </w:rPr>
        <w:t xml:space="preserve"> ratio in the absence of treatment</w:t>
      </w:r>
      <w:r w:rsidRPr="001E741E">
        <w:t>, such as rabies or septicemic plague</w:t>
      </w:r>
      <w:r w:rsidRPr="001E741E">
        <w:rPr>
          <w:rStyle w:val="StyleUnderline"/>
        </w:rPr>
        <w:t xml:space="preserve">. </w:t>
      </w:r>
      <w:r w:rsidRPr="001E741E">
        <w:rPr>
          <w:rStyle w:val="StyleUnderline"/>
          <w:highlight w:val="green"/>
        </w:rPr>
        <w:t>Other diseases</w:t>
      </w:r>
      <w:r w:rsidRPr="001E741E">
        <w:rPr>
          <w:rStyle w:val="StyleUnderline"/>
        </w:rPr>
        <w:t xml:space="preserve"> have a track record of </w:t>
      </w:r>
      <w:r w:rsidRPr="001E741E">
        <w:rPr>
          <w:rStyle w:val="StyleUnderline"/>
          <w:highlight w:val="green"/>
        </w:rPr>
        <w:t>spread</w:t>
      </w:r>
      <w:r w:rsidRPr="001E741E">
        <w:rPr>
          <w:rStyle w:val="StyleUnderline"/>
        </w:rPr>
        <w:t xml:space="preserve">ing </w:t>
      </w:r>
      <w:r w:rsidRPr="001E741E">
        <w:rPr>
          <w:rStyle w:val="StyleUnderline"/>
          <w:highlight w:val="green"/>
        </w:rPr>
        <w:t>to</w:t>
      </w:r>
      <w:r w:rsidRPr="001E741E">
        <w:rPr>
          <w:rStyle w:val="StyleUnderline"/>
        </w:rPr>
        <w:t xml:space="preserve"> </w:t>
      </w:r>
      <w:r w:rsidRPr="001E741E">
        <w:rPr>
          <w:rStyle w:val="Emphasis"/>
        </w:rPr>
        <w:t xml:space="preserve">virtually </w:t>
      </w:r>
      <w:r w:rsidRPr="001E741E">
        <w:rPr>
          <w:rStyle w:val="Emphasis"/>
          <w:highlight w:val="green"/>
        </w:rPr>
        <w:t>every</w:t>
      </w:r>
      <w:r w:rsidRPr="001E741E">
        <w:rPr>
          <w:rStyle w:val="Emphasis"/>
        </w:rPr>
        <w:t xml:space="preserve"> human </w:t>
      </w:r>
      <w:r w:rsidRPr="001E741E">
        <w:rPr>
          <w:rStyle w:val="Emphasis"/>
          <w:highlight w:val="green"/>
        </w:rPr>
        <w:t>community worldwide</w:t>
      </w:r>
      <w:r w:rsidRPr="001E741E">
        <w:rPr>
          <w:rStyle w:val="StyleUnderline"/>
        </w:rPr>
        <w:t>,</w:t>
      </w:r>
      <w:r w:rsidRPr="001E741E">
        <w:t xml:space="preserve"> such as the 1918 flu,10 and </w:t>
      </w:r>
      <w:r w:rsidRPr="001E741E">
        <w:rPr>
          <w:rStyle w:val="StyleUnderline"/>
        </w:rPr>
        <w:t>seroprevalence studies indicate that other pathogens,</w:t>
      </w:r>
      <w:r w:rsidRPr="001E741E">
        <w:t xml:space="preserve"> such as chickenpox and HSV-1</w:t>
      </w:r>
      <w:r w:rsidRPr="001E741E">
        <w:rPr>
          <w:rStyle w:val="StyleUnderline"/>
        </w:rPr>
        <w:t xml:space="preserve">, can successfully reach over </w:t>
      </w:r>
      <w:r w:rsidRPr="001E741E">
        <w:rPr>
          <w:rStyle w:val="Emphasis"/>
        </w:rPr>
        <w:t>95% of a population</w:t>
      </w:r>
      <w:r w:rsidRPr="001E741E">
        <w:t xml:space="preserve">.11,12 </w:t>
      </w:r>
      <w:r w:rsidRPr="001E741E">
        <w:rPr>
          <w:rStyle w:val="StyleUnderline"/>
        </w:rPr>
        <w:t>Under optimal virulence theory, natural evolution would be an unlikely source for pathogens with the highest possible levels of transmissibility</w:t>
      </w:r>
      <w:r w:rsidRPr="001E741E">
        <w:t xml:space="preserve">, virulence, and global reach. </w:t>
      </w:r>
      <w:r w:rsidRPr="001E741E">
        <w:rPr>
          <w:rStyle w:val="StyleUnderline"/>
        </w:rPr>
        <w:t xml:space="preserve">But </w:t>
      </w:r>
      <w:r w:rsidRPr="001E741E">
        <w:rPr>
          <w:rStyle w:val="StyleUnderline"/>
          <w:highlight w:val="green"/>
        </w:rPr>
        <w:t>advances in biotech</w:t>
      </w:r>
      <w:r w:rsidRPr="001E741E">
        <w:rPr>
          <w:rStyle w:val="StyleUnderline"/>
        </w:rPr>
        <w:t xml:space="preserve">nology </w:t>
      </w:r>
      <w:r w:rsidRPr="001E741E">
        <w:rPr>
          <w:rStyle w:val="StyleUnderline"/>
          <w:highlight w:val="green"/>
        </w:rPr>
        <w:t>might allow the creation of diseases that combine</w:t>
      </w:r>
      <w:r w:rsidRPr="001E741E">
        <w:rPr>
          <w:rStyle w:val="StyleUnderline"/>
        </w:rPr>
        <w:t xml:space="preserve"> such </w:t>
      </w:r>
      <w:r w:rsidRPr="001E741E">
        <w:rPr>
          <w:rStyle w:val="StyleUnderline"/>
          <w:highlight w:val="green"/>
        </w:rPr>
        <w:t>traits</w:t>
      </w:r>
      <w:r w:rsidRPr="001E741E">
        <w:rPr>
          <w:rStyle w:val="StyleUnderline"/>
        </w:rPr>
        <w:t>.</w:t>
      </w:r>
      <w:r w:rsidRPr="001E741E">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E741E">
        <w:rPr>
          <w:rStyle w:val="StyleUnderline"/>
        </w:rPr>
        <w:t>studies have shown that other disease traits, such as incubation time, environmental survival, and available vectors, could be modifie</w:t>
      </w:r>
      <w:r w:rsidRPr="001E741E">
        <w:t>d as well.19-2</w:t>
      </w:r>
    </w:p>
    <w:p w14:paraId="024F5B83" w14:textId="77777777" w:rsidR="003A66BF" w:rsidRPr="001E741E" w:rsidRDefault="003A66BF" w:rsidP="003A66BF"/>
    <w:p w14:paraId="39765C20" w14:textId="77777777" w:rsidR="003A66BF" w:rsidRPr="001E741E" w:rsidRDefault="003A66BF" w:rsidP="003A66BF">
      <w:pPr>
        <w:pStyle w:val="Heading4"/>
        <w:rPr>
          <w:rFonts w:cs="Calibri"/>
        </w:rPr>
      </w:pPr>
      <w:r w:rsidRPr="001E741E">
        <w:rPr>
          <w:rFonts w:cs="Calibri"/>
        </w:rPr>
        <w:t>WHO diplomacy solves great power conflict</w:t>
      </w:r>
    </w:p>
    <w:p w14:paraId="0CB8FF90" w14:textId="77777777" w:rsidR="003A66BF" w:rsidRPr="001E741E" w:rsidRDefault="003A66BF" w:rsidP="003A66BF">
      <w:pPr>
        <w:rPr>
          <w:rStyle w:val="Style13ptBold"/>
          <w:b w:val="0"/>
          <w:bCs/>
        </w:rPr>
      </w:pPr>
      <w:r w:rsidRPr="001E741E">
        <w:rPr>
          <w:rStyle w:val="Style13ptBold"/>
        </w:rPr>
        <w:t xml:space="preserve">Murphy 20 </w:t>
      </w:r>
      <w:r w:rsidRPr="001E741E">
        <w:rPr>
          <w:rStyle w:val="Style13ptBold"/>
          <w:b w:val="0"/>
          <w:bCs/>
          <w:sz w:val="16"/>
          <w:szCs w:val="16"/>
        </w:rPr>
        <w:t xml:space="preserve">[(Chris, </w:t>
      </w:r>
      <w:r w:rsidRPr="001E741E">
        <w:rPr>
          <w:bCs/>
          <w:szCs w:val="16"/>
        </w:rPr>
        <w:t>U.S. senator from Connecticut serving on the U.S. Senate Foreign Relations Committee</w:t>
      </w:r>
      <w:r w:rsidRPr="001E741E">
        <w:rPr>
          <w:rStyle w:val="Style13ptBold"/>
          <w:b w:val="0"/>
          <w:bCs/>
          <w:sz w:val="16"/>
          <w:szCs w:val="16"/>
        </w:rPr>
        <w:t>) “</w:t>
      </w:r>
      <w:r w:rsidRPr="001E741E">
        <w:rPr>
          <w:szCs w:val="16"/>
        </w:rPr>
        <w:t>The Answer is to Empower, Not Attack, the World Health Organization,” War on the Rocks, 4/21/2020] JL</w:t>
      </w:r>
    </w:p>
    <w:p w14:paraId="3030E9D1" w14:textId="77777777" w:rsidR="003A66BF" w:rsidRPr="001E741E" w:rsidRDefault="003A66BF" w:rsidP="003A66BF">
      <w:pPr>
        <w:rPr>
          <w:sz w:val="12"/>
        </w:rPr>
      </w:pP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w:t>
      </w:r>
      <w:r w:rsidRPr="001E741E">
        <w:rPr>
          <w:rStyle w:val="StyleUnderline"/>
          <w:highlight w:val="green"/>
        </w:rPr>
        <w:t>is critical to stopping disease outbreaks and strengthening public health</w:t>
      </w:r>
      <w:r w:rsidRPr="001E741E">
        <w:rPr>
          <w:rStyle w:val="StyleUnderline"/>
        </w:rPr>
        <w:t xml:space="preserve"> systems in developing countries</w:t>
      </w:r>
      <w:r w:rsidRPr="001E741E">
        <w:rPr>
          <w:sz w:val="12"/>
        </w:rPr>
        <w:t xml:space="preserve">, where COVID-19 is starting to appear. Yemen announced its first infection earlier this month, and other countries in Africa, Asia and the Middle East are at severe risk. Millions of </w:t>
      </w:r>
      <w:r w:rsidRPr="001E741E">
        <w:rPr>
          <w:rStyle w:val="StyleUnderline"/>
        </w:rPr>
        <w:t>refugees rely on the World Health Organization for their health care, and millions of children rely on the WHO and UNICEF to access vaccines</w:t>
      </w:r>
      <w:r w:rsidRPr="001E741E">
        <w:rPr>
          <w:sz w:val="12"/>
        </w:rPr>
        <w:t>.</w:t>
      </w:r>
    </w:p>
    <w:p w14:paraId="5F86BABC" w14:textId="77777777" w:rsidR="003A66BF" w:rsidRPr="001E741E" w:rsidRDefault="003A66BF" w:rsidP="003A66BF">
      <w:pPr>
        <w:rPr>
          <w:sz w:val="12"/>
        </w:rPr>
      </w:pPr>
      <w:r w:rsidRPr="001E741E">
        <w:rPr>
          <w:rStyle w:val="StyleUnderline"/>
        </w:rPr>
        <w:t>The World Health Organization</w:t>
      </w:r>
      <w:r w:rsidRPr="001E741E">
        <w:rPr>
          <w:sz w:val="12"/>
        </w:rPr>
        <w:t xml:space="preserve"> is not perfect, but its </w:t>
      </w:r>
      <w:r w:rsidRPr="001E741E">
        <w:rPr>
          <w:rStyle w:val="StyleUnderline"/>
        </w:rPr>
        <w:t>team of doctors and public health experts have had major successes. Their most impressive claim to fame is the eradication of smallpox</w:t>
      </w:r>
      <w:r w:rsidRPr="001E741E">
        <w:rPr>
          <w:sz w:val="12"/>
        </w:rPr>
        <w:t xml:space="preserve"> – no small feat. </w:t>
      </w:r>
      <w:r w:rsidRPr="001E741E">
        <w:rPr>
          <w:sz w:val="12"/>
        </w:rPr>
        <w:lastRenderedPageBreak/>
        <w:t xml:space="preserve">More recently, </w:t>
      </w:r>
      <w:r w:rsidRPr="001E741E">
        <w:rPr>
          <w:rStyle w:val="StyleUnderline"/>
        </w:rPr>
        <w:t>the World Health Organization has</w:t>
      </w:r>
      <w:r w:rsidRPr="001E741E">
        <w:rPr>
          <w:sz w:val="12"/>
        </w:rPr>
        <w:t xml:space="preserve"> led an effort to </w:t>
      </w:r>
      <w:r w:rsidRPr="001E741E">
        <w:rPr>
          <w:rStyle w:val="StyleUnderline"/>
        </w:rPr>
        <w:t>rid the world of two of the three strains of polio</w:t>
      </w:r>
      <w:r w:rsidRPr="001E741E">
        <w:rPr>
          <w:sz w:val="12"/>
        </w:rPr>
        <w:t>, and they are close to completing the trifecta.</w:t>
      </w:r>
    </w:p>
    <w:p w14:paraId="4EB6A6E5" w14:textId="77777777" w:rsidR="003A66BF" w:rsidRPr="001E741E" w:rsidRDefault="003A66BF" w:rsidP="003A66BF">
      <w:pPr>
        <w:rPr>
          <w:sz w:val="12"/>
        </w:rPr>
      </w:pPr>
      <w:r w:rsidRPr="001E741E">
        <w:rPr>
          <w:sz w:val="12"/>
        </w:rPr>
        <w:t xml:space="preserve">These </w:t>
      </w:r>
      <w:r w:rsidRPr="001E741E">
        <w:rPr>
          <w:rStyle w:val="StyleUnderline"/>
        </w:rPr>
        <w:t>investments</w:t>
      </w:r>
      <w:r w:rsidRPr="001E741E">
        <w:rPr>
          <w:sz w:val="12"/>
        </w:rPr>
        <w:t xml:space="preserve"> are not just the right thing to do; they </w:t>
      </w:r>
      <w:r w:rsidRPr="001E741E">
        <w:rPr>
          <w:rStyle w:val="StyleUnderline"/>
        </w:rPr>
        <w:t xml:space="preserve">benefit the United States. </w:t>
      </w:r>
      <w:r w:rsidRPr="001E741E">
        <w:rPr>
          <w:rStyle w:val="StyleUnderline"/>
          <w:highlight w:val="green"/>
        </w:rPr>
        <w:t>Improving health</w:t>
      </w:r>
      <w:r w:rsidRPr="001E741E">
        <w:rPr>
          <w:rStyle w:val="StyleUnderline"/>
        </w:rPr>
        <w:t xml:space="preserve"> outcomes abroad </w:t>
      </w:r>
      <w:r w:rsidRPr="001E741E">
        <w:rPr>
          <w:rStyle w:val="StyleUnderline"/>
          <w:highlight w:val="green"/>
        </w:rPr>
        <w:t>provides</w:t>
      </w:r>
      <w:r w:rsidRPr="001E741E">
        <w:rPr>
          <w:rStyle w:val="StyleUnderline"/>
        </w:rPr>
        <w:t xml:space="preserve"> greater </w:t>
      </w:r>
      <w:r w:rsidRPr="001E741E">
        <w:rPr>
          <w:rStyle w:val="StyleUnderline"/>
          <w:highlight w:val="green"/>
        </w:rPr>
        <w:t>political and economic stability</w:t>
      </w:r>
      <w:r w:rsidRPr="001E741E">
        <w:rPr>
          <w:rStyle w:val="StyleUnderline"/>
        </w:rPr>
        <w:t>, increasing demand for U.S. exports</w:t>
      </w:r>
      <w:r w:rsidRPr="001E741E">
        <w:rPr>
          <w:sz w:val="12"/>
        </w:rPr>
        <w:t xml:space="preserve">. And, as we are all learning now, </w:t>
      </w:r>
      <w:r w:rsidRPr="001E741E">
        <w:rPr>
          <w:rStyle w:val="Emphasis"/>
          <w:highlight w:val="green"/>
        </w:rPr>
        <w:t>it is in America’s</w:t>
      </w:r>
      <w:r w:rsidRPr="001E741E">
        <w:rPr>
          <w:rStyle w:val="Emphasis"/>
        </w:rPr>
        <w:t xml:space="preserve"> national </w:t>
      </w:r>
      <w:r w:rsidRPr="001E741E">
        <w:rPr>
          <w:rStyle w:val="Emphasis"/>
          <w:highlight w:val="green"/>
        </w:rPr>
        <w:t>security interest</w:t>
      </w:r>
      <w:r w:rsidRPr="001E741E">
        <w:rPr>
          <w:rStyle w:val="Emphasis"/>
        </w:rPr>
        <w:t xml:space="preserve"> for countries </w:t>
      </w:r>
      <w:r w:rsidRPr="001E741E">
        <w:rPr>
          <w:rStyle w:val="Emphasis"/>
          <w:highlight w:val="green"/>
        </w:rPr>
        <w:t>to</w:t>
      </w:r>
      <w:r w:rsidRPr="001E741E">
        <w:rPr>
          <w:rStyle w:val="Emphasis"/>
        </w:rPr>
        <w:t xml:space="preserve"> effectively detect and </w:t>
      </w:r>
      <w:r w:rsidRPr="001E741E">
        <w:rPr>
          <w:rStyle w:val="Emphasis"/>
          <w:highlight w:val="green"/>
        </w:rPr>
        <w:t>respond to</w:t>
      </w:r>
      <w:r w:rsidRPr="001E741E">
        <w:rPr>
          <w:rStyle w:val="Emphasis"/>
        </w:rPr>
        <w:t xml:space="preserve"> potential </w:t>
      </w:r>
      <w:r w:rsidRPr="001E741E">
        <w:rPr>
          <w:rStyle w:val="Emphasis"/>
          <w:highlight w:val="green"/>
        </w:rPr>
        <w:t>pandemics</w:t>
      </w:r>
      <w:r w:rsidRPr="001E741E">
        <w:rPr>
          <w:sz w:val="12"/>
        </w:rPr>
        <w:t xml:space="preserve"> before they reach our shores.</w:t>
      </w:r>
    </w:p>
    <w:p w14:paraId="502D8EE9" w14:textId="64C7B956" w:rsidR="003A66BF" w:rsidRDefault="003A66BF" w:rsidP="003A66BF">
      <w:pPr>
        <w:rPr>
          <w:sz w:val="12"/>
        </w:rPr>
      </w:pPr>
      <w:r w:rsidRPr="001E741E">
        <w:rPr>
          <w:rStyle w:val="StyleUnderline"/>
        </w:rPr>
        <w:t xml:space="preserve">As the United States looks to develop a new global system of pandemic prevention, there is absolutely no way to do that job without </w:t>
      </w: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rganization</w:t>
      </w:r>
      <w:r w:rsidRPr="001E741E">
        <w:rPr>
          <w:sz w:val="12"/>
        </w:rPr>
        <w:t xml:space="preserve">. Uniquely, </w:t>
      </w:r>
      <w:r w:rsidRPr="001E741E">
        <w:rPr>
          <w:rStyle w:val="Emphasis"/>
        </w:rPr>
        <w:t xml:space="preserve">it </w:t>
      </w:r>
      <w:r w:rsidRPr="001E741E">
        <w:rPr>
          <w:rStyle w:val="Emphasis"/>
          <w:highlight w:val="green"/>
        </w:rPr>
        <w:t xml:space="preserve">puts </w:t>
      </w:r>
      <w:r w:rsidRPr="001E741E">
        <w:rPr>
          <w:rStyle w:val="Emphasis"/>
        </w:rPr>
        <w:t xml:space="preserve">traditional </w:t>
      </w:r>
      <w:r w:rsidRPr="001E741E">
        <w:rPr>
          <w:rStyle w:val="Emphasis"/>
          <w:highlight w:val="green"/>
        </w:rPr>
        <w:t>adversaries</w:t>
      </w:r>
      <w:r w:rsidRPr="001E741E">
        <w:rPr>
          <w:rStyle w:val="StyleUnderline"/>
        </w:rPr>
        <w:t xml:space="preserve"> – like </w:t>
      </w:r>
      <w:r w:rsidRPr="001E741E">
        <w:rPr>
          <w:rStyle w:val="StyleUnderline"/>
          <w:highlight w:val="green"/>
        </w:rPr>
        <w:t>Russia and the U</w:t>
      </w:r>
      <w:r w:rsidRPr="001E741E">
        <w:rPr>
          <w:rStyle w:val="StyleUnderline"/>
        </w:rPr>
        <w:t xml:space="preserve">nited </w:t>
      </w:r>
      <w:r w:rsidRPr="001E741E">
        <w:rPr>
          <w:rStyle w:val="StyleUnderline"/>
          <w:highlight w:val="green"/>
        </w:rPr>
        <w:t>S</w:t>
      </w:r>
      <w:r w:rsidRPr="001E741E">
        <w:rPr>
          <w:rStyle w:val="StyleUnderline"/>
        </w:rPr>
        <w:t xml:space="preserve">tates, </w:t>
      </w:r>
      <w:r w:rsidRPr="001E741E">
        <w:rPr>
          <w:rStyle w:val="StyleUnderline"/>
          <w:highlight w:val="green"/>
        </w:rPr>
        <w:t>India and Pakistan</w:t>
      </w:r>
      <w:r w:rsidRPr="001E741E">
        <w:rPr>
          <w:rStyle w:val="StyleUnderline"/>
        </w:rPr>
        <w:t xml:space="preserve">, or </w:t>
      </w:r>
      <w:r w:rsidRPr="001E741E">
        <w:rPr>
          <w:rStyle w:val="StyleUnderline"/>
          <w:highlight w:val="green"/>
        </w:rPr>
        <w:t>Iran and Saudi Arabia</w:t>
      </w:r>
      <w:r w:rsidRPr="001E741E">
        <w:rPr>
          <w:rStyle w:val="StyleUnderline"/>
        </w:rPr>
        <w:t xml:space="preserve"> – </w:t>
      </w:r>
      <w:r w:rsidRPr="001E741E">
        <w:rPr>
          <w:rStyle w:val="Emphasis"/>
        </w:rPr>
        <w:t xml:space="preserve">all </w:t>
      </w:r>
      <w:r w:rsidRPr="001E741E">
        <w:rPr>
          <w:rStyle w:val="Emphasis"/>
          <w:highlight w:val="green"/>
        </w:rPr>
        <w:t>around the same</w:t>
      </w:r>
      <w:r w:rsidRPr="001E741E">
        <w:rPr>
          <w:rStyle w:val="Emphasis"/>
        </w:rPr>
        <w:t xml:space="preserve"> big </w:t>
      </w:r>
      <w:r w:rsidRPr="001E741E">
        <w:rPr>
          <w:rStyle w:val="Emphasis"/>
          <w:highlight w:val="green"/>
        </w:rPr>
        <w:t>table to take on global health challenges</w:t>
      </w:r>
      <w:r w:rsidRPr="001E741E">
        <w:rPr>
          <w:rStyle w:val="StyleUnderline"/>
        </w:rPr>
        <w:t>. It has relationships with the public health leaders of every nation, decades of experience in tackling viruses and diseases, and the ability to bring countries together</w:t>
      </w:r>
      <w:r w:rsidRPr="001E741E">
        <w:rPr>
          <w:sz w:val="12"/>
        </w:rPr>
        <w:t xml:space="preserve"> to tackle big projects. </w:t>
      </w:r>
      <w:r w:rsidRPr="001E741E">
        <w:rPr>
          <w:rStyle w:val="Emphasis"/>
          <w:highlight w:val="green"/>
        </w:rPr>
        <w:t>This ability to bridge divides and work across borders cannot be torn down and recreated</w:t>
      </w:r>
      <w:r w:rsidRPr="001E741E">
        <w:rPr>
          <w:rStyle w:val="Emphasis"/>
        </w:rPr>
        <w:t xml:space="preserve"> – not </w:t>
      </w:r>
      <w:r w:rsidRPr="001E741E">
        <w:rPr>
          <w:rStyle w:val="Emphasis"/>
          <w:highlight w:val="green"/>
        </w:rPr>
        <w:t>in today’s</w:t>
      </w:r>
      <w:r w:rsidRPr="001E741E">
        <w:rPr>
          <w:rStyle w:val="Emphasis"/>
        </w:rPr>
        <w:t xml:space="preserve"> environment </w:t>
      </w:r>
      <w:r w:rsidRPr="001E741E">
        <w:rPr>
          <w:rStyle w:val="Emphasis"/>
          <w:highlight w:val="green"/>
        </w:rPr>
        <w:t>of major power competition</w:t>
      </w:r>
      <w:r w:rsidRPr="001E741E">
        <w:rPr>
          <w:sz w:val="12"/>
        </w:rPr>
        <w:t xml:space="preserve"> – and so there is simply no way to build an effective international anti-pandemic infrastructure without the World Health Organization at the center.</w:t>
      </w:r>
    </w:p>
    <w:p w14:paraId="65970ADA" w14:textId="77777777" w:rsidR="007B3BC3" w:rsidRPr="001E741E" w:rsidRDefault="007B3BC3" w:rsidP="007B3BC3">
      <w:pPr>
        <w:pStyle w:val="Heading4"/>
        <w:rPr>
          <w:rFonts w:cs="Calibri"/>
        </w:rPr>
      </w:pPr>
      <w:r w:rsidRPr="001E741E">
        <w:rPr>
          <w:rFonts w:cs="Calibri"/>
        </w:rPr>
        <w:t xml:space="preserve">Should means </w:t>
      </w:r>
      <w:r w:rsidRPr="001E741E">
        <w:rPr>
          <w:rFonts w:cs="Calibri"/>
          <w:u w:val="single"/>
        </w:rPr>
        <w:t>must</w:t>
      </w:r>
      <w:r w:rsidRPr="001E741E">
        <w:rPr>
          <w:rFonts w:cs="Calibri"/>
        </w:rPr>
        <w:t xml:space="preserve"> and is </w:t>
      </w:r>
      <w:r w:rsidRPr="001E741E">
        <w:rPr>
          <w:rFonts w:cs="Calibri"/>
          <w:u w:val="single"/>
        </w:rPr>
        <w:t>immediate</w:t>
      </w:r>
    </w:p>
    <w:p w14:paraId="6E884454" w14:textId="77777777" w:rsidR="007B3BC3" w:rsidRPr="001E741E" w:rsidRDefault="007B3BC3" w:rsidP="007B3BC3">
      <w:r w:rsidRPr="001E741E">
        <w:rPr>
          <w:rStyle w:val="Style13ptBold"/>
        </w:rPr>
        <w:t>Summers 94</w:t>
      </w:r>
      <w:r w:rsidRPr="001E741E">
        <w:t xml:space="preserve"> (Justice – Oklahoma Supreme Court, “Kelsey v. </w:t>
      </w:r>
      <w:proofErr w:type="spellStart"/>
      <w:r w:rsidRPr="001E741E">
        <w:t>Dollarsaver</w:t>
      </w:r>
      <w:proofErr w:type="spellEnd"/>
      <w:r w:rsidRPr="001E741E">
        <w:t xml:space="preserve"> Food Warehouse of Durant”, 1994 OK 123, 11-8, http://www.oscn.net/applications/oscn/DeliverDocument.asp?CiteID=20287#marker3fn13)</w:t>
      </w:r>
    </w:p>
    <w:p w14:paraId="7CB2435F" w14:textId="77777777" w:rsidR="007B3BC3" w:rsidRPr="001E741E" w:rsidRDefault="007B3BC3" w:rsidP="007B3BC3">
      <w:r w:rsidRPr="001E741E">
        <w:t xml:space="preserve">¶4 </w:t>
      </w:r>
      <w:r w:rsidRPr="001E741E">
        <w:rPr>
          <w:rStyle w:val="StyleUnderline"/>
        </w:rPr>
        <w:t xml:space="preserve">The legal question to be resolved by the court is whether the word </w:t>
      </w:r>
      <w:r w:rsidRPr="001E741E">
        <w:rPr>
          <w:rStyle w:val="StyleUnderline"/>
          <w:highlight w:val="green"/>
        </w:rPr>
        <w:t>"should</w:t>
      </w:r>
      <w:r w:rsidRPr="001E741E">
        <w:t>"</w:t>
      </w:r>
      <w:hyperlink r:id="rId14" w:anchor="marker3fn13" w:history="1">
        <w:r w:rsidRPr="001E741E">
          <w:rPr>
            <w:rStyle w:val="Hyperlink"/>
          </w:rPr>
          <w:t>13</w:t>
        </w:r>
      </w:hyperlink>
      <w:r w:rsidRPr="001E741E">
        <w:t xml:space="preserve"> in the May 18 order connotes futurity or </w:t>
      </w:r>
      <w:r w:rsidRPr="001E741E">
        <w:rPr>
          <w:rStyle w:val="StyleUnderline"/>
          <w:highlight w:val="green"/>
        </w:rPr>
        <w:t>may be deemed</w:t>
      </w:r>
      <w:r w:rsidRPr="001E741E">
        <w:rPr>
          <w:rStyle w:val="StyleUnderline"/>
        </w:rPr>
        <w:t xml:space="preserve"> a ruling </w:t>
      </w:r>
      <w:r w:rsidRPr="001E741E">
        <w:rPr>
          <w:rStyle w:val="StyleUnderline"/>
          <w:highlight w:val="green"/>
        </w:rPr>
        <w:t>in praesenti</w:t>
      </w:r>
      <w:r w:rsidRPr="001E741E">
        <w:t>.</w:t>
      </w:r>
      <w:hyperlink r:id="rId15" w:anchor="marker3fn14" w:history="1">
        <w:r w:rsidRPr="001E741E">
          <w:rPr>
            <w:rStyle w:val="Hyperlink"/>
          </w:rPr>
          <w:t>14</w:t>
        </w:r>
      </w:hyperlink>
      <w:r w:rsidRPr="001E741E">
        <w:t xml:space="preserve"> The answer to this query is not to be divined from rules of grammar;</w:t>
      </w:r>
      <w:hyperlink r:id="rId16" w:anchor="marker3fn15" w:history="1">
        <w:r w:rsidRPr="001E741E">
          <w:rPr>
            <w:rStyle w:val="Hyperlink"/>
          </w:rPr>
          <w:t>15</w:t>
        </w:r>
      </w:hyperlink>
      <w:r w:rsidRPr="001E741E">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1E741E">
        <w:t>futuro</w:t>
      </w:r>
      <w:proofErr w:type="spellEnd"/>
      <w:r w:rsidRPr="001E741E">
        <w:t xml:space="preserve"> ruling - i.e., an expression of what the judge will or would do at a later stage - or (2) constitutes an in in praesenti resolution of a disputed law issue, the trial judge's intent must be garnered from the four corners of the entire record.</w:t>
      </w:r>
      <w:hyperlink r:id="rId17" w:anchor="marker3fn16" w:history="1">
        <w:r w:rsidRPr="001E741E">
          <w:rPr>
            <w:rStyle w:val="Hyperlink"/>
          </w:rPr>
          <w:t xml:space="preserve">16 </w:t>
        </w:r>
      </w:hyperlink>
      <w:r w:rsidRPr="001E741E">
        <w:t xml:space="preserve">[CONTINUES – TO FOOTNOTE] </w:t>
      </w:r>
      <w:hyperlink r:id="rId18" w:anchor="marker2fn13" w:history="1">
        <w:r w:rsidRPr="001E741E">
          <w:rPr>
            <w:rStyle w:val="Hyperlink"/>
          </w:rPr>
          <w:t>13</w:t>
        </w:r>
      </w:hyperlink>
      <w:r w:rsidRPr="001E741E">
        <w:t xml:space="preserve"> "</w:t>
      </w:r>
      <w:r w:rsidRPr="001E741E">
        <w:rPr>
          <w:i/>
          <w:iCs/>
        </w:rPr>
        <w:t>Should</w:t>
      </w:r>
      <w:r w:rsidRPr="001E741E">
        <w:t xml:space="preserve">" not only is used as a "present indicative" synonymous with </w:t>
      </w:r>
      <w:r w:rsidRPr="001E741E">
        <w:rPr>
          <w:i/>
          <w:iCs/>
        </w:rPr>
        <w:t>ought</w:t>
      </w:r>
      <w:r w:rsidRPr="001E741E">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1E741E">
        <w:t>Okl</w:t>
      </w:r>
      <w:proofErr w:type="spellEnd"/>
      <w:r w:rsidRPr="001E741E">
        <w:t xml:space="preserve">. 143, 144 P. 1075, 1080-81 (1914). For a more detailed explanation, see the Partridge quotation infra note 15. </w:t>
      </w:r>
      <w:r w:rsidRPr="001E741E">
        <w:rPr>
          <w:rStyle w:val="StyleUnderline"/>
        </w:rPr>
        <w:t xml:space="preserve">Certain </w:t>
      </w:r>
      <w:r w:rsidRPr="001E741E">
        <w:rPr>
          <w:rStyle w:val="StyleUnderline"/>
          <w:highlight w:val="green"/>
        </w:rPr>
        <w:t>contexts mandate a construction of</w:t>
      </w:r>
      <w:r w:rsidRPr="001E741E">
        <w:rPr>
          <w:rStyle w:val="StyleUnderline"/>
        </w:rPr>
        <w:t xml:space="preserve"> the term "</w:t>
      </w:r>
      <w:r w:rsidRPr="001E741E">
        <w:rPr>
          <w:rStyle w:val="StyleUnderline"/>
          <w:highlight w:val="green"/>
        </w:rPr>
        <w:t xml:space="preserve">should" as </w:t>
      </w:r>
      <w:r w:rsidRPr="001E741E">
        <w:rPr>
          <w:rStyle w:val="Emphasis"/>
          <w:highlight w:val="green"/>
        </w:rPr>
        <w:t>more than</w:t>
      </w:r>
      <w:r w:rsidRPr="001E741E">
        <w:rPr>
          <w:rStyle w:val="StyleUnderline"/>
        </w:rPr>
        <w:t xml:space="preserve"> merely indicating preference or </w:t>
      </w:r>
      <w:r w:rsidRPr="001E741E">
        <w:rPr>
          <w:rStyle w:val="Emphasis"/>
          <w:highlight w:val="green"/>
        </w:rPr>
        <w:t>desirability</w:t>
      </w:r>
      <w:r w:rsidRPr="001E741E">
        <w:rPr>
          <w:rStyle w:val="StyleUnderline"/>
        </w:rPr>
        <w:t>.</w:t>
      </w:r>
      <w:r w:rsidRPr="001E741E">
        <w:t xml:space="preserve"> Brown, supra at 1080-81 (jury instructions stating that jurors "should" reduce the amount of damages in proportion to the amount of contributory negligence of the plaintiff was held to imply an </w:t>
      </w:r>
      <w:r w:rsidRPr="001E741E">
        <w:rPr>
          <w:i/>
          <w:iCs/>
        </w:rPr>
        <w:t>obligation</w:t>
      </w:r>
      <w:r w:rsidRPr="001E741E">
        <w:t xml:space="preserve"> </w:t>
      </w:r>
      <w:r w:rsidRPr="001E741E">
        <w:rPr>
          <w:i/>
          <w:iCs/>
        </w:rPr>
        <w:t>and to be more than advisory</w:t>
      </w:r>
      <w:r w:rsidRPr="001E741E">
        <w:t xml:space="preserve">); Carrigan v. California Horse Racing Board, 60 Wash. App. 79, </w:t>
      </w:r>
      <w:hyperlink r:id="rId19" w:history="1">
        <w:r w:rsidRPr="001E741E">
          <w:rPr>
            <w:rStyle w:val="Hyperlink"/>
          </w:rPr>
          <w:t>802 P.2d 813</w:t>
        </w:r>
      </w:hyperlink>
      <w:r w:rsidRPr="001E741E">
        <w:t xml:space="preserve"> (1990) (one of the Rules of Appellate Procedure requiring that a party "should devote a section of the brief to the request for the fee or expenses" was interpreted to mean that a party is under an </w:t>
      </w:r>
      <w:r w:rsidRPr="001E741E">
        <w:rPr>
          <w:i/>
          <w:iCs/>
        </w:rPr>
        <w:t>obligation</w:t>
      </w:r>
      <w:r w:rsidRPr="001E741E">
        <w:t xml:space="preserve"> to include the requested segment); State v. Rack, 318 S.W.2d 211, 215 (Mo. 1958) </w:t>
      </w:r>
      <w:r w:rsidRPr="001E741E">
        <w:rPr>
          <w:u w:val="single"/>
        </w:rPr>
        <w:t>("should" would mean the same as</w:t>
      </w:r>
      <w:r w:rsidRPr="001E741E">
        <w:t xml:space="preserve"> "shall" or </w:t>
      </w:r>
      <w:r w:rsidRPr="001E741E">
        <w:rPr>
          <w:u w:val="single"/>
        </w:rPr>
        <w:t xml:space="preserve">"must" </w:t>
      </w:r>
      <w:r w:rsidRPr="001E741E">
        <w:t xml:space="preserve">when used in an instruction to the jury which tells the triers they "should disregard false testimony"). </w:t>
      </w:r>
      <w:hyperlink r:id="rId20" w:anchor="marker2fn14" w:history="1">
        <w:r w:rsidRPr="001E741E">
          <w:rPr>
            <w:rStyle w:val="Hyperlink"/>
          </w:rPr>
          <w:t>14</w:t>
        </w:r>
      </w:hyperlink>
      <w:r w:rsidRPr="001E741E">
        <w:t xml:space="preserve"> </w:t>
      </w:r>
      <w:r w:rsidRPr="001E741E">
        <w:rPr>
          <w:rStyle w:val="StyleUnderline"/>
        </w:rPr>
        <w:t>In praesenti means literally "at the present time."</w:t>
      </w:r>
      <w:r w:rsidRPr="001E741E">
        <w:t xml:space="preserve"> BLACK'S LAW DICTIONARY 792 (6th Ed. 1990). In legal </w:t>
      </w:r>
      <w:r w:rsidRPr="001E741E">
        <w:rPr>
          <w:rStyle w:val="StyleUnderline"/>
        </w:rPr>
        <w:t xml:space="preserve">parlance </w:t>
      </w:r>
      <w:r w:rsidRPr="001E741E">
        <w:rPr>
          <w:rStyle w:val="StyleUnderline"/>
          <w:highlight w:val="green"/>
        </w:rPr>
        <w:t>the phrase denotes that</w:t>
      </w:r>
      <w:r w:rsidRPr="001E741E">
        <w:rPr>
          <w:rStyle w:val="StyleUnderline"/>
        </w:rPr>
        <w:t xml:space="preserve"> which in </w:t>
      </w:r>
      <w:r w:rsidRPr="001E741E">
        <w:rPr>
          <w:rStyle w:val="StyleUnderline"/>
          <w:highlight w:val="green"/>
        </w:rPr>
        <w:t>law is</w:t>
      </w:r>
      <w:r w:rsidRPr="001E741E">
        <w:rPr>
          <w:rStyle w:val="StyleUnderline"/>
        </w:rPr>
        <w:t xml:space="preserve"> presently or </w:t>
      </w:r>
      <w:r w:rsidRPr="001E741E">
        <w:rPr>
          <w:rStyle w:val="Emphasis"/>
          <w:highlight w:val="green"/>
        </w:rPr>
        <w:t>immediately effective</w:t>
      </w:r>
      <w:r w:rsidRPr="001E741E">
        <w:rPr>
          <w:rStyle w:val="StyleUnderline"/>
          <w:highlight w:val="green"/>
        </w:rPr>
        <w:t>, as opposed to</w:t>
      </w:r>
      <w:r w:rsidRPr="001E741E">
        <w:rPr>
          <w:rStyle w:val="StyleUnderline"/>
        </w:rPr>
        <w:t xml:space="preserve"> something that will or would become effective </w:t>
      </w:r>
      <w:r w:rsidRPr="001E741E">
        <w:rPr>
          <w:rStyle w:val="StyleUnderline"/>
          <w:highlight w:val="green"/>
        </w:rPr>
        <w:t>in the future</w:t>
      </w:r>
      <w:r w:rsidRPr="001E741E">
        <w:rPr>
          <w:i/>
          <w:iCs/>
        </w:rPr>
        <w:t xml:space="preserve"> [in </w:t>
      </w:r>
      <w:proofErr w:type="spellStart"/>
      <w:r w:rsidRPr="001E741E">
        <w:rPr>
          <w:i/>
          <w:iCs/>
        </w:rPr>
        <w:t>futurol</w:t>
      </w:r>
      <w:proofErr w:type="spellEnd"/>
      <w:r w:rsidRPr="001E741E">
        <w:t xml:space="preserve">]. See Van </w:t>
      </w:r>
      <w:proofErr w:type="spellStart"/>
      <w:r w:rsidRPr="001E741E">
        <w:t>Wyck</w:t>
      </w:r>
      <w:proofErr w:type="spellEnd"/>
      <w:r w:rsidRPr="001E741E">
        <w:t xml:space="preserve"> v. </w:t>
      </w:r>
      <w:proofErr w:type="spellStart"/>
      <w:r w:rsidRPr="001E741E">
        <w:t>Knevals</w:t>
      </w:r>
      <w:proofErr w:type="spellEnd"/>
      <w:r w:rsidRPr="001E741E">
        <w:t xml:space="preserve">, </w:t>
      </w:r>
      <w:hyperlink r:id="rId21" w:history="1">
        <w:r w:rsidRPr="001E741E">
          <w:rPr>
            <w:rStyle w:val="Hyperlink"/>
          </w:rPr>
          <w:t>106 U.S. 360</w:t>
        </w:r>
      </w:hyperlink>
      <w:r w:rsidRPr="001E741E">
        <w:t xml:space="preserve">, 365, 1 </w:t>
      </w:r>
      <w:proofErr w:type="spellStart"/>
      <w:r w:rsidRPr="001E741E">
        <w:t>S.Ct</w:t>
      </w:r>
      <w:proofErr w:type="spellEnd"/>
      <w:r w:rsidRPr="001E741E">
        <w:t xml:space="preserve">. 336, 337, 27 </w:t>
      </w:r>
      <w:proofErr w:type="spellStart"/>
      <w:r w:rsidRPr="001E741E">
        <w:t>L.Ed</w:t>
      </w:r>
      <w:proofErr w:type="spellEnd"/>
      <w:r w:rsidRPr="001E741E">
        <w:t>. 201 (1882).</w:t>
      </w:r>
    </w:p>
    <w:p w14:paraId="5D1E11A0" w14:textId="77777777" w:rsidR="007B3BC3" w:rsidRPr="001E741E" w:rsidRDefault="007B3BC3" w:rsidP="003A66BF">
      <w:pPr>
        <w:rPr>
          <w:sz w:val="12"/>
        </w:rPr>
      </w:pPr>
    </w:p>
    <w:p w14:paraId="7BD23476" w14:textId="2438C270" w:rsidR="003A66BF" w:rsidRDefault="00DE5F44" w:rsidP="001071A4">
      <w:r>
        <w:t>Condo good:</w:t>
      </w:r>
    </w:p>
    <w:p w14:paraId="6FD822EE" w14:textId="6EFCFCB6" w:rsidR="00DE5F44" w:rsidRPr="001071A4" w:rsidRDefault="00DE5F44" w:rsidP="001071A4">
      <w:pPr>
        <w:pStyle w:val="ListParagraph"/>
        <w:numPr>
          <w:ilvl w:val="0"/>
          <w:numId w:val="24"/>
        </w:numPr>
        <w:rPr>
          <w:rFonts w:ascii="AppleSystemUIFontBold" w:hAnsi="AppleSystemUIFontBold" w:cs="AppleSystemUIFontBold"/>
          <w:b/>
          <w:bCs/>
          <w:sz w:val="26"/>
          <w:szCs w:val="26"/>
        </w:rPr>
      </w:pPr>
      <w:r w:rsidRPr="001071A4">
        <w:rPr>
          <w:rFonts w:ascii="AppleSystemUIFontBold" w:hAnsi="AppleSystemUIFontBold" w:cs="AppleSystemUIFontBold"/>
          <w:b/>
          <w:bCs/>
          <w:sz w:val="26"/>
          <w:szCs w:val="26"/>
        </w:rPr>
        <w:t xml:space="preserve">Neg flex – condo is key to allowing the neg to test the </w:t>
      </w:r>
      <w:proofErr w:type="spellStart"/>
      <w:r w:rsidRPr="001071A4">
        <w:rPr>
          <w:rFonts w:ascii="AppleSystemUIFontBold" w:hAnsi="AppleSystemUIFontBold" w:cs="AppleSystemUIFontBold"/>
          <w:b/>
          <w:bCs/>
          <w:sz w:val="26"/>
          <w:szCs w:val="26"/>
        </w:rPr>
        <w:t>aff</w:t>
      </w:r>
      <w:proofErr w:type="spellEnd"/>
      <w:r w:rsidRPr="001071A4">
        <w:rPr>
          <w:rFonts w:ascii="AppleSystemUIFontBold" w:hAnsi="AppleSystemUIFontBold" w:cs="AppleSystemUIFontBold"/>
          <w:b/>
          <w:bCs/>
          <w:sz w:val="26"/>
          <w:szCs w:val="26"/>
        </w:rPr>
        <w:t xml:space="preserve"> from multiple perspectives – that outweighs </w:t>
      </w:r>
      <w:proofErr w:type="spellStart"/>
      <w:r w:rsidRPr="001071A4">
        <w:rPr>
          <w:rFonts w:ascii="AppleSystemUIFontBold" w:hAnsi="AppleSystemUIFontBold" w:cs="AppleSystemUIFontBold"/>
          <w:b/>
          <w:bCs/>
          <w:sz w:val="26"/>
          <w:szCs w:val="26"/>
        </w:rPr>
        <w:t>aff</w:t>
      </w:r>
      <w:proofErr w:type="spellEnd"/>
      <w:r w:rsidRPr="001071A4">
        <w:rPr>
          <w:rFonts w:ascii="AppleSystemUIFontBold" w:hAnsi="AppleSystemUIFontBold" w:cs="AppleSystemUIFontBold"/>
          <w:b/>
          <w:bCs/>
          <w:sz w:val="26"/>
          <w:szCs w:val="26"/>
        </w:rPr>
        <w:t xml:space="preserve"> strategy – the </w:t>
      </w:r>
      <w:proofErr w:type="spellStart"/>
      <w:r w:rsidRPr="001071A4">
        <w:rPr>
          <w:rFonts w:ascii="AppleSystemUIFontBold" w:hAnsi="AppleSystemUIFontBold" w:cs="AppleSystemUIFontBold"/>
          <w:b/>
          <w:bCs/>
          <w:sz w:val="26"/>
          <w:szCs w:val="26"/>
        </w:rPr>
        <w:t>aff</w:t>
      </w:r>
      <w:proofErr w:type="spellEnd"/>
      <w:r w:rsidRPr="001071A4">
        <w:rPr>
          <w:rFonts w:ascii="AppleSystemUIFontBold" w:hAnsi="AppleSystemUIFontBold" w:cs="AppleSystemUIFontBold"/>
          <w:b/>
          <w:bCs/>
          <w:sz w:val="26"/>
          <w:szCs w:val="26"/>
        </w:rPr>
        <w:t xml:space="preserve"> gets </w:t>
      </w:r>
      <w:r w:rsidRPr="001071A4">
        <w:rPr>
          <w:rFonts w:ascii="AppleSystemUIFontBold" w:hAnsi="AppleSystemUIFontBold" w:cs="AppleSystemUIFontBold"/>
          <w:b/>
          <w:bCs/>
          <w:sz w:val="26"/>
          <w:szCs w:val="26"/>
          <w:u w:val="single"/>
        </w:rPr>
        <w:t xml:space="preserve">infinite prep, </w:t>
      </w:r>
      <w:r w:rsidRPr="001071A4">
        <w:rPr>
          <w:rFonts w:ascii="AppleSystemUIFontBold" w:hAnsi="AppleSystemUIFontBold" w:cs="AppleSystemUIFontBold"/>
          <w:b/>
          <w:bCs/>
          <w:sz w:val="26"/>
          <w:szCs w:val="26"/>
        </w:rPr>
        <w:t xml:space="preserve">but </w:t>
      </w:r>
      <w:r w:rsidRPr="001071A4">
        <w:rPr>
          <w:rFonts w:ascii="AppleSystemUIFontBold" w:hAnsi="AppleSystemUIFontBold" w:cs="AppleSystemUIFontBold"/>
          <w:b/>
          <w:bCs/>
          <w:sz w:val="26"/>
          <w:szCs w:val="26"/>
        </w:rPr>
        <w:lastRenderedPageBreak/>
        <w:t xml:space="preserve">the neg is </w:t>
      </w:r>
      <w:r w:rsidRPr="001071A4">
        <w:rPr>
          <w:rFonts w:ascii="AppleSystemUIFontBold" w:hAnsi="AppleSystemUIFontBold" w:cs="AppleSystemUIFontBold"/>
          <w:b/>
          <w:bCs/>
          <w:sz w:val="26"/>
          <w:szCs w:val="26"/>
          <w:u w:val="single"/>
        </w:rPr>
        <w:t>purely</w:t>
      </w:r>
      <w:r w:rsidRPr="001071A4">
        <w:rPr>
          <w:rFonts w:ascii="AppleSystemUIFontBold" w:hAnsi="AppleSystemUIFontBold" w:cs="AppleSystemUIFontBold"/>
          <w:b/>
          <w:bCs/>
          <w:sz w:val="26"/>
          <w:szCs w:val="26"/>
        </w:rPr>
        <w:t xml:space="preserve"> reactionary </w:t>
      </w:r>
      <w:r w:rsidRPr="001071A4">
        <w:rPr>
          <w:rFonts w:ascii="AppleSystemUIFontBold" w:hAnsi="AppleSystemUIFontBold" w:cs="AppleSystemUIFontBold"/>
          <w:b/>
          <w:bCs/>
          <w:sz w:val="26"/>
          <w:szCs w:val="26"/>
        </w:rPr>
        <w:br/>
      </w:r>
    </w:p>
    <w:p w14:paraId="51C0F082" w14:textId="32718352" w:rsidR="00DE5F44" w:rsidRPr="001071A4" w:rsidRDefault="00DE5F44" w:rsidP="001071A4">
      <w:pPr>
        <w:pStyle w:val="ListParagraph"/>
        <w:numPr>
          <w:ilvl w:val="0"/>
          <w:numId w:val="24"/>
        </w:numPr>
        <w:rPr>
          <w:rFonts w:ascii="AppleSystemUIFontBold" w:hAnsi="AppleSystemUIFontBold" w:cs="AppleSystemUIFontBold"/>
          <w:b/>
          <w:bCs/>
          <w:sz w:val="26"/>
          <w:szCs w:val="26"/>
        </w:rPr>
      </w:pPr>
      <w:r w:rsidRPr="001071A4">
        <w:rPr>
          <w:rFonts w:ascii="AppleSystemUIFontBold" w:hAnsi="AppleSystemUIFontBold" w:cs="AppleSystemUIFontBold"/>
          <w:b/>
          <w:bCs/>
          <w:sz w:val="26"/>
          <w:szCs w:val="26"/>
        </w:rPr>
        <w:t xml:space="preserve">Info processing – condo teaches us to </w:t>
      </w:r>
      <w:r w:rsidRPr="001071A4">
        <w:rPr>
          <w:rFonts w:ascii="AppleSystemUIFontBold" w:hAnsi="AppleSystemUIFontBold" w:cs="AppleSystemUIFontBold"/>
          <w:b/>
          <w:bCs/>
          <w:sz w:val="26"/>
          <w:szCs w:val="26"/>
          <w:u w:val="single"/>
        </w:rPr>
        <w:t>think quickly</w:t>
      </w:r>
      <w:r w:rsidRPr="001071A4">
        <w:rPr>
          <w:rFonts w:ascii="AppleSystemUIFontBold" w:hAnsi="AppleSystemUIFontBold" w:cs="AppleSystemUIFontBold"/>
          <w:b/>
          <w:bCs/>
          <w:sz w:val="26"/>
          <w:szCs w:val="26"/>
        </w:rPr>
        <w:t xml:space="preserve"> and deal with </w:t>
      </w:r>
      <w:r w:rsidRPr="001071A4">
        <w:rPr>
          <w:rFonts w:ascii="AppleSystemUIFontBold" w:hAnsi="AppleSystemUIFontBold" w:cs="AppleSystemUIFontBold"/>
          <w:b/>
          <w:bCs/>
          <w:sz w:val="26"/>
          <w:szCs w:val="26"/>
          <w:u w:val="single"/>
        </w:rPr>
        <w:t>overwhelming</w:t>
      </w:r>
      <w:r w:rsidRPr="001071A4">
        <w:rPr>
          <w:rFonts w:ascii="AppleSystemUIFontBold" w:hAnsi="AppleSystemUIFontBold" w:cs="AppleSystemUIFontBold"/>
          <w:b/>
          <w:bCs/>
          <w:sz w:val="26"/>
          <w:szCs w:val="26"/>
        </w:rPr>
        <w:t xml:space="preserve"> amounts of info – most </w:t>
      </w:r>
      <w:r w:rsidRPr="001071A4">
        <w:rPr>
          <w:rFonts w:ascii="AppleSystemUIFontBold" w:hAnsi="AppleSystemUIFontBold" w:cs="AppleSystemUIFontBold"/>
          <w:b/>
          <w:bCs/>
          <w:sz w:val="26"/>
          <w:szCs w:val="26"/>
          <w:u w:val="single"/>
        </w:rPr>
        <w:t>real world</w:t>
      </w:r>
      <w:r w:rsidRPr="001071A4">
        <w:rPr>
          <w:rFonts w:ascii="AppleSystemUIFontBold" w:hAnsi="AppleSystemUIFontBold" w:cs="AppleSystemUIFontBold"/>
          <w:b/>
          <w:bCs/>
          <w:sz w:val="26"/>
          <w:szCs w:val="26"/>
        </w:rPr>
        <w:t xml:space="preserve">. </w:t>
      </w:r>
      <w:r w:rsidRPr="001071A4">
        <w:rPr>
          <w:rFonts w:ascii="AppleSystemUIFontBold" w:hAnsi="AppleSystemUIFontBold" w:cs="AppleSystemUIFontBold"/>
          <w:b/>
          <w:bCs/>
          <w:sz w:val="26"/>
          <w:szCs w:val="26"/>
          <w:u w:val="single"/>
        </w:rPr>
        <w:t>Simulating information overload</w:t>
      </w:r>
      <w:r w:rsidRPr="001071A4">
        <w:rPr>
          <w:rFonts w:ascii="AppleSystemUIFontBold" w:hAnsi="AppleSystemUIFontBold" w:cs="AppleSystemUIFontBold"/>
          <w:b/>
          <w:bCs/>
          <w:sz w:val="26"/>
          <w:szCs w:val="26"/>
        </w:rPr>
        <w:t xml:space="preserve"> best prepares students to </w:t>
      </w:r>
      <w:r w:rsidRPr="001071A4">
        <w:rPr>
          <w:rFonts w:ascii="AppleSystemUIFontBold" w:hAnsi="AppleSystemUIFontBold" w:cs="AppleSystemUIFontBold"/>
          <w:b/>
          <w:bCs/>
          <w:sz w:val="26"/>
          <w:szCs w:val="26"/>
          <w:u w:val="single"/>
        </w:rPr>
        <w:t>cope</w:t>
      </w:r>
      <w:r w:rsidRPr="001071A4">
        <w:rPr>
          <w:rFonts w:ascii="AppleSystemUIFontBold" w:hAnsi="AppleSystemUIFontBold" w:cs="AppleSystemUIFontBold"/>
          <w:b/>
          <w:bCs/>
          <w:sz w:val="26"/>
          <w:szCs w:val="26"/>
        </w:rPr>
        <w:t>—</w:t>
      </w:r>
      <w:r w:rsidRPr="001071A4">
        <w:rPr>
          <w:rFonts w:ascii="AppleSystemUIFontBold" w:hAnsi="AppleSystemUIFontBold" w:cs="AppleSystemUIFontBold"/>
          <w:b/>
          <w:bCs/>
          <w:sz w:val="26"/>
          <w:szCs w:val="26"/>
          <w:u w:val="single"/>
        </w:rPr>
        <w:t>most valuable skill</w:t>
      </w:r>
      <w:r w:rsidRPr="001071A4">
        <w:rPr>
          <w:rFonts w:ascii="AppleSystemUIFontBold" w:hAnsi="AppleSystemUIFontBold" w:cs="AppleSystemUIFontBold"/>
          <w:b/>
          <w:bCs/>
          <w:sz w:val="26"/>
          <w:szCs w:val="26"/>
        </w:rPr>
        <w:t>.</w:t>
      </w:r>
      <w:r w:rsidRPr="001071A4">
        <w:rPr>
          <w:rFonts w:ascii="AppleSystemUIFontBold" w:hAnsi="AppleSystemUIFontBold" w:cs="AppleSystemUIFontBold"/>
          <w:b/>
          <w:bCs/>
          <w:sz w:val="26"/>
          <w:szCs w:val="26"/>
        </w:rPr>
        <w:br/>
      </w:r>
    </w:p>
    <w:p w14:paraId="3088169C" w14:textId="77777777" w:rsidR="00DE5F44" w:rsidRPr="00DE5F44" w:rsidRDefault="00DE5F44" w:rsidP="00DE5F44"/>
    <w:p w14:paraId="77392373" w14:textId="77777777" w:rsidR="00C5460F" w:rsidRPr="00177892" w:rsidRDefault="00C5460F" w:rsidP="00C5460F"/>
    <w:p w14:paraId="16953CAA" w14:textId="100A6A05" w:rsidR="00C5460F" w:rsidRDefault="00C5460F" w:rsidP="00C5460F">
      <w:pPr>
        <w:pStyle w:val="Heading2"/>
      </w:pPr>
      <w:r>
        <w:lastRenderedPageBreak/>
        <w:t>1NC – Case</w:t>
      </w:r>
    </w:p>
    <w:p w14:paraId="4F8CCC9D" w14:textId="77777777" w:rsidR="008556E6" w:rsidRDefault="008556E6" w:rsidP="008556E6">
      <w:pPr>
        <w:pStyle w:val="Heading3"/>
      </w:pPr>
      <w:r>
        <w:lastRenderedPageBreak/>
        <w:t>COVID</w:t>
      </w:r>
    </w:p>
    <w:p w14:paraId="67926FFC" w14:textId="237E0788" w:rsidR="008556E6" w:rsidRDefault="008556E6" w:rsidP="008556E6">
      <w:pPr>
        <w:pStyle w:val="Heading4"/>
        <w:numPr>
          <w:ilvl w:val="0"/>
          <w:numId w:val="16"/>
        </w:numPr>
      </w:pPr>
      <w:r>
        <w:t>COVID inevitable even with vaccines – antibodies fade and high transmissibility</w:t>
      </w:r>
    </w:p>
    <w:p w14:paraId="77DF054A" w14:textId="77777777" w:rsidR="008556E6" w:rsidRPr="004F724D" w:rsidRDefault="008556E6" w:rsidP="008556E6">
      <w:pPr>
        <w:rPr>
          <w:rStyle w:val="Style13ptBold"/>
          <w:b w:val="0"/>
        </w:rPr>
      </w:pPr>
      <w:r>
        <w:rPr>
          <w:rStyle w:val="Style13ptBold"/>
        </w:rPr>
        <w:t xml:space="preserve">Zhang 20 </w:t>
      </w:r>
      <w:r w:rsidRPr="004F724D">
        <w:rPr>
          <w:rStyle w:val="Style13ptBold"/>
          <w:b w:val="0"/>
          <w:bCs/>
          <w:sz w:val="16"/>
          <w:szCs w:val="16"/>
        </w:rPr>
        <w:t xml:space="preserve">[(Sarah, </w:t>
      </w:r>
      <w:r w:rsidRPr="004F724D">
        <w:rPr>
          <w:bCs/>
          <w:szCs w:val="16"/>
        </w:rPr>
        <w:t>staff writer at The </w:t>
      </w:r>
      <w:r w:rsidRPr="004F724D">
        <w:rPr>
          <w:szCs w:val="16"/>
        </w:rPr>
        <w:t xml:space="preserve">Atlantic, winner of a 2018 AAAS </w:t>
      </w:r>
      <w:proofErr w:type="spellStart"/>
      <w:r w:rsidRPr="004F724D">
        <w:rPr>
          <w:szCs w:val="16"/>
        </w:rPr>
        <w:t>Kavli</w:t>
      </w:r>
      <w:proofErr w:type="spellEnd"/>
      <w:r w:rsidRPr="004F724D">
        <w:rPr>
          <w:szCs w:val="16"/>
        </w:rPr>
        <w:t xml:space="preserve"> Science Journalism Silver Award</w:t>
      </w:r>
      <w:r w:rsidRPr="004F724D">
        <w:rPr>
          <w:rStyle w:val="Style13ptBold"/>
          <w:b w:val="0"/>
          <w:bCs/>
          <w:sz w:val="16"/>
          <w:szCs w:val="16"/>
        </w:rPr>
        <w:t>) “</w:t>
      </w:r>
      <w:r w:rsidRPr="004E1FC7">
        <w:rPr>
          <w:rStyle w:val="StyleUnderline"/>
        </w:rPr>
        <w:t xml:space="preserve">The </w:t>
      </w:r>
      <w:r w:rsidRPr="004E1FC7">
        <w:rPr>
          <w:rStyle w:val="StyleUnderline"/>
          <w:highlight w:val="green"/>
        </w:rPr>
        <w:t>Coronavirus Is Never Going Away</w:t>
      </w:r>
      <w:r w:rsidRPr="004F724D">
        <w:rPr>
          <w:szCs w:val="16"/>
        </w:rPr>
        <w:t xml:space="preserve">,” The Atlantic, 8/4/2020] JL </w:t>
      </w:r>
    </w:p>
    <w:p w14:paraId="41DAD38E" w14:textId="77777777" w:rsidR="008556E6" w:rsidRPr="004F724D" w:rsidRDefault="008556E6" w:rsidP="008556E6">
      <w:pPr>
        <w:rPr>
          <w:sz w:val="12"/>
        </w:rPr>
      </w:pPr>
      <w:r w:rsidRPr="004F724D">
        <w:rPr>
          <w:rStyle w:val="StyleUnderline"/>
          <w:highlight w:val="green"/>
        </w:rPr>
        <w:t>The</w:t>
      </w:r>
      <w:r w:rsidRPr="004F724D">
        <w:rPr>
          <w:rStyle w:val="StyleUnderline"/>
        </w:rPr>
        <w:t xml:space="preserve"> corona</w:t>
      </w:r>
      <w:r w:rsidRPr="004F724D">
        <w:rPr>
          <w:rStyle w:val="StyleUnderline"/>
          <w:highlight w:val="green"/>
        </w:rPr>
        <w:t>virus is</w:t>
      </w:r>
      <w:r w:rsidRPr="004F724D">
        <w:rPr>
          <w:rStyle w:val="StyleUnderline"/>
        </w:rPr>
        <w:t xml:space="preserve"> simply </w:t>
      </w:r>
      <w:r w:rsidRPr="004F724D">
        <w:rPr>
          <w:rStyle w:val="Emphasis"/>
          <w:highlight w:val="green"/>
        </w:rPr>
        <w:t>too widespread</w:t>
      </w:r>
      <w:r w:rsidRPr="004F724D">
        <w:rPr>
          <w:rStyle w:val="StyleUnderline"/>
          <w:highlight w:val="green"/>
        </w:rPr>
        <w:t xml:space="preserve"> and</w:t>
      </w:r>
      <w:r w:rsidRPr="004F724D">
        <w:rPr>
          <w:rStyle w:val="StyleUnderline"/>
        </w:rPr>
        <w:t xml:space="preserve"> </w:t>
      </w:r>
      <w:r w:rsidRPr="004F724D">
        <w:rPr>
          <w:rStyle w:val="Emphasis"/>
        </w:rPr>
        <w:t xml:space="preserve">too </w:t>
      </w:r>
      <w:r w:rsidRPr="004F724D">
        <w:rPr>
          <w:rStyle w:val="Emphasis"/>
          <w:highlight w:val="green"/>
        </w:rPr>
        <w:t>transmissible</w:t>
      </w:r>
      <w:r w:rsidRPr="004F724D">
        <w:rPr>
          <w:sz w:val="12"/>
        </w:rPr>
        <w:t xml:space="preserve">. The most likely scenario, experts say, is that the pandemic ends at some point—because enough people have been either infected or vaccinated—but the virus continues to circulate in lower levels around the globe. </w:t>
      </w:r>
      <w:r w:rsidRPr="004F724D">
        <w:rPr>
          <w:rStyle w:val="StyleUnderline"/>
        </w:rPr>
        <w:t>Cases will wax and wane over time. Outbreaks will pop up</w:t>
      </w:r>
      <w:r w:rsidRPr="004F724D">
        <w:rPr>
          <w:sz w:val="12"/>
        </w:rPr>
        <w:t xml:space="preserve"> here and there. </w:t>
      </w:r>
      <w:r w:rsidRPr="004F724D">
        <w:rPr>
          <w:rStyle w:val="StyleUnderline"/>
        </w:rPr>
        <w:t>Even when a much-anticipated vaccine arrives, it is likely to only suppress but never completely eradicate the virus</w:t>
      </w:r>
      <w:r w:rsidRPr="004F724D">
        <w:rPr>
          <w:sz w:val="12"/>
        </w:rPr>
        <w:t xml:space="preserve">. (For context, consider that </w:t>
      </w:r>
      <w:r w:rsidRPr="004F724D">
        <w:rPr>
          <w:rStyle w:val="Emphasis"/>
          <w:highlight w:val="green"/>
        </w:rPr>
        <w:t>vaccines exist for</w:t>
      </w:r>
      <w:r w:rsidRPr="004F724D">
        <w:rPr>
          <w:rStyle w:val="Emphasis"/>
        </w:rPr>
        <w:t xml:space="preserve"> more than </w:t>
      </w:r>
      <w:r w:rsidRPr="004F724D">
        <w:rPr>
          <w:rStyle w:val="Emphasis"/>
          <w:highlight w:val="green"/>
        </w:rPr>
        <w:t>a dozen</w:t>
      </w:r>
      <w:r w:rsidRPr="004F724D">
        <w:rPr>
          <w:rStyle w:val="Emphasis"/>
        </w:rPr>
        <w:t xml:space="preserve"> human </w:t>
      </w:r>
      <w:r w:rsidRPr="004F724D">
        <w:rPr>
          <w:rStyle w:val="Emphasis"/>
          <w:highlight w:val="green"/>
        </w:rPr>
        <w:t>viruses</w:t>
      </w:r>
      <w:r w:rsidRPr="004F724D">
        <w:rPr>
          <w:rStyle w:val="Emphasis"/>
        </w:rPr>
        <w:t xml:space="preserve"> but </w:t>
      </w:r>
      <w:r w:rsidRPr="004F724D">
        <w:rPr>
          <w:rStyle w:val="Emphasis"/>
          <w:highlight w:val="green"/>
        </w:rPr>
        <w:t>only one</w:t>
      </w:r>
      <w:r w:rsidRPr="004F724D">
        <w:rPr>
          <w:rStyle w:val="Emphasis"/>
        </w:rPr>
        <w:t xml:space="preserve">, smallpox, </w:t>
      </w:r>
      <w:r w:rsidRPr="004F724D">
        <w:rPr>
          <w:rStyle w:val="Emphasis"/>
          <w:highlight w:val="green"/>
        </w:rPr>
        <w:t>has</w:t>
      </w:r>
      <w:r w:rsidRPr="004F724D">
        <w:rPr>
          <w:rStyle w:val="Emphasis"/>
        </w:rPr>
        <w:t xml:space="preserve"> ever </w:t>
      </w:r>
      <w:r w:rsidRPr="004F724D">
        <w:rPr>
          <w:rStyle w:val="Emphasis"/>
          <w:highlight w:val="green"/>
        </w:rPr>
        <w:t>been eradicated</w:t>
      </w:r>
      <w:r w:rsidRPr="004F724D">
        <w:rPr>
          <w:rStyle w:val="StyleUnderline"/>
        </w:rPr>
        <w:t xml:space="preserve"> from the planet, and that took 15 years of immense global coordination</w:t>
      </w:r>
      <w:r w:rsidRPr="004F724D">
        <w:rPr>
          <w:sz w:val="12"/>
        </w:rPr>
        <w:t xml:space="preserve">.) </w:t>
      </w:r>
      <w:r w:rsidRPr="004F724D">
        <w:rPr>
          <w:rStyle w:val="StyleUnderline"/>
        </w:rPr>
        <w:t>We will probably be living with this virus for the rest of our lives</w:t>
      </w:r>
      <w:r w:rsidRPr="004F724D">
        <w:rPr>
          <w:sz w:val="12"/>
        </w:rPr>
        <w:t>.</w:t>
      </w:r>
    </w:p>
    <w:p w14:paraId="02F2C92E" w14:textId="77777777" w:rsidR="008556E6" w:rsidRPr="004F724D" w:rsidRDefault="008556E6" w:rsidP="008556E6">
      <w:pPr>
        <w:rPr>
          <w:sz w:val="12"/>
        </w:rPr>
      </w:pPr>
      <w:r w:rsidRPr="004F724D">
        <w:rPr>
          <w:sz w:val="12"/>
        </w:rPr>
        <w:t xml:space="preserve">Back in the winter, public-health officials were more hopeful about SARS-CoV-2, the coronavirus that causes COVID-19. SARS, a closely related coronavirus, emerged in late 2002 and infected more than 8,000 people but was snuffed out through intense isolation, contact tracing, and quarantine. The virus was gone from humans by 2004. </w:t>
      </w:r>
      <w:r w:rsidRPr="004F724D">
        <w:rPr>
          <w:rStyle w:val="StyleUnderline"/>
        </w:rPr>
        <w:t xml:space="preserve">SARS and SARS-CoV-2 differ in a crucial way, though: </w:t>
      </w:r>
      <w:r w:rsidRPr="004F724D">
        <w:rPr>
          <w:rStyle w:val="StyleUnderline"/>
          <w:highlight w:val="green"/>
        </w:rPr>
        <w:t>The</w:t>
      </w:r>
      <w:r w:rsidRPr="004F724D">
        <w:rPr>
          <w:rStyle w:val="StyleUnderline"/>
        </w:rPr>
        <w:t xml:space="preserve"> new </w:t>
      </w:r>
      <w:r w:rsidRPr="004F724D">
        <w:rPr>
          <w:rStyle w:val="StyleUnderline"/>
          <w:highlight w:val="green"/>
        </w:rPr>
        <w:t>virus spreads</w:t>
      </w:r>
      <w:r w:rsidRPr="004F724D">
        <w:rPr>
          <w:rStyle w:val="StyleUnderline"/>
        </w:rPr>
        <w:t xml:space="preserve"> more </w:t>
      </w:r>
      <w:r w:rsidRPr="004F724D">
        <w:rPr>
          <w:rStyle w:val="StyleUnderline"/>
          <w:highlight w:val="green"/>
        </w:rPr>
        <w:t>easily—and</w:t>
      </w:r>
      <w:r w:rsidRPr="004F724D">
        <w:rPr>
          <w:rStyle w:val="StyleUnderline"/>
        </w:rPr>
        <w:t xml:space="preserve"> in many cases </w:t>
      </w:r>
      <w:r w:rsidRPr="004F724D">
        <w:rPr>
          <w:rStyle w:val="StyleUnderline"/>
          <w:highlight w:val="green"/>
        </w:rPr>
        <w:t>asymptomatically</w:t>
      </w:r>
      <w:r w:rsidRPr="004F724D">
        <w:rPr>
          <w:rStyle w:val="StyleUnderline"/>
        </w:rPr>
        <w:t>. The strategies that succeeded with SARS are less effective when some of the people who transmit COVID-19 don’t even know they are infected. “It’s very unlikely we’re going to be able to declare the kind of victory we did over SARS</w:t>
      </w:r>
      <w:r w:rsidRPr="004F724D">
        <w:rPr>
          <w:sz w:val="12"/>
        </w:rPr>
        <w:t>,” says Stephen Morse, an epidemiologist at Columbia University.</w:t>
      </w:r>
    </w:p>
    <w:p w14:paraId="371C8DFA" w14:textId="77777777" w:rsidR="008556E6" w:rsidRPr="004F724D" w:rsidRDefault="008556E6" w:rsidP="008556E6">
      <w:pPr>
        <w:rPr>
          <w:sz w:val="12"/>
        </w:rPr>
      </w:pPr>
      <w:r w:rsidRPr="004F724D">
        <w:rPr>
          <w:sz w:val="12"/>
        </w:rPr>
        <w:t xml:space="preserve">If not, then </w:t>
      </w:r>
      <w:r w:rsidRPr="004F724D">
        <w:rPr>
          <w:rStyle w:val="StyleUnderline"/>
        </w:rPr>
        <w:t>what does the future of COVID-19 look like?</w:t>
      </w:r>
      <w:r w:rsidRPr="004F724D">
        <w:rPr>
          <w:sz w:val="12"/>
        </w:rPr>
        <w:t xml:space="preserve"> That will depend, says Yonatan Grad, on the strength and duration of immunity against the virus. Grad, an infectious-disease researcher at Harvard, and his colleagues have modeled a few possible trajectories. If immunity lasts only a few months, there could be a big pandemic followed by smaller outbreaks every year. If immunity lasts closer to two years, COVID-19 could peak every other year.</w:t>
      </w:r>
    </w:p>
    <w:p w14:paraId="5D7F865D" w14:textId="77777777" w:rsidR="008556E6" w:rsidRPr="004F724D" w:rsidRDefault="008556E6" w:rsidP="008556E6">
      <w:pPr>
        <w:rPr>
          <w:sz w:val="12"/>
        </w:rPr>
      </w:pPr>
      <w:r w:rsidRPr="004F724D">
        <w:rPr>
          <w:sz w:val="12"/>
        </w:rPr>
        <w:t xml:space="preserve">At this point, how long immunity to COVID-19 will last is unclear; the virus simply hasn’t been infecting humans long enough for us to know. But </w:t>
      </w:r>
      <w:r w:rsidRPr="004F724D">
        <w:rPr>
          <w:rStyle w:val="StyleUnderline"/>
        </w:rPr>
        <w:t xml:space="preserve">related coronaviruses are reasonable points of comparison: In SARS, antibodies—which are one component of immunity—wane after two years. </w:t>
      </w:r>
      <w:r w:rsidRPr="004F724D">
        <w:rPr>
          <w:rStyle w:val="Emphasis"/>
          <w:highlight w:val="green"/>
        </w:rPr>
        <w:t>Antibodies</w:t>
      </w:r>
      <w:r w:rsidRPr="004F724D">
        <w:rPr>
          <w:rStyle w:val="StyleUnderline"/>
        </w:rPr>
        <w:t xml:space="preserve"> to a handful of other coronaviruses</w:t>
      </w:r>
      <w:r w:rsidRPr="004F724D">
        <w:rPr>
          <w:sz w:val="12"/>
        </w:rPr>
        <w:t xml:space="preserve"> that cause common colds </w:t>
      </w:r>
      <w:r w:rsidRPr="004F724D">
        <w:rPr>
          <w:rStyle w:val="Emphasis"/>
          <w:highlight w:val="green"/>
        </w:rPr>
        <w:t>fade in</w:t>
      </w:r>
      <w:r w:rsidRPr="004F724D">
        <w:rPr>
          <w:rStyle w:val="Emphasis"/>
        </w:rPr>
        <w:t xml:space="preserve"> just </w:t>
      </w:r>
      <w:r w:rsidRPr="004F724D">
        <w:rPr>
          <w:rStyle w:val="Emphasis"/>
          <w:highlight w:val="green"/>
        </w:rPr>
        <w:t>a year</w:t>
      </w:r>
      <w:r w:rsidRPr="004F724D">
        <w:rPr>
          <w:sz w:val="12"/>
        </w:rPr>
        <w:t>. “</w:t>
      </w:r>
      <w:r w:rsidRPr="004F724D">
        <w:rPr>
          <w:rStyle w:val="StyleUnderline"/>
        </w:rPr>
        <w:t>The faster protection goes away, the more difficult for any project to try to move toward eradication</w:t>
      </w:r>
      <w:r w:rsidRPr="004F724D">
        <w:rPr>
          <w:sz w:val="12"/>
        </w:rPr>
        <w:t>,” Grad told me.</w:t>
      </w:r>
    </w:p>
    <w:p w14:paraId="005286C4" w14:textId="77777777" w:rsidR="008556E6" w:rsidRPr="004F724D" w:rsidRDefault="008556E6" w:rsidP="008556E6">
      <w:pPr>
        <w:rPr>
          <w:sz w:val="12"/>
        </w:rPr>
      </w:pPr>
      <w:r w:rsidRPr="004F724D">
        <w:rPr>
          <w:sz w:val="12"/>
        </w:rPr>
        <w:t xml:space="preserve">This has implications for a vaccine, too. Rather than a onetime deal, </w:t>
      </w:r>
      <w:r w:rsidRPr="004F724D">
        <w:rPr>
          <w:rStyle w:val="StyleUnderline"/>
        </w:rPr>
        <w:t>a COVID-19 vaccine, when it arrives, could require booster shots to maintain immunity over time</w:t>
      </w:r>
      <w:r w:rsidRPr="004F724D">
        <w:rPr>
          <w:sz w:val="12"/>
        </w:rPr>
        <w:t>. You might get it every year or every other year, much like a flu shot.</w:t>
      </w:r>
    </w:p>
    <w:p w14:paraId="7908ACAB" w14:textId="77777777" w:rsidR="008556E6" w:rsidRPr="004F724D" w:rsidRDefault="008556E6" w:rsidP="008556E6">
      <w:pPr>
        <w:rPr>
          <w:sz w:val="12"/>
        </w:rPr>
      </w:pPr>
      <w:r w:rsidRPr="004F724D">
        <w:rPr>
          <w:rStyle w:val="StyleUnderline"/>
        </w:rPr>
        <w:t xml:space="preserve">Even if </w:t>
      </w:r>
      <w:r w:rsidRPr="004F724D">
        <w:rPr>
          <w:rStyle w:val="StyleUnderline"/>
          <w:highlight w:val="green"/>
        </w:rPr>
        <w:t>the virus</w:t>
      </w:r>
      <w:r w:rsidRPr="004F724D">
        <w:rPr>
          <w:rStyle w:val="StyleUnderline"/>
        </w:rPr>
        <w:t xml:space="preserve"> were somehow eliminated from the human population, it </w:t>
      </w:r>
      <w:r w:rsidRPr="004F724D">
        <w:rPr>
          <w:rStyle w:val="StyleUnderline"/>
          <w:highlight w:val="green"/>
        </w:rPr>
        <w:t xml:space="preserve">could </w:t>
      </w:r>
      <w:r w:rsidRPr="004F724D">
        <w:rPr>
          <w:rStyle w:val="Emphasis"/>
          <w:highlight w:val="green"/>
        </w:rPr>
        <w:t>keep</w:t>
      </w:r>
      <w:r w:rsidRPr="004F724D">
        <w:rPr>
          <w:rStyle w:val="Emphasis"/>
        </w:rPr>
        <w:t xml:space="preserve"> </w:t>
      </w:r>
      <w:r w:rsidRPr="004F724D">
        <w:rPr>
          <w:rStyle w:val="Emphasis"/>
          <w:highlight w:val="green"/>
        </w:rPr>
        <w:t>circulating in animals</w:t>
      </w:r>
      <w:r w:rsidRPr="004F724D">
        <w:rPr>
          <w:rStyle w:val="StyleUnderline"/>
        </w:rPr>
        <w:t>—</w:t>
      </w:r>
      <w:r w:rsidRPr="004F724D">
        <w:rPr>
          <w:rStyle w:val="StyleUnderline"/>
          <w:highlight w:val="green"/>
        </w:rPr>
        <w:t xml:space="preserve">and </w:t>
      </w:r>
      <w:r w:rsidRPr="004F724D">
        <w:rPr>
          <w:rStyle w:val="Emphasis"/>
          <w:highlight w:val="green"/>
        </w:rPr>
        <w:t>spread to humans again</w:t>
      </w:r>
      <w:r w:rsidRPr="004F724D">
        <w:rPr>
          <w:sz w:val="12"/>
        </w:rPr>
        <w:t xml:space="preserve">. </w:t>
      </w:r>
      <w:r w:rsidRPr="004F724D">
        <w:rPr>
          <w:rStyle w:val="StyleUnderline"/>
        </w:rPr>
        <w:t>SARS-CoV-2 likely originated as a bat virus, with a still-unidentified animal perhaps serving as an intermediate host, which could continue to be a reservoir for the virus</w:t>
      </w:r>
      <w:r w:rsidRPr="004F724D">
        <w:rPr>
          <w:sz w:val="12"/>
        </w:rPr>
        <w:t>. (SARS also originated in bats, with catlike palm civets serving as an intermediate host—which led officials to order the culling of thousands of civets.) Timothy Sheahan, a virologist at the University of North Carolina at Chapel Hill, wonders if, with SARS-CoV-2 so widespread across the globe, humans might be infecting new species and creating new animal reservoirs. “How do you begin to know the extent of virus spread outside of the human population and in wild and domestic animals?” he says. So far, </w:t>
      </w:r>
      <w:r w:rsidRPr="004F724D">
        <w:rPr>
          <w:rStyle w:val="StyleUnderline"/>
        </w:rPr>
        <w:t>tigers at the Bronx Zoo and minks on Dutch farms seem to have caught COVID-19 from humans and</w:t>
      </w:r>
      <w:r w:rsidRPr="004F724D">
        <w:rPr>
          <w:sz w:val="12"/>
        </w:rPr>
        <w:t xml:space="preserve">, in the case of the minks, </w:t>
      </w:r>
      <w:r w:rsidRPr="004F724D">
        <w:rPr>
          <w:rStyle w:val="StyleUnderline"/>
        </w:rPr>
        <w:t>passed the virus back to humans</w:t>
      </w:r>
      <w:r w:rsidRPr="004F724D">
        <w:rPr>
          <w:sz w:val="12"/>
        </w:rPr>
        <w:t xml:space="preserve"> who work on the farm.</w:t>
      </w:r>
    </w:p>
    <w:p w14:paraId="5CD5276A" w14:textId="77777777" w:rsidR="008556E6" w:rsidRPr="004F724D" w:rsidRDefault="008556E6" w:rsidP="008556E6">
      <w:pPr>
        <w:rPr>
          <w:sz w:val="12"/>
        </w:rPr>
      </w:pPr>
      <w:r w:rsidRPr="004F724D">
        <w:rPr>
          <w:sz w:val="12"/>
        </w:rPr>
        <w:t xml:space="preserve">The existence of animal reservoirs that can keep reinfecting humans is also why </w:t>
      </w:r>
      <w:r w:rsidRPr="004F724D">
        <w:rPr>
          <w:rStyle w:val="StyleUnderline"/>
          <w:highlight w:val="green"/>
        </w:rPr>
        <w:t>scientists don’t speak of “eradication</w:t>
      </w:r>
      <w:r w:rsidRPr="004F724D">
        <w:rPr>
          <w:sz w:val="12"/>
        </w:rPr>
        <w:t xml:space="preserve">” for these viruses. The Ebola virus, for example, probably comes from bats. </w:t>
      </w:r>
      <w:r w:rsidRPr="004F724D">
        <w:rPr>
          <w:rStyle w:val="StyleUnderline"/>
        </w:rPr>
        <w:t>Even though human-to-human transmission of Ebola eventually ended in the West African epidemic in 2016, the virus was still somewhere</w:t>
      </w:r>
      <w:r w:rsidRPr="004F724D">
        <w:rPr>
          <w:sz w:val="12"/>
        </w:rPr>
        <w:t xml:space="preserve"> on Earth and could still infect humans if it found the right host. And indeed, </w:t>
      </w:r>
      <w:r w:rsidRPr="004F724D">
        <w:rPr>
          <w:rStyle w:val="StyleUnderline"/>
        </w:rPr>
        <w:t xml:space="preserve">in 2018, </w:t>
      </w:r>
      <w:r w:rsidRPr="004F724D">
        <w:rPr>
          <w:rStyle w:val="StyleUnderline"/>
          <w:highlight w:val="green"/>
        </w:rPr>
        <w:t>Ebola broke out again</w:t>
      </w:r>
      <w:r w:rsidRPr="004F724D">
        <w:rPr>
          <w:rStyle w:val="StyleUnderline"/>
        </w:rPr>
        <w:t xml:space="preserve"> in the Democratic Republic of the </w:t>
      </w:r>
      <w:r w:rsidRPr="004F724D">
        <w:rPr>
          <w:rStyle w:val="StyleUnderline"/>
        </w:rPr>
        <w:lastRenderedPageBreak/>
        <w:t>Congo</w:t>
      </w:r>
      <w:r w:rsidRPr="004F724D">
        <w:rPr>
          <w:sz w:val="12"/>
        </w:rPr>
        <w:t>. Ebola can be contained through contact tracing, isolation, and a new vaccine, but it cannot be “eradicated.” No one is quite sure why SARS has never reemerged from an animal reservoir, but this coronavirus could well follow a different pattern.</w:t>
      </w:r>
    </w:p>
    <w:p w14:paraId="7855E924" w14:textId="77777777" w:rsidR="008556E6" w:rsidRPr="004F724D" w:rsidRDefault="008556E6" w:rsidP="008556E6"/>
    <w:p w14:paraId="12DE0FE7" w14:textId="77777777" w:rsidR="008556E6" w:rsidRPr="004F724D" w:rsidRDefault="008556E6" w:rsidP="008556E6"/>
    <w:p w14:paraId="6C14D447" w14:textId="5BBB0AC5" w:rsidR="008556E6" w:rsidRDefault="008556E6" w:rsidP="008556E6">
      <w:pPr>
        <w:pStyle w:val="Heading4"/>
        <w:numPr>
          <w:ilvl w:val="0"/>
          <w:numId w:val="16"/>
        </w:numPr>
      </w:pPr>
      <w:r>
        <w:t xml:space="preserve">Waivers </w:t>
      </w:r>
      <w:r w:rsidRPr="00CE75C7">
        <w:rPr>
          <w:u w:val="single"/>
        </w:rPr>
        <w:t>don’t</w:t>
      </w:r>
      <w:r>
        <w:t xml:space="preserve"> improve vaccine supply or distribution</w:t>
      </w:r>
    </w:p>
    <w:p w14:paraId="76208CF1" w14:textId="77777777" w:rsidR="008556E6" w:rsidRPr="006D5674" w:rsidRDefault="008556E6" w:rsidP="008556E6">
      <w:pPr>
        <w:rPr>
          <w:rStyle w:val="Style13ptBold"/>
          <w:b w:val="0"/>
          <w:bCs/>
        </w:rPr>
      </w:pPr>
      <w:r>
        <w:rPr>
          <w:rStyle w:val="Style13ptBold"/>
        </w:rPr>
        <w:t xml:space="preserve">Delgado 5/25 </w:t>
      </w:r>
      <w:r w:rsidRPr="006D5674">
        <w:rPr>
          <w:rStyle w:val="Style13ptBold"/>
          <w:b w:val="0"/>
          <w:bCs/>
          <w:sz w:val="16"/>
          <w:szCs w:val="16"/>
        </w:rPr>
        <w:t>[(Carla, h</w:t>
      </w:r>
      <w:r w:rsidRPr="006D5674">
        <w:rPr>
          <w:szCs w:val="16"/>
        </w:rPr>
        <w:t>ealth &amp; culture journalist</w:t>
      </w:r>
      <w:r w:rsidRPr="006D5674">
        <w:rPr>
          <w:bCs/>
          <w:szCs w:val="16"/>
        </w:rPr>
        <w:t> who’s written for Insider, Architectural Digest, Elemental, Observer, and Mental Floss</w:t>
      </w:r>
      <w:r w:rsidRPr="006D5674">
        <w:rPr>
          <w:rStyle w:val="Style13ptBold"/>
          <w:b w:val="0"/>
          <w:bCs/>
          <w:sz w:val="16"/>
          <w:szCs w:val="16"/>
        </w:rPr>
        <w:t>) “</w:t>
      </w:r>
      <w:r w:rsidRPr="006D5674">
        <w:rPr>
          <w:szCs w:val="16"/>
        </w:rPr>
        <w:t xml:space="preserve">Experts Say Patent Waivers Aren't Enough </w:t>
      </w:r>
      <w:proofErr w:type="gramStart"/>
      <w:r w:rsidRPr="006D5674">
        <w:rPr>
          <w:szCs w:val="16"/>
        </w:rPr>
        <w:t>To</w:t>
      </w:r>
      <w:proofErr w:type="gramEnd"/>
      <w:r w:rsidRPr="006D5674">
        <w:rPr>
          <w:szCs w:val="16"/>
        </w:rPr>
        <w:t xml:space="preserve"> Increase Global Vaccination,” </w:t>
      </w:r>
      <w:proofErr w:type="spellStart"/>
      <w:r w:rsidRPr="006D5674">
        <w:rPr>
          <w:szCs w:val="16"/>
        </w:rPr>
        <w:t>Verywell</w:t>
      </w:r>
      <w:proofErr w:type="spellEnd"/>
      <w:r w:rsidRPr="006D5674">
        <w:rPr>
          <w:szCs w:val="16"/>
        </w:rPr>
        <w:t xml:space="preserve"> Health, 5/25/2021] JL</w:t>
      </w:r>
    </w:p>
    <w:p w14:paraId="59CC0225" w14:textId="77777777" w:rsidR="008556E6" w:rsidRPr="00CE75C7" w:rsidRDefault="008556E6" w:rsidP="008556E6">
      <w:pPr>
        <w:rPr>
          <w:sz w:val="12"/>
        </w:rPr>
      </w:pPr>
      <w:r w:rsidRPr="00CE75C7">
        <w:rPr>
          <w:sz w:val="12"/>
        </w:rPr>
        <w:t>“</w:t>
      </w:r>
      <w:r w:rsidRPr="00CE75C7">
        <w:rPr>
          <w:rStyle w:val="StyleUnderline"/>
          <w:highlight w:val="green"/>
        </w:rPr>
        <w:t>Waiving i</w:t>
      </w:r>
      <w:r w:rsidRPr="00CE75C7">
        <w:rPr>
          <w:rStyle w:val="StyleUnderline"/>
        </w:rPr>
        <w:t xml:space="preserve">ntellectual </w:t>
      </w:r>
      <w:r w:rsidRPr="00CE75C7">
        <w:rPr>
          <w:rStyle w:val="StyleUnderline"/>
          <w:highlight w:val="green"/>
        </w:rPr>
        <w:t>p</w:t>
      </w:r>
      <w:r w:rsidRPr="00CE75C7">
        <w:rPr>
          <w:rStyle w:val="StyleUnderline"/>
        </w:rPr>
        <w:t xml:space="preserve">roperty rights for COVID-19 vaccines </w:t>
      </w:r>
      <w:r w:rsidRPr="00CE75C7">
        <w:rPr>
          <w:rStyle w:val="StyleUnderline"/>
          <w:highlight w:val="green"/>
        </w:rPr>
        <w:t xml:space="preserve">is likely to only have a </w:t>
      </w:r>
      <w:r w:rsidRPr="00CE75C7">
        <w:rPr>
          <w:rStyle w:val="Emphasis"/>
          <w:highlight w:val="green"/>
        </w:rPr>
        <w:t>modest impact</w:t>
      </w:r>
      <w:r w:rsidRPr="00CE75C7">
        <w:rPr>
          <w:rStyle w:val="StyleUnderline"/>
          <w:highlight w:val="green"/>
        </w:rPr>
        <w:t xml:space="preserve"> on</w:t>
      </w:r>
      <w:r w:rsidRPr="00CE75C7">
        <w:rPr>
          <w:rStyle w:val="StyleUnderline"/>
        </w:rPr>
        <w:t xml:space="preserve"> global </w:t>
      </w:r>
      <w:r w:rsidRPr="00CE75C7">
        <w:rPr>
          <w:rStyle w:val="StyleUnderline"/>
          <w:highlight w:val="green"/>
        </w:rPr>
        <w:t>vaccine supply</w:t>
      </w:r>
      <w:r w:rsidRPr="00CE75C7">
        <w:rPr>
          <w:sz w:val="12"/>
        </w:rPr>
        <w:t xml:space="preserve">,” William Moss, MD, executive director of the International Vaccine Access Center at the Johns Hopkins Bloomberg School of Public Health, tells </w:t>
      </w:r>
      <w:proofErr w:type="spellStart"/>
      <w:r w:rsidRPr="00CE75C7">
        <w:rPr>
          <w:sz w:val="12"/>
        </w:rPr>
        <w:t>Verywell</w:t>
      </w:r>
      <w:proofErr w:type="spellEnd"/>
      <w:r w:rsidRPr="00CE75C7">
        <w:rPr>
          <w:sz w:val="12"/>
        </w:rPr>
        <w:t>. “</w:t>
      </w:r>
      <w:r w:rsidRPr="00CE75C7">
        <w:rPr>
          <w:rStyle w:val="StyleUnderline"/>
        </w:rPr>
        <w:t xml:space="preserve">A vaccine IP waiver is not in itself likely to lead to increased vaccine production in less developed countries because </w:t>
      </w:r>
      <w:r w:rsidRPr="00CE75C7">
        <w:rPr>
          <w:rStyle w:val="Emphasis"/>
          <w:highlight w:val="green"/>
        </w:rPr>
        <w:t>much more needs to be in place</w:t>
      </w:r>
      <w:r w:rsidRPr="00CE75C7">
        <w:rPr>
          <w:rStyle w:val="Emphasis"/>
        </w:rPr>
        <w:t xml:space="preserve"> to increase the global vaccine supply</w:t>
      </w:r>
      <w:r w:rsidRPr="00CE75C7">
        <w:rPr>
          <w:sz w:val="12"/>
        </w:rPr>
        <w:t>.”</w:t>
      </w:r>
    </w:p>
    <w:p w14:paraId="027B2461" w14:textId="77777777" w:rsidR="008556E6" w:rsidRPr="00CE75C7" w:rsidRDefault="008556E6" w:rsidP="008556E6">
      <w:pPr>
        <w:rPr>
          <w:sz w:val="12"/>
        </w:rPr>
      </w:pPr>
      <w:r w:rsidRPr="00CE75C7">
        <w:rPr>
          <w:sz w:val="12"/>
        </w:rPr>
        <w:t xml:space="preserve">For several countries outside of the U.S. that have the necessary equipment to produce mRNA vaccines effectively and safely, the IP waiver can be of great help. However, many </w:t>
      </w:r>
      <w:r w:rsidRPr="00CE75C7">
        <w:rPr>
          <w:rStyle w:val="StyleUnderline"/>
        </w:rPr>
        <w:t>more countries lack this capacity, and this move still leaves them behind</w:t>
      </w:r>
      <w:r w:rsidRPr="00CE75C7">
        <w:rPr>
          <w:sz w:val="12"/>
        </w:rPr>
        <w:t>.</w:t>
      </w:r>
    </w:p>
    <w:p w14:paraId="492F5609" w14:textId="77777777" w:rsidR="008556E6" w:rsidRPr="00CE75C7" w:rsidRDefault="008556E6" w:rsidP="008556E6">
      <w:pPr>
        <w:rPr>
          <w:sz w:val="12"/>
        </w:rPr>
      </w:pPr>
      <w:r w:rsidRPr="00CE75C7">
        <w:rPr>
          <w:sz w:val="12"/>
        </w:rPr>
        <w:t>“</w:t>
      </w:r>
      <w:r w:rsidRPr="00CE75C7">
        <w:rPr>
          <w:rStyle w:val="StyleUnderline"/>
        </w:rPr>
        <w:t xml:space="preserve">The majority of the world’s </w:t>
      </w:r>
      <w:r w:rsidRPr="00CE75C7">
        <w:rPr>
          <w:rStyle w:val="StyleUnderline"/>
          <w:highlight w:val="green"/>
        </w:rPr>
        <w:t>countries lack</w:t>
      </w:r>
      <w:r w:rsidRPr="00CE75C7">
        <w:rPr>
          <w:rStyle w:val="StyleUnderline"/>
        </w:rPr>
        <w:t xml:space="preserve"> the capacity to produce and distribute COVID-19 vaccines, and especially at the scale required to get this pandemic under control</w:t>
      </w:r>
      <w:r w:rsidRPr="00CE75C7">
        <w:rPr>
          <w:sz w:val="12"/>
        </w:rPr>
        <w:t xml:space="preserve">,” Richard </w:t>
      </w:r>
      <w:proofErr w:type="spellStart"/>
      <w:r w:rsidRPr="00CE75C7">
        <w:rPr>
          <w:sz w:val="12"/>
        </w:rPr>
        <w:t>Marlink</w:t>
      </w:r>
      <w:proofErr w:type="spellEnd"/>
      <w:r w:rsidRPr="00CE75C7">
        <w:rPr>
          <w:sz w:val="12"/>
        </w:rPr>
        <w:t xml:space="preserve">, MD, director of the Rutgers Global Health Institute, tells </w:t>
      </w:r>
      <w:proofErr w:type="spellStart"/>
      <w:r w:rsidRPr="00CE75C7">
        <w:rPr>
          <w:sz w:val="12"/>
        </w:rPr>
        <w:t>Verywell</w:t>
      </w:r>
      <w:proofErr w:type="spellEnd"/>
      <w:r w:rsidRPr="00CE75C7">
        <w:rPr>
          <w:sz w:val="12"/>
        </w:rPr>
        <w:t>. “</w:t>
      </w:r>
      <w:r w:rsidRPr="00CE75C7">
        <w:rPr>
          <w:rStyle w:val="StyleUnderline"/>
        </w:rPr>
        <w:t xml:space="preserve">They need </w:t>
      </w:r>
      <w:r w:rsidRPr="00CE75C7">
        <w:rPr>
          <w:rStyle w:val="StyleUnderline"/>
          <w:highlight w:val="green"/>
        </w:rPr>
        <w:t>funding, manufacturing</w:t>
      </w:r>
      <w:r w:rsidRPr="00CE75C7">
        <w:rPr>
          <w:rStyle w:val="StyleUnderline"/>
        </w:rPr>
        <w:t xml:space="preserve"> facilities, </w:t>
      </w:r>
      <w:r w:rsidRPr="00CE75C7">
        <w:rPr>
          <w:rStyle w:val="StyleUnderline"/>
          <w:highlight w:val="green"/>
        </w:rPr>
        <w:t>raw materials, and lab</w:t>
      </w:r>
      <w:r w:rsidRPr="00CE75C7">
        <w:rPr>
          <w:rStyle w:val="StyleUnderline"/>
        </w:rPr>
        <w:t xml:space="preserve">oratory </w:t>
      </w:r>
      <w:r w:rsidRPr="00CE75C7">
        <w:rPr>
          <w:rStyle w:val="StyleUnderline"/>
          <w:highlight w:val="green"/>
        </w:rPr>
        <w:t>staff</w:t>
      </w:r>
      <w:r w:rsidRPr="00CE75C7">
        <w:rPr>
          <w:rStyle w:val="StyleUnderline"/>
        </w:rPr>
        <w:t xml:space="preserve"> with the technological expertise required</w:t>
      </w:r>
      <w:r w:rsidRPr="00CE75C7">
        <w:rPr>
          <w:sz w:val="12"/>
        </w:rPr>
        <w:t>.”</w:t>
      </w:r>
    </w:p>
    <w:p w14:paraId="380464F9" w14:textId="77777777" w:rsidR="008556E6" w:rsidRPr="007D128D" w:rsidRDefault="008556E6" w:rsidP="008556E6">
      <w:pPr>
        <w:rPr>
          <w:sz w:val="12"/>
        </w:rPr>
      </w:pPr>
      <w:r w:rsidRPr="00CE75C7">
        <w:rPr>
          <w:rStyle w:val="StyleUnderline"/>
        </w:rPr>
        <w:t>We've already seen what can go wrong with substandard vaccine manufacturing</w:t>
      </w:r>
      <w:r w:rsidRPr="00CE75C7">
        <w:rPr>
          <w:sz w:val="12"/>
        </w:rPr>
        <w:t xml:space="preserve">. In April, the Food and Drug Administration (FDA) inspected the Emergent BioSolutions factory in Baltimore and consequently shut down their production after concerning observations, which </w:t>
      </w:r>
      <w:proofErr w:type="gramStart"/>
      <w:r w:rsidRPr="00CE75C7">
        <w:rPr>
          <w:sz w:val="12"/>
        </w:rPr>
        <w:t>include:</w:t>
      </w:r>
      <w:proofErr w:type="gramEnd"/>
      <w:r w:rsidRPr="00CE75C7">
        <w:rPr>
          <w:sz w:val="12"/>
          <w:vertAlign w:val="superscript"/>
        </w:rPr>
        <w:t>3</w:t>
      </w:r>
    </w:p>
    <w:p w14:paraId="1BA27CCD" w14:textId="77777777" w:rsidR="008556E6" w:rsidRPr="00CE75C7" w:rsidRDefault="008556E6" w:rsidP="008556E6">
      <w:pPr>
        <w:rPr>
          <w:sz w:val="12"/>
          <w:szCs w:val="12"/>
        </w:rPr>
      </w:pPr>
      <w:r w:rsidRPr="00CE75C7">
        <w:rPr>
          <w:sz w:val="12"/>
          <w:szCs w:val="12"/>
        </w:rPr>
        <w:t>The factory was not maintained in a clean and sanitary condition.</w:t>
      </w:r>
    </w:p>
    <w:p w14:paraId="439A7DDE" w14:textId="77777777" w:rsidR="008556E6" w:rsidRPr="00CE75C7" w:rsidRDefault="008556E6" w:rsidP="008556E6">
      <w:pPr>
        <w:rPr>
          <w:sz w:val="12"/>
          <w:szCs w:val="12"/>
        </w:rPr>
      </w:pPr>
      <w:r w:rsidRPr="00CE75C7">
        <w:rPr>
          <w:sz w:val="12"/>
          <w:szCs w:val="12"/>
        </w:rPr>
        <w:t>Waste handling was found to be inadequate because generated waste was transported through the warehouse before disposal, which can potentially contaminate other areas. </w:t>
      </w:r>
    </w:p>
    <w:p w14:paraId="18DB8CBC" w14:textId="77777777" w:rsidR="008556E6" w:rsidRPr="00CE75C7" w:rsidRDefault="008556E6" w:rsidP="008556E6">
      <w:pPr>
        <w:rPr>
          <w:sz w:val="12"/>
          <w:szCs w:val="12"/>
        </w:rPr>
      </w:pPr>
      <w:r w:rsidRPr="00CE75C7">
        <w:rPr>
          <w:sz w:val="12"/>
          <w:szCs w:val="12"/>
        </w:rPr>
        <w:t>Employees were seen dragging unsealed bags of medical waste from the manufacturing area across the warehouse.</w:t>
      </w:r>
    </w:p>
    <w:p w14:paraId="39B2CF08" w14:textId="77777777" w:rsidR="008556E6" w:rsidRPr="00CE75C7" w:rsidRDefault="008556E6" w:rsidP="008556E6">
      <w:pPr>
        <w:rPr>
          <w:sz w:val="12"/>
          <w:szCs w:val="12"/>
        </w:rPr>
      </w:pPr>
      <w:r w:rsidRPr="00CE75C7">
        <w:rPr>
          <w:sz w:val="12"/>
          <w:szCs w:val="12"/>
        </w:rPr>
        <w:t>Peeling paint, paint flecks, loose particles/debris were observed. There were also damaged floors and rough surfaces that cannot be properly cleaned and sanitized. </w:t>
      </w:r>
    </w:p>
    <w:p w14:paraId="1BBD2B5E" w14:textId="77777777" w:rsidR="008556E6" w:rsidRPr="00CE75C7" w:rsidRDefault="008556E6" w:rsidP="008556E6">
      <w:pPr>
        <w:rPr>
          <w:sz w:val="12"/>
          <w:szCs w:val="12"/>
        </w:rPr>
      </w:pPr>
      <w:r w:rsidRPr="00CE75C7">
        <w:rPr>
          <w:sz w:val="12"/>
          <w:szCs w:val="12"/>
        </w:rPr>
        <w:t>Employees were seen removing their protective garments where raw materials were staged for manufacturing.</w:t>
      </w:r>
    </w:p>
    <w:p w14:paraId="4335773C" w14:textId="77777777" w:rsidR="008556E6" w:rsidRPr="00CE75C7" w:rsidRDefault="008556E6" w:rsidP="008556E6">
      <w:pPr>
        <w:rPr>
          <w:sz w:val="12"/>
        </w:rPr>
      </w:pPr>
      <w:r w:rsidRPr="00CE75C7">
        <w:rPr>
          <w:rStyle w:val="StyleUnderline"/>
        </w:rPr>
        <w:t>They reportedly spoiled about 15 million doses of the Johnson and Johnson COVID-19 vaccine, and more than 100 million doses are on hold as regulators inspect them for possible contamination</w:t>
      </w:r>
      <w:r w:rsidRPr="00CE75C7">
        <w:rPr>
          <w:sz w:val="12"/>
        </w:rPr>
        <w:t>.</w:t>
      </w:r>
      <w:r w:rsidRPr="00CE75C7">
        <w:rPr>
          <w:sz w:val="12"/>
          <w:vertAlign w:val="superscript"/>
        </w:rPr>
        <w:t>4</w:t>
      </w:r>
    </w:p>
    <w:p w14:paraId="752C1A93" w14:textId="77777777" w:rsidR="008556E6" w:rsidRPr="00CE75C7" w:rsidRDefault="008556E6" w:rsidP="008556E6">
      <w:pPr>
        <w:rPr>
          <w:sz w:val="12"/>
        </w:rPr>
      </w:pPr>
      <w:r w:rsidRPr="00CE75C7">
        <w:rPr>
          <w:sz w:val="12"/>
        </w:rPr>
        <w:t>“Vaccines are complex biological products, much more complex than drugs, and need to be produced by manufacturers and in facilities with the highest quality control standards,” Moss says. “</w:t>
      </w:r>
      <w:r w:rsidRPr="00CE75C7">
        <w:rPr>
          <w:rStyle w:val="Emphasis"/>
        </w:rPr>
        <w:t xml:space="preserve">Adverse events associated with a </w:t>
      </w:r>
      <w:r w:rsidRPr="00CE75C7">
        <w:rPr>
          <w:rStyle w:val="Emphasis"/>
          <w:highlight w:val="green"/>
        </w:rPr>
        <w:t>poorly made or contaminated</w:t>
      </w:r>
      <w:r w:rsidRPr="00CE75C7">
        <w:rPr>
          <w:rStyle w:val="Emphasis"/>
        </w:rPr>
        <w:t xml:space="preserve"> batch of </w:t>
      </w:r>
      <w:r w:rsidRPr="00CE75C7">
        <w:rPr>
          <w:rStyle w:val="Emphasis"/>
          <w:highlight w:val="green"/>
        </w:rPr>
        <w:t>vaccines would</w:t>
      </w:r>
      <w:r w:rsidRPr="00CE75C7">
        <w:rPr>
          <w:rStyle w:val="Emphasis"/>
        </w:rPr>
        <w:t xml:space="preserve"> have a </w:t>
      </w:r>
      <w:r w:rsidRPr="00CE75C7">
        <w:rPr>
          <w:rStyle w:val="Emphasis"/>
          <w:highlight w:val="green"/>
        </w:rPr>
        <w:t>devastat</w:t>
      </w:r>
      <w:r w:rsidRPr="00CE75C7">
        <w:rPr>
          <w:rStyle w:val="Emphasis"/>
        </w:rPr>
        <w:t xml:space="preserve">ing impact on </w:t>
      </w:r>
      <w:r w:rsidRPr="00CE75C7">
        <w:rPr>
          <w:rStyle w:val="Emphasis"/>
          <w:highlight w:val="green"/>
        </w:rPr>
        <w:t>vaccine confidence</w:t>
      </w:r>
      <w:r w:rsidRPr="00CE75C7">
        <w:rPr>
          <w:sz w:val="12"/>
        </w:rPr>
        <w:t>.”</w:t>
      </w:r>
    </w:p>
    <w:p w14:paraId="38047B2E" w14:textId="77777777" w:rsidR="008556E6" w:rsidRPr="00CE75C7" w:rsidRDefault="008556E6" w:rsidP="008556E6">
      <w:pPr>
        <w:rPr>
          <w:sz w:val="12"/>
        </w:rPr>
      </w:pPr>
      <w:r w:rsidRPr="00CE75C7">
        <w:rPr>
          <w:sz w:val="12"/>
        </w:rPr>
        <w:t xml:space="preserve">In a statement last October, </w:t>
      </w:r>
      <w:proofErr w:type="spellStart"/>
      <w:r w:rsidRPr="00CE75C7">
        <w:rPr>
          <w:sz w:val="12"/>
        </w:rPr>
        <w:t>Moderna</w:t>
      </w:r>
      <w:proofErr w:type="spellEnd"/>
      <w:r w:rsidRPr="00CE75C7">
        <w:rPr>
          <w:sz w:val="12"/>
        </w:rPr>
        <w:t xml:space="preserve"> announced that they will not enforce their COVID-19-related patents against those who will make vaccines during this pandemic.</w:t>
      </w:r>
      <w:r w:rsidRPr="00CE75C7">
        <w:rPr>
          <w:sz w:val="12"/>
          <w:vertAlign w:val="superscript"/>
        </w:rPr>
        <w:t>5</w:t>
      </w:r>
      <w:r w:rsidRPr="00CE75C7">
        <w:rPr>
          <w:sz w:val="12"/>
        </w:rPr>
        <w:t> </w:t>
      </w:r>
      <w:r w:rsidRPr="00CE75C7">
        <w:rPr>
          <w:rStyle w:val="StyleUnderline"/>
        </w:rPr>
        <w:t>While waiving some vaccine patents may allow third-party manufacturers to make and sell COVID-19 vaccines, the transfer of skills and technology that will allow them to manage production isn't very simple</w:t>
      </w:r>
      <w:r w:rsidRPr="00CE75C7">
        <w:rPr>
          <w:sz w:val="12"/>
        </w:rPr>
        <w:t>. </w:t>
      </w:r>
    </w:p>
    <w:p w14:paraId="1EF65E44" w14:textId="77777777" w:rsidR="008556E6" w:rsidRPr="00CE75C7" w:rsidRDefault="008556E6" w:rsidP="008556E6">
      <w:pPr>
        <w:rPr>
          <w:sz w:val="12"/>
        </w:rPr>
      </w:pPr>
      <w:r w:rsidRPr="00CE75C7">
        <w:rPr>
          <w:sz w:val="12"/>
        </w:rPr>
        <w:t xml:space="preserve">For instance, a spokesperson for Pfizer said that </w:t>
      </w:r>
      <w:r w:rsidRPr="00CE75C7">
        <w:rPr>
          <w:rStyle w:val="StyleUnderline"/>
        </w:rPr>
        <w:t xml:space="preserve">the </w:t>
      </w:r>
      <w:r w:rsidRPr="00CE75C7">
        <w:rPr>
          <w:rStyle w:val="StyleUnderline"/>
          <w:highlight w:val="green"/>
        </w:rPr>
        <w:t>Pfizer</w:t>
      </w:r>
      <w:r w:rsidRPr="00CE75C7">
        <w:rPr>
          <w:rStyle w:val="StyleUnderline"/>
        </w:rPr>
        <w:t xml:space="preserve">-BioNTech vaccine </w:t>
      </w:r>
      <w:r w:rsidRPr="00CE75C7">
        <w:rPr>
          <w:rStyle w:val="StyleUnderline"/>
          <w:highlight w:val="green"/>
        </w:rPr>
        <w:t xml:space="preserve">required </w:t>
      </w:r>
      <w:r w:rsidRPr="00CE75C7">
        <w:rPr>
          <w:rStyle w:val="Emphasis"/>
          <w:highlight w:val="green"/>
        </w:rPr>
        <w:t>280</w:t>
      </w:r>
      <w:r w:rsidRPr="00CE75C7">
        <w:rPr>
          <w:rStyle w:val="Emphasis"/>
        </w:rPr>
        <w:t xml:space="preserve"> different </w:t>
      </w:r>
      <w:r w:rsidRPr="00CE75C7">
        <w:rPr>
          <w:rStyle w:val="Emphasis"/>
          <w:highlight w:val="green"/>
        </w:rPr>
        <w:t>components</w:t>
      </w:r>
      <w:r w:rsidRPr="00CE75C7">
        <w:rPr>
          <w:rStyle w:val="StyleUnderline"/>
        </w:rPr>
        <w:t xml:space="preserve"> sourced </w:t>
      </w:r>
      <w:r w:rsidRPr="00CE75C7">
        <w:rPr>
          <w:rStyle w:val="StyleUnderline"/>
          <w:highlight w:val="green"/>
        </w:rPr>
        <w:t xml:space="preserve">from </w:t>
      </w:r>
      <w:r w:rsidRPr="00CE75C7">
        <w:rPr>
          <w:rStyle w:val="Emphasis"/>
          <w:highlight w:val="green"/>
        </w:rPr>
        <w:t>86 suppliers</w:t>
      </w:r>
      <w:r w:rsidRPr="00CE75C7">
        <w:rPr>
          <w:rStyle w:val="StyleUnderline"/>
        </w:rPr>
        <w:t xml:space="preserve"> across various countries. Manufacturing the vaccine would require highly specialized equipment and complex technology transfers</w:t>
      </w:r>
      <w:r w:rsidRPr="00CE75C7">
        <w:rPr>
          <w:sz w:val="12"/>
        </w:rPr>
        <w:t>.</w:t>
      </w:r>
      <w:r w:rsidRPr="00CE75C7">
        <w:rPr>
          <w:sz w:val="12"/>
          <w:vertAlign w:val="superscript"/>
        </w:rPr>
        <w:t>6</w:t>
      </w:r>
    </w:p>
    <w:p w14:paraId="6C8B2646" w14:textId="77777777" w:rsidR="008556E6" w:rsidRPr="00CE75C7" w:rsidRDefault="008556E6" w:rsidP="008556E6">
      <w:pPr>
        <w:rPr>
          <w:sz w:val="12"/>
        </w:rPr>
      </w:pPr>
      <w:r w:rsidRPr="00CE75C7">
        <w:rPr>
          <w:sz w:val="12"/>
        </w:rPr>
        <w:lastRenderedPageBreak/>
        <w:t xml:space="preserve">“Technology transfer also would need to be a critical component to expand vaccine manufacturing by other companies as </w:t>
      </w:r>
      <w:r w:rsidRPr="00CE75C7">
        <w:rPr>
          <w:rStyle w:val="StyleUnderline"/>
        </w:rPr>
        <w:t>an IP waiver is insufficient to provide the ‘know how’ needed to manufacture mRNA or adenovirus-vectored COVID-19 vaccines</w:t>
      </w:r>
      <w:r w:rsidRPr="00CE75C7">
        <w:rPr>
          <w:sz w:val="12"/>
        </w:rPr>
        <w:t>,” Moss says. “And supply chains for the reagents, supplies, and equipment would be needed.”</w:t>
      </w:r>
    </w:p>
    <w:p w14:paraId="314847E3" w14:textId="77777777" w:rsidR="008556E6" w:rsidRPr="00CE75C7" w:rsidRDefault="008556E6" w:rsidP="008556E6">
      <w:pPr>
        <w:rPr>
          <w:sz w:val="12"/>
        </w:rPr>
      </w:pPr>
      <w:r w:rsidRPr="00CE75C7">
        <w:rPr>
          <w:sz w:val="12"/>
        </w:rPr>
        <w:t xml:space="preserve">Interested </w:t>
      </w:r>
      <w:r w:rsidRPr="00CE75C7">
        <w:rPr>
          <w:rStyle w:val="StyleUnderline"/>
        </w:rPr>
        <w:t>manufacturers would need to have the proper equipment to test the quality and consistency of their manufacturing</w:t>
      </w:r>
      <w:r w:rsidRPr="00CE75C7">
        <w:rPr>
          <w:sz w:val="12"/>
        </w:rPr>
        <w:t>. At present, the World Health Organization (WHO) has plans to facilitate the establishment of technology hubs to transfer "a comprehensive technology package and provide appropriate training" to manufacturers from lower- and middle-income countries.</w:t>
      </w:r>
      <w:r w:rsidRPr="00CE75C7">
        <w:rPr>
          <w:sz w:val="12"/>
          <w:vertAlign w:val="superscript"/>
        </w:rPr>
        <w:t>7</w:t>
      </w:r>
    </w:p>
    <w:p w14:paraId="3CFA9E11" w14:textId="77777777" w:rsidR="008556E6" w:rsidRPr="00CE75C7" w:rsidRDefault="008556E6" w:rsidP="008556E6">
      <w:pPr>
        <w:rPr>
          <w:sz w:val="12"/>
        </w:rPr>
      </w:pPr>
      <w:r w:rsidRPr="00CE75C7">
        <w:rPr>
          <w:sz w:val="12"/>
        </w:rPr>
        <w:t xml:space="preserve">While </w:t>
      </w:r>
      <w:r w:rsidRPr="00CE75C7">
        <w:rPr>
          <w:rStyle w:val="StyleUnderline"/>
        </w:rPr>
        <w:t>waiving vaccine patents is</w:t>
      </w:r>
      <w:r w:rsidRPr="00CE75C7">
        <w:rPr>
          <w:sz w:val="12"/>
        </w:rPr>
        <w:t xml:space="preserve"> necessary, it's likely </w:t>
      </w:r>
      <w:r w:rsidRPr="00CE75C7">
        <w:rPr>
          <w:rStyle w:val="Emphasis"/>
        </w:rPr>
        <w:t>not enough</w:t>
      </w:r>
      <w:r w:rsidRPr="00CE75C7">
        <w:rPr>
          <w:sz w:val="12"/>
        </w:rPr>
        <w:t>. Additionally, negotiations about it are still ongoing. Even though the U.S. supports the waiver of COVID-19 vaccine patents, other countries like the United Kingdom, Japan, and Germany oppose it.</w:t>
      </w:r>
      <w:r w:rsidRPr="00CE75C7">
        <w:rPr>
          <w:sz w:val="12"/>
          <w:vertAlign w:val="superscript"/>
        </w:rPr>
        <w:t>8</w:t>
      </w:r>
    </w:p>
    <w:p w14:paraId="758EBA67" w14:textId="77777777" w:rsidR="008556E6" w:rsidRPr="00CE75C7" w:rsidRDefault="008556E6" w:rsidP="008556E6">
      <w:pPr>
        <w:rPr>
          <w:sz w:val="12"/>
        </w:rPr>
      </w:pPr>
      <w:r w:rsidRPr="00CE75C7">
        <w:rPr>
          <w:sz w:val="12"/>
        </w:rPr>
        <w:t xml:space="preserve">It's also important to remember that </w:t>
      </w:r>
      <w:r w:rsidRPr="00CE75C7">
        <w:rPr>
          <w:rStyle w:val="StyleUnderline"/>
        </w:rPr>
        <w:t>manufacturing vaccines is only one step of the process of vaccinating the global population—</w:t>
      </w:r>
      <w:r w:rsidRPr="00CE75C7">
        <w:rPr>
          <w:rStyle w:val="Emphasis"/>
          <w:highlight w:val="green"/>
        </w:rPr>
        <w:t>distributing</w:t>
      </w:r>
      <w:r w:rsidRPr="00CE75C7">
        <w:rPr>
          <w:rStyle w:val="Emphasis"/>
        </w:rPr>
        <w:t xml:space="preserve"> it </w:t>
      </w:r>
      <w:r w:rsidRPr="00CE75C7">
        <w:rPr>
          <w:rStyle w:val="Emphasis"/>
          <w:highlight w:val="green"/>
        </w:rPr>
        <w:t>is</w:t>
      </w:r>
      <w:r w:rsidRPr="00CE75C7">
        <w:rPr>
          <w:rStyle w:val="Emphasis"/>
        </w:rPr>
        <w:t xml:space="preserve"> yet </w:t>
      </w:r>
      <w:r w:rsidRPr="00CE75C7">
        <w:rPr>
          <w:rStyle w:val="Emphasis"/>
          <w:highlight w:val="green"/>
        </w:rPr>
        <w:t>another hurdle</w:t>
      </w:r>
      <w:r w:rsidRPr="00CE75C7">
        <w:rPr>
          <w:sz w:val="12"/>
        </w:rPr>
        <w:t>.</w:t>
      </w:r>
    </w:p>
    <w:p w14:paraId="7F920583" w14:textId="77777777" w:rsidR="008556E6" w:rsidRPr="00CE75C7" w:rsidRDefault="008556E6" w:rsidP="008556E6">
      <w:pPr>
        <w:rPr>
          <w:sz w:val="12"/>
        </w:rPr>
      </w:pPr>
      <w:r w:rsidRPr="00CE75C7">
        <w:rPr>
          <w:sz w:val="12"/>
        </w:rPr>
        <w:t>“</w:t>
      </w:r>
      <w:r w:rsidRPr="00CE75C7">
        <w:rPr>
          <w:rStyle w:val="StyleUnderline"/>
        </w:rPr>
        <w:t xml:space="preserve">Many </w:t>
      </w:r>
      <w:r w:rsidRPr="00CE75C7">
        <w:rPr>
          <w:rStyle w:val="StyleUnderline"/>
          <w:highlight w:val="green"/>
        </w:rPr>
        <w:t>countries are counting on COVAX</w:t>
      </w:r>
      <w:r w:rsidRPr="00CE75C7">
        <w:rPr>
          <w:rStyle w:val="StyleUnderline"/>
        </w:rPr>
        <w:t>, a global collaboration to distribute COVID-19 vaccines more equitably around the world</w:t>
      </w:r>
      <w:r w:rsidRPr="00CE75C7">
        <w:rPr>
          <w:sz w:val="12"/>
        </w:rPr>
        <w:t xml:space="preserve">,” </w:t>
      </w:r>
      <w:proofErr w:type="spellStart"/>
      <w:r w:rsidRPr="00CE75C7">
        <w:rPr>
          <w:sz w:val="12"/>
        </w:rPr>
        <w:t>Marlink</w:t>
      </w:r>
      <w:proofErr w:type="spellEnd"/>
      <w:r w:rsidRPr="00CE75C7">
        <w:rPr>
          <w:sz w:val="12"/>
        </w:rPr>
        <w:t xml:space="preserve"> says. “</w:t>
      </w:r>
      <w:r w:rsidRPr="00CE75C7">
        <w:rPr>
          <w:rStyle w:val="StyleUnderline"/>
          <w:highlight w:val="green"/>
        </w:rPr>
        <w:t>The</w:t>
      </w:r>
      <w:r w:rsidRPr="00CE75C7">
        <w:rPr>
          <w:rStyle w:val="StyleUnderline"/>
        </w:rPr>
        <w:t xml:space="preserve"> single </w:t>
      </w:r>
      <w:r w:rsidRPr="00CE75C7">
        <w:rPr>
          <w:rStyle w:val="StyleUnderline"/>
          <w:highlight w:val="green"/>
        </w:rPr>
        <w:t>largest supplier to COVAX is in India</w:t>
      </w:r>
      <w:r w:rsidRPr="00CE75C7">
        <w:rPr>
          <w:rStyle w:val="StyleUnderline"/>
        </w:rPr>
        <w:t xml:space="preserve">, where </w:t>
      </w:r>
      <w:r w:rsidRPr="00CE75C7">
        <w:rPr>
          <w:rStyle w:val="StyleUnderline"/>
          <w:highlight w:val="green"/>
        </w:rPr>
        <w:t>exports have been suspended</w:t>
      </w:r>
      <w:r w:rsidRPr="00CE75C7">
        <w:rPr>
          <w:rStyle w:val="StyleUnderline"/>
        </w:rPr>
        <w:t xml:space="preserve"> since March</w:t>
      </w:r>
      <w:r w:rsidRPr="00CE75C7">
        <w:rPr>
          <w:sz w:val="12"/>
        </w:rPr>
        <w:t xml:space="preserve"> due to the country’s COVID-19 crisis.”</w:t>
      </w:r>
    </w:p>
    <w:p w14:paraId="14F2A9F5" w14:textId="77777777" w:rsidR="008556E6" w:rsidRPr="0050407D" w:rsidRDefault="008556E6" w:rsidP="008556E6"/>
    <w:p w14:paraId="207CD9FC" w14:textId="1E0C578F" w:rsidR="008556E6" w:rsidRPr="0050407D" w:rsidRDefault="00C204F3" w:rsidP="00C204F3">
      <w:pPr>
        <w:pStyle w:val="Heading4"/>
        <w:numPr>
          <w:ilvl w:val="0"/>
          <w:numId w:val="16"/>
        </w:numPr>
      </w:pPr>
      <w:r>
        <w:t xml:space="preserve">Their </w:t>
      </w:r>
      <w:proofErr w:type="spellStart"/>
      <w:r>
        <w:t>ev</w:t>
      </w:r>
      <w:proofErr w:type="spellEnd"/>
      <w:r>
        <w:t xml:space="preserve"> doesn’t say COVID causes extinction, just that other infectious diseases could</w:t>
      </w:r>
    </w:p>
    <w:p w14:paraId="70C34B6C" w14:textId="77777777" w:rsidR="008556E6" w:rsidRPr="00702E8E" w:rsidRDefault="008556E6" w:rsidP="008556E6"/>
    <w:p w14:paraId="0F3154E4" w14:textId="77777777" w:rsidR="008556E6" w:rsidRPr="00F601E6" w:rsidRDefault="008556E6" w:rsidP="008556E6"/>
    <w:p w14:paraId="7A9209BF" w14:textId="77777777" w:rsidR="008556E6" w:rsidRPr="008556E6" w:rsidRDefault="008556E6" w:rsidP="008556E6"/>
    <w:p w14:paraId="7644FC3A" w14:textId="77777777" w:rsidR="00C5460F" w:rsidRDefault="00C5460F" w:rsidP="00C5460F">
      <w:pPr>
        <w:pStyle w:val="Heading3"/>
      </w:pPr>
      <w:r>
        <w:lastRenderedPageBreak/>
        <w:t>WTO Cred</w:t>
      </w:r>
    </w:p>
    <w:p w14:paraId="4F8D3F4C" w14:textId="3CD2DD53" w:rsidR="00C5460F" w:rsidRPr="00FE51A3" w:rsidRDefault="00C5460F" w:rsidP="009D1EEF">
      <w:pPr>
        <w:pStyle w:val="Heading4"/>
        <w:numPr>
          <w:ilvl w:val="0"/>
          <w:numId w:val="17"/>
        </w:numPr>
        <w:rPr>
          <w:rFonts w:asciiTheme="majorHAnsi" w:hAnsiTheme="majorHAnsi" w:cstheme="majorHAnsi"/>
        </w:rPr>
      </w:pPr>
      <w:r w:rsidRPr="00FE51A3">
        <w:rPr>
          <w:rFonts w:asciiTheme="majorHAnsi" w:hAnsiTheme="majorHAnsi" w:cstheme="majorHAnsi"/>
        </w:rPr>
        <w:t xml:space="preserve">The US has </w:t>
      </w:r>
      <w:r w:rsidRPr="00FE51A3">
        <w:rPr>
          <w:rFonts w:asciiTheme="majorHAnsi" w:hAnsiTheme="majorHAnsi" w:cstheme="majorHAnsi"/>
          <w:u w:val="single"/>
        </w:rPr>
        <w:t>structurally undermined</w:t>
      </w:r>
      <w:r w:rsidRPr="00FE51A3">
        <w:rPr>
          <w:rFonts w:asciiTheme="majorHAnsi" w:hAnsiTheme="majorHAnsi" w:cstheme="majorHAnsi"/>
        </w:rPr>
        <w:t xml:space="preserve"> WTO legitimacy</w:t>
      </w:r>
      <w:r>
        <w:rPr>
          <w:rFonts w:asciiTheme="majorHAnsi" w:hAnsiTheme="majorHAnsi" w:cstheme="majorHAnsi"/>
        </w:rPr>
        <w:t xml:space="preserve"> – every WTO ruling gets vetoed</w:t>
      </w:r>
    </w:p>
    <w:p w14:paraId="78C214C2" w14:textId="77777777" w:rsidR="00C5460F" w:rsidRPr="00FE51A3" w:rsidRDefault="00C5460F" w:rsidP="00C5460F">
      <w:pPr>
        <w:rPr>
          <w:rStyle w:val="Style13ptBold"/>
          <w:rFonts w:asciiTheme="majorHAnsi" w:hAnsiTheme="majorHAnsi" w:cstheme="majorHAnsi"/>
          <w:b w:val="0"/>
          <w:bCs/>
          <w:sz w:val="16"/>
          <w:szCs w:val="16"/>
        </w:rPr>
      </w:pPr>
      <w:proofErr w:type="spellStart"/>
      <w:r w:rsidRPr="00FE51A3">
        <w:rPr>
          <w:rStyle w:val="Style13ptBold"/>
          <w:rFonts w:asciiTheme="majorHAnsi" w:hAnsiTheme="majorHAnsi" w:cstheme="majorHAnsi"/>
        </w:rPr>
        <w:t>Baschuk</w:t>
      </w:r>
      <w:proofErr w:type="spellEnd"/>
      <w:r w:rsidRPr="00FE51A3">
        <w:rPr>
          <w:rStyle w:val="Style13ptBold"/>
          <w:rFonts w:asciiTheme="majorHAnsi" w:hAnsiTheme="majorHAnsi" w:cstheme="majorHAnsi"/>
        </w:rPr>
        <w:t xml:space="preserve"> 2/22 </w:t>
      </w:r>
      <w:r w:rsidRPr="00FE51A3">
        <w:rPr>
          <w:rStyle w:val="Style13ptBold"/>
          <w:rFonts w:asciiTheme="majorHAnsi" w:hAnsiTheme="majorHAnsi" w:cstheme="majorHAnsi"/>
          <w:b w:val="0"/>
          <w:bCs/>
          <w:sz w:val="16"/>
          <w:szCs w:val="16"/>
        </w:rPr>
        <w:t xml:space="preserve">[(Bryce, reporter for Bloomberg Economics based in </w:t>
      </w:r>
      <w:r w:rsidRPr="00FE51A3">
        <w:rPr>
          <w:rFonts w:asciiTheme="majorHAnsi" w:hAnsiTheme="majorHAnsi" w:cstheme="majorHAnsi"/>
          <w:bCs/>
          <w:szCs w:val="16"/>
        </w:rPr>
        <w:t>Geneva, Switzerland, has been published in Bloomberg, the Washington Times, United Press International and National Public Radio</w:t>
      </w:r>
      <w:r w:rsidRPr="00FE51A3">
        <w:rPr>
          <w:rStyle w:val="Style13ptBold"/>
          <w:rFonts w:asciiTheme="majorHAnsi" w:hAnsiTheme="majorHAnsi" w:cstheme="majorHAnsi"/>
          <w:b w:val="0"/>
          <w:bCs/>
          <w:sz w:val="16"/>
          <w:szCs w:val="16"/>
        </w:rPr>
        <w:t>) “</w:t>
      </w:r>
      <w:r w:rsidRPr="00FE51A3">
        <w:rPr>
          <w:rFonts w:asciiTheme="majorHAnsi" w:hAnsiTheme="majorHAnsi" w:cstheme="majorHAnsi"/>
          <w:szCs w:val="16"/>
        </w:rPr>
        <w:t>Biden Picks Up Where Trump Left Off in Hard-Line Stances at WTO,” Bloomberg, 2/22/2021] TDI</w:t>
      </w:r>
    </w:p>
    <w:p w14:paraId="48A341A0" w14:textId="77777777" w:rsidR="00C5460F" w:rsidRPr="00FE51A3" w:rsidRDefault="00C5460F" w:rsidP="00C5460F">
      <w:pPr>
        <w:rPr>
          <w:rFonts w:asciiTheme="majorHAnsi" w:hAnsiTheme="majorHAnsi" w:cstheme="majorHAnsi"/>
          <w:sz w:val="12"/>
        </w:rPr>
      </w:pPr>
      <w:r w:rsidRPr="00FE51A3">
        <w:rPr>
          <w:rFonts w:asciiTheme="majorHAnsi" w:hAnsiTheme="majorHAnsi" w:cstheme="majorHAnsi"/>
          <w:sz w:val="12"/>
        </w:rPr>
        <w:t xml:space="preserve">President Joe </w:t>
      </w:r>
      <w:r w:rsidRPr="00FE51A3">
        <w:rPr>
          <w:rStyle w:val="StyleUnderline"/>
          <w:rFonts w:asciiTheme="majorHAnsi" w:hAnsiTheme="majorHAnsi" w:cstheme="majorHAnsi"/>
          <w:highlight w:val="green"/>
        </w:rPr>
        <w:t>Biden</w:t>
      </w:r>
      <w:r w:rsidRPr="00FE51A3">
        <w:rPr>
          <w:rStyle w:val="StyleUnderline"/>
          <w:rFonts w:asciiTheme="majorHAnsi" w:hAnsiTheme="majorHAnsi" w:cstheme="majorHAnsi"/>
        </w:rPr>
        <w:t xml:space="preserve">’s </w:t>
      </w:r>
      <w:r w:rsidRPr="00FE51A3">
        <w:rPr>
          <w:rStyle w:val="StyleUnderline"/>
          <w:rFonts w:asciiTheme="majorHAnsi" w:hAnsiTheme="majorHAnsi" w:cstheme="majorHAnsi"/>
          <w:highlight w:val="green"/>
        </w:rPr>
        <w:t>administration dashed hopes for a softer approach to the W</w:t>
      </w:r>
      <w:r w:rsidRPr="00FE51A3">
        <w:rPr>
          <w:rStyle w:val="StyleUnderline"/>
          <w:rFonts w:asciiTheme="majorHAnsi" w:hAnsiTheme="majorHAnsi" w:cstheme="majorHAnsi"/>
        </w:rPr>
        <w:t xml:space="preserve">orld </w:t>
      </w:r>
      <w:r w:rsidRPr="00FE51A3">
        <w:rPr>
          <w:rStyle w:val="StyleUnderline"/>
          <w:rFonts w:asciiTheme="majorHAnsi" w:hAnsiTheme="majorHAnsi" w:cstheme="majorHAnsi"/>
          <w:highlight w:val="green"/>
        </w:rPr>
        <w:t>T</w:t>
      </w:r>
      <w:r w:rsidRPr="00FE51A3">
        <w:rPr>
          <w:rStyle w:val="StyleUnderline"/>
          <w:rFonts w:asciiTheme="majorHAnsi" w:hAnsiTheme="majorHAnsi" w:cstheme="majorHAnsi"/>
        </w:rPr>
        <w:t xml:space="preserve">rade </w:t>
      </w:r>
      <w:r w:rsidRPr="00FE51A3">
        <w:rPr>
          <w:rStyle w:val="StyleUnderline"/>
          <w:rFonts w:asciiTheme="majorHAnsi" w:hAnsiTheme="majorHAnsi" w:cstheme="majorHAnsi"/>
          <w:highlight w:val="green"/>
        </w:rPr>
        <w:t>O</w:t>
      </w:r>
      <w:r w:rsidRPr="00FE51A3">
        <w:rPr>
          <w:rStyle w:val="StyleUnderline"/>
          <w:rFonts w:asciiTheme="majorHAnsi" w:hAnsiTheme="majorHAnsi" w:cstheme="majorHAnsi"/>
        </w:rPr>
        <w:t xml:space="preserve">rganization by pursuing a pair of his predecessor’s strategies that critics say risk </w:t>
      </w:r>
      <w:r w:rsidRPr="00FE51A3">
        <w:rPr>
          <w:rStyle w:val="Emphasis"/>
          <w:rFonts w:asciiTheme="majorHAnsi" w:hAnsiTheme="majorHAnsi" w:cstheme="majorHAnsi"/>
          <w:highlight w:val="green"/>
        </w:rPr>
        <w:t>undermining the international trading system</w:t>
      </w:r>
      <w:r w:rsidRPr="00FE51A3">
        <w:rPr>
          <w:rFonts w:asciiTheme="majorHAnsi" w:hAnsiTheme="majorHAnsi" w:cstheme="majorHAnsi"/>
          <w:sz w:val="12"/>
        </w:rPr>
        <w:t>.</w:t>
      </w:r>
    </w:p>
    <w:p w14:paraId="3A196760" w14:textId="77777777" w:rsidR="00C5460F" w:rsidRPr="00FE51A3" w:rsidRDefault="00C5460F" w:rsidP="00C5460F">
      <w:pPr>
        <w:rPr>
          <w:rFonts w:asciiTheme="majorHAnsi" w:hAnsiTheme="majorHAnsi" w:cstheme="majorHAnsi"/>
          <w:sz w:val="12"/>
        </w:rPr>
      </w:pPr>
      <w:r w:rsidRPr="00FE51A3">
        <w:rPr>
          <w:rStyle w:val="StyleUnderline"/>
          <w:rFonts w:asciiTheme="majorHAnsi" w:hAnsiTheme="majorHAnsi" w:cstheme="majorHAnsi"/>
          <w:highlight w:val="green"/>
        </w:rPr>
        <w:t>The U.S. delegation</w:t>
      </w:r>
      <w:r w:rsidRPr="00FE51A3">
        <w:rPr>
          <w:rFonts w:asciiTheme="majorHAnsi" w:hAnsiTheme="majorHAnsi" w:cstheme="majorHAnsi"/>
          <w:sz w:val="12"/>
        </w:rPr>
        <w:t xml:space="preserve"> to the WTO, in a statement Monday obtained by Bloomberg, </w:t>
      </w:r>
      <w:r w:rsidRPr="00FE51A3">
        <w:rPr>
          <w:rStyle w:val="StyleUnderline"/>
          <w:rFonts w:asciiTheme="majorHAnsi" w:hAnsiTheme="majorHAnsi" w:cstheme="majorHAnsi"/>
          <w:highlight w:val="green"/>
        </w:rPr>
        <w:t>backed the Trump</w:t>
      </w:r>
      <w:r w:rsidRPr="00FE51A3">
        <w:rPr>
          <w:rStyle w:val="StyleUnderline"/>
          <w:rFonts w:asciiTheme="majorHAnsi" w:hAnsiTheme="majorHAnsi" w:cstheme="majorHAnsi"/>
        </w:rPr>
        <w:t xml:space="preserve"> administration’s </w:t>
      </w:r>
      <w:r w:rsidRPr="00FE51A3">
        <w:rPr>
          <w:rStyle w:val="StyleUnderline"/>
          <w:rFonts w:asciiTheme="majorHAnsi" w:hAnsiTheme="majorHAnsi" w:cstheme="majorHAnsi"/>
          <w:highlight w:val="green"/>
        </w:rPr>
        <w:t>decision to label Hong Kong exports as “Made in China” and said the WTO had no right to mediate</w:t>
      </w:r>
      <w:r w:rsidRPr="00FE51A3">
        <w:rPr>
          <w:rStyle w:val="StyleUnderline"/>
          <w:rFonts w:asciiTheme="majorHAnsi" w:hAnsiTheme="majorHAnsi" w:cstheme="majorHAnsi"/>
        </w:rPr>
        <w:t xml:space="preserve"> the matter because the organization’s rules permit countries to take any action to protect their “essential security interests</w:t>
      </w:r>
      <w:r w:rsidRPr="00FE51A3">
        <w:rPr>
          <w:rFonts w:asciiTheme="majorHAnsi" w:hAnsiTheme="majorHAnsi" w:cstheme="majorHAnsi"/>
          <w:sz w:val="12"/>
        </w:rPr>
        <w:t>.”</w:t>
      </w:r>
    </w:p>
    <w:p w14:paraId="7B9F95F4" w14:textId="77777777" w:rsidR="00C5460F" w:rsidRPr="00FE51A3" w:rsidRDefault="00C5460F" w:rsidP="00C5460F">
      <w:pPr>
        <w:rPr>
          <w:rFonts w:asciiTheme="majorHAnsi" w:hAnsiTheme="majorHAnsi" w:cstheme="majorHAnsi"/>
          <w:sz w:val="12"/>
        </w:rPr>
      </w:pPr>
      <w:r w:rsidRPr="00FE51A3">
        <w:rPr>
          <w:rFonts w:asciiTheme="majorHAnsi" w:hAnsiTheme="majorHAnsi" w:cstheme="majorHAnsi"/>
          <w:sz w:val="12"/>
        </w:rPr>
        <w:t>“The situation with respect to Hong Kong, China, constitutes a threat to the national security of the United States,” the U.S. delegation said. “</w:t>
      </w:r>
      <w:r w:rsidRPr="00FE51A3">
        <w:rPr>
          <w:rStyle w:val="StyleUnderline"/>
          <w:rFonts w:asciiTheme="majorHAnsi" w:hAnsiTheme="majorHAnsi" w:cstheme="majorHAnsi"/>
        </w:rPr>
        <w:t>Issues of national security are not matters appropriate for adjudication in the WTO dispute-settlement system</w:t>
      </w:r>
      <w:r w:rsidRPr="00FE51A3">
        <w:rPr>
          <w:rFonts w:asciiTheme="majorHAnsi" w:hAnsiTheme="majorHAnsi" w:cstheme="majorHAnsi"/>
          <w:sz w:val="12"/>
        </w:rPr>
        <w:t>.”</w:t>
      </w:r>
    </w:p>
    <w:p w14:paraId="3448A7CE" w14:textId="77777777" w:rsidR="00C5460F" w:rsidRPr="00FE51A3" w:rsidRDefault="00C5460F" w:rsidP="00C5460F">
      <w:pPr>
        <w:rPr>
          <w:rFonts w:asciiTheme="majorHAnsi" w:hAnsiTheme="majorHAnsi" w:cstheme="majorHAnsi"/>
          <w:sz w:val="12"/>
        </w:rPr>
      </w:pPr>
      <w:r w:rsidRPr="00FE51A3">
        <w:rPr>
          <w:rStyle w:val="StyleUnderline"/>
          <w:rFonts w:asciiTheme="majorHAnsi" w:hAnsiTheme="majorHAnsi" w:cstheme="majorHAnsi"/>
        </w:rPr>
        <w:t xml:space="preserve">Prior to 2016, </w:t>
      </w:r>
      <w:r w:rsidRPr="00FE51A3">
        <w:rPr>
          <w:rStyle w:val="Emphasis"/>
          <w:rFonts w:asciiTheme="majorHAnsi" w:hAnsiTheme="majorHAnsi" w:cstheme="majorHAnsi"/>
        </w:rPr>
        <w:t xml:space="preserve">WTO members generally steered clear of defending their trade actions </w:t>
      </w:r>
      <w:proofErr w:type="gramStart"/>
      <w:r w:rsidRPr="00FE51A3">
        <w:rPr>
          <w:rStyle w:val="Emphasis"/>
          <w:rFonts w:asciiTheme="majorHAnsi" w:hAnsiTheme="majorHAnsi" w:cstheme="majorHAnsi"/>
        </w:rPr>
        <w:t>on the basis of</w:t>
      </w:r>
      <w:proofErr w:type="gramEnd"/>
      <w:r w:rsidRPr="00FE51A3">
        <w:rPr>
          <w:rStyle w:val="Emphasis"/>
          <w:rFonts w:asciiTheme="majorHAnsi" w:hAnsiTheme="majorHAnsi" w:cstheme="majorHAnsi"/>
        </w:rPr>
        <w:t xml:space="preserve"> national security because doing so could encourage other nations to pursue protectionist policies</w:t>
      </w:r>
      <w:r w:rsidRPr="00FE51A3">
        <w:rPr>
          <w:rFonts w:asciiTheme="majorHAnsi" w:hAnsiTheme="majorHAnsi" w:cstheme="majorHAnsi"/>
          <w:sz w:val="12"/>
        </w:rPr>
        <w:t xml:space="preserve"> that have little or nothing to do with hostile threats.</w:t>
      </w:r>
    </w:p>
    <w:p w14:paraId="625A4E8B" w14:textId="77777777" w:rsidR="00C5460F" w:rsidRPr="00FE51A3" w:rsidRDefault="00C5460F" w:rsidP="00C5460F">
      <w:pPr>
        <w:rPr>
          <w:rFonts w:asciiTheme="majorHAnsi" w:hAnsiTheme="majorHAnsi" w:cstheme="majorHAnsi"/>
          <w:sz w:val="12"/>
        </w:rPr>
      </w:pPr>
      <w:r w:rsidRPr="00FE51A3">
        <w:rPr>
          <w:rStyle w:val="StyleUnderline"/>
          <w:rFonts w:asciiTheme="majorHAnsi" w:hAnsiTheme="majorHAnsi" w:cstheme="majorHAnsi"/>
        </w:rPr>
        <w:t xml:space="preserve">That changed in 2018, when the Trump administration triggered a cold war-era law to justify tariffs on </w:t>
      </w:r>
      <w:proofErr w:type="gramStart"/>
      <w:r w:rsidRPr="00FE51A3">
        <w:rPr>
          <w:rStyle w:val="StyleUnderline"/>
          <w:rFonts w:asciiTheme="majorHAnsi" w:hAnsiTheme="majorHAnsi" w:cstheme="majorHAnsi"/>
        </w:rPr>
        <w:t>foreign imports</w:t>
      </w:r>
      <w:proofErr w:type="gramEnd"/>
      <w:r w:rsidRPr="00FE51A3">
        <w:rPr>
          <w:rStyle w:val="StyleUnderline"/>
          <w:rFonts w:asciiTheme="majorHAnsi" w:hAnsiTheme="majorHAnsi" w:cstheme="majorHAnsi"/>
        </w:rPr>
        <w:t xml:space="preserve"> of steel and aluminum</w:t>
      </w:r>
      <w:r w:rsidRPr="00FE51A3">
        <w:rPr>
          <w:rFonts w:asciiTheme="majorHAnsi" w:hAnsiTheme="majorHAnsi" w:cstheme="majorHAnsi"/>
          <w:sz w:val="12"/>
        </w:rPr>
        <w:t>. In response, a handful of U.S. trade partners, including Canada, the EU, and China filed disputes at the WTO and a ruling in those cases is expected later this year.</w:t>
      </w:r>
    </w:p>
    <w:p w14:paraId="3D8419FD" w14:textId="77777777" w:rsidR="00C5460F" w:rsidRPr="00FE51A3" w:rsidRDefault="00C5460F" w:rsidP="00C5460F">
      <w:pPr>
        <w:rPr>
          <w:rFonts w:asciiTheme="majorHAnsi" w:hAnsiTheme="majorHAnsi" w:cstheme="majorHAnsi"/>
          <w:sz w:val="12"/>
        </w:rPr>
      </w:pPr>
      <w:r w:rsidRPr="00FE51A3">
        <w:rPr>
          <w:rFonts w:asciiTheme="majorHAnsi" w:hAnsiTheme="majorHAnsi" w:cstheme="majorHAnsi"/>
          <w:sz w:val="12"/>
        </w:rPr>
        <w:t xml:space="preserve">Since then, </w:t>
      </w:r>
      <w:r w:rsidRPr="00FE51A3">
        <w:rPr>
          <w:rStyle w:val="StyleUnderline"/>
          <w:rFonts w:asciiTheme="majorHAnsi" w:hAnsiTheme="majorHAnsi" w:cstheme="majorHAnsi"/>
          <w:highlight w:val="green"/>
        </w:rPr>
        <w:t>more nations</w:t>
      </w:r>
      <w:r w:rsidRPr="00FE51A3">
        <w:rPr>
          <w:rStyle w:val="StyleUnderline"/>
          <w:rFonts w:asciiTheme="majorHAnsi" w:hAnsiTheme="majorHAnsi" w:cstheme="majorHAnsi"/>
        </w:rPr>
        <w:t xml:space="preserve"> -- including Saudi Arabia, India, </w:t>
      </w:r>
      <w:proofErr w:type="gramStart"/>
      <w:r w:rsidRPr="00FE51A3">
        <w:rPr>
          <w:rStyle w:val="StyleUnderline"/>
          <w:rFonts w:asciiTheme="majorHAnsi" w:hAnsiTheme="majorHAnsi" w:cstheme="majorHAnsi"/>
        </w:rPr>
        <w:t>Russia</w:t>
      </w:r>
      <w:proofErr w:type="gramEnd"/>
      <w:r w:rsidRPr="00FE51A3">
        <w:rPr>
          <w:rStyle w:val="StyleUnderline"/>
          <w:rFonts w:asciiTheme="majorHAnsi" w:hAnsiTheme="majorHAnsi" w:cstheme="majorHAnsi"/>
        </w:rPr>
        <w:t xml:space="preserve"> and others -- </w:t>
      </w:r>
      <w:r w:rsidRPr="00FE51A3">
        <w:rPr>
          <w:rStyle w:val="StyleUnderline"/>
          <w:rFonts w:asciiTheme="majorHAnsi" w:hAnsiTheme="majorHAnsi" w:cstheme="majorHAnsi"/>
          <w:highlight w:val="green"/>
        </w:rPr>
        <w:t>have cited the</w:t>
      </w:r>
      <w:r w:rsidRPr="00FE51A3">
        <w:rPr>
          <w:rStyle w:val="StyleUnderline"/>
          <w:rFonts w:asciiTheme="majorHAnsi" w:hAnsiTheme="majorHAnsi" w:cstheme="majorHAnsi"/>
        </w:rPr>
        <w:t xml:space="preserve"> WTO’s </w:t>
      </w:r>
      <w:r w:rsidRPr="00FE51A3">
        <w:rPr>
          <w:rStyle w:val="StyleUnderline"/>
          <w:rFonts w:asciiTheme="majorHAnsi" w:hAnsiTheme="majorHAnsi" w:cstheme="majorHAnsi"/>
          <w:highlight w:val="green"/>
        </w:rPr>
        <w:t>national-security exemption in regional</w:t>
      </w:r>
      <w:r w:rsidRPr="00FE51A3">
        <w:rPr>
          <w:rStyle w:val="StyleUnderline"/>
          <w:rFonts w:asciiTheme="majorHAnsi" w:hAnsiTheme="majorHAnsi" w:cstheme="majorHAnsi"/>
        </w:rPr>
        <w:t xml:space="preserve"> trade </w:t>
      </w:r>
      <w:r w:rsidRPr="00FE51A3">
        <w:rPr>
          <w:rStyle w:val="StyleUnderline"/>
          <w:rFonts w:asciiTheme="majorHAnsi" w:hAnsiTheme="majorHAnsi" w:cstheme="majorHAnsi"/>
          <w:highlight w:val="green"/>
        </w:rPr>
        <w:t>fights</w:t>
      </w:r>
      <w:r w:rsidRPr="00FE51A3">
        <w:rPr>
          <w:rStyle w:val="StyleUnderline"/>
          <w:rFonts w:asciiTheme="majorHAnsi" w:hAnsiTheme="majorHAnsi" w:cstheme="majorHAnsi"/>
        </w:rPr>
        <w:t xml:space="preserve">, leading trade experts to warn that such </w:t>
      </w:r>
      <w:r w:rsidRPr="00FE51A3">
        <w:rPr>
          <w:rStyle w:val="StyleUnderline"/>
          <w:rFonts w:asciiTheme="majorHAnsi" w:hAnsiTheme="majorHAnsi" w:cstheme="majorHAnsi"/>
          <w:highlight w:val="green"/>
        </w:rPr>
        <w:t xml:space="preserve">cases could </w:t>
      </w:r>
      <w:r w:rsidRPr="00FE51A3">
        <w:rPr>
          <w:rStyle w:val="Emphasis"/>
          <w:rFonts w:asciiTheme="majorHAnsi" w:hAnsiTheme="majorHAnsi" w:cstheme="majorHAnsi"/>
          <w:highlight w:val="green"/>
        </w:rPr>
        <w:t>erode the organization’s ability to mediate disputes</w:t>
      </w:r>
      <w:r w:rsidRPr="00FE51A3">
        <w:rPr>
          <w:rFonts w:asciiTheme="majorHAnsi" w:hAnsiTheme="majorHAnsi" w:cstheme="majorHAnsi"/>
          <w:sz w:val="12"/>
        </w:rPr>
        <w:t>.</w:t>
      </w:r>
    </w:p>
    <w:p w14:paraId="0FE5E38B" w14:textId="77777777" w:rsidR="00C5460F" w:rsidRPr="00FE51A3" w:rsidRDefault="00C5460F" w:rsidP="00C5460F">
      <w:pPr>
        <w:rPr>
          <w:rFonts w:asciiTheme="majorHAnsi" w:hAnsiTheme="majorHAnsi" w:cstheme="majorHAnsi"/>
          <w:sz w:val="12"/>
        </w:rPr>
      </w:pPr>
      <w:r w:rsidRPr="00FE51A3">
        <w:rPr>
          <w:rFonts w:asciiTheme="majorHAnsi" w:hAnsiTheme="majorHAnsi" w:cstheme="majorHAnsi"/>
          <w:sz w:val="12"/>
        </w:rPr>
        <w:t xml:space="preserve">The Biden administration on Monday said </w:t>
      </w:r>
      <w:r w:rsidRPr="00FE51A3">
        <w:rPr>
          <w:rStyle w:val="StyleUnderline"/>
          <w:rFonts w:asciiTheme="majorHAnsi" w:hAnsiTheme="majorHAnsi" w:cstheme="majorHAnsi"/>
        </w:rPr>
        <w:t>the U.S. has consistently argued that national-security disputes are not subject to WTO review because it would infringe on a member’s right to determine what is in its own security interests</w:t>
      </w:r>
      <w:r w:rsidRPr="00FE51A3">
        <w:rPr>
          <w:rFonts w:asciiTheme="majorHAnsi" w:hAnsiTheme="majorHAnsi" w:cstheme="majorHAnsi"/>
          <w:sz w:val="12"/>
        </w:rPr>
        <w:t>.</w:t>
      </w:r>
    </w:p>
    <w:p w14:paraId="0156FCCE" w14:textId="77777777" w:rsidR="00C5460F" w:rsidRPr="00FE51A3" w:rsidRDefault="00C5460F" w:rsidP="00C5460F">
      <w:pPr>
        <w:rPr>
          <w:rFonts w:asciiTheme="majorHAnsi" w:hAnsiTheme="majorHAnsi" w:cstheme="majorHAnsi"/>
          <w:sz w:val="12"/>
          <w:szCs w:val="12"/>
        </w:rPr>
      </w:pPr>
      <w:proofErr w:type="gramStart"/>
      <w:r w:rsidRPr="00FE51A3">
        <w:rPr>
          <w:rFonts w:asciiTheme="majorHAnsi" w:hAnsiTheme="majorHAnsi" w:cstheme="majorHAnsi"/>
          <w:sz w:val="12"/>
          <w:szCs w:val="12"/>
        </w:rPr>
        <w:t>In spite of</w:t>
      </w:r>
      <w:proofErr w:type="gramEnd"/>
      <w:r w:rsidRPr="00FE51A3">
        <w:rPr>
          <w:rFonts w:asciiTheme="majorHAnsi" w:hAnsiTheme="majorHAnsi" w:cstheme="majorHAnsi"/>
          <w:sz w:val="12"/>
          <w:szCs w:val="12"/>
        </w:rPr>
        <w:t xml:space="preserve"> the U.S. objection, the WTO granted Hong Kong’s dispute inquiry and will establish a panel of experts to deliberate the matter and render a decision, which could take two to three years.</w:t>
      </w:r>
    </w:p>
    <w:p w14:paraId="012D0BE2" w14:textId="77777777" w:rsidR="00C5460F" w:rsidRPr="00FE51A3" w:rsidRDefault="00C5460F" w:rsidP="00C5460F">
      <w:pPr>
        <w:rPr>
          <w:rFonts w:asciiTheme="majorHAnsi" w:hAnsiTheme="majorHAnsi" w:cstheme="majorHAnsi"/>
          <w:sz w:val="12"/>
        </w:rPr>
      </w:pPr>
      <w:r w:rsidRPr="00FE51A3">
        <w:rPr>
          <w:rFonts w:asciiTheme="majorHAnsi" w:hAnsiTheme="majorHAnsi" w:cstheme="majorHAnsi"/>
          <w:sz w:val="12"/>
        </w:rPr>
        <w:t xml:space="preserve">At the same meeting, </w:t>
      </w:r>
      <w:r w:rsidRPr="00FE51A3">
        <w:rPr>
          <w:rStyle w:val="StyleUnderline"/>
          <w:rFonts w:asciiTheme="majorHAnsi" w:hAnsiTheme="majorHAnsi" w:cstheme="majorHAnsi"/>
        </w:rPr>
        <w:t xml:space="preserve">the </w:t>
      </w:r>
      <w:r w:rsidRPr="00FE51A3">
        <w:rPr>
          <w:rStyle w:val="StyleUnderline"/>
          <w:rFonts w:asciiTheme="majorHAnsi" w:hAnsiTheme="majorHAnsi" w:cstheme="majorHAnsi"/>
          <w:highlight w:val="green"/>
        </w:rPr>
        <w:t>Biden</w:t>
      </w:r>
      <w:r w:rsidRPr="00FE51A3">
        <w:rPr>
          <w:rStyle w:val="StyleUnderline"/>
          <w:rFonts w:asciiTheme="majorHAnsi" w:hAnsiTheme="majorHAnsi" w:cstheme="majorHAnsi"/>
        </w:rPr>
        <w:t xml:space="preserve"> administration said it </w:t>
      </w:r>
      <w:r w:rsidRPr="00FE51A3">
        <w:rPr>
          <w:rStyle w:val="Emphasis"/>
          <w:rFonts w:asciiTheme="majorHAnsi" w:hAnsiTheme="majorHAnsi" w:cstheme="majorHAnsi"/>
          <w:highlight w:val="green"/>
        </w:rPr>
        <w:t>would not</w:t>
      </w:r>
      <w:r w:rsidRPr="00FE51A3">
        <w:rPr>
          <w:rStyle w:val="Emphasis"/>
          <w:rFonts w:asciiTheme="majorHAnsi" w:hAnsiTheme="majorHAnsi" w:cstheme="majorHAnsi"/>
        </w:rPr>
        <w:t xml:space="preserve"> agree to </w:t>
      </w:r>
      <w:r w:rsidRPr="00FE51A3">
        <w:rPr>
          <w:rStyle w:val="Emphasis"/>
          <w:rFonts w:asciiTheme="majorHAnsi" w:hAnsiTheme="majorHAnsi" w:cstheme="majorHAnsi"/>
          <w:highlight w:val="green"/>
        </w:rPr>
        <w:t>appoint new members to the</w:t>
      </w:r>
      <w:r w:rsidRPr="00FE51A3">
        <w:rPr>
          <w:rStyle w:val="Emphasis"/>
          <w:rFonts w:asciiTheme="majorHAnsi" w:hAnsiTheme="majorHAnsi" w:cstheme="majorHAnsi"/>
        </w:rPr>
        <w:t xml:space="preserve"> WTO’s </w:t>
      </w:r>
      <w:r w:rsidRPr="00FE51A3">
        <w:rPr>
          <w:rStyle w:val="Emphasis"/>
          <w:rFonts w:asciiTheme="majorHAnsi" w:hAnsiTheme="majorHAnsi" w:cstheme="majorHAnsi"/>
          <w:highlight w:val="green"/>
        </w:rPr>
        <w:t>appellate body</w:t>
      </w:r>
      <w:r w:rsidRPr="00FE51A3">
        <w:rPr>
          <w:rStyle w:val="StyleUnderline"/>
          <w:rFonts w:asciiTheme="majorHAnsi" w:hAnsiTheme="majorHAnsi" w:cstheme="majorHAnsi"/>
        </w:rPr>
        <w:t xml:space="preserve">, a seven-member panel of experts who until 2019 had the final say on trade disputes involving billions of </w:t>
      </w:r>
      <w:proofErr w:type="spellStart"/>
      <w:r w:rsidRPr="00FE51A3">
        <w:rPr>
          <w:rStyle w:val="StyleUnderline"/>
          <w:rFonts w:asciiTheme="majorHAnsi" w:hAnsiTheme="majorHAnsi" w:cstheme="majorHAnsi"/>
        </w:rPr>
        <w:t>dollars worth</w:t>
      </w:r>
      <w:proofErr w:type="spellEnd"/>
      <w:r w:rsidRPr="00FE51A3">
        <w:rPr>
          <w:rStyle w:val="StyleUnderline"/>
          <w:rFonts w:asciiTheme="majorHAnsi" w:hAnsiTheme="majorHAnsi" w:cstheme="majorHAnsi"/>
        </w:rPr>
        <w:t xml:space="preserve"> of international commerce</w:t>
      </w:r>
      <w:r w:rsidRPr="00FE51A3">
        <w:rPr>
          <w:rFonts w:asciiTheme="majorHAnsi" w:hAnsiTheme="majorHAnsi" w:cstheme="majorHAnsi"/>
          <w:sz w:val="12"/>
        </w:rPr>
        <w:t>.</w:t>
      </w:r>
    </w:p>
    <w:p w14:paraId="382D948D" w14:textId="77777777" w:rsidR="00C5460F" w:rsidRPr="00FE51A3" w:rsidRDefault="00C5460F" w:rsidP="00C5460F">
      <w:pPr>
        <w:rPr>
          <w:rFonts w:asciiTheme="majorHAnsi" w:hAnsiTheme="majorHAnsi" w:cstheme="majorHAnsi"/>
          <w:sz w:val="12"/>
        </w:rPr>
      </w:pPr>
      <w:r w:rsidRPr="00FE51A3">
        <w:rPr>
          <w:rFonts w:asciiTheme="majorHAnsi" w:hAnsiTheme="majorHAnsi" w:cstheme="majorHAnsi"/>
          <w:sz w:val="12"/>
        </w:rPr>
        <w:t xml:space="preserve">The Biden administration said it could not do so because </w:t>
      </w:r>
      <w:r w:rsidRPr="00FE51A3">
        <w:rPr>
          <w:rStyle w:val="Emphasis"/>
          <w:rFonts w:asciiTheme="majorHAnsi" w:hAnsiTheme="majorHAnsi" w:cstheme="majorHAnsi"/>
        </w:rPr>
        <w:t>the U.S. “continues to have systemic concerns” with the functioning of the appellate body</w:t>
      </w:r>
      <w:r w:rsidRPr="00FE51A3">
        <w:rPr>
          <w:rStyle w:val="StyleUnderline"/>
          <w:rFonts w:asciiTheme="majorHAnsi" w:hAnsiTheme="majorHAnsi" w:cstheme="majorHAnsi"/>
        </w:rPr>
        <w:t xml:space="preserve"> as have all previous administrations over the past 16 years</w:t>
      </w:r>
      <w:r w:rsidRPr="00FE51A3">
        <w:rPr>
          <w:rFonts w:asciiTheme="majorHAnsi" w:hAnsiTheme="majorHAnsi" w:cstheme="majorHAnsi"/>
          <w:sz w:val="12"/>
        </w:rPr>
        <w:t>.</w:t>
      </w:r>
    </w:p>
    <w:p w14:paraId="47A8B415" w14:textId="77777777" w:rsidR="00C5460F" w:rsidRPr="00FE51A3" w:rsidRDefault="00C5460F" w:rsidP="00C5460F">
      <w:pPr>
        <w:rPr>
          <w:rFonts w:asciiTheme="majorHAnsi" w:hAnsiTheme="majorHAnsi" w:cstheme="majorHAnsi"/>
          <w:sz w:val="12"/>
        </w:rPr>
      </w:pPr>
      <w:r w:rsidRPr="00FE51A3">
        <w:rPr>
          <w:rFonts w:asciiTheme="majorHAnsi" w:hAnsiTheme="majorHAnsi" w:cstheme="majorHAnsi"/>
          <w:sz w:val="12"/>
        </w:rPr>
        <w:t xml:space="preserve">Though the statement was not entirely unexpected, </w:t>
      </w:r>
      <w:r w:rsidRPr="00FE51A3">
        <w:rPr>
          <w:rStyle w:val="StyleUnderline"/>
          <w:rFonts w:asciiTheme="majorHAnsi" w:hAnsiTheme="majorHAnsi" w:cstheme="majorHAnsi"/>
        </w:rPr>
        <w:t>it confirms America’s bipartisan frustration with the functioning of the WTO appellate body and the new administration’s willingness to block new panelists until changes can be agreed</w:t>
      </w:r>
      <w:r w:rsidRPr="00FE51A3">
        <w:rPr>
          <w:rFonts w:asciiTheme="majorHAnsi" w:hAnsiTheme="majorHAnsi" w:cstheme="majorHAnsi"/>
          <w:sz w:val="12"/>
        </w:rPr>
        <w:t>.</w:t>
      </w:r>
    </w:p>
    <w:p w14:paraId="2E116677" w14:textId="77777777" w:rsidR="00C5460F" w:rsidRPr="00FE51A3" w:rsidRDefault="00C5460F" w:rsidP="00C5460F">
      <w:pPr>
        <w:rPr>
          <w:rFonts w:asciiTheme="majorHAnsi" w:hAnsiTheme="majorHAnsi" w:cstheme="majorHAnsi"/>
          <w:sz w:val="12"/>
          <w:szCs w:val="12"/>
        </w:rPr>
      </w:pPr>
      <w:r w:rsidRPr="00FE51A3">
        <w:rPr>
          <w:rFonts w:asciiTheme="majorHAnsi" w:hAnsiTheme="majorHAnsi" w:cstheme="majorHAnsi"/>
          <w:sz w:val="12"/>
          <w:szCs w:val="12"/>
        </w:rPr>
        <w:lastRenderedPageBreak/>
        <w:t xml:space="preserve">Once Katherine Tai is confirmed as the U.S. Trade Representative, her office “looks forward to working with” WTO Director-General Ngozi </w:t>
      </w:r>
      <w:proofErr w:type="spellStart"/>
      <w:r w:rsidRPr="00FE51A3">
        <w:rPr>
          <w:rFonts w:asciiTheme="majorHAnsi" w:hAnsiTheme="majorHAnsi" w:cstheme="majorHAnsi"/>
          <w:sz w:val="12"/>
          <w:szCs w:val="12"/>
        </w:rPr>
        <w:t>Okonjo</w:t>
      </w:r>
      <w:proofErr w:type="spellEnd"/>
      <w:r w:rsidRPr="00FE51A3">
        <w:rPr>
          <w:rFonts w:asciiTheme="majorHAnsi" w:hAnsiTheme="majorHAnsi" w:cstheme="majorHAnsi"/>
          <w:sz w:val="12"/>
          <w:szCs w:val="12"/>
        </w:rPr>
        <w:t>-Iweala to tackle the problems with WTO dispute settlement, including the unresolved issues over appellate-body overreach, USTR spokesman Adam Hodge said in an email. “These are long-standing, bipartisan concerns that we hope our trading partners will work with us to address,” he said.</w:t>
      </w:r>
    </w:p>
    <w:p w14:paraId="6C94BF17" w14:textId="77777777" w:rsidR="00C5460F" w:rsidRPr="00337A8F" w:rsidRDefault="00C5460F" w:rsidP="00C5460F">
      <w:pPr>
        <w:rPr>
          <w:rFonts w:asciiTheme="majorHAnsi" w:hAnsiTheme="majorHAnsi" w:cstheme="majorHAnsi"/>
        </w:rPr>
      </w:pPr>
      <w:r w:rsidRPr="00FE51A3">
        <w:rPr>
          <w:rStyle w:val="StyleUnderline"/>
          <w:rFonts w:asciiTheme="majorHAnsi" w:hAnsiTheme="majorHAnsi" w:cstheme="majorHAnsi"/>
        </w:rPr>
        <w:t xml:space="preserve">The Trump administration broke precedent when it refused to consider any nominees to fill vacancies on the panel </w:t>
      </w:r>
      <w:r w:rsidRPr="00FE51A3">
        <w:rPr>
          <w:rStyle w:val="StyleUnderline"/>
          <w:rFonts w:asciiTheme="majorHAnsi" w:hAnsiTheme="majorHAnsi" w:cstheme="majorHAnsi"/>
          <w:highlight w:val="green"/>
        </w:rPr>
        <w:t>until there weren’t enough</w:t>
      </w:r>
      <w:r w:rsidRPr="00FE51A3">
        <w:rPr>
          <w:rStyle w:val="StyleUnderline"/>
          <w:rFonts w:asciiTheme="majorHAnsi" w:hAnsiTheme="majorHAnsi" w:cstheme="majorHAnsi"/>
        </w:rPr>
        <w:t xml:space="preserve"> </w:t>
      </w:r>
      <w:r w:rsidRPr="00FE51A3">
        <w:rPr>
          <w:rStyle w:val="StyleUnderline"/>
          <w:rFonts w:asciiTheme="majorHAnsi" w:hAnsiTheme="majorHAnsi" w:cstheme="majorHAnsi"/>
          <w:highlight w:val="green"/>
        </w:rPr>
        <w:t>to sign off on new rulings</w:t>
      </w:r>
      <w:r w:rsidRPr="00FE51A3">
        <w:rPr>
          <w:rStyle w:val="StyleUnderline"/>
          <w:rFonts w:asciiTheme="majorHAnsi" w:hAnsiTheme="majorHAnsi" w:cstheme="majorHAnsi"/>
        </w:rPr>
        <w:t xml:space="preserve">. As a result, </w:t>
      </w:r>
      <w:r w:rsidRPr="00FE51A3">
        <w:rPr>
          <w:rStyle w:val="Emphasis"/>
          <w:rFonts w:asciiTheme="majorHAnsi" w:hAnsiTheme="majorHAnsi" w:cstheme="majorHAnsi"/>
          <w:highlight w:val="green"/>
        </w:rPr>
        <w:t>the</w:t>
      </w:r>
      <w:r w:rsidRPr="00FE51A3">
        <w:rPr>
          <w:rStyle w:val="Emphasis"/>
          <w:rFonts w:asciiTheme="majorHAnsi" w:hAnsiTheme="majorHAnsi" w:cstheme="majorHAnsi"/>
        </w:rPr>
        <w:t xml:space="preserve"> WTO’s </w:t>
      </w:r>
      <w:r w:rsidRPr="00FE51A3">
        <w:rPr>
          <w:rStyle w:val="Emphasis"/>
          <w:rFonts w:asciiTheme="majorHAnsi" w:hAnsiTheme="majorHAnsi" w:cstheme="majorHAnsi"/>
          <w:highlight w:val="green"/>
        </w:rPr>
        <w:t>dispute-settlement system has been critically damaged</w:t>
      </w:r>
      <w:r w:rsidRPr="00FE51A3">
        <w:rPr>
          <w:rStyle w:val="StyleUnderline"/>
          <w:rFonts w:asciiTheme="majorHAnsi" w:hAnsiTheme="majorHAnsi" w:cstheme="majorHAnsi"/>
        </w:rPr>
        <w:t xml:space="preserve"> because WTO </w:t>
      </w:r>
      <w:r w:rsidRPr="00FE51A3">
        <w:rPr>
          <w:rStyle w:val="StyleUnderline"/>
          <w:rFonts w:asciiTheme="majorHAnsi" w:hAnsiTheme="majorHAnsi" w:cstheme="majorHAnsi"/>
          <w:highlight w:val="green"/>
        </w:rPr>
        <w:t>members are</w:t>
      </w:r>
      <w:r w:rsidRPr="00FE51A3">
        <w:rPr>
          <w:rStyle w:val="StyleUnderline"/>
          <w:rFonts w:asciiTheme="majorHAnsi" w:hAnsiTheme="majorHAnsi" w:cstheme="majorHAnsi"/>
        </w:rPr>
        <w:t xml:space="preserve"> now </w:t>
      </w:r>
      <w:r w:rsidRPr="00FE51A3">
        <w:rPr>
          <w:rStyle w:val="StyleUnderline"/>
          <w:rFonts w:asciiTheme="majorHAnsi" w:hAnsiTheme="majorHAnsi" w:cstheme="majorHAnsi"/>
          <w:highlight w:val="green"/>
        </w:rPr>
        <w:t>free</w:t>
      </w:r>
      <w:r w:rsidRPr="00FE51A3">
        <w:rPr>
          <w:rStyle w:val="StyleUnderline"/>
          <w:rFonts w:asciiTheme="majorHAnsi" w:hAnsiTheme="majorHAnsi" w:cstheme="majorHAnsi"/>
        </w:rPr>
        <w:t xml:space="preserve"> </w:t>
      </w:r>
      <w:r w:rsidRPr="00FE51A3">
        <w:rPr>
          <w:rStyle w:val="StyleUnderline"/>
          <w:rFonts w:asciiTheme="majorHAnsi" w:hAnsiTheme="majorHAnsi" w:cstheme="majorHAnsi"/>
          <w:highlight w:val="green"/>
        </w:rPr>
        <w:t>to veto</w:t>
      </w:r>
      <w:r w:rsidRPr="00FE51A3">
        <w:rPr>
          <w:rStyle w:val="StyleUnderline"/>
          <w:rFonts w:asciiTheme="majorHAnsi" w:hAnsiTheme="majorHAnsi" w:cstheme="majorHAnsi"/>
        </w:rPr>
        <w:t xml:space="preserve"> any </w:t>
      </w:r>
      <w:r w:rsidRPr="00FE51A3">
        <w:rPr>
          <w:rStyle w:val="StyleUnderline"/>
          <w:rFonts w:asciiTheme="majorHAnsi" w:hAnsiTheme="majorHAnsi" w:cstheme="majorHAnsi"/>
          <w:highlight w:val="green"/>
        </w:rPr>
        <w:t>adverse</w:t>
      </w:r>
      <w:r w:rsidRPr="00FE51A3">
        <w:rPr>
          <w:rStyle w:val="StyleUnderline"/>
          <w:rFonts w:asciiTheme="majorHAnsi" w:hAnsiTheme="majorHAnsi" w:cstheme="majorHAnsi"/>
        </w:rPr>
        <w:t xml:space="preserve"> dispute </w:t>
      </w:r>
      <w:r w:rsidRPr="00FE51A3">
        <w:rPr>
          <w:rStyle w:val="StyleUnderline"/>
          <w:rFonts w:asciiTheme="majorHAnsi" w:hAnsiTheme="majorHAnsi" w:cstheme="majorHAnsi"/>
          <w:highlight w:val="green"/>
        </w:rPr>
        <w:t>rulings by appealing them into a legal void</w:t>
      </w:r>
      <w:r w:rsidRPr="00FE51A3">
        <w:rPr>
          <w:rStyle w:val="StyleUnderline"/>
          <w:rFonts w:asciiTheme="majorHAnsi" w:hAnsiTheme="majorHAnsi" w:cstheme="majorHAnsi"/>
        </w:rPr>
        <w:t xml:space="preserve"> created by the appellate body’s paralysis</w:t>
      </w:r>
      <w:r w:rsidRPr="00FE51A3">
        <w:rPr>
          <w:rFonts w:asciiTheme="majorHAnsi" w:hAnsiTheme="majorHAnsi" w:cstheme="majorHAnsi"/>
        </w:rPr>
        <w:t>.</w:t>
      </w:r>
    </w:p>
    <w:p w14:paraId="2173C9B9" w14:textId="77777777" w:rsidR="00C5460F" w:rsidRDefault="00C5460F" w:rsidP="00C5460F">
      <w:pPr>
        <w:rPr>
          <w:rFonts w:asciiTheme="majorHAnsi" w:hAnsiTheme="majorHAnsi" w:cstheme="majorHAnsi"/>
          <w:sz w:val="12"/>
        </w:rPr>
      </w:pPr>
    </w:p>
    <w:p w14:paraId="720E7520" w14:textId="2D6E9142" w:rsidR="00C5460F" w:rsidRDefault="00C5460F" w:rsidP="009D1EEF">
      <w:pPr>
        <w:pStyle w:val="Heading4"/>
        <w:numPr>
          <w:ilvl w:val="0"/>
          <w:numId w:val="17"/>
        </w:numPr>
      </w:pPr>
      <w:r>
        <w:t>Alt causes to WTO disunity</w:t>
      </w:r>
    </w:p>
    <w:p w14:paraId="2FB0524C" w14:textId="77777777" w:rsidR="00C5460F" w:rsidRPr="00D343B7" w:rsidRDefault="00C5460F" w:rsidP="00C5460F">
      <w:pPr>
        <w:rPr>
          <w:rStyle w:val="Style13ptBold"/>
          <w:b w:val="0"/>
        </w:rPr>
      </w:pPr>
      <w:r>
        <w:rPr>
          <w:rStyle w:val="Style13ptBold"/>
        </w:rPr>
        <w:t xml:space="preserve">EP 5/20 </w:t>
      </w:r>
      <w:r w:rsidRPr="00D343B7">
        <w:rPr>
          <w:rStyle w:val="Style13ptBold"/>
          <w:b w:val="0"/>
          <w:bCs/>
          <w:sz w:val="16"/>
          <w:szCs w:val="16"/>
        </w:rPr>
        <w:t>[(European Parliament, legislative branch of the European Union) “</w:t>
      </w:r>
      <w:r w:rsidRPr="00D343B7">
        <w:rPr>
          <w:rStyle w:val="StyleUnderline"/>
        </w:rPr>
        <w:t>Getting a patent waiver is not enough, says WTO chief to Trade Committee</w:t>
      </w:r>
      <w:r w:rsidRPr="00D343B7">
        <w:rPr>
          <w:szCs w:val="16"/>
        </w:rPr>
        <w:t>,” European Parliament News: Press Releases, 5/20/2021] JL</w:t>
      </w:r>
    </w:p>
    <w:p w14:paraId="1A520940" w14:textId="77777777" w:rsidR="00C5460F" w:rsidRPr="00D343B7" w:rsidRDefault="00C5460F" w:rsidP="00C5460F">
      <w:pPr>
        <w:rPr>
          <w:sz w:val="12"/>
        </w:rPr>
      </w:pPr>
      <w:r w:rsidRPr="00D343B7">
        <w:rPr>
          <w:sz w:val="12"/>
        </w:rPr>
        <w:t>She said: “</w:t>
      </w:r>
      <w:r w:rsidRPr="00D343B7">
        <w:rPr>
          <w:rStyle w:val="StyleUnderline"/>
        </w:rPr>
        <w:t xml:space="preserve">Getting </w:t>
      </w:r>
      <w:r w:rsidRPr="00D343B7">
        <w:rPr>
          <w:rStyle w:val="Emphasis"/>
          <w:highlight w:val="green"/>
        </w:rPr>
        <w:t>the i</w:t>
      </w:r>
      <w:r w:rsidRPr="00D343B7">
        <w:rPr>
          <w:rStyle w:val="Emphasis"/>
        </w:rPr>
        <w:t xml:space="preserve">ntellectual </w:t>
      </w:r>
      <w:r w:rsidRPr="00D343B7">
        <w:rPr>
          <w:rStyle w:val="Emphasis"/>
          <w:highlight w:val="green"/>
        </w:rPr>
        <w:t>p</w:t>
      </w:r>
      <w:r w:rsidRPr="00D343B7">
        <w:rPr>
          <w:rStyle w:val="Emphasis"/>
        </w:rPr>
        <w:t xml:space="preserve">roperty rights </w:t>
      </w:r>
      <w:r w:rsidRPr="00D343B7">
        <w:rPr>
          <w:rStyle w:val="Emphasis"/>
          <w:highlight w:val="green"/>
        </w:rPr>
        <w:t>waiver</w:t>
      </w:r>
      <w:r w:rsidRPr="00D343B7">
        <w:rPr>
          <w:rStyle w:val="Emphasis"/>
        </w:rPr>
        <w:t xml:space="preserve"> for vaccines </w:t>
      </w:r>
      <w:r w:rsidRPr="00D343B7">
        <w:rPr>
          <w:rStyle w:val="Emphasis"/>
          <w:highlight w:val="green"/>
        </w:rPr>
        <w:t>will not be enough</w:t>
      </w:r>
      <w:r w:rsidRPr="00D343B7">
        <w:rPr>
          <w:rStyle w:val="StyleUnderline"/>
          <w:highlight w:val="green"/>
        </w:rPr>
        <w:t>”. She listed three other routes: reducing export restrictions</w:t>
      </w:r>
      <w:r w:rsidRPr="00D343B7">
        <w:rPr>
          <w:rStyle w:val="StyleUnderline"/>
        </w:rPr>
        <w:t xml:space="preserve"> and </w:t>
      </w:r>
      <w:r w:rsidRPr="00D343B7">
        <w:rPr>
          <w:rStyle w:val="StyleUnderline"/>
          <w:highlight w:val="green"/>
        </w:rPr>
        <w:t>reinforcing supply chains</w:t>
      </w:r>
      <w:r w:rsidRPr="00D343B7">
        <w:rPr>
          <w:rStyle w:val="StyleUnderline"/>
        </w:rPr>
        <w:t xml:space="preserve"> for vaccines, </w:t>
      </w:r>
      <w:r w:rsidRPr="00D343B7">
        <w:rPr>
          <w:rStyle w:val="StyleUnderline"/>
          <w:highlight w:val="green"/>
        </w:rPr>
        <w:t>working</w:t>
      </w:r>
      <w:r w:rsidRPr="00D343B7">
        <w:rPr>
          <w:rStyle w:val="StyleUnderline"/>
        </w:rPr>
        <w:t xml:space="preserve"> with manufacturers to </w:t>
      </w:r>
      <w:r w:rsidRPr="00D343B7">
        <w:rPr>
          <w:rStyle w:val="StyleUnderline"/>
          <w:highlight w:val="green"/>
        </w:rPr>
        <w:t>expand production</w:t>
      </w:r>
      <w:r w:rsidRPr="00D343B7">
        <w:rPr>
          <w:sz w:val="12"/>
        </w:rPr>
        <w:t xml:space="preserve">, including in emerging countries with idle capacity such as Indonesia, South Africa, </w:t>
      </w:r>
      <w:proofErr w:type="gramStart"/>
      <w:r w:rsidRPr="00D343B7">
        <w:rPr>
          <w:sz w:val="12"/>
        </w:rPr>
        <w:t>Thailand</w:t>
      </w:r>
      <w:proofErr w:type="gramEnd"/>
      <w:r w:rsidRPr="00D343B7">
        <w:rPr>
          <w:sz w:val="12"/>
        </w:rPr>
        <w:t xml:space="preserve"> or Bangladesh, </w:t>
      </w:r>
      <w:r w:rsidRPr="00D343B7">
        <w:rPr>
          <w:rStyle w:val="StyleUnderline"/>
          <w:highlight w:val="green"/>
        </w:rPr>
        <w:t>and transferring</w:t>
      </w:r>
      <w:r w:rsidRPr="00D343B7">
        <w:rPr>
          <w:rStyle w:val="StyleUnderline"/>
        </w:rPr>
        <w:t xml:space="preserve"> the necessary </w:t>
      </w:r>
      <w:r w:rsidRPr="00D343B7">
        <w:rPr>
          <w:rStyle w:val="StyleUnderline"/>
          <w:highlight w:val="green"/>
        </w:rPr>
        <w:t>tech</w:t>
      </w:r>
      <w:r w:rsidRPr="00D343B7">
        <w:rPr>
          <w:rStyle w:val="StyleUnderline"/>
        </w:rPr>
        <w:t xml:space="preserve">nology </w:t>
      </w:r>
      <w:r w:rsidRPr="00D343B7">
        <w:rPr>
          <w:rStyle w:val="StyleUnderline"/>
          <w:highlight w:val="green"/>
        </w:rPr>
        <w:t>and expertise</w:t>
      </w:r>
      <w:r w:rsidRPr="00D343B7">
        <w:rPr>
          <w:rStyle w:val="StyleUnderline"/>
        </w:rPr>
        <w:t xml:space="preserve"> to produce the complicated vaccines</w:t>
      </w:r>
      <w:r w:rsidRPr="00D343B7">
        <w:rPr>
          <w:sz w:val="12"/>
        </w:rPr>
        <w:t>.</w:t>
      </w:r>
    </w:p>
    <w:p w14:paraId="58399558" w14:textId="77777777" w:rsidR="00C5460F" w:rsidRPr="00D343B7" w:rsidRDefault="00C5460F" w:rsidP="00C5460F">
      <w:pPr>
        <w:rPr>
          <w:sz w:val="12"/>
        </w:rPr>
      </w:pPr>
      <w:r w:rsidRPr="00D343B7">
        <w:rPr>
          <w:sz w:val="12"/>
        </w:rPr>
        <w:t xml:space="preserve">“The IP waiver is a hot issue on which I cannot take sides. But </w:t>
      </w:r>
      <w:r w:rsidRPr="00D343B7">
        <w:rPr>
          <w:rStyle w:val="StyleUnderline"/>
        </w:rPr>
        <w:t xml:space="preserve">we need more flexibility and automatic access for developing countries, and at the same time we </w:t>
      </w:r>
      <w:proofErr w:type="gramStart"/>
      <w:r w:rsidRPr="00D343B7">
        <w:rPr>
          <w:rStyle w:val="StyleUnderline"/>
        </w:rPr>
        <w:t>have to</w:t>
      </w:r>
      <w:proofErr w:type="gramEnd"/>
      <w:r w:rsidRPr="00D343B7">
        <w:rPr>
          <w:rStyle w:val="StyleUnderline"/>
        </w:rPr>
        <w:t xml:space="preserve"> protect research and development</w:t>
      </w:r>
      <w:r w:rsidRPr="00D343B7">
        <w:rPr>
          <w:sz w:val="12"/>
        </w:rPr>
        <w:t xml:space="preserve">,” added the head of the World Trade </w:t>
      </w:r>
      <w:proofErr w:type="spellStart"/>
      <w:r w:rsidRPr="00D343B7">
        <w:rPr>
          <w:sz w:val="12"/>
        </w:rPr>
        <w:t>Organisation</w:t>
      </w:r>
      <w:proofErr w:type="spellEnd"/>
      <w:r w:rsidRPr="00D343B7">
        <w:rPr>
          <w:sz w:val="12"/>
        </w:rPr>
        <w:t xml:space="preserve"> (WTO).</w:t>
      </w:r>
    </w:p>
    <w:p w14:paraId="34233A8B" w14:textId="77777777" w:rsidR="00C5460F" w:rsidRPr="00D343B7" w:rsidRDefault="00C5460F" w:rsidP="00C5460F">
      <w:pPr>
        <w:rPr>
          <w:sz w:val="12"/>
        </w:rPr>
      </w:pPr>
      <w:r w:rsidRPr="00D343B7">
        <w:rPr>
          <w:rStyle w:val="Emphasis"/>
          <w:highlight w:val="green"/>
        </w:rPr>
        <w:t>MEPs</w:t>
      </w:r>
      <w:r w:rsidRPr="00D343B7">
        <w:rPr>
          <w:rStyle w:val="Emphasis"/>
        </w:rPr>
        <w:t xml:space="preserve"> also </w:t>
      </w:r>
      <w:r w:rsidRPr="00D343B7">
        <w:rPr>
          <w:rStyle w:val="Emphasis"/>
          <w:highlight w:val="green"/>
        </w:rPr>
        <w:t>raised questions on trade and sustainability, including the</w:t>
      </w:r>
      <w:r w:rsidRPr="00D343B7">
        <w:rPr>
          <w:rStyle w:val="Emphasis"/>
        </w:rPr>
        <w:t xml:space="preserve"> proposed </w:t>
      </w:r>
      <w:r w:rsidRPr="00D343B7">
        <w:rPr>
          <w:rStyle w:val="Emphasis"/>
          <w:highlight w:val="green"/>
        </w:rPr>
        <w:t>carbon border-adjustment mechanism</w:t>
      </w:r>
      <w:r w:rsidRPr="00D343B7">
        <w:rPr>
          <w:rStyle w:val="StyleUnderline"/>
          <w:highlight w:val="green"/>
        </w:rPr>
        <w:t xml:space="preserve"> and</w:t>
      </w:r>
      <w:r w:rsidRPr="00D343B7">
        <w:rPr>
          <w:rStyle w:val="StyleUnderline"/>
        </w:rPr>
        <w:t xml:space="preserve"> its compatibility with WTO rules</w:t>
      </w:r>
      <w:r w:rsidRPr="00D343B7">
        <w:rPr>
          <w:sz w:val="12"/>
        </w:rPr>
        <w:t>.</w:t>
      </w:r>
    </w:p>
    <w:p w14:paraId="4689BDB6" w14:textId="77777777" w:rsidR="00C5460F" w:rsidRPr="00D343B7" w:rsidRDefault="00C5460F" w:rsidP="00C5460F">
      <w:pPr>
        <w:rPr>
          <w:sz w:val="12"/>
          <w:szCs w:val="12"/>
        </w:rPr>
      </w:pPr>
      <w:r w:rsidRPr="00D343B7">
        <w:rPr>
          <w:sz w:val="12"/>
          <w:szCs w:val="12"/>
        </w:rPr>
        <w:t>“I think everything is in the design; its implementation is going to be quite important. But we don’t have that yet, so we cannot say [whether it is compatible], the director-general said.</w:t>
      </w:r>
    </w:p>
    <w:p w14:paraId="2D3FD971" w14:textId="77777777" w:rsidR="00C5460F" w:rsidRPr="00D343B7" w:rsidRDefault="00C5460F" w:rsidP="00C5460F">
      <w:pPr>
        <w:rPr>
          <w:sz w:val="12"/>
        </w:rPr>
      </w:pPr>
      <w:r w:rsidRPr="00D343B7">
        <w:rPr>
          <w:rStyle w:val="StyleUnderline"/>
        </w:rPr>
        <w:t xml:space="preserve">MEPs asked about the ongoing WTO </w:t>
      </w:r>
      <w:r w:rsidRPr="00D343B7">
        <w:rPr>
          <w:rStyle w:val="StyleUnderline"/>
          <w:highlight w:val="green"/>
        </w:rPr>
        <w:t>negotiations over fisheries subsidies</w:t>
      </w:r>
      <w:r w:rsidRPr="00D343B7">
        <w:rPr>
          <w:sz w:val="12"/>
        </w:rPr>
        <w:t xml:space="preserve"> that the director-general hopes will be concluded by the end of the year, and about the now defunct dispute settlement mechanism in the WTO.</w:t>
      </w:r>
    </w:p>
    <w:p w14:paraId="0585943A" w14:textId="77777777" w:rsidR="00C5460F" w:rsidRPr="00D343B7" w:rsidRDefault="00C5460F" w:rsidP="00C5460F">
      <w:pPr>
        <w:rPr>
          <w:sz w:val="12"/>
        </w:rPr>
      </w:pPr>
      <w:r w:rsidRPr="00D343B7">
        <w:rPr>
          <w:sz w:val="12"/>
        </w:rPr>
        <w:t>“</w:t>
      </w:r>
      <w:r w:rsidRPr="00D343B7">
        <w:rPr>
          <w:rStyle w:val="StyleUnderline"/>
          <w:highlight w:val="green"/>
        </w:rPr>
        <w:t>We cannot make new rules</w:t>
      </w:r>
      <w:r w:rsidRPr="00D343B7">
        <w:rPr>
          <w:rStyle w:val="StyleUnderline"/>
        </w:rPr>
        <w:t xml:space="preserve"> at the WTO </w:t>
      </w:r>
      <w:r w:rsidRPr="00D343B7">
        <w:rPr>
          <w:rStyle w:val="StyleUnderline"/>
          <w:highlight w:val="green"/>
        </w:rPr>
        <w:t>when our system of adjudication</w:t>
      </w:r>
      <w:r w:rsidRPr="00D343B7">
        <w:rPr>
          <w:rStyle w:val="StyleUnderline"/>
        </w:rPr>
        <w:t xml:space="preserve"> on those rules </w:t>
      </w:r>
      <w:r w:rsidRPr="00D343B7">
        <w:rPr>
          <w:rStyle w:val="StyleUnderline"/>
          <w:highlight w:val="green"/>
        </w:rPr>
        <w:t>doesn’t work</w:t>
      </w:r>
      <w:r w:rsidRPr="00D343B7">
        <w:rPr>
          <w:rStyle w:val="StyleUnderline"/>
        </w:rPr>
        <w:t>. We need to go to the [Twelfth Ministerial Conference] with an idea for a new system</w:t>
      </w:r>
      <w:r w:rsidRPr="00D343B7">
        <w:rPr>
          <w:sz w:val="12"/>
        </w:rPr>
        <w:t xml:space="preserve">,” Dr </w:t>
      </w:r>
      <w:proofErr w:type="spellStart"/>
      <w:r w:rsidRPr="00D343B7">
        <w:rPr>
          <w:sz w:val="12"/>
        </w:rPr>
        <w:t>Okonjo</w:t>
      </w:r>
      <w:proofErr w:type="spellEnd"/>
      <w:r w:rsidRPr="00D343B7">
        <w:rPr>
          <w:sz w:val="12"/>
        </w:rPr>
        <w:t xml:space="preserve">-Iweala responded to the latter issue, </w:t>
      </w:r>
      <w:r w:rsidRPr="00D343B7">
        <w:rPr>
          <w:rStyle w:val="StyleUnderline"/>
          <w:highlight w:val="green"/>
        </w:rPr>
        <w:t>calling for</w:t>
      </w:r>
      <w:r w:rsidRPr="00D343B7">
        <w:rPr>
          <w:rStyle w:val="StyleUnderline"/>
        </w:rPr>
        <w:t xml:space="preserve"> Parliament’s assistance in reaching out to </w:t>
      </w:r>
      <w:r w:rsidRPr="00D343B7">
        <w:rPr>
          <w:rStyle w:val="StyleUnderline"/>
          <w:highlight w:val="green"/>
        </w:rPr>
        <w:t>the U</w:t>
      </w:r>
      <w:r w:rsidRPr="00D343B7">
        <w:rPr>
          <w:rStyle w:val="StyleUnderline"/>
        </w:rPr>
        <w:t xml:space="preserve">nited </w:t>
      </w:r>
      <w:r w:rsidRPr="00D343B7">
        <w:rPr>
          <w:rStyle w:val="StyleUnderline"/>
          <w:highlight w:val="green"/>
        </w:rPr>
        <w:t>S</w:t>
      </w:r>
      <w:r w:rsidRPr="00D343B7">
        <w:rPr>
          <w:rStyle w:val="StyleUnderline"/>
        </w:rPr>
        <w:t xml:space="preserve">tates Congress </w:t>
      </w:r>
      <w:r w:rsidRPr="00D343B7">
        <w:rPr>
          <w:rStyle w:val="StyleUnderline"/>
          <w:highlight w:val="green"/>
        </w:rPr>
        <w:t>to scout</w:t>
      </w:r>
      <w:r w:rsidRPr="00D343B7">
        <w:rPr>
          <w:rStyle w:val="StyleUnderline"/>
        </w:rPr>
        <w:t xml:space="preserve"> for a </w:t>
      </w:r>
      <w:r w:rsidRPr="00D343B7">
        <w:rPr>
          <w:rStyle w:val="StyleUnderline"/>
          <w:highlight w:val="green"/>
        </w:rPr>
        <w:t>common understanding on the Appellate Body</w:t>
      </w:r>
      <w:r w:rsidRPr="00D343B7">
        <w:rPr>
          <w:sz w:val="12"/>
        </w:rPr>
        <w:t>.</w:t>
      </w:r>
    </w:p>
    <w:p w14:paraId="7094362E" w14:textId="77777777" w:rsidR="00C5460F" w:rsidRPr="00D343B7" w:rsidRDefault="00C5460F" w:rsidP="00C5460F"/>
    <w:p w14:paraId="00EF7D00" w14:textId="28BDB390" w:rsidR="00C5460F" w:rsidRPr="00FE51A3" w:rsidRDefault="00C5460F" w:rsidP="009D1EEF">
      <w:pPr>
        <w:pStyle w:val="Heading4"/>
        <w:numPr>
          <w:ilvl w:val="0"/>
          <w:numId w:val="17"/>
        </w:numPr>
        <w:rPr>
          <w:rFonts w:asciiTheme="majorHAnsi" w:hAnsiTheme="majorHAnsi" w:cstheme="majorHAnsi"/>
        </w:rPr>
      </w:pPr>
      <w:r w:rsidRPr="00FE51A3">
        <w:rPr>
          <w:rFonts w:asciiTheme="majorHAnsi" w:hAnsiTheme="majorHAnsi" w:cstheme="majorHAnsi"/>
        </w:rPr>
        <w:t>Emp</w:t>
      </w:r>
      <w:r>
        <w:rPr>
          <w:rFonts w:asciiTheme="majorHAnsi" w:hAnsiTheme="majorHAnsi" w:cstheme="majorHAnsi"/>
        </w:rPr>
        <w:t>i</w:t>
      </w:r>
      <w:r w:rsidRPr="00FE51A3">
        <w:rPr>
          <w:rFonts w:asciiTheme="majorHAnsi" w:hAnsiTheme="majorHAnsi" w:cstheme="majorHAnsi"/>
        </w:rPr>
        <w:t>rics prove trade doesn’t solve war</w:t>
      </w:r>
    </w:p>
    <w:p w14:paraId="7E9B06E5" w14:textId="77777777" w:rsidR="00C5460F" w:rsidRPr="00FE51A3" w:rsidRDefault="00C5460F" w:rsidP="00C5460F">
      <w:pPr>
        <w:rPr>
          <w:rStyle w:val="Heading4Char"/>
          <w:rFonts w:asciiTheme="majorHAnsi" w:eastAsiaTheme="minorHAnsi" w:hAnsiTheme="majorHAnsi" w:cstheme="majorHAnsi"/>
          <w:b w:val="0"/>
          <w:iCs/>
          <w:sz w:val="16"/>
        </w:rPr>
      </w:pPr>
      <w:r w:rsidRPr="00FE51A3">
        <w:rPr>
          <w:rStyle w:val="Style13ptBold"/>
          <w:rFonts w:asciiTheme="majorHAnsi" w:hAnsiTheme="majorHAnsi" w:cstheme="majorHAnsi"/>
        </w:rPr>
        <w:t>Martin et. al. 8</w:t>
      </w:r>
      <w:r w:rsidRPr="00FE51A3">
        <w:rPr>
          <w:rFonts w:asciiTheme="majorHAnsi" w:hAnsiTheme="majorHAnsi" w:cstheme="majorHAnsi"/>
          <w:b/>
        </w:rPr>
        <w:t xml:space="preserve"> </w:t>
      </w:r>
      <w:r w:rsidRPr="00FE51A3">
        <w:rPr>
          <w:rFonts w:asciiTheme="majorHAnsi" w:hAnsiTheme="majorHAnsi" w:cstheme="majorHAnsi"/>
        </w:rPr>
        <w:t>(Phillipe, University of Paris 1 Pantheon—Sorbonne, Paris School of Economics, and Centre for Economic Policy Research; Thierry MAYER, University of Paris 1 Pantheon—Sorbonne, Paris School of Economics, CEPII, and Centre for Economic Policy Research, Mathias THOENIG, University of Geneva and Paris School of Economics, The Review of Economic Studies 75)</w:t>
      </w:r>
    </w:p>
    <w:p w14:paraId="1C646B3E" w14:textId="77777777" w:rsidR="00C5460F" w:rsidRPr="00AD2F11" w:rsidRDefault="00C5460F" w:rsidP="00C5460F">
      <w:pPr>
        <w:rPr>
          <w:sz w:val="12"/>
        </w:rPr>
      </w:pPr>
      <w:r w:rsidRPr="00FE51A3">
        <w:rPr>
          <w:rStyle w:val="StyleUnderline"/>
          <w:rFonts w:asciiTheme="majorHAnsi" w:hAnsiTheme="majorHAnsi" w:cstheme="majorHAnsi"/>
        </w:rPr>
        <w:t>Does globalization pacify international relations</w:t>
      </w:r>
      <w:r w:rsidRPr="00AD2F11">
        <w:rPr>
          <w:rFonts w:asciiTheme="majorHAnsi" w:hAnsiTheme="majorHAnsi" w:cstheme="majorHAnsi"/>
          <w:sz w:val="12"/>
        </w:rPr>
        <w:t xml:space="preserve">? The “liberal” view in political science argues that increasing trade flows and the spread of free markets and democracy should limit the incentive to use military force in interstate relations. This vision, which can partly be traced back to Kant’s Essay on Perpetual Peace (1795), has been very influential: The main objective of the European trade integration process was to prevent the killing and destruction of the two World Wars from ever happening again.1 Figure 1 suggests2 </w:t>
      </w:r>
      <w:r w:rsidRPr="00FE51A3">
        <w:rPr>
          <w:rStyle w:val="StyleUnderline"/>
          <w:rFonts w:asciiTheme="majorHAnsi" w:hAnsiTheme="majorHAnsi" w:cstheme="majorHAnsi"/>
        </w:rPr>
        <w:t>however</w:t>
      </w:r>
      <w:r w:rsidRPr="00AD2F11">
        <w:rPr>
          <w:rFonts w:asciiTheme="majorHAnsi" w:hAnsiTheme="majorHAnsi" w:cstheme="majorHAnsi"/>
          <w:sz w:val="12"/>
        </w:rPr>
        <w:t xml:space="preserve">, that </w:t>
      </w:r>
      <w:r w:rsidRPr="00337A8F">
        <w:rPr>
          <w:rStyle w:val="StyleUnderline"/>
          <w:rFonts w:asciiTheme="majorHAnsi" w:hAnsiTheme="majorHAnsi" w:cstheme="majorHAnsi"/>
          <w:highlight w:val="green"/>
        </w:rPr>
        <w:t>during</w:t>
      </w:r>
      <w:r w:rsidRPr="00FE51A3">
        <w:rPr>
          <w:rStyle w:val="StyleUnderline"/>
          <w:rFonts w:asciiTheme="majorHAnsi" w:hAnsiTheme="majorHAnsi" w:cstheme="majorHAnsi"/>
        </w:rPr>
        <w:t xml:space="preserve"> the </w:t>
      </w:r>
      <w:r w:rsidRPr="00337A8F">
        <w:rPr>
          <w:rStyle w:val="StyleUnderline"/>
          <w:rFonts w:asciiTheme="majorHAnsi" w:hAnsiTheme="majorHAnsi" w:cstheme="majorHAnsi"/>
          <w:highlight w:val="green"/>
        </w:rPr>
        <w:t>1870–2001</w:t>
      </w:r>
      <w:r w:rsidRPr="00FE51A3">
        <w:rPr>
          <w:rStyle w:val="StyleUnderline"/>
          <w:rFonts w:asciiTheme="majorHAnsi" w:hAnsiTheme="majorHAnsi" w:cstheme="majorHAnsi"/>
        </w:rPr>
        <w:t xml:space="preserve"> period</w:t>
      </w:r>
      <w:r w:rsidRPr="00AD2F11">
        <w:rPr>
          <w:rFonts w:asciiTheme="majorHAnsi" w:hAnsiTheme="majorHAnsi" w:cstheme="majorHAnsi"/>
          <w:sz w:val="12"/>
        </w:rPr>
        <w:t xml:space="preserve">, </w:t>
      </w:r>
      <w:r w:rsidRPr="00337A8F">
        <w:rPr>
          <w:rStyle w:val="StyleUnderline"/>
          <w:rFonts w:asciiTheme="majorHAnsi" w:hAnsiTheme="majorHAnsi" w:cstheme="majorHAnsi"/>
          <w:highlight w:val="green"/>
        </w:rPr>
        <w:t>the correlation between trade</w:t>
      </w:r>
      <w:r w:rsidRPr="00337A8F">
        <w:rPr>
          <w:rStyle w:val="StyleUnderline"/>
          <w:rFonts w:asciiTheme="majorHAnsi" w:hAnsiTheme="majorHAnsi" w:cstheme="majorHAnsi"/>
        </w:rPr>
        <w:t xml:space="preserve"> openness </w:t>
      </w:r>
      <w:r w:rsidRPr="00337A8F">
        <w:rPr>
          <w:rStyle w:val="StyleUnderline"/>
          <w:rFonts w:asciiTheme="majorHAnsi" w:hAnsiTheme="majorHAnsi" w:cstheme="majorHAnsi"/>
          <w:highlight w:val="green"/>
        </w:rPr>
        <w:t>and</w:t>
      </w:r>
      <w:r w:rsidRPr="00337A8F">
        <w:rPr>
          <w:rStyle w:val="StyleUnderline"/>
          <w:rFonts w:asciiTheme="majorHAnsi" w:hAnsiTheme="majorHAnsi" w:cstheme="majorHAnsi"/>
        </w:rPr>
        <w:t xml:space="preserve"> military </w:t>
      </w:r>
      <w:r w:rsidRPr="00337A8F">
        <w:rPr>
          <w:rStyle w:val="StyleUnderline"/>
          <w:rFonts w:asciiTheme="majorHAnsi" w:hAnsiTheme="majorHAnsi" w:cstheme="majorHAnsi"/>
          <w:highlight w:val="green"/>
        </w:rPr>
        <w:t>conflicts is not</w:t>
      </w:r>
      <w:r w:rsidRPr="00FE51A3">
        <w:rPr>
          <w:rStyle w:val="StyleUnderline"/>
          <w:rFonts w:asciiTheme="majorHAnsi" w:hAnsiTheme="majorHAnsi" w:cstheme="majorHAnsi"/>
        </w:rPr>
        <w:t xml:space="preserve"> </w:t>
      </w:r>
      <w:r w:rsidRPr="00AD2F11">
        <w:rPr>
          <w:rFonts w:asciiTheme="majorHAnsi" w:hAnsiTheme="majorHAnsi" w:cstheme="majorHAnsi"/>
          <w:sz w:val="12"/>
        </w:rPr>
        <w:t xml:space="preserve">a </w:t>
      </w:r>
      <w:r w:rsidRPr="00337A8F">
        <w:rPr>
          <w:rStyle w:val="StyleUnderline"/>
          <w:rFonts w:asciiTheme="majorHAnsi" w:hAnsiTheme="majorHAnsi" w:cstheme="majorHAnsi"/>
          <w:highlight w:val="green"/>
        </w:rPr>
        <w:t>clear</w:t>
      </w:r>
      <w:r w:rsidRPr="00AD2F11">
        <w:rPr>
          <w:rFonts w:asciiTheme="majorHAnsi" w:hAnsiTheme="majorHAnsi" w:cstheme="majorHAnsi"/>
          <w:sz w:val="12"/>
        </w:rPr>
        <w:t xml:space="preserve"> cut one. </w:t>
      </w:r>
      <w:r w:rsidRPr="00FE51A3">
        <w:rPr>
          <w:rStyle w:val="StyleUnderline"/>
          <w:rFonts w:asciiTheme="majorHAnsi" w:hAnsiTheme="majorHAnsi" w:cstheme="majorHAnsi"/>
        </w:rPr>
        <w:t>The first era of globalization</w:t>
      </w:r>
      <w:r w:rsidRPr="00AD2F11">
        <w:rPr>
          <w:rFonts w:asciiTheme="majorHAnsi" w:hAnsiTheme="majorHAnsi" w:cstheme="majorHAnsi"/>
          <w:sz w:val="12"/>
        </w:rPr>
        <w:t xml:space="preserve">, at the end of the 19th century, </w:t>
      </w:r>
      <w:r w:rsidRPr="00FE51A3">
        <w:rPr>
          <w:rStyle w:val="StyleUnderline"/>
          <w:rFonts w:asciiTheme="majorHAnsi" w:hAnsiTheme="majorHAnsi" w:cstheme="majorHAnsi"/>
        </w:rPr>
        <w:t xml:space="preserve">was </w:t>
      </w:r>
      <w:r w:rsidRPr="00337A8F">
        <w:rPr>
          <w:rStyle w:val="StyleUnderline"/>
          <w:rFonts w:asciiTheme="majorHAnsi" w:hAnsiTheme="majorHAnsi" w:cstheme="majorHAnsi"/>
          <w:highlight w:val="green"/>
        </w:rPr>
        <w:t>a period of</w:t>
      </w:r>
      <w:r w:rsidRPr="00FE51A3">
        <w:rPr>
          <w:rStyle w:val="StyleUnderline"/>
          <w:rFonts w:asciiTheme="majorHAnsi" w:hAnsiTheme="majorHAnsi" w:cstheme="majorHAnsi"/>
        </w:rPr>
        <w:t xml:space="preserve"> rising </w:t>
      </w:r>
      <w:r w:rsidRPr="00337A8F">
        <w:rPr>
          <w:rStyle w:val="StyleUnderline"/>
          <w:rFonts w:asciiTheme="majorHAnsi" w:hAnsiTheme="majorHAnsi" w:cstheme="majorHAnsi"/>
          <w:highlight w:val="green"/>
        </w:rPr>
        <w:t>trade openness and</w:t>
      </w:r>
      <w:r w:rsidRPr="00FE51A3">
        <w:rPr>
          <w:rStyle w:val="StyleUnderline"/>
          <w:rFonts w:asciiTheme="majorHAnsi" w:hAnsiTheme="majorHAnsi" w:cstheme="majorHAnsi"/>
        </w:rPr>
        <w:t xml:space="preserve"> multiple </w:t>
      </w:r>
      <w:r w:rsidRPr="00337A8F">
        <w:rPr>
          <w:rStyle w:val="StyleUnderline"/>
          <w:rFonts w:asciiTheme="majorHAnsi" w:hAnsiTheme="majorHAnsi" w:cstheme="majorHAnsi"/>
          <w:highlight w:val="green"/>
        </w:rPr>
        <w:t xml:space="preserve">military conflicts, </w:t>
      </w:r>
      <w:r w:rsidRPr="00337A8F">
        <w:rPr>
          <w:rStyle w:val="StyleUnderline"/>
          <w:rFonts w:asciiTheme="majorHAnsi" w:hAnsiTheme="majorHAnsi" w:cstheme="majorHAnsi"/>
          <w:highlight w:val="green"/>
        </w:rPr>
        <w:lastRenderedPageBreak/>
        <w:t>culminat</w:t>
      </w:r>
      <w:r w:rsidRPr="00FE51A3">
        <w:rPr>
          <w:rStyle w:val="StyleUnderline"/>
          <w:rFonts w:asciiTheme="majorHAnsi" w:hAnsiTheme="majorHAnsi" w:cstheme="majorHAnsi"/>
        </w:rPr>
        <w:t xml:space="preserve">ing </w:t>
      </w:r>
      <w:r w:rsidRPr="00337A8F">
        <w:rPr>
          <w:rStyle w:val="StyleUnderline"/>
          <w:rFonts w:asciiTheme="majorHAnsi" w:hAnsiTheme="majorHAnsi" w:cstheme="majorHAnsi"/>
          <w:highlight w:val="green"/>
        </w:rPr>
        <w:t>with World War I</w:t>
      </w:r>
      <w:r w:rsidRPr="00AD2F11">
        <w:rPr>
          <w:rFonts w:asciiTheme="majorHAnsi" w:hAnsiTheme="majorHAnsi" w:cstheme="majorHAnsi"/>
          <w:sz w:val="12"/>
        </w:rPr>
        <w:t xml:space="preserve">. Then, </w:t>
      </w:r>
      <w:r w:rsidRPr="00337A8F">
        <w:rPr>
          <w:rStyle w:val="StyleUnderline"/>
          <w:rFonts w:asciiTheme="majorHAnsi" w:hAnsiTheme="majorHAnsi" w:cstheme="majorHAnsi"/>
          <w:highlight w:val="green"/>
        </w:rPr>
        <w:t>the interwar period was characterized by</w:t>
      </w:r>
      <w:r w:rsidRPr="00FE51A3">
        <w:rPr>
          <w:rStyle w:val="StyleUnderline"/>
          <w:rFonts w:asciiTheme="majorHAnsi" w:hAnsiTheme="majorHAnsi" w:cstheme="majorHAnsi"/>
        </w:rPr>
        <w:t xml:space="preserve"> a </w:t>
      </w:r>
      <w:r w:rsidRPr="00337A8F">
        <w:rPr>
          <w:rStyle w:val="StyleUnderline"/>
          <w:rFonts w:asciiTheme="majorHAnsi" w:hAnsiTheme="majorHAnsi" w:cstheme="majorHAnsi"/>
          <w:highlight w:val="green"/>
        </w:rPr>
        <w:t>simultaneous</w:t>
      </w:r>
      <w:r w:rsidRPr="00FE51A3">
        <w:rPr>
          <w:rStyle w:val="StyleUnderline"/>
          <w:rFonts w:asciiTheme="majorHAnsi" w:hAnsiTheme="majorHAnsi" w:cstheme="majorHAnsi"/>
        </w:rPr>
        <w:t xml:space="preserve"> collapse of </w:t>
      </w:r>
      <w:r w:rsidRPr="00337A8F">
        <w:rPr>
          <w:rStyle w:val="StyleUnderline"/>
          <w:rFonts w:asciiTheme="majorHAnsi" w:hAnsiTheme="majorHAnsi" w:cstheme="majorHAnsi"/>
        </w:rPr>
        <w:t xml:space="preserve">world </w:t>
      </w:r>
      <w:r w:rsidRPr="00337A8F">
        <w:rPr>
          <w:rStyle w:val="StyleUnderline"/>
          <w:rFonts w:asciiTheme="majorHAnsi" w:hAnsiTheme="majorHAnsi" w:cstheme="majorHAnsi"/>
          <w:highlight w:val="green"/>
        </w:rPr>
        <w:t>trade and conflicts</w:t>
      </w:r>
      <w:r w:rsidRPr="00AD2F11">
        <w:rPr>
          <w:rFonts w:asciiTheme="majorHAnsi" w:hAnsiTheme="majorHAnsi" w:cstheme="majorHAnsi"/>
          <w:sz w:val="12"/>
        </w:rPr>
        <w:t xml:space="preserve">. </w:t>
      </w:r>
      <w:r w:rsidRPr="00FE51A3">
        <w:rPr>
          <w:rStyle w:val="StyleUnderline"/>
          <w:rFonts w:asciiTheme="majorHAnsi" w:hAnsiTheme="majorHAnsi" w:cstheme="majorHAnsi"/>
        </w:rPr>
        <w:t>After World War II, world trade increased rapidly</w:t>
      </w:r>
      <w:r w:rsidRPr="00AD2F11">
        <w:rPr>
          <w:rFonts w:asciiTheme="majorHAnsi" w:hAnsiTheme="majorHAnsi" w:cstheme="majorHAnsi"/>
          <w:sz w:val="12"/>
        </w:rPr>
        <w:t>, while the number of conflicts decreased (</w:t>
      </w:r>
      <w:r w:rsidRPr="00FE51A3">
        <w:rPr>
          <w:rStyle w:val="StyleUnderline"/>
          <w:rFonts w:asciiTheme="majorHAnsi" w:hAnsiTheme="majorHAnsi" w:cstheme="majorHAnsi"/>
        </w:rPr>
        <w:t xml:space="preserve">although the risk of a global conflict was obviously high). There is no clear evidence that the 1990s, during which trade flows increased dramatically, was a period of lower </w:t>
      </w:r>
      <w:r w:rsidRPr="00AD2F11">
        <w:rPr>
          <w:rFonts w:asciiTheme="majorHAnsi" w:hAnsiTheme="majorHAnsi" w:cstheme="majorHAnsi"/>
          <w:sz w:val="12"/>
        </w:rPr>
        <w:t xml:space="preserve">prevalence of </w:t>
      </w:r>
      <w:r w:rsidRPr="00FE51A3">
        <w:rPr>
          <w:rStyle w:val="StyleUnderline"/>
          <w:rFonts w:asciiTheme="majorHAnsi" w:hAnsiTheme="majorHAnsi" w:cstheme="majorHAnsi"/>
        </w:rPr>
        <w:t>military conflicts</w:t>
      </w:r>
      <w:r w:rsidRPr="00AD2F11">
        <w:rPr>
          <w:rFonts w:asciiTheme="majorHAnsi" w:hAnsiTheme="majorHAnsi" w:cstheme="majorHAnsi"/>
          <w:sz w:val="12"/>
        </w:rPr>
        <w:t xml:space="preserve">, even </w:t>
      </w:r>
      <w:proofErr w:type="gramStart"/>
      <w:r w:rsidRPr="00AD2F11">
        <w:rPr>
          <w:rFonts w:asciiTheme="majorHAnsi" w:hAnsiTheme="majorHAnsi" w:cstheme="majorHAnsi"/>
          <w:sz w:val="12"/>
        </w:rPr>
        <w:t>taking into account</w:t>
      </w:r>
      <w:proofErr w:type="gramEnd"/>
      <w:r w:rsidRPr="00AD2F11">
        <w:rPr>
          <w:rFonts w:asciiTheme="majorHAnsi" w:hAnsiTheme="majorHAnsi" w:cstheme="majorHAnsi"/>
          <w:sz w:val="12"/>
        </w:rPr>
        <w:t xml:space="preserve"> the increase in the number of sovereign states.</w:t>
      </w:r>
    </w:p>
    <w:p w14:paraId="5372E5B1" w14:textId="77777777" w:rsidR="00C5460F" w:rsidRDefault="00C5460F" w:rsidP="00C5460F">
      <w:pPr>
        <w:rPr>
          <w:rFonts w:asciiTheme="majorHAnsi" w:hAnsiTheme="majorHAnsi" w:cstheme="majorHAnsi"/>
          <w:sz w:val="12"/>
        </w:rPr>
      </w:pPr>
    </w:p>
    <w:p w14:paraId="4AC6FBE4" w14:textId="76A54D3B" w:rsidR="00A2101C" w:rsidRDefault="00A2101C" w:rsidP="009D1EEF">
      <w:pPr>
        <w:pStyle w:val="Heading4"/>
        <w:numPr>
          <w:ilvl w:val="0"/>
          <w:numId w:val="17"/>
        </w:numPr>
        <w:rPr>
          <w:rFonts w:asciiTheme="majorHAnsi" w:hAnsiTheme="majorHAnsi" w:cstheme="majorHAnsi"/>
        </w:rPr>
      </w:pPr>
      <w:r>
        <w:rPr>
          <w:rFonts w:asciiTheme="majorHAnsi" w:hAnsiTheme="majorHAnsi" w:cstheme="majorHAnsi"/>
        </w:rPr>
        <w:t xml:space="preserve">Zero impact </w:t>
      </w:r>
      <w:proofErr w:type="spellStart"/>
      <w:r>
        <w:rPr>
          <w:rFonts w:asciiTheme="majorHAnsi" w:hAnsiTheme="majorHAnsi" w:cstheme="majorHAnsi"/>
        </w:rPr>
        <w:t>uq</w:t>
      </w:r>
      <w:proofErr w:type="spellEnd"/>
      <w:r>
        <w:rPr>
          <w:rFonts w:asciiTheme="majorHAnsi" w:hAnsiTheme="majorHAnsi" w:cstheme="majorHAnsi"/>
        </w:rPr>
        <w:t xml:space="preserve"> – </w:t>
      </w:r>
      <w:proofErr w:type="gramStart"/>
      <w:r>
        <w:rPr>
          <w:rFonts w:asciiTheme="majorHAnsi" w:hAnsiTheme="majorHAnsi" w:cstheme="majorHAnsi"/>
        </w:rPr>
        <w:t>all of</w:t>
      </w:r>
      <w:proofErr w:type="gramEnd"/>
      <w:r>
        <w:rPr>
          <w:rFonts w:asciiTheme="majorHAnsi" w:hAnsiTheme="majorHAnsi" w:cstheme="majorHAnsi"/>
        </w:rPr>
        <w:t xml:space="preserve"> their </w:t>
      </w:r>
      <w:proofErr w:type="spellStart"/>
      <w:r>
        <w:rPr>
          <w:rFonts w:asciiTheme="majorHAnsi" w:hAnsiTheme="majorHAnsi" w:cstheme="majorHAnsi"/>
        </w:rPr>
        <w:t>ev</w:t>
      </w:r>
      <w:proofErr w:type="spellEnd"/>
      <w:r>
        <w:rPr>
          <w:rFonts w:asciiTheme="majorHAnsi" w:hAnsiTheme="majorHAnsi" w:cstheme="majorHAnsi"/>
        </w:rPr>
        <w:t xml:space="preserve"> is about previous periods of protectionism – didn’t escalate or cause war </w:t>
      </w:r>
    </w:p>
    <w:p w14:paraId="79E28BAB" w14:textId="3D56ECCB" w:rsidR="00C5460F" w:rsidRPr="00FE51A3" w:rsidRDefault="00C5460F" w:rsidP="009D1EEF">
      <w:pPr>
        <w:pStyle w:val="Heading4"/>
        <w:numPr>
          <w:ilvl w:val="0"/>
          <w:numId w:val="17"/>
        </w:numPr>
        <w:rPr>
          <w:rFonts w:asciiTheme="majorHAnsi" w:hAnsiTheme="majorHAnsi" w:cstheme="majorHAnsi"/>
        </w:rPr>
      </w:pPr>
      <w:r w:rsidRPr="00FE51A3">
        <w:rPr>
          <w:rFonts w:asciiTheme="majorHAnsi" w:hAnsiTheme="majorHAnsi" w:cstheme="majorHAnsi"/>
        </w:rPr>
        <w:t xml:space="preserve">Trade is </w:t>
      </w:r>
      <w:r w:rsidRPr="00FE51A3">
        <w:rPr>
          <w:rFonts w:asciiTheme="majorHAnsi" w:hAnsiTheme="majorHAnsi" w:cstheme="majorHAnsi"/>
          <w:u w:val="single"/>
        </w:rPr>
        <w:t>irrelevant</w:t>
      </w:r>
      <w:r w:rsidRPr="00FE51A3">
        <w:rPr>
          <w:rFonts w:asciiTheme="majorHAnsi" w:hAnsiTheme="majorHAnsi" w:cstheme="majorHAnsi"/>
        </w:rPr>
        <w:t xml:space="preserve"> for war</w:t>
      </w:r>
    </w:p>
    <w:p w14:paraId="03150D32" w14:textId="77777777" w:rsidR="00C5460F" w:rsidRPr="00FE51A3" w:rsidRDefault="00C5460F" w:rsidP="00C5460F">
      <w:pPr>
        <w:rPr>
          <w:rFonts w:asciiTheme="majorHAnsi" w:hAnsiTheme="majorHAnsi" w:cstheme="majorHAnsi"/>
        </w:rPr>
      </w:pPr>
      <w:r w:rsidRPr="00FE51A3">
        <w:rPr>
          <w:rFonts w:asciiTheme="majorHAnsi" w:hAnsiTheme="majorHAnsi" w:cstheme="majorHAnsi"/>
        </w:rPr>
        <w:t xml:space="preserve">Katherine </w:t>
      </w:r>
      <w:r w:rsidRPr="00FE51A3">
        <w:rPr>
          <w:rStyle w:val="Style13ptBold"/>
          <w:rFonts w:asciiTheme="majorHAnsi" w:hAnsiTheme="majorHAnsi" w:cstheme="majorHAnsi"/>
        </w:rPr>
        <w:t>Barbieri 13</w:t>
      </w:r>
      <w:r w:rsidRPr="00FE51A3">
        <w:rPr>
          <w:rFonts w:asciiTheme="majorHAnsi" w:hAnsiTheme="majorHAnsi" w:cstheme="majorHAnsi"/>
        </w:rPr>
        <w:t>, Associate Professor of Political Science at the University of South Carolina, Ph.D. in Political Science from Binghamton University, “Economic Interdependence: A Path to Peace or Source of Interstate Conflict?” Chapter 10 in Conflict, War, and Peace: An Introduction to Scientific Research, google books</w:t>
      </w:r>
    </w:p>
    <w:p w14:paraId="59A7E432" w14:textId="77777777" w:rsidR="00C5460F" w:rsidRDefault="00C5460F" w:rsidP="00C5460F">
      <w:pPr>
        <w:rPr>
          <w:rFonts w:asciiTheme="majorHAnsi" w:hAnsiTheme="majorHAnsi" w:cstheme="majorHAnsi"/>
          <w:sz w:val="12"/>
        </w:rPr>
      </w:pPr>
      <w:r w:rsidRPr="00FE51A3">
        <w:rPr>
          <w:rStyle w:val="Emphasis"/>
          <w:rFonts w:asciiTheme="majorHAnsi" w:hAnsiTheme="majorHAnsi" w:cstheme="majorHAnsi"/>
        </w:rPr>
        <w:t>How does interdependence affect war</w:t>
      </w:r>
      <w:r w:rsidRPr="00FE51A3">
        <w:rPr>
          <w:rFonts w:asciiTheme="majorHAnsi" w:hAnsiTheme="majorHAnsi" w:cstheme="majorHAnsi"/>
          <w:sz w:val="12"/>
        </w:rPr>
        <w:t xml:space="preserve">, the most intense form of conflict? Table 2 gives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empirical results</w:t>
      </w:r>
      <w:r w:rsidRPr="00FE51A3">
        <w:rPr>
          <w:rFonts w:asciiTheme="majorHAnsi" w:hAnsiTheme="majorHAnsi" w:cstheme="majorHAnsi"/>
          <w:sz w:val="12"/>
        </w:rPr>
        <w:t xml:space="preserve">. The rarity of wars makes any analysis of their causes quite difficult, for variations in interdependence will seldom result in the occurrence of war. As in the case of MIDs, the log-likelihood ratio tests for each model suggest that the inclusion of the various measures of interdependence and the control variables improves our understanding of the factors affecting the occurrence of war over that obtained from the null model. However, the individual interdependence variables, alone, are not statistically significant. This is not the case with contiguity and relative capabilities, which are both statistically significant. Again, we see that contiguous dyads are more conflict-prone and that dyads composed of states with unequal power are more pacific than those with highly equal power. Surprisingly, no evidence is provided to support the commonly held proposition that democratic states are less likely to engage in wars with other democratic </w:t>
      </w:r>
      <w:proofErr w:type="gramStart"/>
      <w:r w:rsidRPr="00FE51A3">
        <w:rPr>
          <w:rFonts w:asciiTheme="majorHAnsi" w:hAnsiTheme="majorHAnsi" w:cstheme="majorHAnsi"/>
          <w:sz w:val="12"/>
        </w:rPr>
        <w:t>states.¶</w:t>
      </w:r>
      <w:proofErr w:type="gramEnd"/>
      <w:r w:rsidRPr="00FE51A3">
        <w:rPr>
          <w:rFonts w:asciiTheme="majorHAnsi" w:hAnsiTheme="majorHAnsi" w:cstheme="majorHAnsi"/>
          <w:sz w:val="12"/>
        </w:rPr>
        <w:t xml:space="preserve"> The </w:t>
      </w:r>
      <w:r w:rsidRPr="00FE51A3">
        <w:rPr>
          <w:rStyle w:val="StyleUnderline"/>
          <w:rFonts w:asciiTheme="majorHAnsi" w:hAnsiTheme="majorHAnsi" w:cstheme="majorHAnsi"/>
        </w:rPr>
        <w:t xml:space="preserve">evidence from the </w:t>
      </w:r>
      <w:r w:rsidRPr="00337A8F">
        <w:rPr>
          <w:rStyle w:val="StyleUnderline"/>
          <w:rFonts w:asciiTheme="majorHAnsi" w:hAnsiTheme="majorHAnsi" w:cstheme="majorHAnsi"/>
          <w:highlight w:val="green"/>
        </w:rPr>
        <w:t>pre-WWII</w:t>
      </w:r>
      <w:r w:rsidRPr="00FE51A3">
        <w:rPr>
          <w:rStyle w:val="StyleUnderline"/>
          <w:rFonts w:asciiTheme="majorHAnsi" w:hAnsiTheme="majorHAnsi" w:cstheme="majorHAnsi"/>
        </w:rPr>
        <w:t xml:space="preserve"> period </w:t>
      </w:r>
      <w:r w:rsidRPr="00337A8F">
        <w:rPr>
          <w:rStyle w:val="StyleUnderline"/>
          <w:rFonts w:asciiTheme="majorHAnsi" w:hAnsiTheme="majorHAnsi" w:cstheme="majorHAnsi"/>
          <w:highlight w:val="green"/>
        </w:rPr>
        <w:t>provides support</w:t>
      </w:r>
      <w:r w:rsidRPr="00FE51A3">
        <w:rPr>
          <w:rStyle w:val="StyleUnderline"/>
          <w:rFonts w:asciiTheme="majorHAnsi" w:hAnsiTheme="majorHAnsi" w:cstheme="majorHAnsi"/>
        </w:rPr>
        <w:t xml:space="preserve"> for those arguing </w:t>
      </w:r>
      <w:r w:rsidRPr="00337A8F">
        <w:rPr>
          <w:rStyle w:val="StyleUnderline"/>
          <w:rFonts w:asciiTheme="majorHAnsi" w:hAnsiTheme="majorHAnsi" w:cstheme="majorHAnsi"/>
          <w:highlight w:val="green"/>
        </w:rPr>
        <w:t xml:space="preserve">that </w:t>
      </w:r>
      <w:r w:rsidRPr="00337A8F">
        <w:rPr>
          <w:rStyle w:val="Emphasis"/>
          <w:rFonts w:asciiTheme="majorHAnsi" w:hAnsiTheme="majorHAnsi" w:cstheme="majorHAnsi"/>
          <w:highlight w:val="green"/>
        </w:rPr>
        <w:t>economic factors have little</w:t>
      </w:r>
      <w:r w:rsidRPr="00FE51A3">
        <w:rPr>
          <w:rStyle w:val="Emphasis"/>
          <w:rFonts w:asciiTheme="majorHAnsi" w:hAnsiTheme="majorHAnsi" w:cstheme="majorHAnsi"/>
        </w:rPr>
        <w:t xml:space="preserve">, if any, </w:t>
      </w:r>
      <w:r w:rsidRPr="00337A8F">
        <w:rPr>
          <w:rStyle w:val="Emphasis"/>
          <w:rFonts w:asciiTheme="majorHAnsi" w:hAnsiTheme="majorHAnsi" w:cstheme="majorHAnsi"/>
          <w:highlight w:val="green"/>
        </w:rPr>
        <w:t>influence</w:t>
      </w:r>
      <w:r w:rsidRPr="00337A8F">
        <w:rPr>
          <w:rStyle w:val="StyleUnderline"/>
          <w:rFonts w:asciiTheme="majorHAnsi" w:hAnsiTheme="majorHAnsi" w:cstheme="majorHAnsi"/>
          <w:highlight w:val="green"/>
        </w:rPr>
        <w:t xml:space="preserve"> on</w:t>
      </w:r>
      <w:r w:rsidRPr="00FE51A3">
        <w:rPr>
          <w:rFonts w:asciiTheme="majorHAnsi" w:hAnsiTheme="majorHAnsi" w:cstheme="majorHAnsi"/>
          <w:sz w:val="12"/>
        </w:rPr>
        <w:t xml:space="preserve"> affecting </w:t>
      </w:r>
      <w:r w:rsidRPr="00337A8F">
        <w:rPr>
          <w:rStyle w:val="StyleUnderline"/>
          <w:rFonts w:asciiTheme="majorHAnsi" w:hAnsiTheme="majorHAnsi" w:cstheme="majorHAnsi"/>
          <w:highlight w:val="green"/>
        </w:rPr>
        <w:t>leaders’ decisions to engage in war</w:t>
      </w:r>
      <w:r w:rsidRPr="00FE51A3">
        <w:rPr>
          <w:rFonts w:asciiTheme="majorHAnsi" w:hAnsiTheme="majorHAnsi" w:cstheme="majorHAnsi"/>
          <w:sz w:val="12"/>
        </w:rPr>
        <w:t xml:space="preserve">, but many of the control variables are also statistically insignificant. These results should be interpreted with caution, since the sample does not contain a sufficient </w:t>
      </w:r>
      <w:proofErr w:type="gramStart"/>
      <w:r w:rsidRPr="00FE51A3">
        <w:rPr>
          <w:rFonts w:asciiTheme="majorHAnsi" w:hAnsiTheme="majorHAnsi" w:cstheme="majorHAnsi"/>
          <w:sz w:val="12"/>
        </w:rPr>
        <w:t>number</w:t>
      </w:r>
      <w:proofErr w:type="gramEnd"/>
      <w:r w:rsidRPr="00FE51A3">
        <w:rPr>
          <w:rFonts w:asciiTheme="majorHAnsi" w:hAnsiTheme="majorHAnsi" w:cstheme="majorHAnsi"/>
          <w:sz w:val="12"/>
        </w:rPr>
        <w:t xml:space="preserve"> wars to allow us to capture great variations across different types of relationships. Many observations of war are excluded from the sample by virtue of not having the corresponding explanatory measures. A variable would have to have an extremely strong influence on conflict—as does contiguity—to find significant results. ¶ 7. Conclusions </w:t>
      </w:r>
      <w:r w:rsidRPr="00FE51A3">
        <w:rPr>
          <w:rStyle w:val="StyleUnderline"/>
          <w:rFonts w:asciiTheme="majorHAnsi" w:hAnsiTheme="majorHAnsi" w:cstheme="majorHAnsi"/>
        </w:rPr>
        <w:t xml:space="preserve">This study provides </w:t>
      </w:r>
      <w:r w:rsidRPr="00FE51A3">
        <w:rPr>
          <w:rStyle w:val="Emphasis"/>
          <w:rFonts w:asciiTheme="majorHAnsi" w:hAnsiTheme="majorHAnsi" w:cstheme="majorHAnsi"/>
        </w:rPr>
        <w:t>little empirical support</w:t>
      </w:r>
      <w:r w:rsidRPr="00FE51A3">
        <w:rPr>
          <w:rStyle w:val="StyleUnderline"/>
          <w:rFonts w:asciiTheme="majorHAnsi" w:hAnsiTheme="majorHAnsi" w:cstheme="majorHAnsi"/>
        </w:rPr>
        <w:t xml:space="preserve"> for the liberal proposition that trade provides a path to interstate peace</w:t>
      </w:r>
      <w:r w:rsidRPr="00FE51A3">
        <w:rPr>
          <w:rFonts w:asciiTheme="majorHAnsi" w:hAnsiTheme="majorHAnsi" w:cstheme="majorHAnsi"/>
          <w:sz w:val="12"/>
        </w:rPr>
        <w:t xml:space="preserve">. </w:t>
      </w:r>
      <w:r w:rsidRPr="00FE51A3">
        <w:rPr>
          <w:rStyle w:val="Emphasis"/>
          <w:rFonts w:asciiTheme="majorHAnsi" w:hAnsiTheme="majorHAnsi" w:cstheme="majorHAnsi"/>
        </w:rPr>
        <w:t>Even after</w:t>
      </w:r>
      <w:r w:rsidRPr="00FE51A3">
        <w:rPr>
          <w:rFonts w:asciiTheme="majorHAnsi" w:hAnsiTheme="majorHAnsi" w:cstheme="majorHAnsi"/>
          <w:sz w:val="12"/>
        </w:rPr>
        <w:t xml:space="preserve"> </w:t>
      </w:r>
      <w:r w:rsidRPr="00FE51A3">
        <w:rPr>
          <w:rStyle w:val="StyleUnderline"/>
          <w:rFonts w:asciiTheme="majorHAnsi" w:hAnsiTheme="majorHAnsi" w:cstheme="majorHAnsi"/>
        </w:rPr>
        <w:t>controlling for the influence of contiguity, joint democracy, alliance ties, and relative capabilities</w:t>
      </w:r>
      <w:r w:rsidRPr="00FE51A3">
        <w:rPr>
          <w:rFonts w:asciiTheme="majorHAnsi" w:hAnsiTheme="majorHAnsi" w:cstheme="majorHAnsi"/>
          <w:sz w:val="12"/>
        </w:rPr>
        <w:t xml:space="preserve">, the </w:t>
      </w:r>
      <w:r w:rsidRPr="00FE51A3">
        <w:rPr>
          <w:rStyle w:val="StyleUnderline"/>
          <w:rFonts w:asciiTheme="majorHAnsi" w:hAnsiTheme="majorHAnsi" w:cstheme="majorHAnsi"/>
        </w:rPr>
        <w:t xml:space="preserve">evidence suggests that </w:t>
      </w:r>
      <w:r w:rsidRPr="00FE51A3">
        <w:rPr>
          <w:rStyle w:val="Emphasis"/>
          <w:rFonts w:asciiTheme="majorHAnsi" w:hAnsiTheme="majorHAnsi" w:cstheme="majorHAnsi"/>
        </w:rPr>
        <w:t xml:space="preserve">in most instances </w:t>
      </w:r>
      <w:r w:rsidRPr="00337A8F">
        <w:rPr>
          <w:rStyle w:val="Emphasis"/>
          <w:rFonts w:asciiTheme="majorHAnsi" w:hAnsiTheme="majorHAnsi" w:cstheme="majorHAnsi"/>
          <w:highlight w:val="green"/>
        </w:rPr>
        <w:t>trade fails to deter conflict</w:t>
      </w:r>
      <w:r w:rsidRPr="00FE51A3">
        <w:rPr>
          <w:rFonts w:asciiTheme="majorHAnsi" w:hAnsiTheme="majorHAnsi" w:cstheme="majorHAnsi"/>
          <w:sz w:val="12"/>
        </w:rPr>
        <w:t xml:space="preserve">. </w:t>
      </w:r>
      <w:r w:rsidRPr="00FE51A3">
        <w:rPr>
          <w:rStyle w:val="StyleUnderline"/>
          <w:rFonts w:asciiTheme="majorHAnsi" w:hAnsiTheme="majorHAnsi" w:cstheme="majorHAnsi"/>
        </w:rPr>
        <w:t>Instead</w:t>
      </w:r>
      <w:r w:rsidRPr="00FE51A3">
        <w:rPr>
          <w:rFonts w:asciiTheme="majorHAnsi" w:hAnsiTheme="majorHAnsi" w:cstheme="majorHAnsi"/>
          <w:sz w:val="12"/>
        </w:rPr>
        <w:t xml:space="preserve">, extensive </w:t>
      </w:r>
      <w:r w:rsidRPr="00FE51A3">
        <w:rPr>
          <w:rStyle w:val="StyleUnderline"/>
          <w:rFonts w:asciiTheme="majorHAnsi" w:hAnsiTheme="majorHAnsi" w:cstheme="majorHAnsi"/>
        </w:rPr>
        <w:t>economic interdependence</w:t>
      </w:r>
      <w:r w:rsidRPr="00FE51A3">
        <w:rPr>
          <w:rFonts w:asciiTheme="majorHAnsi" w:hAnsiTheme="majorHAnsi" w:cstheme="majorHAnsi"/>
          <w:sz w:val="12"/>
        </w:rPr>
        <w:t xml:space="preserve"> increases the likelihood that dyads engage in militarized dispute; however, it </w:t>
      </w:r>
      <w:r w:rsidRPr="00FE51A3">
        <w:rPr>
          <w:rStyle w:val="Emphasis"/>
          <w:rFonts w:asciiTheme="majorHAnsi" w:hAnsiTheme="majorHAnsi" w:cstheme="majorHAnsi"/>
        </w:rPr>
        <w:t>appears to have little influence on the incidence of war</w:t>
      </w:r>
      <w:r w:rsidRPr="00FE51A3">
        <w:rPr>
          <w:rFonts w:asciiTheme="majorHAnsi" w:hAnsiTheme="majorHAnsi" w:cstheme="majorHAnsi"/>
          <w:sz w:val="12"/>
        </w:rPr>
        <w:t xml:space="preserve">. </w:t>
      </w:r>
    </w:p>
    <w:p w14:paraId="18EA3261" w14:textId="16FD54ED" w:rsidR="00C5460F" w:rsidRDefault="00C5460F" w:rsidP="00C5460F">
      <w:pPr>
        <w:rPr>
          <w:rFonts w:asciiTheme="majorHAnsi" w:hAnsiTheme="majorHAnsi" w:cstheme="majorHAnsi"/>
          <w:sz w:val="12"/>
        </w:rPr>
      </w:pPr>
    </w:p>
    <w:p w14:paraId="62E711A4" w14:textId="6E7B5B0B" w:rsidR="009D1EEF" w:rsidRPr="00061AEB" w:rsidRDefault="009D1EEF" w:rsidP="009D1EEF">
      <w:pPr>
        <w:pStyle w:val="Heading4"/>
        <w:numPr>
          <w:ilvl w:val="0"/>
          <w:numId w:val="17"/>
        </w:numPr>
        <w:rPr>
          <w:rFonts w:cs="Arial"/>
          <w:u w:val="single"/>
        </w:rPr>
      </w:pPr>
      <w:r w:rsidRPr="00061AEB">
        <w:rPr>
          <w:rFonts w:cs="Arial"/>
        </w:rPr>
        <w:t xml:space="preserve">No extinction – it takes 12 degrees </w:t>
      </w:r>
      <w:r w:rsidRPr="00061AEB">
        <w:rPr>
          <w:rFonts w:cs="Arial"/>
          <w:u w:val="single"/>
        </w:rPr>
        <w:t>without adaptation</w:t>
      </w:r>
    </w:p>
    <w:p w14:paraId="559CBE62" w14:textId="77777777" w:rsidR="009D1EEF" w:rsidRPr="00061AEB" w:rsidRDefault="009D1EEF" w:rsidP="009D1EEF">
      <w:r w:rsidRPr="00061AEB">
        <w:rPr>
          <w:rStyle w:val="Style13ptBold"/>
        </w:rPr>
        <w:t>Farquhar et al 17</w:t>
      </w:r>
      <w:r w:rsidRPr="00061AEB">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TDI</w:t>
      </w:r>
    </w:p>
    <w:p w14:paraId="79408E77" w14:textId="77777777" w:rsidR="009D1EEF" w:rsidRPr="00061AEB" w:rsidRDefault="009D1EEF" w:rsidP="009D1EEF">
      <w:r w:rsidRPr="00061AEB">
        <w:rPr>
          <w:rStyle w:val="StyleUnderline"/>
          <w:highlight w:val="green"/>
        </w:rPr>
        <w:t xml:space="preserve">The most likely levels of global warming are </w:t>
      </w:r>
      <w:r w:rsidRPr="00061AEB">
        <w:rPr>
          <w:rStyle w:val="Emphasis"/>
          <w:highlight w:val="green"/>
        </w:rPr>
        <w:t>very unlikely to cause human extinction</w:t>
      </w:r>
      <w:r w:rsidRPr="00061AEB">
        <w:t xml:space="preserve">.15 The </w:t>
      </w:r>
      <w:r w:rsidRPr="00061AEB">
        <w:rPr>
          <w:rStyle w:val="StyleUnderline"/>
        </w:rPr>
        <w:t>existential risks of climate change instead stem from tail risk</w:t>
      </w:r>
      <w:r w:rsidRPr="00061AEB">
        <w:t xml:space="preserve"> climate change – </w:t>
      </w:r>
      <w:r w:rsidRPr="00061AEB">
        <w:rPr>
          <w:rStyle w:val="StyleUnderline"/>
        </w:rPr>
        <w:t>the low probability of extreme levels of warming</w:t>
      </w:r>
      <w:r w:rsidRPr="00061AEB">
        <w:t xml:space="preserve"> – and interaction with other sources of risk. It is impossible to say with confidence at what point global warming would become severe enough to pose an existential threat. </w:t>
      </w:r>
      <w:r w:rsidRPr="00061AEB">
        <w:rPr>
          <w:rStyle w:val="StyleUnderline"/>
        </w:rPr>
        <w:t xml:space="preserve">Research has suggested that </w:t>
      </w:r>
      <w:r w:rsidRPr="00061AEB">
        <w:rPr>
          <w:rStyle w:val="StyleUnderline"/>
          <w:highlight w:val="green"/>
        </w:rPr>
        <w:t>warming of</w:t>
      </w:r>
      <w:r w:rsidRPr="00061AEB">
        <w:t xml:space="preserve"> 11-</w:t>
      </w:r>
      <w:r w:rsidRPr="00061AEB">
        <w:rPr>
          <w:rStyle w:val="StyleUnderline"/>
          <w:highlight w:val="green"/>
        </w:rPr>
        <w:t>12°</w:t>
      </w:r>
      <w:r w:rsidRPr="00061AEB">
        <w:rPr>
          <w:highlight w:val="green"/>
        </w:rPr>
        <w:t xml:space="preserve">C </w:t>
      </w:r>
      <w:r w:rsidRPr="00061AEB">
        <w:rPr>
          <w:rStyle w:val="StyleUnderline"/>
          <w:highlight w:val="green"/>
        </w:rPr>
        <w:t>would render most of the planet uninhabitable</w:t>
      </w:r>
      <w:r w:rsidRPr="00061AEB">
        <w:t xml:space="preserve">,16 and would completely devastate agriculture.17 This would pose an extreme threat to human </w:t>
      </w:r>
      <w:proofErr w:type="spellStart"/>
      <w:r w:rsidRPr="00061AEB">
        <w:t>civilisation</w:t>
      </w:r>
      <w:proofErr w:type="spellEnd"/>
      <w:r w:rsidRPr="00061AEB">
        <w:t xml:space="preserve"> as we know it.18 </w:t>
      </w:r>
      <w:r w:rsidRPr="00061AEB">
        <w:rPr>
          <w:rStyle w:val="StyleUnderline"/>
        </w:rPr>
        <w:t xml:space="preserve">Warming of around 7°C or </w:t>
      </w:r>
      <w:r w:rsidRPr="00061AEB">
        <w:rPr>
          <w:rStyle w:val="StyleUnderline"/>
        </w:rPr>
        <w:lastRenderedPageBreak/>
        <w:t>more could potentially produce conflict and instability</w:t>
      </w:r>
      <w:r w:rsidRPr="00061AEB">
        <w:t xml:space="preserve"> on such a scale that the indirect effects could be an existential risk, </w:t>
      </w:r>
      <w:r w:rsidRPr="00061AEB">
        <w:rPr>
          <w:rStyle w:val="StyleUnderline"/>
        </w:rPr>
        <w:t>although it is extremely uncertain how likely such scenarios are</w:t>
      </w:r>
      <w:r w:rsidRPr="00061AEB">
        <w:t xml:space="preserve">.19 Moreover, </w:t>
      </w:r>
      <w:r w:rsidRPr="00061AEB">
        <w:rPr>
          <w:rStyle w:val="StyleUnderline"/>
          <w:highlight w:val="green"/>
        </w:rPr>
        <w:t>the timescales over which such changes might happen could mean that humanity is able to adapt enough to avoid extinction in even very extreme scenarios</w:t>
      </w:r>
      <w:r w:rsidRPr="00061AEB">
        <w:t xml:space="preserve">. The </w:t>
      </w:r>
      <w:r w:rsidRPr="00061AEB">
        <w:rPr>
          <w:rStyle w:val="StyleUnderline"/>
        </w:rPr>
        <w:t>probability of these levels of warming depends on eventual greenhouse gas concentrations</w:t>
      </w:r>
      <w:r w:rsidRPr="00061AEB">
        <w:t xml:space="preserve">. According to some experts, unless strong action is taken soon by major emitters, it is likely that we will pursue a medium-high emissions pathway.20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w:t>
      </w:r>
      <w:r w:rsidRPr="00061AEB">
        <w:rPr>
          <w:rStyle w:val="StyleUnderline"/>
        </w:rPr>
        <w:t>the probability of eventual warming of 6°C is around 10%,23 and of 10°C is around 3%.</w:t>
      </w:r>
      <w:r w:rsidRPr="00061AEB">
        <w:t xml:space="preserve">24 These estimates are of course highly uncertain. </w:t>
      </w:r>
      <w:r w:rsidRPr="00061AEB">
        <w:rPr>
          <w:rStyle w:val="StyleUnderline"/>
        </w:rPr>
        <w:t xml:space="preserve">It is likely that the world will </w:t>
      </w:r>
      <w:proofErr w:type="gramStart"/>
      <w:r w:rsidRPr="00061AEB">
        <w:rPr>
          <w:rStyle w:val="StyleUnderline"/>
        </w:rPr>
        <w:t>take action</w:t>
      </w:r>
      <w:proofErr w:type="gramEnd"/>
      <w:r w:rsidRPr="00061AEB">
        <w:rPr>
          <w:rStyle w:val="StyleUnderline"/>
        </w:rPr>
        <w:t xml:space="preserve"> against climate change once it begins to impose large costs on human society, long before there is warming of 10°C</w:t>
      </w:r>
      <w:r w:rsidRPr="00061AEB">
        <w:t xml:space="preserve">. Unfortunately, there is significant inertia in the climate system: there is a </w:t>
      </w:r>
      <w:proofErr w:type="gramStart"/>
      <w:r w:rsidRPr="00061AEB">
        <w:t>25 to 50 year</w:t>
      </w:r>
      <w:proofErr w:type="gramEnd"/>
      <w:r w:rsidRPr="00061AEB">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w:t>
      </w:r>
    </w:p>
    <w:p w14:paraId="0FAFB608" w14:textId="77777777" w:rsidR="009D1EEF" w:rsidRPr="00FE51A3" w:rsidRDefault="009D1EEF" w:rsidP="00C5460F">
      <w:pPr>
        <w:rPr>
          <w:rFonts w:asciiTheme="majorHAnsi" w:hAnsiTheme="majorHAnsi" w:cstheme="majorHAnsi"/>
          <w:sz w:val="12"/>
        </w:rPr>
      </w:pPr>
    </w:p>
    <w:p w14:paraId="6B9B600B" w14:textId="179D6A98" w:rsidR="00C5460F" w:rsidRDefault="00E265E4" w:rsidP="00E265E4">
      <w:pPr>
        <w:pStyle w:val="Heading4"/>
        <w:numPr>
          <w:ilvl w:val="0"/>
          <w:numId w:val="17"/>
        </w:numPr>
      </w:pPr>
      <w:r>
        <w:t xml:space="preserve">No reason WTO solves warming – their </w:t>
      </w:r>
      <w:proofErr w:type="spellStart"/>
      <w:r>
        <w:t>ev</w:t>
      </w:r>
      <w:proofErr w:type="spellEnd"/>
      <w:r>
        <w:t xml:space="preserve"> isolates a bunch of policies it discussed and </w:t>
      </w:r>
      <w:r w:rsidRPr="00E265E4">
        <w:rPr>
          <w:u w:val="single"/>
        </w:rPr>
        <w:t>should</w:t>
      </w:r>
      <w:r>
        <w:t xml:space="preserve"> pass but never has</w:t>
      </w:r>
    </w:p>
    <w:p w14:paraId="0D0F10B4" w14:textId="160087CF" w:rsidR="00E265E4" w:rsidRDefault="00E265E4" w:rsidP="00E265E4"/>
    <w:p w14:paraId="2D66CF71" w14:textId="5E613963" w:rsidR="00E265E4" w:rsidRDefault="00E265E4" w:rsidP="00E265E4">
      <w:pPr>
        <w:pStyle w:val="Heading3"/>
      </w:pPr>
      <w:r>
        <w:lastRenderedPageBreak/>
        <w:t>Vaccine Diplomacy</w:t>
      </w:r>
    </w:p>
    <w:p w14:paraId="7325C9A9" w14:textId="77777777" w:rsidR="00E265E4" w:rsidRPr="0023233B" w:rsidRDefault="00E265E4" w:rsidP="00E265E4">
      <w:pPr>
        <w:pStyle w:val="Heading4"/>
        <w:numPr>
          <w:ilvl w:val="0"/>
          <w:numId w:val="19"/>
        </w:numPr>
        <w:rPr>
          <w:rFonts w:cs="Calibri"/>
        </w:rPr>
      </w:pPr>
      <w:r w:rsidRPr="0023233B">
        <w:rPr>
          <w:rFonts w:cs="Calibri"/>
        </w:rPr>
        <w:t>No hegemony impact – empirics and political psychology prove US posture is unrelated to great power peace</w:t>
      </w:r>
    </w:p>
    <w:p w14:paraId="0BB64F16" w14:textId="77777777" w:rsidR="00E265E4" w:rsidRPr="0023233B" w:rsidRDefault="00E265E4" w:rsidP="00E265E4">
      <w:r w:rsidRPr="0023233B">
        <w:t xml:space="preserve">Christopher </w:t>
      </w:r>
      <w:proofErr w:type="spellStart"/>
      <w:r w:rsidRPr="0023233B">
        <w:rPr>
          <w:rStyle w:val="Style13ptBold"/>
        </w:rPr>
        <w:t>Fettweis</w:t>
      </w:r>
      <w:proofErr w:type="spellEnd"/>
      <w:r w:rsidRPr="0023233B">
        <w:rPr>
          <w:rStyle w:val="Style13ptBold"/>
        </w:rPr>
        <w:t xml:space="preserve"> 17</w:t>
      </w:r>
      <w:r w:rsidRPr="0023233B">
        <w:t>, associate professor of political science at Tulane University. 5/8/17, “Unipolarity, Hegemony, and the New Peace” http://www.tandfonline.com/doi/pdf/10.1080/09636412.2017.1306394?needAccess=true</w:t>
      </w:r>
    </w:p>
    <w:p w14:paraId="6C04A7AD" w14:textId="77777777" w:rsidR="00E265E4" w:rsidRPr="0023233B" w:rsidRDefault="00E265E4" w:rsidP="00E265E4">
      <w:pPr>
        <w:rPr>
          <w:sz w:val="14"/>
        </w:rPr>
      </w:pPr>
      <w:r w:rsidRPr="0023233B">
        <w:rPr>
          <w:rStyle w:val="StyleUnderline"/>
        </w:rPr>
        <w:t xml:space="preserve">Both strains of </w:t>
      </w:r>
      <w:r w:rsidRPr="0023233B">
        <w:rPr>
          <w:rStyle w:val="StyleUnderline"/>
          <w:highlight w:val="green"/>
        </w:rPr>
        <w:t>the heg</w:t>
      </w:r>
      <w:r w:rsidRPr="0023233B">
        <w:rPr>
          <w:rStyle w:val="StyleUnderline"/>
        </w:rPr>
        <w:t xml:space="preserve">emonic-stability </w:t>
      </w:r>
      <w:r w:rsidRPr="0023233B">
        <w:rPr>
          <w:rStyle w:val="StyleUnderline"/>
          <w:highlight w:val="green"/>
        </w:rPr>
        <w:t>explanation assume</w:t>
      </w:r>
      <w:r w:rsidRPr="0023233B">
        <w:rPr>
          <w:rStyle w:val="StyleUnderline"/>
        </w:rPr>
        <w:t xml:space="preserve"> </w:t>
      </w:r>
      <w:r w:rsidRPr="0023233B">
        <w:rPr>
          <w:rStyle w:val="StyleUnderline"/>
          <w:highlight w:val="green"/>
        </w:rPr>
        <w:t>not only that US power is benevolent, but that</w:t>
      </w:r>
      <w:r w:rsidRPr="0023233B">
        <w:rPr>
          <w:rStyle w:val="StyleUnderline"/>
        </w:rPr>
        <w:t xml:space="preserve"> </w:t>
      </w:r>
      <w:r w:rsidRPr="0023233B">
        <w:rPr>
          <w:rStyle w:val="StyleUnderline"/>
          <w:highlight w:val="green"/>
        </w:rPr>
        <w:t xml:space="preserve">others </w:t>
      </w:r>
      <w:r w:rsidRPr="0023233B">
        <w:rPr>
          <w:rStyle w:val="Emphasis"/>
          <w:highlight w:val="green"/>
        </w:rPr>
        <w:t>perceive</w:t>
      </w:r>
      <w:r w:rsidRPr="0023233B">
        <w:rPr>
          <w:rStyle w:val="StyleUnderline"/>
          <w:highlight w:val="green"/>
        </w:rPr>
        <w:t xml:space="preserve"> it that way.</w:t>
      </w:r>
      <w:r w:rsidRPr="0023233B">
        <w:rPr>
          <w:sz w:val="14"/>
          <w:highlight w:val="green"/>
        </w:rPr>
        <w:t xml:space="preserve"> </w:t>
      </w:r>
      <w:r w:rsidRPr="0023233B">
        <w:rPr>
          <w:rStyle w:val="StyleUnderline"/>
        </w:rPr>
        <w:t xml:space="preserve">Hegemonic stability depends on the perceptions of other states to be successful; </w:t>
      </w:r>
      <w:r w:rsidRPr="0023233B">
        <w:rPr>
          <w:rStyle w:val="Emphasis"/>
          <w:highlight w:val="green"/>
        </w:rPr>
        <w:t>it</w:t>
      </w:r>
      <w:r w:rsidRPr="0023233B">
        <w:rPr>
          <w:rStyle w:val="Emphasis"/>
        </w:rPr>
        <w:t xml:space="preserve"> </w:t>
      </w:r>
      <w:r w:rsidRPr="0023233B">
        <w:rPr>
          <w:rStyle w:val="Emphasis"/>
          <w:highlight w:val="green"/>
        </w:rPr>
        <w:t>has no hope</w:t>
      </w:r>
      <w:r w:rsidRPr="0023233B">
        <w:rPr>
          <w:rStyle w:val="StyleUnderline"/>
          <w:highlight w:val="green"/>
        </w:rPr>
        <w:t xml:space="preserve"> to succeed if it encounters resistance from the less powerful</w:t>
      </w:r>
      <w:r w:rsidRPr="0023233B">
        <w:rPr>
          <w:rStyle w:val="StyleUnderline"/>
        </w:rPr>
        <w:t xml:space="preserve"> members of the system, or even if they simply refuse to follow the rules</w:t>
      </w:r>
      <w:r w:rsidRPr="0023233B">
        <w:rPr>
          <w:sz w:val="14"/>
        </w:rPr>
        <w:t xml:space="preserve">. </w:t>
      </w:r>
      <w:r w:rsidRPr="0023233B">
        <w:rPr>
          <w:rStyle w:val="StyleUnderline"/>
        </w:rPr>
        <w:t>Relatively small police forces require the general cooperation of large communities to have any chance of establishing order.</w:t>
      </w:r>
      <w:r w:rsidRPr="0023233B">
        <w:rPr>
          <w:sz w:val="14"/>
        </w:rPr>
        <w:t xml:space="preserve"> </w:t>
      </w:r>
      <w:r w:rsidRPr="0023233B">
        <w:rPr>
          <w:rStyle w:val="StyleUnderline"/>
        </w:rPr>
        <w:t>They must perceive the sheriff as just, rational, and essentially nonthreatening.</w:t>
      </w:r>
      <w:r w:rsidRPr="0023233B">
        <w:rPr>
          <w:sz w:val="14"/>
        </w:rPr>
        <w:t xml:space="preserve">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w:t>
      </w:r>
    </w:p>
    <w:p w14:paraId="09A189E4" w14:textId="77777777" w:rsidR="00E265E4" w:rsidRPr="0023233B" w:rsidRDefault="00E265E4" w:rsidP="00E265E4">
      <w:pPr>
        <w:rPr>
          <w:rStyle w:val="Emphasis"/>
        </w:rPr>
      </w:pPr>
      <w:r w:rsidRPr="0023233B">
        <w:rPr>
          <w:rStyle w:val="StyleUnderline"/>
        </w:rPr>
        <w:t>Hegemonic-stability theorists purport to understand the perceptions of others, at times better than those others understand themselves</w:t>
      </w:r>
      <w:r w:rsidRPr="0023233B">
        <w:rPr>
          <w:sz w:val="14"/>
        </w:rPr>
        <w:t xml:space="preserve">.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w:t>
      </w:r>
      <w:r w:rsidRPr="0023233B">
        <w:rPr>
          <w:rStyle w:val="StyleUnderline"/>
          <w:highlight w:val="green"/>
        </w:rPr>
        <w:t>In the</w:t>
      </w:r>
      <w:r w:rsidRPr="0023233B">
        <w:rPr>
          <w:rStyle w:val="StyleUnderline"/>
        </w:rPr>
        <w:t xml:space="preserve"> 19</w:t>
      </w:r>
      <w:r w:rsidRPr="0023233B">
        <w:rPr>
          <w:rStyle w:val="StyleUnderline"/>
          <w:highlight w:val="green"/>
        </w:rPr>
        <w:t>90s</w:t>
      </w:r>
      <w:r w:rsidRPr="0023233B">
        <w:rPr>
          <w:rStyle w:val="StyleUnderline"/>
        </w:rPr>
        <w:t>, Russian protests regarding NATO expansion—though nearly universal—were not taken seriously, since US planners believed the alliance’s benevolent intentions were apparent to all.</w:t>
      </w:r>
      <w:r w:rsidRPr="0023233B">
        <w:rPr>
          <w:sz w:val="14"/>
        </w:rPr>
        <w:t xml:space="preserve"> Sagacious Russians understood that expansion would actually be beneficial, since it would bring stability to their western border.103 </w:t>
      </w:r>
      <w:r w:rsidRPr="0023233B">
        <w:rPr>
          <w:rStyle w:val="StyleUnderline"/>
        </w:rPr>
        <w:t>President Clinton and Secretary of State Warren Christopher were caught off guard by the hostility of their counterparts regarding the issue at a summit in Budapest in December 1994</w:t>
      </w:r>
      <w:r w:rsidRPr="0023233B">
        <w:rPr>
          <w:sz w:val="14"/>
        </w:rPr>
        <w:t xml:space="preserve">.104 </w:t>
      </w:r>
      <w:r w:rsidRPr="0023233B">
        <w:rPr>
          <w:rStyle w:val="StyleUnderline"/>
        </w:rPr>
        <w:t>Despite warnings from the vast majority of academic and policy experts about the likely Russian reaction and overall wisdom of expansion itself, the administration failed to anticipate Moscow’s position.</w:t>
      </w:r>
      <w:r w:rsidRPr="0023233B">
        <w:rPr>
          <w:sz w:val="14"/>
        </w:rPr>
        <w:t xml:space="preserve">105 </w:t>
      </w:r>
      <w:r w:rsidRPr="0023233B">
        <w:rPr>
          <w:rStyle w:val="StyleUnderline"/>
        </w:rPr>
        <w:t xml:space="preserve">The Russians did not seem to believe American assurances that expansion would actually be good for them. </w:t>
      </w:r>
      <w:r w:rsidRPr="0023233B">
        <w:rPr>
          <w:rStyle w:val="Emphasis"/>
          <w:highlight w:val="green"/>
        </w:rPr>
        <w:t>The U</w:t>
      </w:r>
      <w:r w:rsidRPr="0023233B">
        <w:rPr>
          <w:rStyle w:val="Emphasis"/>
        </w:rPr>
        <w:t xml:space="preserve">nited </w:t>
      </w:r>
      <w:r w:rsidRPr="0023233B">
        <w:rPr>
          <w:rStyle w:val="Emphasis"/>
          <w:highlight w:val="green"/>
        </w:rPr>
        <w:t>S</w:t>
      </w:r>
      <w:r w:rsidRPr="0023233B">
        <w:rPr>
          <w:rStyle w:val="Emphasis"/>
        </w:rPr>
        <w:t xml:space="preserve">tates </w:t>
      </w:r>
      <w:r w:rsidRPr="0023233B">
        <w:rPr>
          <w:rStyle w:val="Emphasis"/>
          <w:highlight w:val="green"/>
        </w:rPr>
        <w:t>overestimated the degree to which others saw</w:t>
      </w:r>
      <w:r w:rsidRPr="0023233B">
        <w:rPr>
          <w:rStyle w:val="Emphasis"/>
        </w:rPr>
        <w:t xml:space="preserve"> </w:t>
      </w:r>
      <w:r w:rsidRPr="0023233B">
        <w:rPr>
          <w:rStyle w:val="Emphasis"/>
          <w:highlight w:val="green"/>
        </w:rPr>
        <w:t>it as benevolent</w:t>
      </w:r>
      <w:r w:rsidRPr="0023233B">
        <w:rPr>
          <w:rStyle w:val="Emphasis"/>
        </w:rPr>
        <w:t>.</w:t>
      </w:r>
    </w:p>
    <w:p w14:paraId="1533B4FD" w14:textId="77777777" w:rsidR="00E265E4" w:rsidRPr="0023233B" w:rsidRDefault="00E265E4" w:rsidP="00E265E4">
      <w:pPr>
        <w:rPr>
          <w:sz w:val="14"/>
        </w:rPr>
      </w:pPr>
      <w:r w:rsidRPr="0023233B">
        <w:rPr>
          <w:rStyle w:val="StyleUnderline"/>
        </w:rPr>
        <w:t xml:space="preserve">Once again, </w:t>
      </w:r>
      <w:r w:rsidRPr="0023233B">
        <w:rPr>
          <w:rStyle w:val="StyleUnderline"/>
          <w:highlight w:val="green"/>
        </w:rPr>
        <w:t>the culture of the U</w:t>
      </w:r>
      <w:r w:rsidRPr="0023233B">
        <w:rPr>
          <w:rStyle w:val="StyleUnderline"/>
        </w:rPr>
        <w:t xml:space="preserve">nited </w:t>
      </w:r>
      <w:r w:rsidRPr="0023233B">
        <w:rPr>
          <w:rStyle w:val="StyleUnderline"/>
          <w:highlight w:val="green"/>
        </w:rPr>
        <w:t>S</w:t>
      </w:r>
      <w:r w:rsidRPr="0023233B">
        <w:rPr>
          <w:rStyle w:val="StyleUnderline"/>
        </w:rPr>
        <w:t xml:space="preserve">tates might </w:t>
      </w:r>
      <w:r w:rsidRPr="0023233B">
        <w:rPr>
          <w:rStyle w:val="StyleUnderline"/>
          <w:highlight w:val="green"/>
        </w:rPr>
        <w:t>make its leaders more vulnerable to this misperception</w:t>
      </w:r>
      <w:r w:rsidRPr="0023233B">
        <w:rPr>
          <w:rStyle w:val="StyleUnderline"/>
        </w:rPr>
        <w:t>. The need for positive self-regard appears to be particularly strong in North American societies</w:t>
      </w:r>
      <w:r w:rsidRPr="0023233B">
        <w:rPr>
          <w:sz w:val="14"/>
        </w:rPr>
        <w:t xml:space="preserve"> compared to elsewhere.106 </w:t>
      </w:r>
      <w:r w:rsidRPr="0023233B">
        <w:rPr>
          <w:rStyle w:val="StyleUnderline"/>
        </w:rPr>
        <w:t>Western egos tend to be gratified through self-promotion rather than humility, and independence rather than interdependence</w:t>
      </w:r>
      <w:r w:rsidRPr="0023233B">
        <w:rPr>
          <w:sz w:val="14"/>
        </w:rPr>
        <w:t xml:space="preserve">. </w:t>
      </w:r>
      <w:r w:rsidRPr="0023233B">
        <w:rPr>
          <w:rStyle w:val="StyleUnderline"/>
        </w:rPr>
        <w:t>Americans are more likely to feel good if they are unique rather than a good cog in society’s wheel, and uniquely good. The need to be perceived as benevolent</w:t>
      </w:r>
      <w:r w:rsidRPr="0023233B">
        <w:rPr>
          <w:sz w:val="14"/>
        </w:rPr>
        <w:t>, though universal, may well exert stronger encouragement for US observers to project their perceptions onto others.</w:t>
      </w:r>
    </w:p>
    <w:p w14:paraId="7BB31A7C" w14:textId="77777777" w:rsidR="00E265E4" w:rsidRPr="0023233B" w:rsidRDefault="00E265E4" w:rsidP="00E265E4">
      <w:pPr>
        <w:rPr>
          <w:rStyle w:val="StyleUnderline"/>
        </w:rPr>
      </w:pPr>
      <w:r w:rsidRPr="0023233B">
        <w:rPr>
          <w:rStyle w:val="StyleUnderline"/>
          <w:highlight w:val="green"/>
        </w:rPr>
        <w:t xml:space="preserve">The </w:t>
      </w:r>
      <w:r w:rsidRPr="0023233B">
        <w:rPr>
          <w:rStyle w:val="Emphasis"/>
          <w:highlight w:val="green"/>
        </w:rPr>
        <w:t>U</w:t>
      </w:r>
      <w:r w:rsidRPr="0023233B">
        <w:rPr>
          <w:rStyle w:val="StyleUnderline"/>
        </w:rPr>
        <w:t xml:space="preserve">nited </w:t>
      </w:r>
      <w:r w:rsidRPr="0023233B">
        <w:rPr>
          <w:rStyle w:val="Emphasis"/>
          <w:highlight w:val="green"/>
        </w:rPr>
        <w:t>S</w:t>
      </w:r>
      <w:r w:rsidRPr="0023233B">
        <w:rPr>
          <w:rStyle w:val="StyleUnderline"/>
        </w:rPr>
        <w:t xml:space="preserve">tates almost certainly </w:t>
      </w:r>
      <w:r w:rsidRPr="0023233B">
        <w:rPr>
          <w:rStyle w:val="StyleUnderline"/>
          <w:highlight w:val="green"/>
        </w:rPr>
        <w:t>frightens others</w:t>
      </w:r>
      <w:r w:rsidRPr="0023233B">
        <w:rPr>
          <w:rStyle w:val="StyleUnderline"/>
        </w:rPr>
        <w:t xml:space="preserve"> more than its leaders perceive</w:t>
      </w:r>
      <w:r w:rsidRPr="0023233B">
        <w:rPr>
          <w:sz w:val="14"/>
        </w:rPr>
        <w:t xml:space="preserve">. </w:t>
      </w:r>
      <w:r w:rsidRPr="0023233B">
        <w:rPr>
          <w:rStyle w:val="StyleUnderline"/>
        </w:rPr>
        <w:t xml:space="preserve">A quarter of the 68,000 respondents to </w:t>
      </w:r>
      <w:r w:rsidRPr="0023233B">
        <w:rPr>
          <w:rStyle w:val="StyleUnderline"/>
          <w:highlight w:val="green"/>
        </w:rPr>
        <w:t>a</w:t>
      </w:r>
      <w:r w:rsidRPr="0023233B">
        <w:rPr>
          <w:rStyle w:val="StyleUnderline"/>
        </w:rPr>
        <w:t xml:space="preserve"> 2013 Gallup </w:t>
      </w:r>
      <w:r w:rsidRPr="0023233B">
        <w:rPr>
          <w:rStyle w:val="StyleUnderline"/>
          <w:highlight w:val="green"/>
        </w:rPr>
        <w:t>poll in sixty-five countries identified the U</w:t>
      </w:r>
      <w:r w:rsidRPr="0023233B">
        <w:rPr>
          <w:rStyle w:val="StyleUnderline"/>
        </w:rPr>
        <w:t xml:space="preserve">nited </w:t>
      </w:r>
      <w:r w:rsidRPr="0023233B">
        <w:rPr>
          <w:rStyle w:val="StyleUnderline"/>
          <w:highlight w:val="green"/>
        </w:rPr>
        <w:t>S</w:t>
      </w:r>
      <w:r w:rsidRPr="0023233B">
        <w:rPr>
          <w:rStyle w:val="StyleUnderline"/>
        </w:rPr>
        <w:t xml:space="preserve">tates </w:t>
      </w:r>
      <w:r w:rsidRPr="0023233B">
        <w:rPr>
          <w:rStyle w:val="StyleUnderline"/>
          <w:highlight w:val="green"/>
        </w:rPr>
        <w:t>as the “greatest threat to</w:t>
      </w:r>
      <w:r w:rsidRPr="0023233B">
        <w:rPr>
          <w:rStyle w:val="StyleUnderline"/>
        </w:rPr>
        <w:t xml:space="preserve"> </w:t>
      </w:r>
      <w:r w:rsidRPr="0023233B">
        <w:rPr>
          <w:rStyle w:val="StyleUnderline"/>
          <w:highlight w:val="green"/>
        </w:rPr>
        <w:t>world peace</w:t>
      </w:r>
      <w:r w:rsidRPr="0023233B">
        <w:rPr>
          <w:rStyle w:val="StyleUnderline"/>
        </w:rPr>
        <w:t>,” which was more than three times the total for the second-place country</w:t>
      </w:r>
      <w:r w:rsidRPr="0023233B">
        <w:rPr>
          <w:sz w:val="14"/>
        </w:rPr>
        <w:t xml:space="preserve"> (Pakistan).107 </w:t>
      </w:r>
      <w:r w:rsidRPr="0023233B">
        <w:rPr>
          <w:rStyle w:val="StyleUnderline"/>
        </w:rPr>
        <w:t xml:space="preserve">The international community always </w:t>
      </w:r>
      <w:proofErr w:type="gramStart"/>
      <w:r w:rsidRPr="0023233B">
        <w:rPr>
          <w:rStyle w:val="StyleUnderline"/>
        </w:rPr>
        <w:t>has to</w:t>
      </w:r>
      <w:proofErr w:type="gramEnd"/>
      <w:r w:rsidRPr="0023233B">
        <w:rPr>
          <w:rStyle w:val="StyleUnderline"/>
        </w:rPr>
        <w:t xml:space="preserve"> worry about the potential for police brutality, even if it occurs rarely</w:t>
      </w:r>
      <w:r w:rsidRPr="0023233B">
        <w:rPr>
          <w:sz w:val="14"/>
        </w:rPr>
        <w:t xml:space="preserve">. Such ungratefulness tends to come as a surprise to US leaders. In 2003, Condoleezza Rice was dismayed to discover resistance to US initiatives in Iraq: “There were times,” she said later, “that it appeared that American power was seen to be more dangerous than, perhaps, Saddam Hussein.” 108 Both liberals and neoconservatives probably exaggerate </w:t>
      </w:r>
      <w:r w:rsidRPr="0023233B">
        <w:rPr>
          <w:sz w:val="14"/>
        </w:rPr>
        <w:lastRenderedPageBreak/>
        <w:t>the extent to which US hegemony is everywhere secretly welcomed</w:t>
      </w:r>
      <w:r w:rsidRPr="0023233B">
        <w:rPr>
          <w:rStyle w:val="StyleUnderline"/>
        </w:rPr>
        <w:t xml:space="preserve">; it is not just petulant resentment, but </w:t>
      </w:r>
      <w:r w:rsidRPr="0023233B">
        <w:rPr>
          <w:rStyle w:val="StyleUnderline"/>
          <w:highlight w:val="green"/>
        </w:rPr>
        <w:t>understandable disagreement with US policies</w:t>
      </w:r>
      <w:r w:rsidRPr="0023233B">
        <w:rPr>
          <w:rStyle w:val="StyleUnderline"/>
        </w:rPr>
        <w:t xml:space="preserve">, that </w:t>
      </w:r>
      <w:r w:rsidRPr="0023233B">
        <w:rPr>
          <w:rStyle w:val="StyleUnderline"/>
          <w:highlight w:val="green"/>
        </w:rPr>
        <w:t xml:space="preserve">motivates </w:t>
      </w:r>
      <w:r w:rsidRPr="0023233B">
        <w:rPr>
          <w:rStyle w:val="Emphasis"/>
          <w:highlight w:val="green"/>
        </w:rPr>
        <w:t>counterhegemonic beliefs and behavior</w:t>
      </w:r>
      <w:r w:rsidRPr="0023233B">
        <w:rPr>
          <w:rStyle w:val="StyleUnderline"/>
        </w:rPr>
        <w:t>.</w:t>
      </w:r>
    </w:p>
    <w:p w14:paraId="210BF951" w14:textId="77777777" w:rsidR="00E265E4" w:rsidRPr="0023233B" w:rsidRDefault="00E265E4" w:rsidP="00E265E4">
      <w:pPr>
        <w:rPr>
          <w:rStyle w:val="StyleUnderline"/>
        </w:rPr>
      </w:pPr>
      <w:r w:rsidRPr="0023233B">
        <w:rPr>
          <w:rStyle w:val="StyleUnderline"/>
        </w:rPr>
        <w:t xml:space="preserve">To review, assuming for a moment that </w:t>
      </w:r>
      <w:r w:rsidRPr="0023233B">
        <w:rPr>
          <w:rStyle w:val="StyleUnderline"/>
          <w:highlight w:val="green"/>
        </w:rPr>
        <w:t>US leaders</w:t>
      </w:r>
      <w:r w:rsidRPr="0023233B">
        <w:rPr>
          <w:rStyle w:val="StyleUnderline"/>
        </w:rPr>
        <w:t xml:space="preserve"> are subject to </w:t>
      </w:r>
      <w:r w:rsidRPr="0023233B">
        <w:rPr>
          <w:rStyle w:val="Emphasis"/>
        </w:rPr>
        <w:t>the same forces that affect every human being</w:t>
      </w:r>
      <w:r w:rsidRPr="0023233B">
        <w:rPr>
          <w:rStyle w:val="StyleUnderline"/>
        </w:rPr>
        <w:t xml:space="preserve">, they </w:t>
      </w:r>
      <w:r w:rsidRPr="0023233B">
        <w:rPr>
          <w:rStyle w:val="Emphasis"/>
          <w:highlight w:val="green"/>
        </w:rPr>
        <w:t>overestimate</w:t>
      </w:r>
      <w:r w:rsidRPr="0023233B">
        <w:rPr>
          <w:rStyle w:val="StyleUnderline"/>
          <w:highlight w:val="green"/>
        </w:rPr>
        <w:t xml:space="preserve"> the amount of control they have over other </w:t>
      </w:r>
      <w:proofErr w:type="gramStart"/>
      <w:r w:rsidRPr="0023233B">
        <w:rPr>
          <w:rStyle w:val="StyleUnderline"/>
          <w:highlight w:val="green"/>
        </w:rPr>
        <w:t>actors</w:t>
      </w:r>
      <w:r w:rsidRPr="0023233B">
        <w:rPr>
          <w:sz w:val="14"/>
        </w:rPr>
        <w:t xml:space="preserve">, </w:t>
      </w:r>
      <w:r w:rsidRPr="0023233B">
        <w:rPr>
          <w:rStyle w:val="StyleUnderline"/>
        </w:rPr>
        <w:t>and</w:t>
      </w:r>
      <w:proofErr w:type="gramEnd"/>
      <w:r w:rsidRPr="0023233B">
        <w:rPr>
          <w:rStyle w:val="StyleUnderline"/>
        </w:rPr>
        <w:t xml:space="preserve"> are not as important to decisions made elsewhere as they believe themselves to be. </w:t>
      </w:r>
      <w:r w:rsidRPr="0023233B">
        <w:rPr>
          <w:rStyle w:val="StyleUnderline"/>
          <w:highlight w:val="green"/>
        </w:rPr>
        <w:t>And</w:t>
      </w:r>
      <w:r w:rsidRPr="0023233B">
        <w:rPr>
          <w:rStyle w:val="StyleUnderline"/>
        </w:rPr>
        <w:t xml:space="preserve"> they probably </w:t>
      </w:r>
      <w:r w:rsidRPr="0023233B">
        <w:rPr>
          <w:rStyle w:val="StyleUnderline"/>
          <w:highlight w:val="green"/>
        </w:rPr>
        <w:t>perceive their own benevolence</w:t>
      </w:r>
      <w:r w:rsidRPr="0023233B">
        <w:rPr>
          <w:rStyle w:val="StyleUnderline"/>
        </w:rPr>
        <w:t xml:space="preserve"> </w:t>
      </w:r>
      <w:r w:rsidRPr="0023233B">
        <w:rPr>
          <w:rStyle w:val="StyleUnderline"/>
          <w:highlight w:val="green"/>
        </w:rPr>
        <w:t>to be much greater than do others</w:t>
      </w:r>
      <w:r w:rsidRPr="0023233B">
        <w:rPr>
          <w:rStyle w:val="StyleUnderline"/>
        </w:rPr>
        <w:t>.</w:t>
      </w:r>
      <w:r w:rsidRPr="0023233B">
        <w:rPr>
          <w:sz w:val="14"/>
        </w:rPr>
        <w:t xml:space="preserve"> </w:t>
      </w:r>
      <w:r w:rsidRPr="0023233B">
        <w:rPr>
          <w:rStyle w:val="StyleUnderline"/>
        </w:rPr>
        <w:t xml:space="preserve">These common phenomena all influence US beliefs in the same </w:t>
      </w:r>
      <w:proofErr w:type="gramStart"/>
      <w:r w:rsidRPr="0023233B">
        <w:rPr>
          <w:rStyle w:val="StyleUnderline"/>
        </w:rPr>
        <w:t>direction, and</w:t>
      </w:r>
      <w:proofErr w:type="gramEnd"/>
      <w:r w:rsidRPr="0023233B">
        <w:rPr>
          <w:rStyle w:val="StyleUnderline"/>
        </w:rPr>
        <w:t xml:space="preserve"> may well increase the apparent explanatory power of hegemony beyond what the facts would otherwise support.</w:t>
      </w:r>
      <w:r w:rsidRPr="0023233B">
        <w:rPr>
          <w:sz w:val="14"/>
        </w:rPr>
        <w:t xml:space="preserve"> </w:t>
      </w:r>
      <w:r w:rsidRPr="0023233B">
        <w:rPr>
          <w:rStyle w:val="StyleUnderline"/>
          <w:highlight w:val="green"/>
        </w:rPr>
        <w:t xml:space="preserve">The </w:t>
      </w:r>
      <w:r w:rsidRPr="0023233B">
        <w:rPr>
          <w:rStyle w:val="Emphasis"/>
          <w:highlight w:val="green"/>
        </w:rPr>
        <w:t>U</w:t>
      </w:r>
      <w:r w:rsidRPr="0023233B">
        <w:rPr>
          <w:rStyle w:val="StyleUnderline"/>
        </w:rPr>
        <w:t xml:space="preserve">nited </w:t>
      </w:r>
      <w:r w:rsidRPr="0023233B">
        <w:rPr>
          <w:rStyle w:val="Emphasis"/>
          <w:highlight w:val="green"/>
        </w:rPr>
        <w:t>S</w:t>
      </w:r>
      <w:r w:rsidRPr="0023233B">
        <w:rPr>
          <w:rStyle w:val="StyleUnderline"/>
        </w:rPr>
        <w:t xml:space="preserve">tates </w:t>
      </w:r>
      <w:r w:rsidRPr="0023233B">
        <w:rPr>
          <w:rStyle w:val="StyleUnderline"/>
          <w:highlight w:val="green"/>
        </w:rPr>
        <w:t>is</w:t>
      </w:r>
      <w:r w:rsidRPr="0023233B">
        <w:rPr>
          <w:rStyle w:val="StyleUnderline"/>
        </w:rPr>
        <w:t xml:space="preserve"> probably </w:t>
      </w:r>
      <w:r w:rsidRPr="0023233B">
        <w:rPr>
          <w:rStyle w:val="StyleUnderline"/>
          <w:highlight w:val="green"/>
        </w:rPr>
        <w:t>not</w:t>
      </w:r>
      <w:r w:rsidRPr="0023233B">
        <w:rPr>
          <w:rStyle w:val="StyleUnderline"/>
        </w:rPr>
        <w:t xml:space="preserve"> as </w:t>
      </w:r>
      <w:r w:rsidRPr="0023233B">
        <w:rPr>
          <w:rStyle w:val="StyleUnderline"/>
          <w:highlight w:val="green"/>
        </w:rPr>
        <w:t>central to the New Peace</w:t>
      </w:r>
      <w:r w:rsidRPr="0023233B">
        <w:rPr>
          <w:rStyle w:val="StyleUnderline"/>
        </w:rPr>
        <w:t xml:space="preserve"> as either liberals or neoconservatives believe.</w:t>
      </w:r>
    </w:p>
    <w:p w14:paraId="63684C0D" w14:textId="77777777" w:rsidR="00E265E4" w:rsidRPr="0023233B" w:rsidRDefault="00E265E4" w:rsidP="00E265E4">
      <w:pPr>
        <w:rPr>
          <w:sz w:val="14"/>
        </w:rPr>
      </w:pPr>
      <w:r w:rsidRPr="0023233B">
        <w:rPr>
          <w:sz w:val="14"/>
        </w:rPr>
        <w:t>In the end, what can be said about the relationship between US power and international stability? Probably not much that will satisfy partisans, and the pacifying virtue of US hegemony will remain largely an article of faith in some circles in the policy world. Like most beliefs, it will remain immune to alteration by logic and evidence. Beliefs rarely change, so debates rarely end.</w:t>
      </w:r>
    </w:p>
    <w:p w14:paraId="333A6E55" w14:textId="77777777" w:rsidR="00E265E4" w:rsidRPr="0023233B" w:rsidRDefault="00E265E4" w:rsidP="00E265E4">
      <w:pPr>
        <w:rPr>
          <w:rStyle w:val="StyleUnderline"/>
        </w:rPr>
      </w:pPr>
      <w:r w:rsidRPr="0023233B">
        <w:rPr>
          <w:sz w:val="14"/>
        </w:rPr>
        <w:t xml:space="preserve">For those not yet fully converted, however, </w:t>
      </w:r>
      <w:r w:rsidRPr="0023233B">
        <w:rPr>
          <w:rStyle w:val="StyleUnderline"/>
        </w:rPr>
        <w:t xml:space="preserve">perhaps it will be significant that </w:t>
      </w:r>
      <w:r w:rsidRPr="0023233B">
        <w:rPr>
          <w:rStyle w:val="StyleUnderline"/>
          <w:highlight w:val="green"/>
        </w:rPr>
        <w:t>corroborating evidence for the relationship is</w:t>
      </w:r>
      <w:r w:rsidRPr="0023233B">
        <w:rPr>
          <w:rStyle w:val="StyleUnderline"/>
        </w:rPr>
        <w:t xml:space="preserve"> </w:t>
      </w:r>
      <w:r w:rsidRPr="0023233B">
        <w:rPr>
          <w:rStyle w:val="StyleUnderline"/>
          <w:highlight w:val="green"/>
        </w:rPr>
        <w:t>extremely hard to identify</w:t>
      </w:r>
      <w:r w:rsidRPr="0023233B">
        <w:rPr>
          <w:rStyle w:val="StyleUnderline"/>
        </w:rPr>
        <w:t>. If indeed hegemonic stability exists, it does so without leaving much of a trace.</w:t>
      </w:r>
      <w:r w:rsidRPr="0023233B">
        <w:rPr>
          <w:sz w:val="14"/>
        </w:rPr>
        <w:t xml:space="preserve"> </w:t>
      </w:r>
      <w:r w:rsidRPr="0023233B">
        <w:rPr>
          <w:rStyle w:val="StyleUnderline"/>
        </w:rPr>
        <w:t>Neither Washington’s spending</w:t>
      </w:r>
      <w:r w:rsidRPr="0023233B">
        <w:rPr>
          <w:sz w:val="14"/>
        </w:rPr>
        <w:t xml:space="preserve">, nor its </w:t>
      </w:r>
      <w:r w:rsidRPr="0023233B">
        <w:rPr>
          <w:rStyle w:val="StyleUnderline"/>
        </w:rPr>
        <w:t>interventions, nor</w:t>
      </w:r>
      <w:r w:rsidRPr="0023233B">
        <w:rPr>
          <w:sz w:val="14"/>
        </w:rPr>
        <w:t xml:space="preserve"> its overall </w:t>
      </w:r>
      <w:r w:rsidRPr="0023233B">
        <w:rPr>
          <w:rStyle w:val="StyleUnderline"/>
        </w:rPr>
        <w:t>grand strategy seem to</w:t>
      </w:r>
      <w:r w:rsidRPr="0023233B">
        <w:rPr>
          <w:sz w:val="14"/>
        </w:rPr>
        <w:t xml:space="preserve"> </w:t>
      </w:r>
      <w:r w:rsidRPr="0023233B">
        <w:rPr>
          <w:rStyle w:val="StyleUnderline"/>
        </w:rPr>
        <w:t>matter much to the levels of armed conflict around the world</w:t>
      </w:r>
      <w:r w:rsidRPr="0023233B">
        <w:rPr>
          <w:sz w:val="14"/>
        </w:rPr>
        <w:t xml:space="preserve"> (apart from those wars that Uncle Sam starts). </w:t>
      </w:r>
      <w:r w:rsidRPr="0023233B">
        <w:rPr>
          <w:rStyle w:val="StyleUnderline"/>
          <w:highlight w:val="green"/>
        </w:rPr>
        <w:t xml:space="preserve">The </w:t>
      </w:r>
      <w:r w:rsidRPr="0023233B">
        <w:rPr>
          <w:rStyle w:val="Emphasis"/>
          <w:highlight w:val="green"/>
        </w:rPr>
        <w:t>empirical record</w:t>
      </w:r>
      <w:r w:rsidRPr="0023233B">
        <w:rPr>
          <w:rStyle w:val="StyleUnderline"/>
          <w:highlight w:val="green"/>
        </w:rPr>
        <w:t xml:space="preserve"> does not</w:t>
      </w:r>
      <w:r w:rsidRPr="0023233B">
        <w:rPr>
          <w:rStyle w:val="StyleUnderline"/>
        </w:rPr>
        <w:t xml:space="preserve"> </w:t>
      </w:r>
      <w:r w:rsidRPr="0023233B">
        <w:rPr>
          <w:rStyle w:val="StyleUnderline"/>
          <w:highlight w:val="green"/>
        </w:rPr>
        <w:t>contain</w:t>
      </w:r>
      <w:r w:rsidRPr="0023233B">
        <w:rPr>
          <w:rStyle w:val="StyleUnderline"/>
        </w:rPr>
        <w:t xml:space="preserve"> strong </w:t>
      </w:r>
      <w:r w:rsidRPr="0023233B">
        <w:rPr>
          <w:rStyle w:val="StyleUnderline"/>
          <w:highlight w:val="green"/>
        </w:rPr>
        <w:t>reason</w:t>
      </w:r>
      <w:r w:rsidRPr="0023233B">
        <w:rPr>
          <w:rStyle w:val="StyleUnderline"/>
        </w:rPr>
        <w:t xml:space="preserve">s </w:t>
      </w:r>
      <w:r w:rsidRPr="0023233B">
        <w:rPr>
          <w:rStyle w:val="StyleUnderline"/>
          <w:highlight w:val="green"/>
        </w:rPr>
        <w:t>to believe that unipolarity and the New Peace are related</w:t>
      </w:r>
      <w:r w:rsidRPr="0023233B">
        <w:rPr>
          <w:rStyle w:val="StyleUnderline"/>
        </w:rPr>
        <w:t xml:space="preserve">, and insights from </w:t>
      </w:r>
      <w:r w:rsidRPr="0023233B">
        <w:rPr>
          <w:rStyle w:val="Emphasis"/>
        </w:rPr>
        <w:t>political psychology</w:t>
      </w:r>
      <w:r w:rsidRPr="0023233B">
        <w:rPr>
          <w:rStyle w:val="StyleUnderline"/>
        </w:rPr>
        <w:t xml:space="preserve"> suggest that hegemonic stability is a belief particularly susceptible to misperception</w:t>
      </w:r>
      <w:r w:rsidRPr="0023233B">
        <w:rPr>
          <w:sz w:val="14"/>
        </w:rPr>
        <w:t xml:space="preserve">. US leaders probably exaggerate the degree to which their power </w:t>
      </w:r>
      <w:proofErr w:type="gramStart"/>
      <w:r w:rsidRPr="0023233B">
        <w:rPr>
          <w:sz w:val="14"/>
        </w:rPr>
        <w:t>matters, and</w:t>
      </w:r>
      <w:proofErr w:type="gramEnd"/>
      <w:r w:rsidRPr="0023233B">
        <w:rPr>
          <w:sz w:val="14"/>
        </w:rPr>
        <w:t xml:space="preserve"> could retrench without much risk to themselves or the world around them. </w:t>
      </w:r>
      <w:r w:rsidRPr="0023233B">
        <w:rPr>
          <w:rStyle w:val="StyleUnderline"/>
        </w:rPr>
        <w:t xml:space="preserve">Researchers will need to look elsewhere to explain why the world has </w:t>
      </w:r>
      <w:proofErr w:type="gramStart"/>
      <w:r w:rsidRPr="0023233B">
        <w:rPr>
          <w:rStyle w:val="StyleUnderline"/>
        </w:rPr>
        <w:t>entered into</w:t>
      </w:r>
      <w:proofErr w:type="gramEnd"/>
      <w:r w:rsidRPr="0023233B">
        <w:rPr>
          <w:rStyle w:val="StyleUnderline"/>
        </w:rPr>
        <w:t xml:space="preserve"> the most peaceful period in its history.</w:t>
      </w:r>
    </w:p>
    <w:p w14:paraId="63A78406" w14:textId="77777777" w:rsidR="00E265E4" w:rsidRPr="00C72BD6" w:rsidRDefault="00E265E4" w:rsidP="00E265E4">
      <w:pPr>
        <w:rPr>
          <w:b/>
          <w:u w:val="single"/>
        </w:rPr>
      </w:pPr>
      <w:r w:rsidRPr="0023233B">
        <w:rPr>
          <w:sz w:val="14"/>
        </w:rPr>
        <w:t xml:space="preserve">The good news from this is that </w:t>
      </w:r>
      <w:r w:rsidRPr="0023233B">
        <w:rPr>
          <w:rStyle w:val="StyleUnderline"/>
          <w:highlight w:val="green"/>
        </w:rPr>
        <w:t>the New Peace will</w:t>
      </w:r>
      <w:r w:rsidRPr="0023233B">
        <w:rPr>
          <w:sz w:val="14"/>
        </w:rPr>
        <w:t xml:space="preserve"> probably </w:t>
      </w:r>
      <w:r w:rsidRPr="0023233B">
        <w:rPr>
          <w:rStyle w:val="StyleUnderline"/>
          <w:highlight w:val="green"/>
        </w:rPr>
        <w:t>persist</w:t>
      </w:r>
      <w:r w:rsidRPr="0023233B">
        <w:rPr>
          <w:sz w:val="14"/>
        </w:rPr>
        <w:t xml:space="preserve"> for quite some time, </w:t>
      </w:r>
      <w:r w:rsidRPr="0023233B">
        <w:rPr>
          <w:rStyle w:val="StyleUnderline"/>
          <w:highlight w:val="green"/>
        </w:rPr>
        <w:t xml:space="preserve">no matter how dominant the </w:t>
      </w:r>
      <w:r w:rsidRPr="0023233B">
        <w:rPr>
          <w:rStyle w:val="Emphasis"/>
          <w:highlight w:val="green"/>
        </w:rPr>
        <w:t>U</w:t>
      </w:r>
      <w:r w:rsidRPr="0023233B">
        <w:rPr>
          <w:rStyle w:val="StyleUnderline"/>
        </w:rPr>
        <w:t xml:space="preserve">nited </w:t>
      </w:r>
      <w:r w:rsidRPr="0023233B">
        <w:rPr>
          <w:rStyle w:val="Emphasis"/>
          <w:highlight w:val="green"/>
        </w:rPr>
        <w:t>S</w:t>
      </w:r>
      <w:r w:rsidRPr="0023233B">
        <w:rPr>
          <w:rStyle w:val="StyleUnderline"/>
        </w:rPr>
        <w:t>tates</w:t>
      </w:r>
      <w:r w:rsidRPr="0023233B">
        <w:rPr>
          <w:rStyle w:val="StyleUnderline"/>
          <w:highlight w:val="green"/>
        </w:rPr>
        <w:t xml:space="preserve"> is</w:t>
      </w:r>
      <w:r w:rsidRPr="0023233B">
        <w:rPr>
          <w:rStyle w:val="StyleUnderline"/>
        </w:rPr>
        <w:t xml:space="preserve">, </w:t>
      </w:r>
      <w:r w:rsidRPr="0023233B">
        <w:rPr>
          <w:rStyle w:val="Emphasis"/>
        </w:rPr>
        <w:t>or what policies President Trump follows</w:t>
      </w:r>
      <w:r w:rsidRPr="0023233B">
        <w:rPr>
          <w:sz w:val="14"/>
        </w:rPr>
        <w:t xml:space="preserve">, or how much resentment its actions cause in the periphery. </w:t>
      </w:r>
      <w:r w:rsidRPr="0023233B">
        <w:rPr>
          <w:rStyle w:val="StyleUnderline"/>
        </w:rPr>
        <w:t>The people of the twenty-first century are likely to be much safer and more secure than any of their predecessors, even if many of them do not always believe it.</w:t>
      </w:r>
    </w:p>
    <w:p w14:paraId="2C80CF85" w14:textId="77777777" w:rsidR="00E265E4" w:rsidRDefault="00E265E4" w:rsidP="00E265E4">
      <w:pPr>
        <w:pStyle w:val="Heading4"/>
        <w:numPr>
          <w:ilvl w:val="0"/>
          <w:numId w:val="19"/>
        </w:numPr>
      </w:pPr>
      <w:r w:rsidRPr="00100A2B">
        <w:t>No revisionism – neg research is bought off</w:t>
      </w:r>
    </w:p>
    <w:p w14:paraId="64A5E606" w14:textId="77777777" w:rsidR="00E265E4" w:rsidRPr="00D062AE" w:rsidRDefault="00E265E4" w:rsidP="00E265E4">
      <w:r w:rsidRPr="00D062AE">
        <w:rPr>
          <w:rStyle w:val="Style13ptBold"/>
        </w:rPr>
        <w:t xml:space="preserve">Johnson-Freese 17 </w:t>
      </w:r>
      <w:r w:rsidRPr="00D062AE">
        <w:t>[(Joan, Professor and chair of space science and technology @ Naval War College) Space Warfare in the 21st Century, Routledge, 2017, ISBN 978131552917] TDI</w:t>
      </w:r>
    </w:p>
    <w:p w14:paraId="4B7663AC" w14:textId="77777777" w:rsidR="00E265E4" w:rsidRPr="00EB161C" w:rsidRDefault="00E265E4" w:rsidP="00E265E4">
      <w:pPr>
        <w:rPr>
          <w:sz w:val="12"/>
        </w:rPr>
      </w:pPr>
      <w:r w:rsidRPr="0046331E">
        <w:rPr>
          <w:rStyle w:val="StyleUnderline"/>
          <w:highlight w:val="green"/>
        </w:rPr>
        <w:t>The</w:t>
      </w:r>
      <w:r w:rsidRPr="00D062AE">
        <w:rPr>
          <w:rStyle w:val="StyleUnderline"/>
        </w:rPr>
        <w:t xml:space="preserve"> industrial side of the </w:t>
      </w:r>
      <w:r w:rsidRPr="0046331E">
        <w:rPr>
          <w:rStyle w:val="StyleUnderline"/>
          <w:highlight w:val="green"/>
        </w:rPr>
        <w:t>military–industrial complex is comprised of corporations with common interests</w:t>
      </w:r>
      <w:r w:rsidRPr="00D062AE">
        <w:rPr>
          <w:rStyle w:val="StyleUnderline"/>
        </w:rPr>
        <w:t xml:space="preserve"> and distinguishable characteristics from other sectors of transnational capital</w:t>
      </w:r>
      <w:r w:rsidRPr="00D062AE">
        <w:rPr>
          <w:sz w:val="12"/>
        </w:rPr>
        <w:t xml:space="preserve">. They are overwhelmingly dependent on military sales as a percentage of total sales revenue. As of 2012, </w:t>
      </w:r>
      <w:r w:rsidRPr="0046331E">
        <w:rPr>
          <w:rStyle w:val="StyleUnderline"/>
          <w:highlight w:val="green"/>
        </w:rPr>
        <w:t>arms sales</w:t>
      </w:r>
      <w:r w:rsidRPr="00D062AE">
        <w:rPr>
          <w:rStyle w:val="StyleUnderline"/>
        </w:rPr>
        <w:t xml:space="preserve"> </w:t>
      </w:r>
      <w:r w:rsidRPr="0046331E">
        <w:rPr>
          <w:rStyle w:val="StyleUnderline"/>
          <w:highlight w:val="green"/>
        </w:rPr>
        <w:t>accounted for</w:t>
      </w:r>
      <w:r w:rsidRPr="00D062AE">
        <w:rPr>
          <w:rStyle w:val="StyleUnderline"/>
        </w:rPr>
        <w:t xml:space="preserve"> over </w:t>
      </w:r>
      <w:r w:rsidRPr="0046331E">
        <w:rPr>
          <w:rStyle w:val="StyleUnderline"/>
          <w:highlight w:val="green"/>
        </w:rPr>
        <w:t>half</w:t>
      </w:r>
      <w:r w:rsidRPr="00D062AE">
        <w:rPr>
          <w:rStyle w:val="StyleUnderline"/>
        </w:rPr>
        <w:t xml:space="preserve"> of </w:t>
      </w:r>
      <w:r w:rsidRPr="0046331E">
        <w:rPr>
          <w:rStyle w:val="StyleUnderline"/>
          <w:highlight w:val="green"/>
        </w:rPr>
        <w:t>the</w:t>
      </w:r>
      <w:r w:rsidRPr="00D062AE">
        <w:rPr>
          <w:rStyle w:val="StyleUnderline"/>
        </w:rPr>
        <w:t xml:space="preserve"> total </w:t>
      </w:r>
      <w:r w:rsidRPr="0046331E">
        <w:rPr>
          <w:rStyle w:val="StyleUnderline"/>
          <w:highlight w:val="green"/>
        </w:rPr>
        <w:t>sales of Lockheed Martin</w:t>
      </w:r>
      <w:r w:rsidRPr="00D062AE">
        <w:rPr>
          <w:sz w:val="12"/>
        </w:rPr>
        <w:t xml:space="preserve"> (76 percent), </w:t>
      </w:r>
      <w:r w:rsidRPr="00D062AE">
        <w:rPr>
          <w:rStyle w:val="StyleUnderline"/>
        </w:rPr>
        <w:t>BAE Systems</w:t>
      </w:r>
      <w:r w:rsidRPr="00D062AE">
        <w:rPr>
          <w:sz w:val="12"/>
        </w:rPr>
        <w:t xml:space="preserve"> (95 percent), </w:t>
      </w:r>
      <w:r w:rsidRPr="0046331E">
        <w:rPr>
          <w:rStyle w:val="StyleUnderline"/>
          <w:highlight w:val="green"/>
        </w:rPr>
        <w:t>Raytheon</w:t>
      </w:r>
      <w:r w:rsidRPr="00D062AE">
        <w:rPr>
          <w:sz w:val="12"/>
        </w:rPr>
        <w:t xml:space="preserve"> (92 percent), </w:t>
      </w:r>
      <w:r w:rsidRPr="00D062AE">
        <w:rPr>
          <w:rStyle w:val="StyleUnderline"/>
        </w:rPr>
        <w:t>General Dynamics</w:t>
      </w:r>
      <w:r w:rsidRPr="00D062AE">
        <w:rPr>
          <w:sz w:val="12"/>
        </w:rPr>
        <w:t xml:space="preserve"> (66 percent), </w:t>
      </w:r>
      <w:r w:rsidRPr="0046331E">
        <w:rPr>
          <w:rStyle w:val="StyleUnderline"/>
          <w:highlight w:val="green"/>
        </w:rPr>
        <w:t>and Northrop</w:t>
      </w:r>
      <w:r w:rsidRPr="00D062AE">
        <w:rPr>
          <w:rStyle w:val="StyleUnderline"/>
        </w:rPr>
        <w:t xml:space="preserve"> Grumman</w:t>
      </w:r>
      <w:r w:rsidRPr="00D062AE">
        <w:rPr>
          <w:sz w:val="12"/>
        </w:rPr>
        <w:t xml:space="preserve"> (77 percent). Their products are not easily transferrable to consumer uses and so they are dependent on government contracts. At least 9 </w:t>
      </w:r>
      <w:r w:rsidRPr="00D062AE">
        <w:rPr>
          <w:rStyle w:val="StyleUnderline"/>
        </w:rPr>
        <w:t>of the 25 largest US defense firms have a significant aerospace focus</w:t>
      </w:r>
      <w:r w:rsidRPr="00D062AE">
        <w:rPr>
          <w:sz w:val="12"/>
        </w:rPr>
        <w:t xml:space="preserve">: CACI International, ManTech, Rockwell Collins, </w:t>
      </w:r>
      <w:proofErr w:type="spellStart"/>
      <w:r w:rsidRPr="00D062AE">
        <w:rPr>
          <w:sz w:val="12"/>
        </w:rPr>
        <w:t>Exelis</w:t>
      </w:r>
      <w:proofErr w:type="spellEnd"/>
      <w:r w:rsidRPr="00D062AE">
        <w:rPr>
          <w:sz w:val="12"/>
        </w:rPr>
        <w:t xml:space="preserve">, Computer Science Corporation, Raytheon, General Dynamics, Boeing, and Lockheed Martin.6 </w:t>
      </w:r>
      <w:r w:rsidRPr="00D062AE">
        <w:rPr>
          <w:rStyle w:val="StyleUnderline"/>
        </w:rPr>
        <w:t>The political implications of this are stark.</w:t>
      </w:r>
      <w:r w:rsidRPr="00D062AE">
        <w:rPr>
          <w:sz w:val="12"/>
        </w:rPr>
        <w:t xml:space="preserve"> These </w:t>
      </w:r>
      <w:r w:rsidRPr="0046331E">
        <w:rPr>
          <w:rStyle w:val="StyleUnderline"/>
          <w:highlight w:val="green"/>
        </w:rPr>
        <w:t>companies inherently have a vested interest in</w:t>
      </w:r>
      <w:r w:rsidRPr="00D062AE">
        <w:rPr>
          <w:rStyle w:val="StyleUnderline"/>
        </w:rPr>
        <w:t xml:space="preserve"> maintaining and expanding systems, including weapons systems, which absent </w:t>
      </w:r>
      <w:r w:rsidRPr="0046331E">
        <w:rPr>
          <w:rStyle w:val="StyleUnderline"/>
          <w:highlight w:val="green"/>
        </w:rPr>
        <w:t>clear and direct external threats</w:t>
      </w:r>
      <w:r w:rsidRPr="00D062AE">
        <w:rPr>
          <w:rStyle w:val="StyleUnderline"/>
        </w:rPr>
        <w:t>, may have limited political justification</w:t>
      </w:r>
      <w:r w:rsidRPr="00D062AE">
        <w:rPr>
          <w:sz w:val="12"/>
        </w:rPr>
        <w:t xml:space="preserve">. Additionally, government counterparts to these for-profit companies have concurrently </w:t>
      </w:r>
      <w:r w:rsidRPr="00D062AE">
        <w:rPr>
          <w:sz w:val="12"/>
        </w:rPr>
        <w:lastRenderedPageBreak/>
        <w:t xml:space="preserve">grown—some might even say, “become bloated”—and in many cases, a codependent relationship has developed between them. Since the United States began maintaining a large standing military after World War II, the general attributes of US foreign policymaking have both expanded and intensified the influence of the military–industrial complex. Foreign policy decision-making is supported by a complex array of institutions whose very existence is predicated on and justified by the presence of a broad spectrum of threats from individual terrorists to be hunted down on the ground and with drones to near-peer competitors which must be countered with overwhelming air, naval, and space power. The government agencies and offices with a role in national security have expanded from inner circle policymakers to entire bureaucracies. The National Security Council staff has grown consistently since the Carter Administration from a small secretariat of less than 20 individuals to over 400 people during the Obama Administration. Post 9/11, the military created a Northern Command (USNORTHCOM) in 2002 to defend the homeland and the Department of Homeland Security (DHS) was stood up “to ensure a homeland that is safe, secure, and resilient against terrorism and other hazards”; these other hazards have come to include the safety hazards of deep-frying turkey and assuring that souvenir shirts sold at the Super Bowl are not Chinese knockoffs.7 DHS is now the third-largest government bureaucracy, employing more than 240,000 people. There are 17 different intelligence agencies occupying 33 building complexes, the equivalent of almost 3 Pentagons or 22 Capitol Buildings, and the intelligence community continues to expand.8 The Pentagon, with its some 23,000 military and civilian personnel, is only the hub of a Roman Empire-like division of the world into geographic military commands, the United States being the only country in the world brazen enough to create such commands. </w:t>
      </w:r>
      <w:r w:rsidRPr="00D062AE">
        <w:rPr>
          <w:rStyle w:val="StyleUnderline"/>
        </w:rPr>
        <w:t>The sheer numbers of individuals, institutions, organizations, bureaucracies, and companies with a vested interest in preserving the self-licking ice cream cone9</w:t>
      </w:r>
      <w:r w:rsidRPr="00D062AE">
        <w:rPr>
          <w:sz w:val="12"/>
        </w:rPr>
        <w:t xml:space="preserve"> </w:t>
      </w:r>
      <w:r w:rsidRPr="00D062AE">
        <w:rPr>
          <w:rStyle w:val="StyleUnderline"/>
        </w:rPr>
        <w:t xml:space="preserve">that the ever-expanding military–industrial complex has become continues to expand. </w:t>
      </w:r>
      <w:r w:rsidRPr="00D062AE">
        <w:rPr>
          <w:sz w:val="12"/>
        </w:rPr>
        <w:t xml:space="preserve">Government offices like the State Department’s Bureau of Diplomatic Security hire private military contractors from such companies as DynCorp International, </w:t>
      </w:r>
      <w:proofErr w:type="spellStart"/>
      <w:r w:rsidRPr="00D062AE">
        <w:rPr>
          <w:sz w:val="12"/>
        </w:rPr>
        <w:t>Tigerswan</w:t>
      </w:r>
      <w:proofErr w:type="spellEnd"/>
      <w:r w:rsidRPr="00D062AE">
        <w:rPr>
          <w:sz w:val="12"/>
        </w:rPr>
        <w:t xml:space="preserve">, Triple Canopy, and Blackwater to protect diplomats and perform security functions. Employees of these companies are often retired Special Forces operators. Companies like Kellogg, </w:t>
      </w:r>
      <w:proofErr w:type="gramStart"/>
      <w:r w:rsidRPr="00D062AE">
        <w:rPr>
          <w:sz w:val="12"/>
        </w:rPr>
        <w:t>Brown</w:t>
      </w:r>
      <w:proofErr w:type="gramEnd"/>
      <w:r w:rsidRPr="00D062AE">
        <w:rPr>
          <w:sz w:val="12"/>
        </w:rPr>
        <w:t xml:space="preserve"> and Root (KBR), formerly a subsidiary of Haliburton and where former Vice President Dick Cheney was once CEO and Chairman, is an engineering, procurement, and construction company doing everything from building embassies to supplying military bases. </w:t>
      </w:r>
      <w:r w:rsidRPr="00311FAD">
        <w:rPr>
          <w:rStyle w:val="StyleUnderline"/>
        </w:rPr>
        <w:t xml:space="preserve">Think tanks, consulting firms, and </w:t>
      </w:r>
      <w:r w:rsidRPr="0046331E">
        <w:rPr>
          <w:rStyle w:val="StyleUnderline"/>
          <w:highlight w:val="green"/>
        </w:rPr>
        <w:t>lobbying firms focused on defense and security issues have proliferated</w:t>
      </w:r>
      <w:r w:rsidRPr="00D062AE">
        <w:rPr>
          <w:rStyle w:val="StyleUnderline"/>
        </w:rPr>
        <w:t xml:space="preserve"> as well </w:t>
      </w:r>
      <w:r w:rsidRPr="0046331E">
        <w:rPr>
          <w:rStyle w:val="StyleUnderline"/>
          <w:highlight w:val="green"/>
        </w:rPr>
        <w:t>in</w:t>
      </w:r>
      <w:r w:rsidRPr="00D062AE">
        <w:rPr>
          <w:rStyle w:val="StyleUnderline"/>
        </w:rPr>
        <w:t xml:space="preserve"> terms of both quantity and </w:t>
      </w:r>
      <w:r w:rsidRPr="0046331E">
        <w:rPr>
          <w:rStyle w:val="StyleUnderline"/>
          <w:highlight w:val="green"/>
        </w:rPr>
        <w:t>investments.</w:t>
      </w:r>
      <w:r w:rsidRPr="00D062AE">
        <w:rPr>
          <w:rStyle w:val="StyleUnderline"/>
        </w:rPr>
        <w:t xml:space="preserve"> </w:t>
      </w:r>
      <w:r w:rsidRPr="00D062AE">
        <w:rPr>
          <w:sz w:val="12"/>
        </w:rPr>
        <w:t xml:space="preserve">Members of Congress, traditionally elected largely according to the number of jobs they can bring home to their districts—and the campaign contributions they can raise—are part of the </w:t>
      </w:r>
      <w:proofErr w:type="gramStart"/>
      <w:r w:rsidRPr="00D062AE">
        <w:rPr>
          <w:sz w:val="12"/>
        </w:rPr>
        <w:t>witches</w:t>
      </w:r>
      <w:proofErr w:type="gramEnd"/>
      <w:r w:rsidRPr="00D062AE">
        <w:rPr>
          <w:sz w:val="12"/>
        </w:rPr>
        <w:t xml:space="preserve"> brew as well as they are largely supportive of defense contracts and the jobs those contracts bring. “Job loss” is among the first claims made by defense contractors in their appeals to Members of Congress when defense budget cuts or sequestration are threatened. Further, retired Members and their staffs are not immune to the lure of high-paying lobbying jobs. Defining Threats There is a wide breadth of individuals and institutions with a vested interest in maintaining threats to the United States that justify a significant defense budget. During the transition to the post-Cold War period, the US military was faced with potentially substantial cuts to military spending: the “peace dividend.” Consequently, the military suddenly found itself talking about taking on military operations other than war (MOOTWA), an acronym and job description that warriors found distasteful at best. Former Secretary of Defense Robert McNamara and other former Defense Department officials suggested that defense spending could safely be cut in half. Policy planning organizations with close ties to the military or military contractors—think tanks like RAND and the Center for Strategic and International Studies (CSIS)—were put to work to counter this claim and minimize budget cuts. They focused on the development of a new defense doctrine that would involve the retention of large-scale systems and big-ticket platforms like aircraft carriers, not just after the demise of the Soviet Union, but regardless of the short-term security environment. Contractors play an increasingly large part in the military–industrial complex as well. Political economist Ronald Cox explains the role of defense contractors in shaping that doctrine and defining threats—how </w:t>
      </w:r>
      <w:r w:rsidRPr="00D062AE">
        <w:rPr>
          <w:rStyle w:val="StyleUnderline"/>
        </w:rPr>
        <w:t>the fox guards the henhouse in terms of threat identification: Military producers have a sustained relationship with key US foreign policy bureaucracies</w:t>
      </w:r>
      <w:r w:rsidRPr="00D062AE">
        <w:rPr>
          <w:sz w:val="12"/>
        </w:rPr>
        <w:t xml:space="preserve">, especially the Defense Department. … The extent to which military contractors are embedded within the decision-making framework of identifiable bureaucracies within the US federal government makes their profit-making margins a function of the political process by which those departments and agencies identify long-term strategic threats.10 Thus, as considered in Chapter 1, defense strategies reflect needs but not necessarily national needs. Bureaucratic and corporate needs also play into definition of threats. Writing about the impetus to acquire nuclear weapons, Scott Sagan said, “bureaucratic actors are not … passive recipients of top-down political decisions; instead, they create the conditions that favor weapons acquisition.”11 Bruce </w:t>
      </w:r>
      <w:proofErr w:type="spellStart"/>
      <w:r w:rsidRPr="00D062AE">
        <w:rPr>
          <w:sz w:val="12"/>
        </w:rPr>
        <w:t>DeBlois</w:t>
      </w:r>
      <w:proofErr w:type="spellEnd"/>
      <w:r w:rsidRPr="00D062AE">
        <w:rPr>
          <w:sz w:val="12"/>
        </w:rPr>
        <w:t xml:space="preserve"> later applied that premise to space weapons</w:t>
      </w:r>
      <w:r w:rsidRPr="00D062AE">
        <w:rPr>
          <w:rStyle w:val="StyleUnderline"/>
        </w:rPr>
        <w:t>,</w:t>
      </w:r>
      <w:r w:rsidRPr="00D062AE">
        <w:rPr>
          <w:sz w:val="12"/>
        </w:rPr>
        <w:t xml:space="preserve"> suggesting that “</w:t>
      </w:r>
      <w:r w:rsidRPr="00D062AE">
        <w:rPr>
          <w:rStyle w:val="StyleUnderline"/>
        </w:rPr>
        <w:t>with an absence of clear top-down policy guidance on space weapons</w:t>
      </w:r>
      <w:r w:rsidRPr="00D062AE">
        <w:rPr>
          <w:sz w:val="12"/>
        </w:rPr>
        <w:t xml:space="preserve"> … </w:t>
      </w:r>
      <w:r w:rsidRPr="00D062AE">
        <w:rPr>
          <w:rStyle w:val="StyleUnderline"/>
        </w:rPr>
        <w:t>military doctrine can build an inertia of its own, and impact – or even become – the default policy</w:t>
      </w:r>
      <w:r w:rsidRPr="00D062AE">
        <w:rPr>
          <w:sz w:val="12"/>
        </w:rPr>
        <w:t xml:space="preserve">.”12 Also playing into the definition of long-term threats to US national security are </w:t>
      </w:r>
      <w:r w:rsidRPr="00D062AE">
        <w:rPr>
          <w:rStyle w:val="StyleUnderline"/>
        </w:rPr>
        <w:t>think tanks—</w:t>
      </w:r>
      <w:r w:rsidRPr="00D062AE">
        <w:rPr>
          <w:sz w:val="12"/>
        </w:rPr>
        <w:t xml:space="preserve">organizations often largely supported by the corporations themselves. Think tanks come in all varieties and sizes, some focused, some broad, some partisan, some not. </w:t>
      </w:r>
      <w:r w:rsidRPr="00D062AE">
        <w:rPr>
          <w:rStyle w:val="Emphasis"/>
        </w:rPr>
        <w:t>The Heritage Foundation</w:t>
      </w:r>
      <w:r w:rsidRPr="00D062AE">
        <w:rPr>
          <w:sz w:val="12"/>
        </w:rPr>
        <w:t xml:space="preserve">, for example, hosted a nine-city Defund Obamacare Town Hall Tour in 2013, </w:t>
      </w:r>
      <w:r w:rsidRPr="00D062AE">
        <w:rPr>
          <w:rStyle w:val="StyleUnderline"/>
        </w:rPr>
        <w:t>headlined by Tea Party movement</w:t>
      </w:r>
      <w:r w:rsidRPr="00D062AE">
        <w:rPr>
          <w:sz w:val="12"/>
        </w:rPr>
        <w:t xml:space="preserve"> leader Jim DeMint, thereby </w:t>
      </w:r>
      <w:r w:rsidRPr="00D062AE">
        <w:rPr>
          <w:rStyle w:val="StyleUnderline"/>
        </w:rPr>
        <w:t>clearly evidencing a partisan position. “Some [think] tanks on the left and the right of the ideological spectrum have grown so political that, to avoid losing their tax status as charitable organizations, they have established separate operations dedicated to lobbying and other advocacy work.”</w:t>
      </w:r>
      <w:r w:rsidRPr="00D062AE">
        <w:rPr>
          <w:sz w:val="12"/>
        </w:rPr>
        <w:t xml:space="preserve">13 </w:t>
      </w:r>
      <w:r w:rsidRPr="00D062AE">
        <w:rPr>
          <w:rStyle w:val="StyleUnderline"/>
        </w:rPr>
        <w:t>Some organizations</w:t>
      </w:r>
      <w:r w:rsidRPr="00D062AE">
        <w:rPr>
          <w:sz w:val="12"/>
        </w:rPr>
        <w:t xml:space="preserve">, however, </w:t>
      </w:r>
      <w:r w:rsidRPr="00D062AE">
        <w:rPr>
          <w:rStyle w:val="StyleUnderline"/>
        </w:rPr>
        <w:t>strive to be honest brokers</w:t>
      </w:r>
      <w:r w:rsidRPr="00D062AE">
        <w:rPr>
          <w:sz w:val="12"/>
        </w:rPr>
        <w:t xml:space="preserve"> of information in their areas of focus. </w:t>
      </w:r>
      <w:r w:rsidRPr="00D062AE">
        <w:rPr>
          <w:rStyle w:val="Emphasis"/>
        </w:rPr>
        <w:t>The Secure World Foundation</w:t>
      </w:r>
      <w:r w:rsidRPr="00D062AE">
        <w:rPr>
          <w:sz w:val="12"/>
        </w:rPr>
        <w:t xml:space="preserve"> (SWF), for example, </w:t>
      </w:r>
      <w:r w:rsidRPr="00D062AE">
        <w:rPr>
          <w:rStyle w:val="StyleUnderline"/>
        </w:rPr>
        <w:t>states its mission as “to work with governments, industry, international organizations, and civil society to develop and promote ideas and actions to achieve the secure, sustainable, and peaceful uses of outer</w:t>
      </w:r>
      <w:r w:rsidRPr="00D062AE">
        <w:rPr>
          <w:sz w:val="12"/>
        </w:rPr>
        <w:t xml:space="preserve"> space benefiting Earth and all its peoples.”14 Much of </w:t>
      </w:r>
      <w:r w:rsidRPr="00D062AE">
        <w:rPr>
          <w:rStyle w:val="StyleUnderline"/>
        </w:rPr>
        <w:t>SWF’s ability to be nonpartisan and beyond the reach of corporate influence stems from it being privately funded</w:t>
      </w:r>
      <w:r w:rsidRPr="00D062AE">
        <w:rPr>
          <w:sz w:val="12"/>
        </w:rPr>
        <w:t xml:space="preserve">. </w:t>
      </w:r>
      <w:r w:rsidRPr="00D062AE">
        <w:rPr>
          <w:rStyle w:val="StyleUnderline"/>
        </w:rPr>
        <w:t>That is not the case with many</w:t>
      </w:r>
      <w:r w:rsidRPr="00D062AE">
        <w:rPr>
          <w:sz w:val="12"/>
        </w:rPr>
        <w:t xml:space="preserve"> organizations though. William Hartung and David Gibbs have written about the role of the largest defense contractors in the financing of </w:t>
      </w:r>
      <w:r w:rsidRPr="00D062AE">
        <w:rPr>
          <w:rStyle w:val="StyleUnderline"/>
        </w:rPr>
        <w:t>conservative and neoconservative think tanks that have come to prominence in defense policy debates</w:t>
      </w:r>
      <w:r w:rsidRPr="00D062AE">
        <w:rPr>
          <w:sz w:val="12"/>
        </w:rPr>
        <w:t xml:space="preserve"> and discussions since the 1990s, and especially since 9/11; </w:t>
      </w:r>
      <w:r w:rsidRPr="00D062AE">
        <w:rPr>
          <w:rStyle w:val="StyleUnderline"/>
        </w:rPr>
        <w:t>The Project for the New American Century (</w:t>
      </w:r>
      <w:r w:rsidRPr="00D062AE">
        <w:rPr>
          <w:rStyle w:val="Emphasis"/>
        </w:rPr>
        <w:t>PNAC</w:t>
      </w:r>
      <w:r w:rsidRPr="00D062AE">
        <w:rPr>
          <w:rStyle w:val="StyleUnderline"/>
        </w:rPr>
        <w:t>),</w:t>
      </w:r>
      <w:r w:rsidRPr="00D062AE">
        <w:rPr>
          <w:sz w:val="12"/>
        </w:rPr>
        <w:t xml:space="preserve"> </w:t>
      </w:r>
      <w:r w:rsidRPr="00D062AE">
        <w:rPr>
          <w:rStyle w:val="StyleUnderline"/>
        </w:rPr>
        <w:t>the National Institute for Public Policy (</w:t>
      </w:r>
      <w:r w:rsidRPr="00D062AE">
        <w:rPr>
          <w:rStyle w:val="Emphasis"/>
        </w:rPr>
        <w:t>NIPP</w:t>
      </w:r>
      <w:r w:rsidRPr="00D062AE">
        <w:rPr>
          <w:sz w:val="12"/>
        </w:rPr>
        <w:t xml:space="preserve">), </w:t>
      </w:r>
      <w:r w:rsidRPr="00D062AE">
        <w:rPr>
          <w:rStyle w:val="StyleUnderline"/>
        </w:rPr>
        <w:t>and the</w:t>
      </w:r>
      <w:r w:rsidRPr="00D062AE">
        <w:rPr>
          <w:sz w:val="12"/>
        </w:rPr>
        <w:t xml:space="preserve"> </w:t>
      </w:r>
      <w:r w:rsidRPr="00D062AE">
        <w:rPr>
          <w:rStyle w:val="StyleUnderline"/>
        </w:rPr>
        <w:t>Center for Security Policy (</w:t>
      </w:r>
      <w:r w:rsidRPr="00D062AE">
        <w:rPr>
          <w:rStyle w:val="Emphasis"/>
        </w:rPr>
        <w:t>CSP</w:t>
      </w:r>
      <w:r w:rsidRPr="00D062AE">
        <w:rPr>
          <w:sz w:val="12"/>
        </w:rPr>
        <w:t xml:space="preserve">), for example.15 The Center for Security Policy receives </w:t>
      </w:r>
      <w:proofErr w:type="spellStart"/>
      <w:r w:rsidRPr="00D062AE">
        <w:rPr>
          <w:sz w:val="12"/>
        </w:rPr>
        <w:t>onesixth</w:t>
      </w:r>
      <w:proofErr w:type="spellEnd"/>
      <w:r w:rsidRPr="00D062AE">
        <w:rPr>
          <w:sz w:val="12"/>
        </w:rPr>
        <w:t xml:space="preserve"> of its funding from defense industries. CSP states on its website: The process the Center has repeatedly demonstrated is the unique ability that makes the Center the “Special Forces in the War of Ideas”: forging teams to get things done that would otherwise be for a small and relatively low-budget organization. In this way, we </w:t>
      </w:r>
      <w:proofErr w:type="gramStart"/>
      <w:r w:rsidRPr="00D062AE">
        <w:rPr>
          <w:sz w:val="12"/>
        </w:rPr>
        <w:t>are able to</w:t>
      </w:r>
      <w:proofErr w:type="gramEnd"/>
      <w:r w:rsidRPr="00D062AE">
        <w:rPr>
          <w:sz w:val="12"/>
        </w:rPr>
        <w:t xml:space="preserve"> offer maximum “bang for the buck” for the donors who make our </w:t>
      </w:r>
      <w:r w:rsidRPr="00D062AE">
        <w:rPr>
          <w:sz w:val="12"/>
        </w:rPr>
        <w:lastRenderedPageBreak/>
        <w:t xml:space="preserve">work possible.16 While most think tanks declare their “intellectual independence,” the reality is that, even if they do not specifically declare an offer of “maximum bang for the buck” to their donors, they largely rely on corporate donations for their existence. Donors rarely support organizations advocating opposition views or producing information counter to their best interests. Relatively new on the block—and billing itself as “Bold. Innovative. Bipartisan.”17—is </w:t>
      </w:r>
      <w:r w:rsidRPr="00D062AE">
        <w:rPr>
          <w:rStyle w:val="StyleUnderline"/>
        </w:rPr>
        <w:t>the Center for a New American Security (CNAS)</w:t>
      </w:r>
      <w:r w:rsidRPr="00D062AE">
        <w:rPr>
          <w:sz w:val="12"/>
        </w:rPr>
        <w:t xml:space="preserve">, founded by Dr. Kurt Campbell and Michele Flournoy in 2007. Both Campbell and Flournoy formerly served as </w:t>
      </w:r>
      <w:proofErr w:type="gramStart"/>
      <w:r w:rsidRPr="00D062AE">
        <w:rPr>
          <w:sz w:val="12"/>
        </w:rPr>
        <w:t>heavy-hitters</w:t>
      </w:r>
      <w:proofErr w:type="gramEnd"/>
      <w:r w:rsidRPr="00D062AE">
        <w:rPr>
          <w:sz w:val="12"/>
        </w:rPr>
        <w:t xml:space="preserve"> in the Obama Administration, Campbell in the State Department and Flournoy in the Defense Department. CNAS </w:t>
      </w:r>
      <w:r w:rsidRPr="00D062AE">
        <w:rPr>
          <w:rStyle w:val="StyleUnderline"/>
        </w:rPr>
        <w:t>lists Boeing, the Carnegie Corporation, the Government of Japan, Northrup Grumman Aerospace Systems, and the Smith Richardson Foundation on its “honor roll” of those who have contributed more than $250,0000</w:t>
      </w:r>
      <w:r w:rsidRPr="00D062AE">
        <w:rPr>
          <w:sz w:val="12"/>
        </w:rPr>
        <w:t xml:space="preserve">.18 Campbell and Flournoy are among the many former government employees who have gone on to create or work at think tanks. A strong </w:t>
      </w:r>
      <w:r w:rsidRPr="0046331E">
        <w:rPr>
          <w:rStyle w:val="StyleUnderline"/>
          <w:highlight w:val="green"/>
        </w:rPr>
        <w:t>overlapping</w:t>
      </w:r>
      <w:r w:rsidRPr="00D062AE">
        <w:rPr>
          <w:rStyle w:val="StyleUnderline"/>
        </w:rPr>
        <w:t xml:space="preserve"> </w:t>
      </w:r>
      <w:r w:rsidRPr="0046331E">
        <w:rPr>
          <w:rStyle w:val="StyleUnderline"/>
          <w:highlight w:val="green"/>
        </w:rPr>
        <w:t>relationship between</w:t>
      </w:r>
      <w:r w:rsidRPr="00D062AE">
        <w:rPr>
          <w:rStyle w:val="StyleUnderline"/>
        </w:rPr>
        <w:t xml:space="preserve"> the boards of directors of </w:t>
      </w:r>
      <w:r w:rsidRPr="0046331E">
        <w:rPr>
          <w:rStyle w:val="StyleUnderline"/>
          <w:highlight w:val="green"/>
        </w:rPr>
        <w:t>defense contractors, policy think tanks</w:t>
      </w:r>
      <w:r w:rsidRPr="00D062AE">
        <w:rPr>
          <w:rStyle w:val="StyleUnderline"/>
        </w:rPr>
        <w:t xml:space="preserve"> funded by these contractors, personnel in </w:t>
      </w:r>
      <w:r w:rsidRPr="0046331E">
        <w:rPr>
          <w:rStyle w:val="StyleUnderline"/>
          <w:highlight w:val="green"/>
        </w:rPr>
        <w:t>the Defense Department, and</w:t>
      </w:r>
      <w:r w:rsidRPr="00D062AE">
        <w:rPr>
          <w:rStyle w:val="StyleUnderline"/>
        </w:rPr>
        <w:t xml:space="preserve"> high-level </w:t>
      </w:r>
      <w:r w:rsidRPr="0046331E">
        <w:rPr>
          <w:rStyle w:val="StyleUnderline"/>
          <w:highlight w:val="green"/>
        </w:rPr>
        <w:t>cabinet executives</w:t>
      </w:r>
      <w:r w:rsidRPr="00D062AE">
        <w:rPr>
          <w:rStyle w:val="StyleUnderline"/>
        </w:rPr>
        <w:t xml:space="preserve"> is not uncommon.</w:t>
      </w:r>
      <w:r w:rsidRPr="00D062AE">
        <w:rPr>
          <w:sz w:val="12"/>
        </w:rPr>
        <w:t xml:space="preserve">19 Reports and analyses prepared by these think tanks can weigh heavily in government policy decisions. The shaping of the post-Cold War defense posture, specifically in identifying new enemies, exemplifies the role of the expanded military–industrial complex to include influential corporations, think tanks, the Pentagon, and Members of Congress. Any doubt about the need for an identifiable enemy was firmly put to rest in March 1990 by Senator Sam Nunn, chairman of the Senate Armed Services Committee and an acknowledged ally of the military establishment. In a blistering attack on the Soviet-oriented military posture still officially embraced by Defense Secretary Cheney, Nunn charged that the Pentagon’s proposed spending plans were rendered worthless by a glaring “threat blank”—an unrealistic and unconvincing analysis of future adversaries.20 A 1988 CSIS report had warned against “maverick regimes,” a warning that was resurrected and amplified in response to Nunn’s charge. Reaching back to the Reagan Administration, these “maverick,” soon to be renamed “rogue,” regimes initially included Iran, Libya, North Korea, Cuba, and Nicaragua. Subsequently, the Rogue Doctrine was laid out in White House Fact Sheet in March 1990; it posited that the United States would continue to face considerable post-Cold War security threats, namely from states in the developing world that possessed or potentially would </w:t>
      </w:r>
      <w:proofErr w:type="spellStart"/>
      <w:proofErr w:type="gramStart"/>
      <w:r w:rsidRPr="00D062AE">
        <w:rPr>
          <w:sz w:val="12"/>
        </w:rPr>
        <w:t>posses</w:t>
      </w:r>
      <w:proofErr w:type="spellEnd"/>
      <w:proofErr w:type="gramEnd"/>
      <w:r w:rsidRPr="00D062AE">
        <w:rPr>
          <w:sz w:val="12"/>
        </w:rPr>
        <w:t xml:space="preserve"> weapons of mass destruction and the capability to threaten vital US geostrategic interests in key regions.21 Iraq was added to the list later in the 1990s. Still, regardless of how dangerous they were, rogue states did not justify aircraft carriers and other big-ticket items. Large-scale Cold War weapons programs consequently declined by 17 percent under George H. W. Bush and by 12 percent during the first term of the Clinton Administration.22 That problem had to be addressed. Again, Sam Nunn led the charge to identify at least one worthy new opponent of the United States—one that could justify the retention of a large military structure, platforms, and expensive weapons systems. Concurrent to development of the Rogue Doctrine, Nunn had begun working toward that end with Chairman of the Joint Chiefs of Staff Colin Powell in 1988. Eventually, a new class of states called “emerging regional powers” was identified to include Argentina, Brazil, China, Egypt, India, Iran, Iraq, Israel, Libya, Pakistan, South Africa, Syria, Taiwan, Turkey, and the two Koreas. Each had different national interests and philosophical underpinnings that, for one reason or another, had justified large growth in their military structures and/or the development of weapons of mass destruction.23 Some countries eventually became US allies and/or recipients of large amounts of US military aid. Others came to be considered as potential threats—more specifically near-peer competitors, particularly China—that the United States might at some point have to confront on the battlefield. Consequently, the United States moved almost seamlessly from the Cold War Containment Strategy to the Rogue Doctrine and identifying potential near-peer competitors. The Plethora of Players Defense and aerospace contractors responded to post-Cold War reduced business opportunities through a mixture of economic and political strategies. Economically, corporate restructuring, layoffs, division sell-offs, and mergers and acquisitions of other firms were among the strategies used, with the Defense Department helping to arrange financing for those mergers and acquisitions from as early as 1993. Those tactics, in combination with the wider economic trends of the 1990s, “contributed to a defense sector </w:t>
      </w:r>
      <w:proofErr w:type="gramStart"/>
      <w:r w:rsidRPr="00D062AE">
        <w:rPr>
          <w:sz w:val="12"/>
        </w:rPr>
        <w:t>whose</w:t>
      </w:r>
      <w:proofErr w:type="gramEnd"/>
      <w:r w:rsidRPr="00D062AE">
        <w:rPr>
          <w:sz w:val="12"/>
        </w:rPr>
        <w:t xml:space="preserve"> top four firms were receiving a higher share of DOD contracts than had been true for most of the post-World War II period,”24 even after the Cold War. Politically, however, a new enemy worthy of the United States, a near-peer competitor, still had to be identified. In his 2011 book Prophets of War: Lockheed Martin and the Making of the </w:t>
      </w:r>
      <w:proofErr w:type="spellStart"/>
      <w:r w:rsidRPr="00D062AE">
        <w:rPr>
          <w:sz w:val="12"/>
        </w:rPr>
        <w:t>MilitaryIndustrial</w:t>
      </w:r>
      <w:proofErr w:type="spellEnd"/>
      <w:r w:rsidRPr="00D062AE">
        <w:rPr>
          <w:sz w:val="12"/>
        </w:rPr>
        <w:t xml:space="preserve"> Complex, William D. </w:t>
      </w:r>
      <w:r w:rsidRPr="00D062AE">
        <w:rPr>
          <w:rStyle w:val="StyleUnderline"/>
        </w:rPr>
        <w:t>Hartung considered the impact Lockheed Martin had on defense policy and the benefits the company and individual company leaders reaped from maintaining a high threat profile.</w:t>
      </w:r>
      <w:r w:rsidRPr="00D062AE">
        <w:rPr>
          <w:sz w:val="12"/>
        </w:rPr>
        <w:t xml:space="preserve">25 During the post-Cold War transition from containment strategy to the Rogue Doctrine and emerging regional powers focus, then Martin Marietta CEO Norman Augustine led the charge to build what he called a “super-company.” While some companies tried to absorb defense spending “peace dividend” cuts by diversifying their base business, Augustine rejected that approach. He felt it was his patriotic duty to keep producing weapons for America and frequently referred to the weapons industry as “the fourth armed service.”26 Beyond acquiring </w:t>
      </w:r>
      <w:proofErr w:type="gramStart"/>
      <w:r w:rsidRPr="00D062AE">
        <w:rPr>
          <w:sz w:val="12"/>
        </w:rPr>
        <w:t>a number of</w:t>
      </w:r>
      <w:proofErr w:type="gramEnd"/>
      <w:r w:rsidRPr="00D062AE">
        <w:rPr>
          <w:sz w:val="12"/>
        </w:rPr>
        <w:t xml:space="preserve"> small companies, including the military division of General Electric, Martin Marietta and Lockheed merged in 1995. Martin was clearly the dominant partner as evidenced by Augustine being the new CEO, top management positions being filled by Martin employees, and the new headquarters being based at Martin’s Bethesda, Maryland headquarters. Augustine’s political connections were unmatched. While still running the world’s largest defense contractor, Augustine also served on the Defense Policy Advisory Committee on Trade (DPACT), a group advising the Secretary of Defense on arms export policies; was on the Defense Science Board (DSB), an advisory panel with the power to push forward or scrap emerging weapons programs based on performance; and was President of the Association of the United States Army, a politically robust interest group of retired military personnel and army contractors. Those political connections paid high returns during the transition. Augustine played a central role in convincing the Newt Gingrich-led, Republican-controlled Congress to allocate or add billions in funding to Lockheed Martin projects from the F-22 combat fighter to the “Star Wars” missile defense program. Perhaps his greatest coup, however, was persuading Congress to bankroll the major arms industry mergers that were occurring with taxpayer money for “restructuring costs,” a policy that yielded hundreds of millions of dollars in government support to the creation of Lockheed Martin. As a result of an obscure policy change contained in a one-page memo from John Deutsch, then the Undersecretary of Defense (and a former Augustine business associate), the Pentagon authorized federal funding for closing plants, relocating equipment, paying severance to laid-off workers, and providing “golden parachutes” to board members and executives affected by the merger.27 The policy was not published in the Federal Register, the standard repository of virtually every important government action, and it was enacted without notification to Congress. The benefits that accrued from that policy were both organizational and personal. Lockheed Martin, for example, benefited by almost $1.8 billion. Personally, Augustine was promoted from being CEO of Martin Marietta to being CEO of Lockheed Martin. However, because he “left” Martin </w:t>
      </w:r>
      <w:proofErr w:type="gramStart"/>
      <w:r w:rsidRPr="00D062AE">
        <w:rPr>
          <w:sz w:val="12"/>
        </w:rPr>
        <w:t>as a result of</w:t>
      </w:r>
      <w:proofErr w:type="gramEnd"/>
      <w:r w:rsidRPr="00D062AE">
        <w:rPr>
          <w:sz w:val="12"/>
        </w:rPr>
        <w:t xml:space="preserve"> a consolidation merger, he was compensated in the amount of $8.2 million, approximately $2.9 million of that coming from taxpayer dollars.28 </w:t>
      </w:r>
      <w:r w:rsidRPr="00D062AE">
        <w:rPr>
          <w:rStyle w:val="StyleUnderline"/>
        </w:rPr>
        <w:t>The incestuous link between the Pentagon, Congress, and defense companies is sold as being good for America based on the number one concern of voters. Jobs. No one is more sensitive to “jobs” arguments than Members of Congress,</w:t>
      </w:r>
      <w:r w:rsidRPr="00D062AE">
        <w:rPr>
          <w:sz w:val="12"/>
        </w:rPr>
        <w:t xml:space="preserve"> with those arguments often presented by lobbyists. In 2015, corporations reported more than $2 billion in congressional lobbying expenditures. K Street in Washington, DC, where many lobbyists’ offices are located, is sometimes known as the “road to riches” for retired Members of Congress, congressional staffers, and military officers who largely populate their ranks. Today, the biggest companies have upwards of 100 lobbyists representing them, allowing them to be everywhere, all the time. For every dollar spent on lobbying by labor unions and public-interest groups together, large corporations and their associations now spend $34. Of the 100 organizations that spend the most on lobbying, 95 consistently represent business.29 More often than not, the job of the lobbyist is to convince Members of Congress that cutting whatever program they are lobbying for will result in job losses in the Members’ district. Unemployed voters aren’t happy voters. In 2011, the aerospace industry put out a report saying that chopping the defense budget would put over a million Americans out of work. Cuts that could total up to a trillion dollars over ten years would “devastate the economy and the defense industrial base and undermine the national security of our country,” said Marion Blakeley, president of the Aerospace Industries Association (AIA), which sponsored and paid for the report.30 While companies like Lockheed Martin and Boeing claim that the number of defense firm employees has dropped to about 10 percent from a peak of 14 percent in 2008, some of those job losses, as in the case of Boeing, have come through moving employees to the commercial side of the business. In other cases, jobs have been lost through divestitures such as Northrop’s spin-off of Huntington Ingalls. Based on executive salaries though, job losses do not seem to come because companies are financially strapped. In 2010, Boeing’s CEO Jim McNerney made $19.7 million while Lockheed Martin’s CEO Robert Stevens took home $19.1 million.31 Stevens made $25.3 million in compensation in </w:t>
      </w:r>
      <w:r w:rsidRPr="00D062AE">
        <w:rPr>
          <w:sz w:val="12"/>
        </w:rPr>
        <w:lastRenderedPageBreak/>
        <w:t xml:space="preserve">2011, which was more than all but two Wall Street CEOs.32 </w:t>
      </w:r>
      <w:r w:rsidRPr="00D062AE">
        <w:rPr>
          <w:rStyle w:val="StyleUnderline"/>
        </w:rPr>
        <w:t xml:space="preserve">The revolving door doesn’t just go between industry and the </w:t>
      </w:r>
      <w:proofErr w:type="gramStart"/>
      <w:r w:rsidRPr="00D062AE">
        <w:rPr>
          <w:rStyle w:val="StyleUnderline"/>
        </w:rPr>
        <w:t>Pentagon, but</w:t>
      </w:r>
      <w:proofErr w:type="gramEnd"/>
      <w:r w:rsidRPr="00D062AE">
        <w:rPr>
          <w:rStyle w:val="StyleUnderline"/>
        </w:rPr>
        <w:t xml:space="preserve"> includes Congress as well</w:t>
      </w:r>
      <w:r w:rsidRPr="00D062AE">
        <w:rPr>
          <w:sz w:val="12"/>
        </w:rPr>
        <w:t xml:space="preserve">. In his 2014 book This Town,33 chief national correspondent for the New York Times Magazine Mark Leibovich explains a lot about influence peddling with a simple statistic: In 1974, just 3 percent of retiring members of Congress became lobbyists; now, </w:t>
      </w:r>
      <w:r w:rsidRPr="00D062AE">
        <w:rPr>
          <w:rStyle w:val="StyleUnderline"/>
        </w:rPr>
        <w:t>50 percent of retiring Senators and 42 percent of retiring House members stay in DC and become lobbyists</w:t>
      </w:r>
      <w:r w:rsidRPr="00D062AE">
        <w:rPr>
          <w:sz w:val="12"/>
        </w:rPr>
        <w:t xml:space="preserve">.34 Websites like OpenSecrets.com, affiliated with the Center for Responsive Government, publish the names of former members and who they now lobby for, or become “senior advisors” to, which is basically the same thing.35 Trent Lott, Dick Armey, Tom Daschle, Tom Foley, and Scott Brown are among the bipartisan former Members on their list. President George W. Bush signed the Honest Leadership and Fair Government Act in 2007, intended to limit former Members’ and staffers’ immediate ability to cash in on their insider information in lobbying positions. President Barack Obama called it “the most sweeping ethics reform since Watergate.”36 A key provision required ex-Senators and administration executives to wait two years and representatives to wait one year as a “cooling off period” before becoming lobbyists. But loopholes seem to create more of a sieve than a barrier, and according to a 2015 report by the Center for Responsive Government and the Sunlight Foundation, encourage a culture of “shadow lobbying.”37 Of the 104 former congressional members and staffers whose “cooling off” period ends during the first session of the 114th Congress, which opens today, 29 are already in government relations, “public affairs,” or serve as counsel at a firm that lobbies. And 13 of those are even registered as lobbyists, working to shape policy in Congress or the executive branch on behalf of paying clients.38 The door doesn’t just swing only from government to the private sector. It swings both ways. In 2011, Ann Sauer left her position as a Lockheed vice president and lobbyist with a compensation package of $1.6 million. Senator John McCain hired her as the key Republican staffer on the Senate Armed Services committee in February 2012.39 Industry associations also advocate policy positions benefiting their large and continually growing memberships. For example, the National Defense Industrial Association (NDIA) is an organization with 9,000 corporate affiliates, 26,000 individual members, and no foreign membership. “The Association maintains close coordination with the DOD functioning though 56 chapters and 34 committees, each with direct access and a working relationship with the DOD. Divided up among these contractors is the largest single slice of the federal government’s budget.”40 There are also a multitude of industry organizations and associations specifically related to aerospace. The American Institute of Aeronautics and Astronautics (AIAA) with “more than 30,000 individual members from 88 countries, and 95 corporate members … is the world’s largest technical society dedicated to the global aerospace profession.”41 The Satellite Industry Association (SIA) bills itself as a unified voice on satellite industry policy, regulatory, and legislative issues. As a trade association representing the leading global satellite operators, service providers, manufacturers, launch service providers, and ground equipment suppliers … [SIA] actively promotes the benefits and uses of commercial satellite technology and its role in national security, homeland security, disaster relief and recovery, and the global information infrastructure and economy.42 There is an association or organization for every interest, oftentimes more than one. Many of the individuals staffing and connecting this multitude of organizations are retired military officers, many of them three- or four-star generals and admirals. Their rank provides them with substantive knowledge of the defense field and a career’s worth of Rolodex connections. For those seeking post-retirement consulting careers, that means access. According to retired Air Force General Gregory “Speedy” Martin, the practice of flag and general officers moving immediately to private sector jobs is both ethical and beneficial for American defense because it links private sector expertise with important Pentagon missions. “Access sounds sleazy, but it brings a value,” says Martin. “I am interested in doing things that I think the Air Force or [Department of Defense] might benefit from.”43 There is validity in what Gen. Martin says. Most Members of Congress and their staff have never served in the military and have little knowledge of, or even interest in, national security issues and needs unless it directly affects their district. While some staff and Members are or become very knowledge about national security and military issues, first-hand expertise from practitioners can be key to their education. Pentagon officials with broad portfolios of responsibility can also benefit from practitioner input on specific areas, especially technical areas like aerospace. The practice of exporting expertise from the military to the private sector is not inherently nefarious and, indeed, can serve the country. But the lines between education, advising, and persuasion are fine. That can be especially true when former flag officers, turned industry executives, visit the Pentagon. Their rank carries with it a sense of respect, indeed awe, from former subordinates who they are now courting for contracts. “When a general-turned-businessman arrives at the Pentagon, he is often treated with extraordinary deference—as if still in uniform—which can greatly increase his effectiveness as a rainmaker for industry. The military even has a name for it – the ‘bobblehead effect.’”44 Retired generals and admirals with a practiced command voice understand the persuasive effect their authoritative presence can have on former employees. The sheer number of these retired flag officers working as defense consultants or executives—sometimes referenced as “rent-a-general” practice—tells a story, with a significant increase shown during the fat budget years of the Gulf War. Between 2004 and 2008, 80 percent of three- and four-star officers joined defense firms upon retirement, up from less than 50 percent who followed that career path from 1994 to 1998. In some individual years, </w:t>
      </w:r>
      <w:r w:rsidRPr="00D062AE">
        <w:rPr>
          <w:rStyle w:val="StyleUnderline"/>
        </w:rPr>
        <w:t>the move from senior military positions to the defense industry is a virtual clean sweep</w:t>
      </w:r>
      <w:r w:rsidRPr="00D062AE">
        <w:rPr>
          <w:sz w:val="12"/>
        </w:rPr>
        <w:t xml:space="preserve">. In his 2010 investigative report for the Boston Globe, Bryan Bender found that </w:t>
      </w:r>
      <w:r w:rsidRPr="00D062AE">
        <w:rPr>
          <w:rStyle w:val="StyleUnderline"/>
        </w:rPr>
        <w:t xml:space="preserve">34 out of 39 three- and four-star generals and admirals who retired in 2007 went to work for </w:t>
      </w:r>
      <w:r w:rsidRPr="0046331E">
        <w:rPr>
          <w:rStyle w:val="StyleUnderline"/>
          <w:highlight w:val="green"/>
        </w:rPr>
        <w:t>defense firms</w:t>
      </w:r>
      <w:r w:rsidRPr="00D062AE">
        <w:rPr>
          <w:sz w:val="12"/>
        </w:rPr>
        <w:t xml:space="preserve">—nearly 90 percent.45 In some specialized commands, </w:t>
      </w:r>
      <w:r w:rsidRPr="00D062AE">
        <w:rPr>
          <w:rStyle w:val="StyleUnderline"/>
        </w:rPr>
        <w:t>this feeder system</w:t>
      </w:r>
      <w:r w:rsidRPr="00D062AE">
        <w:rPr>
          <w:sz w:val="12"/>
        </w:rPr>
        <w:t xml:space="preserve"> of military officers into lucrative defense jobs is </w:t>
      </w:r>
      <w:r w:rsidRPr="00D062AE">
        <w:rPr>
          <w:rStyle w:val="StyleUnderline"/>
        </w:rPr>
        <w:t xml:space="preserve">so powerful that the same companies have </w:t>
      </w:r>
      <w:r w:rsidRPr="0046331E">
        <w:rPr>
          <w:rStyle w:val="StyleUnderline"/>
          <w:highlight w:val="green"/>
        </w:rPr>
        <w:t xml:space="preserve">hired </w:t>
      </w:r>
      <w:r w:rsidRPr="0046331E">
        <w:rPr>
          <w:rStyle w:val="Emphasis"/>
          <w:highlight w:val="green"/>
        </w:rPr>
        <w:t>successive generations</w:t>
      </w:r>
      <w:r w:rsidRPr="0046331E">
        <w:rPr>
          <w:rStyle w:val="StyleUnderline"/>
          <w:highlight w:val="green"/>
        </w:rPr>
        <w:t xml:space="preserve"> of flag officers</w:t>
      </w:r>
      <w:r w:rsidRPr="00D062AE">
        <w:rPr>
          <w:sz w:val="12"/>
        </w:rPr>
        <w:t xml:space="preserve">. Bender reported, for </w:t>
      </w:r>
      <w:r w:rsidRPr="00D062AE">
        <w:rPr>
          <w:rStyle w:val="StyleUnderline"/>
        </w:rPr>
        <w:t>example, that the last seven generals and admirals responsible for controlling international arms sales at the Pentagon went to work post retirement as contractors selling weapons</w:t>
      </w:r>
      <w:r w:rsidRPr="00D062AE">
        <w:rPr>
          <w:sz w:val="12"/>
        </w:rPr>
        <w:t xml:space="preserve"> and defense technologies overseas. The rules governing post-retirement employment are part of federal statute 18 USC, section 207(c), that statute being known as the “revolving door” restriction. The Air Force explains this restriction in its post-retirement separation rules as follows: • This means that for one year after their service terminates, senior employees may not knowingly make, with the intent to influence, any communication or appearance before an employee of the agency in which they served in the year prior to their leaving, if the communication or appearance is made on behalf of any other person and official action by the agency is sought. • The purpose of this “cooling off” period is to allow for a period of adjustment for the former senior employee and personnel at the agency served and to diminish any appearance that government decisions are being improperly influenced by the former senior employee. • This restriction does not apply to “behind-the-scenes” assistance. However, it does not require that the former senior employee was “personally and substantially” involved in the matter that is the subject of the communication or appearance. • Instead, it applies to any representation back for the purpose of influencing employees at the agency that the employee just left.46 For two years after retirement, the Pentagon prohibits military officers from participating in “particular matters,” meaning ongoing contracts greater than $10 million that were under their command. But due to another convenient loophole, “new editions of older weapons systems are not considered ‘particular matters.’”47 Beyond loopholes, potential </w:t>
      </w:r>
      <w:r w:rsidRPr="0046331E">
        <w:rPr>
          <w:rStyle w:val="StyleUnderline"/>
        </w:rPr>
        <w:t>conflict of interest issues arise</w:t>
      </w:r>
      <w:r w:rsidRPr="00D062AE">
        <w:rPr>
          <w:rStyle w:val="StyleUnderline"/>
        </w:rPr>
        <w:t xml:space="preserve"> since these flag </w:t>
      </w:r>
      <w:r w:rsidRPr="0046331E">
        <w:rPr>
          <w:rStyle w:val="StyleUnderline"/>
          <w:highlight w:val="green"/>
        </w:rPr>
        <w:t>officers</w:t>
      </w:r>
      <w:r w:rsidRPr="00D062AE">
        <w:rPr>
          <w:rStyle w:val="StyleUnderline"/>
        </w:rPr>
        <w:t xml:space="preserve"> </w:t>
      </w:r>
      <w:r w:rsidRPr="0046331E">
        <w:rPr>
          <w:rStyle w:val="StyleUnderline"/>
          <w:highlight w:val="green"/>
        </w:rPr>
        <w:t>are</w:t>
      </w:r>
      <w:r w:rsidRPr="00D062AE">
        <w:rPr>
          <w:rStyle w:val="StyleUnderline"/>
        </w:rPr>
        <w:t xml:space="preserve"> often </w:t>
      </w:r>
      <w:r w:rsidRPr="0046331E">
        <w:rPr>
          <w:rStyle w:val="StyleUnderline"/>
          <w:highlight w:val="green"/>
        </w:rPr>
        <w:t>recruited for private</w:t>
      </w:r>
      <w:r w:rsidRPr="00D062AE">
        <w:rPr>
          <w:rStyle w:val="StyleUnderline"/>
        </w:rPr>
        <w:t xml:space="preserve"> sector </w:t>
      </w:r>
      <w:r w:rsidRPr="0046331E">
        <w:rPr>
          <w:rStyle w:val="StyleUnderline"/>
          <w:highlight w:val="green"/>
        </w:rPr>
        <w:t>employment</w:t>
      </w:r>
      <w:r w:rsidRPr="00D062AE">
        <w:rPr>
          <w:rStyle w:val="StyleUnderline"/>
        </w:rPr>
        <w:t xml:space="preserve"> well </w:t>
      </w:r>
      <w:r w:rsidRPr="0046331E">
        <w:rPr>
          <w:rStyle w:val="StyleUnderline"/>
          <w:highlight w:val="green"/>
        </w:rPr>
        <w:t>before they retire,</w:t>
      </w:r>
      <w:r w:rsidRPr="0046331E">
        <w:rPr>
          <w:sz w:val="12"/>
        </w:rPr>
        <w:t xml:space="preserve"> raising</w:t>
      </w:r>
      <w:r w:rsidRPr="00D062AE">
        <w:rPr>
          <w:sz w:val="12"/>
        </w:rPr>
        <w:t xml:space="preserve"> questions about their independence in threat assessments, force planning, and general considerations of national interest versus the potential for postretirement gain. Further, the revolving door—perhaps more a blender than a door—is </w:t>
      </w:r>
      <w:proofErr w:type="gramStart"/>
      <w:r w:rsidRPr="00D062AE">
        <w:rPr>
          <w:sz w:val="12"/>
        </w:rPr>
        <w:t>actually promoted</w:t>
      </w:r>
      <w:proofErr w:type="gramEnd"/>
      <w:r w:rsidRPr="00D062AE">
        <w:rPr>
          <w:sz w:val="12"/>
        </w:rPr>
        <w:t xml:space="preserve"> and facilitated by the government with taxpayer money. Taxpayer-funded career seminars on how to network into private industry are held, for example, for Navy and Air Force flag officers on Coronado Island near San Diego, sometimes two full years before their retirement.48 Other retirees have been more peripherally involved with linking Pentagon needs to industry desires to fill those needs, acting as what was called Pentagon “Senior Mentors.” The Office of the Secretary of Defense defined a Senior Mentor as a retired flag, general or other military officer or senior retired military official who provides expert experienced-based mentoring, teaching, training, advice, and recommendations to senior military officers, staffs and students, as they participate in war games, warfighting courses, operational panning, operational exercises, and decision-making exercises.49 The Pentagon has stated that it increasingly needs and relies on these retired officer “mentors” to run war games and advise active duty commanders. But a series of media reports in 2010 raised issues about the program, specifically in terms of financial gains and conflicts of interest. In some cases, for example, if payment was made to a retired military officer through a defense company rather than directly, the military services didn’t even have to reveal the identity of the retiree. These were individuals who, in some instances, were making up to $440 an hour as mentors while drawing pensions as high as $220,000 per year and working full-time executive positions with defense companies.50 USA Today reported that of the 158 Senior Mentors they identified, 80 percent had financial ties to defense contractors, including 29 being full-time executives of defense companies. The Senate Armed Services committee took an interest in the Senior Mentors program, and soon thereafter, the Pentagon ordered a program overhaul.51 Consequently, Secretary of Defense Robert Gates announced sweeping changes to the program in April 2010. Mentors were to be converted to Highly Qualified Expert (HQE) positions and, consequently, were held responsible for complying with all applicable federal personnel ethics laws and regulations. </w:t>
      </w:r>
      <w:r w:rsidRPr="00D062AE">
        <w:rPr>
          <w:sz w:val="12"/>
        </w:rPr>
        <w:lastRenderedPageBreak/>
        <w:t xml:space="preserve">Those regulations included financial disclosure statements and imposed a salary cap. The financial disclosure part included revealing employers, earnings, and stocks. The salary cap meant that a HQE could only be paid up to a specific authorized amount, an amount equivalent to the salary authorized for a four-star general officer on active duty—the most they could have made before moving to the private sector. Further, mentors became subject to federal rules designed to prevent conflicts of interest, such as prohibiting mentors from divulging nonpublic information to defense contractors or taking actions that have “a direct and predictable”52 effect on their private interests. In October 2011, the DoD Inspector General reported on compliance with the new policy, focusing on the Navy, Marine Corps, Joint Forces Command, Special Forces Command, and Strategic Command. The Army and Air Force were omitted as they were conducting their own compliance studies.53 Subsequent to the new rules being put into place, 98 percent of the retired officers from the Navy, the Marines, and three combatant commands left the Senior Mentor program. “It appears that, for at least some of the former military officers who dropped out the program, it’s clear which choice they made when it came to patriotism or money.”54 The kind of </w:t>
      </w:r>
      <w:proofErr w:type="gramStart"/>
      <w:r w:rsidRPr="00D062AE">
        <w:rPr>
          <w:sz w:val="12"/>
        </w:rPr>
        <w:t>conflict of interest</w:t>
      </w:r>
      <w:proofErr w:type="gramEnd"/>
      <w:r w:rsidRPr="00D062AE">
        <w:rPr>
          <w:sz w:val="12"/>
        </w:rPr>
        <w:t xml:space="preserve"> issue that had bothered the press and the Senate came up again in November 2011. Senator John McCain sent a letter to Defense Secretary Leon Panetta expressing concern about retired Air Force General turned Boeing executive Charles Robinson’s participation in a 2008 war game called Global Mobility “for a $51 billion aerial tanker contract Boeing was competing to win.”55 Boeing was later awarded the contract. McCain further criticized the Pentagon for taking two years to fulfill a FOIA request related to the subject. It is not just the Pentagon and defense firms who are keen to hire retired general officers. According to retired Army General Wesley K. Clark, private equity firms and Wall Street investors are also increasingly interested in enlisting retired flag officers as consequence of a broader phenomenon: the increasing importance of the military to America’s industrial base. “It’s the militarization of the economy,”56 Clark said; and he would know. Since leaving his position as NATO Supreme Allied Commander in 2000 and running for President from 2002 to 2004, Clark has worked for, often simultaneously, his own firm, Wesley K. Clark and Associates; the lobbying firm James Lee Witt Associates as Vice President and Senior Advisor; Rodman &amp; Renshaw, eleventh largest investment bank in the United States, as former Chairman; Growth Energy, an alternative energy advocacy firm, as Co-Chairman; </w:t>
      </w:r>
      <w:proofErr w:type="spellStart"/>
      <w:r w:rsidRPr="00D062AE">
        <w:rPr>
          <w:sz w:val="12"/>
        </w:rPr>
        <w:t>Geooptics</w:t>
      </w:r>
      <w:proofErr w:type="spellEnd"/>
      <w:r w:rsidRPr="00D062AE">
        <w:rPr>
          <w:sz w:val="12"/>
        </w:rPr>
        <w:t xml:space="preserve"> LCC, an environmental data company, on the Board of Advisors; and the Blackstone Group, a private equity firm, as Senior Advisor. Clark is not alone in being sought after in the private equity, finance, and energy sectors. Retired Army General and former CIA Director David Petraeus was hired in 2013 by Kohlberg, Kravis, Roberts (KKR), a private equity firm specializing in leveraged buyouts, to head its KKR Global Institute. The role of the media—specifically, paying former military members to act as advisors for the media and spokespersons for Pentagon policy—must also be considered as part of the supporting cast of the military–industrial complex. Retired General Jack Keane, for example, appeared on Fox News nine times over a two-month period in 2014 to advocate for air strikes and special forces to defeat ISIS, declaring that a bolder strategy was required. He made similar calls for more military action before Congress. What was left unsaid by the media, though, (and in congressional witness disclosure forms) was that Keane had a very personal interest in seeing military activity ramped up. Keane is a special adviser to </w:t>
      </w:r>
      <w:proofErr w:type="spellStart"/>
      <w:r w:rsidRPr="00D062AE">
        <w:rPr>
          <w:sz w:val="12"/>
        </w:rPr>
        <w:t>Academi</w:t>
      </w:r>
      <w:proofErr w:type="spellEnd"/>
      <w:r w:rsidRPr="00D062AE">
        <w:rPr>
          <w:sz w:val="12"/>
        </w:rPr>
        <w:t xml:space="preserve">, the contractor formerly known as Blackwater; a board member to tank and aircraft manufacturer General Dynamics where he was paid over $245,000 in 2013; a “venture partner” to SCP Partners, an investment firm that partners with defense contractors, including </w:t>
      </w:r>
      <w:proofErr w:type="spellStart"/>
      <w:r w:rsidRPr="00D062AE">
        <w:rPr>
          <w:sz w:val="12"/>
        </w:rPr>
        <w:t>XVionics</w:t>
      </w:r>
      <w:proofErr w:type="spellEnd"/>
      <w:r w:rsidRPr="00D062AE">
        <w:rPr>
          <w:sz w:val="12"/>
        </w:rPr>
        <w:t xml:space="preserve">, an “operations management decision support system” company used in Air Force drone training; and president of his own consulting firm, GSI LLC.57 When the US military is involved in global conflicts, the firms that Keane is associated with benefit. Dean Ed Wasserman of the UC Berkeley Graduate School of Journalism was quoted in The Nation as saying, “I think an inclination to use military action a lot is something the defense industry subscribes to because it helps to perpetuate an overall climate of permissiveness towards military spending.”58 Those who profit from conflict certainly weren’t going to argue against it. The Pentagon has a track record of using the media for its own purposes as well. In 2002, during the run-up to the Iraq War, Assistant Secretary of Defense for Public Affairs Victoria Clarke launched a program to recruit “key </w:t>
      </w:r>
      <w:proofErr w:type="spellStart"/>
      <w:r w:rsidRPr="00D062AE">
        <w:rPr>
          <w:sz w:val="12"/>
        </w:rPr>
        <w:t>influentials</w:t>
      </w:r>
      <w:proofErr w:type="spellEnd"/>
      <w:r w:rsidRPr="00D062AE">
        <w:rPr>
          <w:sz w:val="12"/>
        </w:rPr>
        <w:t xml:space="preserve">” (retired military officers) to help sell the war to the public. More than 75 individuals were eventually signed up to appear on television and radio shows as military analysts and/or to pen newspaper op–ed columns. Many of these analysts were also lobbyists for defense contractors. The Pentagon held weekly meetings with the analysts, providing them “street credibility.” The analysts benefited as the meetings indicated to their clients that they had personal access to the Pentagon, and they benefited the Pentagon by discouraging the analysts from questioning or criticizing Pentagon assertions. The arrangement worked well until New York Times reporter David Barstow reported on the program in 2008.59 As part of the investigation leading up to Barstow’s report, the newspaper sued the Defense Department and eventually gained access to 8,000 pages of e-mail messages, transcripts, and records describing years of private briefings, trips to Iraq and Guantánamo for the analysts, and an extensive Pentagon talking points operation. Barstow later won a Pulitzer Prize for his reporting. While issues regarding the military–industrial complex are evidenced across the board in defense policy and program decision-making, those that are space-related can be particularly noteworthy given their cost, endurance, and technical fatuity. </w:t>
      </w:r>
      <w:r w:rsidRPr="00D062AE">
        <w:rPr>
          <w:rStyle w:val="StyleUnderline"/>
        </w:rPr>
        <w:t xml:space="preserve">When all the wheels are turning in the right direction, a program can become one of those highly </w:t>
      </w:r>
      <w:r w:rsidRPr="00D062AE">
        <w:rPr>
          <w:rStyle w:val="Emphasis"/>
        </w:rPr>
        <w:t>lucrative self-licking ice cream cone</w:t>
      </w:r>
      <w:r w:rsidRPr="00D062AE">
        <w:rPr>
          <w:rStyle w:val="StyleUnderline"/>
        </w:rPr>
        <w:t>s.</w:t>
      </w:r>
      <w:r w:rsidRPr="00D062AE">
        <w:rPr>
          <w:sz w:val="12"/>
        </w:rPr>
        <w:t xml:space="preserve"> Missile defense provides an illustrative example of what that looks like. Within that strategic program, there are multiple smaller, related programs. Many endure for years before collapsing. The $5 billion Airborne Laser, the $1.7 billion Kinetic Energy Interceptor, and the 700 million Multiple Kill Vehicle were all canceled after no, or failed, testing.60 But yet the missile defense program lives on and is a testament to the persistence of its supporters.</w:t>
      </w:r>
      <w:r w:rsidRPr="00100A2B">
        <w:t xml:space="preserve"> </w:t>
      </w:r>
    </w:p>
    <w:p w14:paraId="0D96F3FC" w14:textId="7633CE2E" w:rsidR="00277A97" w:rsidRPr="00475F3B" w:rsidRDefault="00277A97" w:rsidP="00277A97">
      <w:pPr>
        <w:pStyle w:val="Heading4"/>
        <w:numPr>
          <w:ilvl w:val="0"/>
          <w:numId w:val="19"/>
        </w:numPr>
        <w:rPr>
          <w:rFonts w:cs="Calibri"/>
        </w:rPr>
      </w:pPr>
      <w:r w:rsidRPr="00475F3B">
        <w:rPr>
          <w:rFonts w:cs="Calibri"/>
        </w:rPr>
        <w:t>US hegemony is dead – there’s no coming back</w:t>
      </w:r>
    </w:p>
    <w:p w14:paraId="731ACAE8" w14:textId="77777777" w:rsidR="00277A97" w:rsidRPr="00475F3B" w:rsidRDefault="00277A97" w:rsidP="00277A97">
      <w:pPr>
        <w:pStyle w:val="ListParagraph"/>
        <w:numPr>
          <w:ilvl w:val="0"/>
          <w:numId w:val="21"/>
        </w:numPr>
      </w:pPr>
      <w:r w:rsidRPr="00475F3B">
        <w:t>COVID, economic downturns, nationalistic politics, security internationally</w:t>
      </w:r>
    </w:p>
    <w:p w14:paraId="65E7279B" w14:textId="77777777" w:rsidR="00277A97" w:rsidRPr="00475F3B" w:rsidRDefault="00277A97" w:rsidP="00277A97">
      <w:pPr>
        <w:pStyle w:val="ListParagraph"/>
        <w:numPr>
          <w:ilvl w:val="0"/>
          <w:numId w:val="21"/>
        </w:numPr>
      </w:pPr>
      <w:r w:rsidRPr="00475F3B">
        <w:t>Rise in other great powers to rival</w:t>
      </w:r>
    </w:p>
    <w:p w14:paraId="6FE752ED" w14:textId="77777777" w:rsidR="00277A97" w:rsidRPr="00475F3B" w:rsidRDefault="00277A97" w:rsidP="00277A97">
      <w:pPr>
        <w:pStyle w:val="ListParagraph"/>
        <w:numPr>
          <w:ilvl w:val="0"/>
          <w:numId w:val="21"/>
        </w:numPr>
      </w:pPr>
      <w:r w:rsidRPr="00475F3B">
        <w:t>Weaker states can seek alternatives to US support</w:t>
      </w:r>
    </w:p>
    <w:p w14:paraId="18654456" w14:textId="77777777" w:rsidR="00277A97" w:rsidRPr="00475F3B" w:rsidRDefault="00277A97" w:rsidP="00277A97">
      <w:pPr>
        <w:pStyle w:val="ListParagraph"/>
        <w:numPr>
          <w:ilvl w:val="0"/>
          <w:numId w:val="21"/>
        </w:numPr>
      </w:pPr>
      <w:r w:rsidRPr="00475F3B">
        <w:t>Rise in right-wing networks vs liberal policies</w:t>
      </w:r>
    </w:p>
    <w:p w14:paraId="7FFB62FE" w14:textId="77777777" w:rsidR="00277A97" w:rsidRPr="00475F3B" w:rsidRDefault="00277A97" w:rsidP="00277A97">
      <w:pPr>
        <w:rPr>
          <w:rStyle w:val="Style13ptBold"/>
        </w:rPr>
      </w:pPr>
      <w:r w:rsidRPr="00475F3B">
        <w:rPr>
          <w:rStyle w:val="Style13ptBold"/>
        </w:rPr>
        <w:t xml:space="preserve">Cooley and </w:t>
      </w:r>
      <w:proofErr w:type="spellStart"/>
      <w:r w:rsidRPr="00475F3B">
        <w:rPr>
          <w:rStyle w:val="Style13ptBold"/>
        </w:rPr>
        <w:t>Nexon</w:t>
      </w:r>
      <w:proofErr w:type="spellEnd"/>
      <w:r w:rsidRPr="00475F3B">
        <w:rPr>
          <w:rStyle w:val="Style13ptBold"/>
        </w:rPr>
        <w:t xml:space="preserve"> 6/9 </w:t>
      </w:r>
      <w:r w:rsidRPr="00475F3B">
        <w:t xml:space="preserve">(Alexander Cooley is the Claire Tow Professor of Political Science at Barnard College and Director of Columbia University’s Harriman Institute, Daniel H. </w:t>
      </w:r>
      <w:proofErr w:type="spellStart"/>
      <w:r w:rsidRPr="00475F3B">
        <w:t>Nexon</w:t>
      </w:r>
      <w:proofErr w:type="spellEnd"/>
      <w:r w:rsidRPr="00475F3B">
        <w:t xml:space="preserve"> is an Associate Professor in the Department of Government and at the Edmund A. Walsh School of Foreign Service at Georgetown University, 6/9/2020, Foreign Affairs, “How Hegemony Ends”, https://www.foreignaffairs.com/articles/united-states/2020-06-09/how-hegemony-ends) //EG</w:t>
      </w:r>
    </w:p>
    <w:p w14:paraId="6A119C9D" w14:textId="77777777" w:rsidR="00277A97" w:rsidRPr="00475F3B" w:rsidRDefault="00277A97" w:rsidP="00277A97">
      <w:r w:rsidRPr="00475F3B">
        <w:rPr>
          <w:rStyle w:val="StyleUnderline"/>
        </w:rPr>
        <w:t>Multiple signs point to a crisis in global order.</w:t>
      </w:r>
      <w:r w:rsidRPr="00475F3B">
        <w:t xml:space="preserve"> </w:t>
      </w:r>
      <w:r w:rsidRPr="00475F3B">
        <w:rPr>
          <w:rStyle w:val="Emphasis"/>
          <w:highlight w:val="green"/>
        </w:rPr>
        <w:t xml:space="preserve">The uncoordinated </w:t>
      </w:r>
      <w:r w:rsidRPr="00475F3B">
        <w:rPr>
          <w:rStyle w:val="Emphasis"/>
        </w:rPr>
        <w:t xml:space="preserve">international </w:t>
      </w:r>
      <w:r w:rsidRPr="00475F3B">
        <w:rPr>
          <w:rStyle w:val="Emphasis"/>
          <w:highlight w:val="green"/>
        </w:rPr>
        <w:t xml:space="preserve">response to </w:t>
      </w:r>
      <w:r w:rsidRPr="00475F3B">
        <w:rPr>
          <w:rStyle w:val="Emphasis"/>
        </w:rPr>
        <w:t xml:space="preserve">the </w:t>
      </w:r>
      <w:r w:rsidRPr="00475F3B">
        <w:rPr>
          <w:rStyle w:val="Emphasis"/>
          <w:highlight w:val="green"/>
        </w:rPr>
        <w:t xml:space="preserve">COVID-19 </w:t>
      </w:r>
      <w:r w:rsidRPr="00475F3B">
        <w:rPr>
          <w:rStyle w:val="Emphasis"/>
        </w:rPr>
        <w:t xml:space="preserve">pandemic, the </w:t>
      </w:r>
      <w:r w:rsidRPr="00475F3B">
        <w:rPr>
          <w:rStyle w:val="Emphasis"/>
          <w:highlight w:val="green"/>
        </w:rPr>
        <w:t>resulting economic downturns</w:t>
      </w:r>
      <w:r w:rsidRPr="00475F3B">
        <w:rPr>
          <w:rStyle w:val="Emphasis"/>
        </w:rPr>
        <w:t xml:space="preserve">, the </w:t>
      </w:r>
      <w:r w:rsidRPr="00475F3B">
        <w:rPr>
          <w:rStyle w:val="Emphasis"/>
          <w:highlight w:val="green"/>
        </w:rPr>
        <w:t>resurgence of nationalist politics</w:t>
      </w:r>
      <w:r w:rsidRPr="00475F3B">
        <w:rPr>
          <w:rStyle w:val="Emphasis"/>
        </w:rPr>
        <w:t xml:space="preserve">, </w:t>
      </w:r>
      <w:r w:rsidRPr="00475F3B">
        <w:rPr>
          <w:rStyle w:val="Emphasis"/>
          <w:highlight w:val="green"/>
        </w:rPr>
        <w:t xml:space="preserve">and the hardening of state borders </w:t>
      </w:r>
      <w:r w:rsidRPr="00475F3B">
        <w:rPr>
          <w:rStyle w:val="Emphasis"/>
        </w:rPr>
        <w:t xml:space="preserve">all seem to </w:t>
      </w:r>
      <w:r w:rsidRPr="00475F3B">
        <w:rPr>
          <w:rStyle w:val="Emphasis"/>
          <w:highlight w:val="green"/>
        </w:rPr>
        <w:t>herald</w:t>
      </w:r>
      <w:r w:rsidRPr="00475F3B">
        <w:rPr>
          <w:rStyle w:val="Emphasis"/>
        </w:rPr>
        <w:t xml:space="preserve"> the emergence of </w:t>
      </w:r>
      <w:r w:rsidRPr="00475F3B">
        <w:rPr>
          <w:rStyle w:val="Emphasis"/>
          <w:highlight w:val="green"/>
        </w:rPr>
        <w:t xml:space="preserve">a </w:t>
      </w:r>
      <w:r w:rsidRPr="00475F3B">
        <w:rPr>
          <w:rStyle w:val="Emphasis"/>
        </w:rPr>
        <w:t xml:space="preserve">less cooperative and </w:t>
      </w:r>
      <w:r w:rsidRPr="00475F3B">
        <w:rPr>
          <w:rStyle w:val="Emphasis"/>
          <w:highlight w:val="green"/>
        </w:rPr>
        <w:t>more fragile</w:t>
      </w:r>
      <w:r w:rsidRPr="00475F3B">
        <w:rPr>
          <w:rStyle w:val="Emphasis"/>
        </w:rPr>
        <w:t xml:space="preserve"> international </w:t>
      </w:r>
      <w:r w:rsidRPr="00475F3B">
        <w:rPr>
          <w:rStyle w:val="Emphasis"/>
          <w:highlight w:val="green"/>
        </w:rPr>
        <w:t>system</w:t>
      </w:r>
      <w:r w:rsidRPr="00475F3B">
        <w:rPr>
          <w:rStyle w:val="Emphasis"/>
        </w:rPr>
        <w:t>.</w:t>
      </w:r>
      <w:r w:rsidRPr="00475F3B">
        <w:t xml:space="preserve"> According to many observers, these developments underscore the dangers of U.S. President Donald Trump’s “America first” policies and his retreat from global leadership. </w:t>
      </w:r>
    </w:p>
    <w:p w14:paraId="40B21411" w14:textId="77777777" w:rsidR="00277A97" w:rsidRPr="00475F3B" w:rsidRDefault="00277A97" w:rsidP="00277A97">
      <w:pPr>
        <w:rPr>
          <w:rStyle w:val="StyleUnderline"/>
        </w:rPr>
      </w:pPr>
      <w:r w:rsidRPr="00475F3B">
        <w:rPr>
          <w:rStyle w:val="StyleUnderline"/>
        </w:rPr>
        <w:t xml:space="preserve">Even before the pandemic, Trump routinely criticized the value of alliances and institutions such as NATO, supported the breakup of the European Union, withdrew from a host of international agreements and organizations, and pandered to autocrats such as Russian President Vladimir Putin and the North Korean leader Kim Jong Un. He has questioned the merits of placing liberal values such as democracy and human rights at the heart of foreign </w:t>
      </w:r>
      <w:r w:rsidRPr="00475F3B">
        <w:rPr>
          <w:rStyle w:val="StyleUnderline"/>
        </w:rPr>
        <w:lastRenderedPageBreak/>
        <w:t>policy. Trump’s clear preference for zero-sum, transactional politics further supports the notion that the United States is abandoning its commitment to promoting a liberal international order. </w:t>
      </w:r>
    </w:p>
    <w:p w14:paraId="0AB8B2A3" w14:textId="77777777" w:rsidR="00277A97" w:rsidRPr="00475F3B" w:rsidRDefault="00277A97" w:rsidP="00277A97">
      <w:pPr>
        <w:rPr>
          <w:szCs w:val="16"/>
        </w:rPr>
      </w:pPr>
      <w:r w:rsidRPr="00475F3B">
        <w:rPr>
          <w:szCs w:val="16"/>
        </w:rPr>
        <w:t>Some analysts believe that the United States can still turn this around, by restoring the strategies by which it, from the end of World War II to the aftermath of the Cold War, built and sustained a successful international order. If a post-Trump United States could reclaim the responsibilities of global power, then this era—including the pandemic that will define it—could stand as a temporary aberration rather than a step on the way to permanent disarray. </w:t>
      </w:r>
    </w:p>
    <w:p w14:paraId="6AA9BE40" w14:textId="77777777" w:rsidR="00277A97" w:rsidRPr="00475F3B" w:rsidRDefault="00277A97" w:rsidP="00277A97">
      <w:pPr>
        <w:rPr>
          <w:rStyle w:val="StyleUnderline"/>
        </w:rPr>
      </w:pPr>
      <w:r w:rsidRPr="00475F3B">
        <w:t xml:space="preserve">After all, predictions of American decline and a shift in international order are far from new—and they have been consistently wrong. In the middle of the 1980s, many analysts believed that U.S. leadership was on the way out. The Bretton Woods system had collapsed in the 1970s; the United States faced increasing competition from European and East Asian economies, notably West Germany and Japan; and the Soviet Union looked like an enduring feature of world politics. By the end of 1991, however, the Soviet Union had formally dissolved, Japan was entering its “lost decade” of economic stagnation, and the expensive task of integration consumed a reunified Germany. </w:t>
      </w:r>
      <w:r w:rsidRPr="00475F3B">
        <w:rPr>
          <w:rStyle w:val="StyleUnderline"/>
        </w:rPr>
        <w:t>The United States experienced a decade of booming technological innovation and unexpectedly high economic growth. The result was what many hailed as a “unipolar moment” of American hegemony. </w:t>
      </w:r>
    </w:p>
    <w:p w14:paraId="0CF48F72" w14:textId="77777777" w:rsidR="00277A97" w:rsidRPr="00475F3B" w:rsidRDefault="00277A97" w:rsidP="00277A97">
      <w:pPr>
        <w:rPr>
          <w:rStyle w:val="StyleUnderline"/>
        </w:rPr>
      </w:pPr>
      <w:r w:rsidRPr="00475F3B">
        <w:rPr>
          <w:rStyle w:val="Emphasis"/>
        </w:rPr>
        <w:t>But this time really is different.</w:t>
      </w:r>
      <w:r w:rsidRPr="00475F3B">
        <w:t xml:space="preserve"> </w:t>
      </w:r>
      <w:r w:rsidRPr="00475F3B">
        <w:rPr>
          <w:rStyle w:val="StyleUnderline"/>
          <w:highlight w:val="green"/>
        </w:rPr>
        <w:t xml:space="preserve">The </w:t>
      </w:r>
      <w:r w:rsidRPr="00475F3B">
        <w:rPr>
          <w:rStyle w:val="StyleUnderline"/>
        </w:rPr>
        <w:t xml:space="preserve">very </w:t>
      </w:r>
      <w:r w:rsidRPr="00475F3B">
        <w:rPr>
          <w:rStyle w:val="StyleUnderline"/>
          <w:highlight w:val="green"/>
        </w:rPr>
        <w:t>forces that made</w:t>
      </w:r>
      <w:r w:rsidRPr="00475F3B">
        <w:rPr>
          <w:rStyle w:val="StyleUnderline"/>
        </w:rPr>
        <w:t xml:space="preserve"> U.S. </w:t>
      </w:r>
      <w:r w:rsidRPr="00475F3B">
        <w:rPr>
          <w:rStyle w:val="StyleUnderline"/>
          <w:highlight w:val="green"/>
        </w:rPr>
        <w:t>heg</w:t>
      </w:r>
      <w:r w:rsidRPr="00475F3B">
        <w:rPr>
          <w:rStyle w:val="StyleUnderline"/>
        </w:rPr>
        <w:t xml:space="preserve">emony so </w:t>
      </w:r>
      <w:r w:rsidRPr="00475F3B">
        <w:rPr>
          <w:rStyle w:val="StyleUnderline"/>
          <w:highlight w:val="green"/>
        </w:rPr>
        <w:t xml:space="preserve">durable </w:t>
      </w:r>
      <w:r w:rsidRPr="00475F3B">
        <w:rPr>
          <w:rStyle w:val="StyleUnderline"/>
        </w:rPr>
        <w:t xml:space="preserve">before </w:t>
      </w:r>
      <w:r w:rsidRPr="00475F3B">
        <w:rPr>
          <w:rStyle w:val="StyleUnderline"/>
          <w:highlight w:val="green"/>
        </w:rPr>
        <w:t>are</w:t>
      </w:r>
      <w:r w:rsidRPr="00475F3B">
        <w:rPr>
          <w:rStyle w:val="StyleUnderline"/>
        </w:rPr>
        <w:t xml:space="preserve"> today </w:t>
      </w:r>
      <w:r w:rsidRPr="00475F3B">
        <w:rPr>
          <w:rStyle w:val="StyleUnderline"/>
          <w:highlight w:val="green"/>
        </w:rPr>
        <w:t>driving its dissolution</w:t>
      </w:r>
      <w:r w:rsidRPr="00475F3B">
        <w:rPr>
          <w:rStyle w:val="StyleUnderline"/>
        </w:rPr>
        <w:t>.</w:t>
      </w:r>
      <w:r w:rsidRPr="00475F3B">
        <w:t xml:space="preserve"> </w:t>
      </w:r>
      <w:r w:rsidRPr="00475F3B">
        <w:rPr>
          <w:rStyle w:val="StyleUnderline"/>
          <w:highlight w:val="green"/>
        </w:rPr>
        <w:t xml:space="preserve">Three developments enabled </w:t>
      </w:r>
      <w:r w:rsidRPr="00475F3B">
        <w:rPr>
          <w:rStyle w:val="StyleUnderline"/>
        </w:rPr>
        <w:t xml:space="preserve">the post–Cold War </w:t>
      </w:r>
      <w:r w:rsidRPr="00475F3B">
        <w:rPr>
          <w:rStyle w:val="StyleUnderline"/>
          <w:highlight w:val="green"/>
        </w:rPr>
        <w:t>U.S.-led order</w:t>
      </w:r>
      <w:r w:rsidRPr="00475F3B">
        <w:t xml:space="preserve">. </w:t>
      </w:r>
      <w:r w:rsidRPr="00475F3B">
        <w:rPr>
          <w:highlight w:val="green"/>
        </w:rPr>
        <w:t>First</w:t>
      </w:r>
      <w:r w:rsidRPr="00475F3B">
        <w:t xml:space="preserve">, with the defeat of communism, </w:t>
      </w:r>
      <w:r w:rsidRPr="00475F3B">
        <w:rPr>
          <w:rStyle w:val="StyleUnderline"/>
          <w:highlight w:val="green"/>
        </w:rPr>
        <w:t>the U</w:t>
      </w:r>
      <w:r w:rsidRPr="00475F3B">
        <w:rPr>
          <w:rStyle w:val="StyleUnderline"/>
        </w:rPr>
        <w:t xml:space="preserve">nited </w:t>
      </w:r>
      <w:r w:rsidRPr="00475F3B">
        <w:rPr>
          <w:rStyle w:val="StyleUnderline"/>
          <w:highlight w:val="green"/>
        </w:rPr>
        <w:t>S</w:t>
      </w:r>
      <w:r w:rsidRPr="00475F3B">
        <w:rPr>
          <w:rStyle w:val="StyleUnderline"/>
        </w:rPr>
        <w:t xml:space="preserve">tates </w:t>
      </w:r>
      <w:r w:rsidRPr="00475F3B">
        <w:rPr>
          <w:rStyle w:val="StyleUnderline"/>
          <w:highlight w:val="green"/>
        </w:rPr>
        <w:t>faced no major global ideological</w:t>
      </w:r>
      <w:r w:rsidRPr="00475F3B">
        <w:rPr>
          <w:rStyle w:val="StyleUnderline"/>
        </w:rPr>
        <w:t xml:space="preserve"> project that could </w:t>
      </w:r>
      <w:r w:rsidRPr="00475F3B">
        <w:rPr>
          <w:rStyle w:val="StyleUnderline"/>
          <w:highlight w:val="green"/>
        </w:rPr>
        <w:t xml:space="preserve">rival </w:t>
      </w:r>
      <w:r w:rsidRPr="00475F3B">
        <w:rPr>
          <w:rStyle w:val="StyleUnderline"/>
        </w:rPr>
        <w:t>its own</w:t>
      </w:r>
      <w:r w:rsidRPr="00475F3B">
        <w:t xml:space="preserve">. </w:t>
      </w:r>
      <w:r w:rsidRPr="00475F3B">
        <w:rPr>
          <w:rStyle w:val="StyleUnderline"/>
          <w:highlight w:val="green"/>
        </w:rPr>
        <w:t>Second</w:t>
      </w:r>
      <w:r w:rsidRPr="00475F3B">
        <w:t xml:space="preserve">, with the disintegration of the Soviet Union and its accompanying infrastructure of institutions and partnerships, </w:t>
      </w:r>
      <w:r w:rsidRPr="00475F3B">
        <w:rPr>
          <w:rStyle w:val="StyleUnderline"/>
          <w:highlight w:val="green"/>
        </w:rPr>
        <w:t xml:space="preserve">weaker states lacked </w:t>
      </w:r>
      <w:r w:rsidRPr="00475F3B">
        <w:rPr>
          <w:rStyle w:val="StyleUnderline"/>
        </w:rPr>
        <w:t xml:space="preserve">significant </w:t>
      </w:r>
      <w:r w:rsidRPr="00475F3B">
        <w:rPr>
          <w:rStyle w:val="StyleUnderline"/>
          <w:highlight w:val="green"/>
        </w:rPr>
        <w:t xml:space="preserve">alternatives </w:t>
      </w:r>
      <w:r w:rsidRPr="00475F3B">
        <w:rPr>
          <w:rStyle w:val="StyleUnderline"/>
        </w:rPr>
        <w:t>to the United States</w:t>
      </w:r>
      <w:r w:rsidRPr="00475F3B">
        <w:t xml:space="preserve"> </w:t>
      </w:r>
      <w:r w:rsidRPr="00475F3B">
        <w:rPr>
          <w:rStyle w:val="StyleUnderline"/>
        </w:rPr>
        <w:t xml:space="preserve">and its Western allies </w:t>
      </w:r>
      <w:r w:rsidRPr="00475F3B">
        <w:rPr>
          <w:rStyle w:val="StyleUnderline"/>
          <w:highlight w:val="green"/>
        </w:rPr>
        <w:t xml:space="preserve">when it came to </w:t>
      </w:r>
      <w:r w:rsidRPr="00475F3B">
        <w:rPr>
          <w:rStyle w:val="StyleUnderline"/>
        </w:rPr>
        <w:t xml:space="preserve">securing military, economic, and political </w:t>
      </w:r>
      <w:r w:rsidRPr="00475F3B">
        <w:rPr>
          <w:rStyle w:val="StyleUnderline"/>
          <w:highlight w:val="green"/>
        </w:rPr>
        <w:t>support</w:t>
      </w:r>
      <w:r w:rsidRPr="00475F3B">
        <w:rPr>
          <w:rStyle w:val="StyleUnderline"/>
        </w:rPr>
        <w:t>.</w:t>
      </w:r>
      <w:r w:rsidRPr="00475F3B">
        <w:t xml:space="preserve"> And </w:t>
      </w:r>
      <w:r w:rsidRPr="00475F3B">
        <w:rPr>
          <w:rStyle w:val="StyleUnderline"/>
          <w:highlight w:val="green"/>
        </w:rPr>
        <w:t>third</w:t>
      </w:r>
      <w:r w:rsidRPr="00475F3B">
        <w:t xml:space="preserve">, </w:t>
      </w:r>
      <w:r w:rsidRPr="00475F3B">
        <w:rPr>
          <w:rStyle w:val="StyleUnderline"/>
        </w:rPr>
        <w:t xml:space="preserve">transnational </w:t>
      </w:r>
      <w:r w:rsidRPr="00475F3B">
        <w:rPr>
          <w:rStyle w:val="StyleUnderline"/>
          <w:highlight w:val="green"/>
        </w:rPr>
        <w:t>activists and movements were spreading liberal values and norms that bolstered the liberal order</w:t>
      </w:r>
      <w:r w:rsidRPr="00475F3B">
        <w:rPr>
          <w:rStyle w:val="StyleUnderline"/>
        </w:rPr>
        <w:t>.</w:t>
      </w:r>
    </w:p>
    <w:p w14:paraId="5395C898" w14:textId="7FD458F2" w:rsidR="00F708BC" w:rsidRDefault="00277A97" w:rsidP="00277A97">
      <w:pPr>
        <w:rPr>
          <w:rStyle w:val="Emphasis"/>
        </w:rPr>
      </w:pPr>
      <w:r w:rsidRPr="00475F3B">
        <w:t xml:space="preserve">Today, </w:t>
      </w:r>
      <w:r w:rsidRPr="00475F3B">
        <w:rPr>
          <w:rStyle w:val="Emphasis"/>
          <w:highlight w:val="green"/>
        </w:rPr>
        <w:t>those</w:t>
      </w:r>
      <w:r w:rsidRPr="00475F3B">
        <w:rPr>
          <w:rStyle w:val="Emphasis"/>
        </w:rPr>
        <w:t xml:space="preserve"> same </w:t>
      </w:r>
      <w:r w:rsidRPr="00475F3B">
        <w:rPr>
          <w:rStyle w:val="Emphasis"/>
          <w:highlight w:val="green"/>
        </w:rPr>
        <w:t>dynamics have turned</w:t>
      </w:r>
      <w:r w:rsidRPr="00475F3B">
        <w:rPr>
          <w:rStyle w:val="Emphasis"/>
        </w:rPr>
        <w:t xml:space="preserve"> against the United States</w:t>
      </w:r>
      <w:r w:rsidRPr="00475F3B">
        <w:t xml:space="preserve">: a vicious cycle that erodes U.S. power has replaced the virtuous cycles that once reinforced it. </w:t>
      </w:r>
      <w:r w:rsidRPr="00475F3B">
        <w:rPr>
          <w:rStyle w:val="StyleUnderline"/>
        </w:rPr>
        <w:t xml:space="preserve">With </w:t>
      </w:r>
      <w:r w:rsidRPr="00475F3B">
        <w:rPr>
          <w:rStyle w:val="StyleUnderline"/>
          <w:highlight w:val="green"/>
        </w:rPr>
        <w:t xml:space="preserve">the rise of </w:t>
      </w:r>
      <w:r w:rsidRPr="00475F3B">
        <w:rPr>
          <w:rStyle w:val="StyleUnderline"/>
        </w:rPr>
        <w:t xml:space="preserve">great powers such as </w:t>
      </w:r>
      <w:r w:rsidRPr="00475F3B">
        <w:rPr>
          <w:rStyle w:val="StyleUnderline"/>
          <w:highlight w:val="green"/>
        </w:rPr>
        <w:t>China and Russia</w:t>
      </w:r>
      <w:r w:rsidRPr="00475F3B">
        <w:rPr>
          <w:rStyle w:val="StyleUnderline"/>
        </w:rPr>
        <w:t xml:space="preserve">, autocratic and illiberal projects </w:t>
      </w:r>
      <w:r w:rsidRPr="00475F3B">
        <w:rPr>
          <w:rStyle w:val="StyleUnderline"/>
          <w:highlight w:val="green"/>
        </w:rPr>
        <w:t>rival the U.S.-led liberal international system</w:t>
      </w:r>
      <w:r w:rsidRPr="00475F3B">
        <w:t xml:space="preserve">. </w:t>
      </w:r>
      <w:r w:rsidRPr="00475F3B">
        <w:rPr>
          <w:rStyle w:val="StyleUnderline"/>
          <w:highlight w:val="green"/>
        </w:rPr>
        <w:t>Developing countries</w:t>
      </w:r>
      <w:r w:rsidRPr="00475F3B">
        <w:rPr>
          <w:rStyle w:val="StyleUnderline"/>
        </w:rPr>
        <w:t>—and even many developed ones—</w:t>
      </w:r>
      <w:r w:rsidRPr="00475F3B">
        <w:rPr>
          <w:rStyle w:val="StyleUnderline"/>
          <w:highlight w:val="green"/>
        </w:rPr>
        <w:t xml:space="preserve">can seek alternative patrons </w:t>
      </w:r>
      <w:r w:rsidRPr="00475F3B">
        <w:rPr>
          <w:rStyle w:val="StyleUnderline"/>
        </w:rPr>
        <w:t>rather than remain dependent on Western largess and support.</w:t>
      </w:r>
      <w:r w:rsidRPr="00475F3B">
        <w:t xml:space="preserve"> </w:t>
      </w:r>
      <w:r w:rsidRPr="00475F3B">
        <w:rPr>
          <w:rStyle w:val="StyleUnderline"/>
        </w:rPr>
        <w:t xml:space="preserve">And </w:t>
      </w:r>
      <w:r w:rsidRPr="00475F3B">
        <w:rPr>
          <w:rStyle w:val="StyleUnderline"/>
          <w:highlight w:val="green"/>
        </w:rPr>
        <w:t>illiberal</w:t>
      </w:r>
      <w:r w:rsidRPr="00475F3B">
        <w:rPr>
          <w:rStyle w:val="StyleUnderline"/>
        </w:rPr>
        <w:t xml:space="preserve">, often </w:t>
      </w:r>
      <w:r w:rsidRPr="00475F3B">
        <w:rPr>
          <w:rStyle w:val="StyleUnderline"/>
          <w:highlight w:val="green"/>
        </w:rPr>
        <w:t>right-wing transnational networks</w:t>
      </w:r>
      <w:r w:rsidRPr="00475F3B">
        <w:rPr>
          <w:rStyle w:val="StyleUnderline"/>
        </w:rPr>
        <w:t xml:space="preserve"> </w:t>
      </w:r>
      <w:r w:rsidRPr="00475F3B">
        <w:rPr>
          <w:rStyle w:val="StyleUnderline"/>
          <w:highlight w:val="green"/>
        </w:rPr>
        <w:t>are pressing against</w:t>
      </w:r>
      <w:r w:rsidRPr="00475F3B">
        <w:rPr>
          <w:rStyle w:val="StyleUnderline"/>
        </w:rPr>
        <w:t xml:space="preserve"> the norms and pieties of </w:t>
      </w:r>
      <w:r w:rsidRPr="00475F3B">
        <w:rPr>
          <w:rStyle w:val="StyleUnderline"/>
          <w:highlight w:val="green"/>
        </w:rPr>
        <w:t>the l</w:t>
      </w:r>
      <w:r w:rsidRPr="00475F3B">
        <w:rPr>
          <w:rStyle w:val="StyleUnderline"/>
        </w:rPr>
        <w:t xml:space="preserve">iberal </w:t>
      </w:r>
      <w:r w:rsidRPr="00475F3B">
        <w:rPr>
          <w:rStyle w:val="StyleUnderline"/>
          <w:highlight w:val="green"/>
        </w:rPr>
        <w:t>i</w:t>
      </w:r>
      <w:r w:rsidRPr="00475F3B">
        <w:rPr>
          <w:rStyle w:val="StyleUnderline"/>
        </w:rPr>
        <w:t xml:space="preserve">nternational </w:t>
      </w:r>
      <w:r w:rsidRPr="00475F3B">
        <w:rPr>
          <w:rStyle w:val="StyleUnderline"/>
          <w:highlight w:val="green"/>
        </w:rPr>
        <w:t>o</w:t>
      </w:r>
      <w:r w:rsidRPr="00475F3B">
        <w:rPr>
          <w:rStyle w:val="StyleUnderline"/>
        </w:rPr>
        <w:t>rder that once seemed so implacable</w:t>
      </w:r>
      <w:r w:rsidRPr="00475F3B">
        <w:rPr>
          <w:rStyle w:val="Emphasis"/>
        </w:rPr>
        <w:t xml:space="preserve">. In short, </w:t>
      </w:r>
      <w:r w:rsidRPr="00475F3B">
        <w:rPr>
          <w:rStyle w:val="Emphasis"/>
          <w:highlight w:val="green"/>
        </w:rPr>
        <w:t>U.S.</w:t>
      </w:r>
      <w:r w:rsidRPr="00475F3B">
        <w:rPr>
          <w:rStyle w:val="Emphasis"/>
        </w:rPr>
        <w:t xml:space="preserve"> global </w:t>
      </w:r>
      <w:r w:rsidRPr="00475F3B">
        <w:rPr>
          <w:rStyle w:val="Emphasis"/>
          <w:highlight w:val="green"/>
        </w:rPr>
        <w:t>leadership is</w:t>
      </w:r>
      <w:r w:rsidRPr="00475F3B">
        <w:rPr>
          <w:rStyle w:val="Emphasis"/>
        </w:rPr>
        <w:t xml:space="preserve"> not simply in retreat; it is </w:t>
      </w:r>
      <w:r w:rsidRPr="00475F3B">
        <w:rPr>
          <w:rStyle w:val="Emphasis"/>
          <w:highlight w:val="green"/>
        </w:rPr>
        <w:t>unraveling</w:t>
      </w:r>
      <w:r w:rsidRPr="00475F3B">
        <w:rPr>
          <w:rStyle w:val="Emphasis"/>
        </w:rPr>
        <w:t xml:space="preserve">. And the </w:t>
      </w:r>
      <w:r w:rsidRPr="00475F3B">
        <w:rPr>
          <w:rStyle w:val="Emphasis"/>
          <w:highlight w:val="green"/>
        </w:rPr>
        <w:t xml:space="preserve">decline is </w:t>
      </w:r>
      <w:r w:rsidRPr="00475F3B">
        <w:rPr>
          <w:rStyle w:val="Emphasis"/>
        </w:rPr>
        <w:t xml:space="preserve">not cyclical but </w:t>
      </w:r>
      <w:r w:rsidRPr="00475F3B">
        <w:rPr>
          <w:rStyle w:val="Emphasis"/>
          <w:highlight w:val="green"/>
        </w:rPr>
        <w:t>permanent</w:t>
      </w:r>
      <w:r w:rsidRPr="00475F3B">
        <w:rPr>
          <w:rStyle w:val="Emphasis"/>
        </w:rPr>
        <w:t>. </w:t>
      </w:r>
    </w:p>
    <w:p w14:paraId="10653467" w14:textId="77777777" w:rsidR="00277A97" w:rsidRPr="00277A97" w:rsidRDefault="00277A97" w:rsidP="00277A97">
      <w:pPr>
        <w:rPr>
          <w:b/>
          <w:iCs/>
          <w:u w:val="single"/>
        </w:rPr>
      </w:pPr>
    </w:p>
    <w:p w14:paraId="49FA8AA1" w14:textId="57CFA264" w:rsidR="00645543" w:rsidRPr="00706F1C" w:rsidRDefault="00645543" w:rsidP="00645543">
      <w:pPr>
        <w:pStyle w:val="Heading4"/>
        <w:numPr>
          <w:ilvl w:val="0"/>
          <w:numId w:val="19"/>
        </w:numPr>
      </w:pPr>
      <w:r w:rsidRPr="00706F1C">
        <w:t xml:space="preserve">Pursuit of hegemony leads to </w:t>
      </w:r>
      <w:r>
        <w:t>Sino-Russia alliance and is unsustainable</w:t>
      </w:r>
      <w:r w:rsidRPr="00706F1C">
        <w:t>.</w:t>
      </w:r>
    </w:p>
    <w:p w14:paraId="2BA51450" w14:textId="77777777" w:rsidR="00645543" w:rsidRPr="00706F1C" w:rsidRDefault="00645543" w:rsidP="00645543">
      <w:pPr>
        <w:rPr>
          <w:rStyle w:val="Style13ptBold"/>
        </w:rPr>
      </w:pPr>
      <w:r w:rsidRPr="00706F1C">
        <w:rPr>
          <w:rStyle w:val="Style13ptBold"/>
        </w:rPr>
        <w:t>Porter, DPhil, 19</w:t>
      </w:r>
    </w:p>
    <w:p w14:paraId="77090206" w14:textId="77777777" w:rsidR="00645543" w:rsidRPr="00706F1C" w:rsidRDefault="00645543" w:rsidP="00645543">
      <w:r w:rsidRPr="00706F1C">
        <w:t xml:space="preserve">(Patrick, </w:t>
      </w:r>
      <w:proofErr w:type="spellStart"/>
      <w:r w:rsidRPr="00706F1C">
        <w:rPr>
          <w:szCs w:val="16"/>
        </w:rPr>
        <w:t>ModernHistory@Oxford</w:t>
      </w:r>
      <w:proofErr w:type="spellEnd"/>
      <w:r w:rsidRPr="00706F1C">
        <w:rPr>
          <w:szCs w:val="16"/>
        </w:rPr>
        <w:t xml:space="preserve">, </w:t>
      </w:r>
      <w:proofErr w:type="spellStart"/>
      <w:r w:rsidRPr="00706F1C">
        <w:rPr>
          <w:szCs w:val="16"/>
        </w:rPr>
        <w:t>ProfInternationalSecurityAndStrategy@Birmingham</w:t>
      </w:r>
      <w:proofErr w:type="spellEnd"/>
      <w:r w:rsidRPr="00706F1C">
        <w:t>, Advice for a Dark Age: Managing Great Power Competition, The Washington Quarterly, 42:1, 7-25)</w:t>
      </w:r>
    </w:p>
    <w:p w14:paraId="40F67530" w14:textId="1099390D" w:rsidR="00645543" w:rsidRPr="00645543" w:rsidRDefault="00645543" w:rsidP="00645543">
      <w:pPr>
        <w:rPr>
          <w:u w:val="single"/>
        </w:rPr>
      </w:pPr>
      <w:r w:rsidRPr="00706F1C">
        <w:rPr>
          <w:rStyle w:val="StyleUnderline"/>
        </w:rPr>
        <w:t xml:space="preserve">Even </w:t>
      </w:r>
      <w:r w:rsidRPr="00743FAE">
        <w:rPr>
          <w:rStyle w:val="StyleUnderline"/>
          <w:highlight w:val="green"/>
        </w:rPr>
        <w:t>the U</w:t>
      </w:r>
      <w:r w:rsidRPr="00706F1C">
        <w:t xml:space="preserve">nited </w:t>
      </w:r>
      <w:r w:rsidRPr="00743FAE">
        <w:rPr>
          <w:rStyle w:val="StyleUnderline"/>
          <w:highlight w:val="green"/>
        </w:rPr>
        <w:t>S</w:t>
      </w:r>
      <w:r w:rsidRPr="00706F1C">
        <w:t xml:space="preserve">tates </w:t>
      </w:r>
      <w:r w:rsidRPr="00743FAE">
        <w:rPr>
          <w:rStyle w:val="StyleUnderline"/>
          <w:highlight w:val="green"/>
        </w:rPr>
        <w:t>cannot</w:t>
      </w:r>
      <w:r w:rsidRPr="00706F1C">
        <w:t xml:space="preserve"> prudently </w:t>
      </w:r>
      <w:r w:rsidRPr="00743FAE">
        <w:rPr>
          <w:rStyle w:val="StyleUnderline"/>
          <w:highlight w:val="green"/>
        </w:rPr>
        <w:t>take on</w:t>
      </w:r>
      <w:r w:rsidRPr="00706F1C">
        <w:rPr>
          <w:rStyle w:val="StyleUnderline"/>
        </w:rPr>
        <w:t xml:space="preserve"> every adversary on </w:t>
      </w:r>
      <w:r w:rsidRPr="00743FAE">
        <w:rPr>
          <w:rStyle w:val="StyleUnderline"/>
          <w:highlight w:val="green"/>
        </w:rPr>
        <w:t>multiple fronts</w:t>
      </w:r>
      <w:r w:rsidRPr="00706F1C">
        <w:rPr>
          <w:rStyle w:val="StyleUnderline"/>
        </w:rPr>
        <w:t>.</w:t>
      </w:r>
      <w:r w:rsidRPr="00706F1C">
        <w:t xml:space="preserve"> </w:t>
      </w:r>
      <w:r w:rsidRPr="00706F1C">
        <w:rPr>
          <w:rStyle w:val="StyleUnderline"/>
        </w:rPr>
        <w:t>The costs</w:t>
      </w:r>
      <w:r w:rsidRPr="00706F1C">
        <w:t xml:space="preserve"> of military campaigns against these adversaries in their backyards, whether in the Baltic States or Taiwan, </w:t>
      </w:r>
      <w:r w:rsidRPr="00706F1C">
        <w:rPr>
          <w:rStyle w:val="StyleUnderline"/>
        </w:rPr>
        <w:t>would outstrip the losses that the U.S. military has sustained in decades</w:t>
      </w:r>
      <w:r w:rsidRPr="00706F1C">
        <w:t xml:space="preserve">. Short of all-out conflict, </w:t>
      </w:r>
      <w:r w:rsidRPr="00706F1C">
        <w:rPr>
          <w:rStyle w:val="StyleUnderline"/>
        </w:rPr>
        <w:t xml:space="preserve">to mobilize for dominance and </w:t>
      </w:r>
      <w:r w:rsidRPr="00706F1C">
        <w:rPr>
          <w:rStyle w:val="Emphasis"/>
        </w:rPr>
        <w:t>risk escalation on multiple such fronts</w:t>
      </w:r>
      <w:r w:rsidRPr="00706F1C">
        <w:rPr>
          <w:rStyle w:val="StyleUnderline"/>
        </w:rPr>
        <w:t xml:space="preserve"> would court several dangers</w:t>
      </w:r>
      <w:r w:rsidRPr="00706F1C">
        <w:t xml:space="preserve">. </w:t>
      </w:r>
      <w:r w:rsidRPr="00743FAE">
        <w:rPr>
          <w:rStyle w:val="StyleUnderline"/>
          <w:highlight w:val="green"/>
        </w:rPr>
        <w:t xml:space="preserve">It would </w:t>
      </w:r>
      <w:r w:rsidRPr="00743FAE">
        <w:rPr>
          <w:rStyle w:val="Emphasis"/>
          <w:highlight w:val="green"/>
        </w:rPr>
        <w:t>overstretch the country</w:t>
      </w:r>
      <w:r w:rsidRPr="00706F1C">
        <w:t xml:space="preserve">. The U.S. defense budget now approaches $800 billion annually, not including deficit-financed military operations. This is a time of ballooning deficits, where the Congressional Budget Office warns that “the prospect of large and </w:t>
      </w:r>
      <w:r w:rsidRPr="00706F1C">
        <w:lastRenderedPageBreak/>
        <w:t xml:space="preserve">growing debt poses substantial risks for the nation.”27 </w:t>
      </w:r>
      <w:r w:rsidRPr="00706F1C">
        <w:rPr>
          <w:rStyle w:val="StyleUnderline"/>
        </w:rPr>
        <w:t>If</w:t>
      </w:r>
      <w:r w:rsidRPr="00706F1C">
        <w:t xml:space="preserve"> in such conditions, </w:t>
      </w:r>
      <w:r w:rsidRPr="00706F1C">
        <w:rPr>
          <w:rStyle w:val="StyleUnderline"/>
        </w:rPr>
        <w:t>current expenditure is not enough to buy unchallengeable military preponderance</w:t>
      </w:r>
      <w:r w:rsidRPr="00706F1C">
        <w:t>—</w:t>
      </w:r>
      <w:r w:rsidRPr="00706F1C">
        <w:rPr>
          <w:rStyle w:val="StyleUnderline"/>
        </w:rPr>
        <w:t>and it may not be</w:t>
      </w:r>
      <w:r w:rsidRPr="00706F1C">
        <w:t>—</w:t>
      </w:r>
      <w:r w:rsidRPr="00706F1C">
        <w:rPr>
          <w:rStyle w:val="StyleUnderline"/>
        </w:rPr>
        <w:t xml:space="preserve">then the failure lies not in the failure to spend even more. </w:t>
      </w:r>
      <w:r w:rsidRPr="00706F1C">
        <w:t xml:space="preserve">Neither is the answer to sacrifice the quality of civic life at home to service the cause of preponderance abroad. </w:t>
      </w:r>
      <w:r w:rsidRPr="00706F1C">
        <w:rPr>
          <w:rStyle w:val="StyleUnderline"/>
        </w:rPr>
        <w:t>The old “</w:t>
      </w:r>
      <w:r w:rsidRPr="00743FAE">
        <w:rPr>
          <w:rStyle w:val="StyleUnderline"/>
          <w:highlight w:val="green"/>
        </w:rPr>
        <w:t>two war standard</w:t>
      </w:r>
      <w:r w:rsidRPr="00706F1C">
        <w:t xml:space="preserve">,” a planning construct whereby the United States configures its forces to conduct two regional conflicts at once, </w:t>
      </w:r>
      <w:r w:rsidRPr="00743FAE">
        <w:rPr>
          <w:rStyle w:val="StyleUnderline"/>
          <w:highlight w:val="green"/>
        </w:rPr>
        <w:t xml:space="preserve">would be unsustainably demanding </w:t>
      </w:r>
      <w:r w:rsidRPr="00743FAE">
        <w:rPr>
          <w:rStyle w:val="StyleUnderline"/>
        </w:rPr>
        <w:t>against more than one</w:t>
      </w:r>
      <w:r w:rsidRPr="00706F1C">
        <w:rPr>
          <w:rStyle w:val="StyleUnderline"/>
        </w:rPr>
        <w:t xml:space="preserve"> peer </w:t>
      </w:r>
      <w:r w:rsidRPr="00743FAE">
        <w:rPr>
          <w:rStyle w:val="StyleUnderline"/>
        </w:rPr>
        <w:t>competitor</w:t>
      </w:r>
      <w:r w:rsidRPr="00706F1C">
        <w:rPr>
          <w:rStyle w:val="StyleUnderline"/>
        </w:rPr>
        <w:t xml:space="preserve">, </w:t>
      </w:r>
      <w:r w:rsidRPr="00706F1C">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743FAE">
        <w:rPr>
          <w:rStyle w:val="StyleUnderline"/>
          <w:highlight w:val="green"/>
        </w:rPr>
        <w:t>The problem lies</w:t>
      </w:r>
      <w:r w:rsidRPr="00706F1C">
        <w:rPr>
          <w:rStyle w:val="StyleUnderline"/>
        </w:rPr>
        <w:t xml:space="preserve">, rather, </w:t>
      </w:r>
      <w:r w:rsidRPr="00743FAE">
        <w:rPr>
          <w:rStyle w:val="StyleUnderline"/>
          <w:highlight w:val="green"/>
        </w:rPr>
        <w:t>in</w:t>
      </w:r>
      <w:r w:rsidRPr="00706F1C">
        <w:rPr>
          <w:rStyle w:val="StyleUnderline"/>
        </w:rPr>
        <w:t xml:space="preserve"> </w:t>
      </w:r>
      <w:r w:rsidRPr="00706F1C">
        <w:rPr>
          <w:rStyle w:val="Emphasis"/>
        </w:rPr>
        <w:t xml:space="preserve">the inflexible </w:t>
      </w:r>
      <w:r w:rsidRPr="00743FAE">
        <w:rPr>
          <w:rStyle w:val="Emphasis"/>
          <w:highlight w:val="green"/>
        </w:rPr>
        <w:t>pursuit of hegemony itself</w:t>
      </w:r>
      <w:r w:rsidRPr="00743FAE">
        <w:rPr>
          <w:rStyle w:val="StyleUnderline"/>
          <w:highlight w:val="green"/>
        </w:rPr>
        <w:t xml:space="preserve">, and the </w:t>
      </w:r>
      <w:r w:rsidRPr="00743FAE">
        <w:rPr>
          <w:rStyle w:val="Emphasis"/>
          <w:highlight w:val="green"/>
        </w:rPr>
        <w:t>failure to balance commitments</w:t>
      </w:r>
      <w:r w:rsidRPr="00706F1C">
        <w:rPr>
          <w:rStyle w:val="StyleUnderline"/>
        </w:rPr>
        <w:t xml:space="preserve"> with scarce resources. To attempt </w:t>
      </w:r>
      <w:r w:rsidRPr="00743FAE">
        <w:rPr>
          <w:rStyle w:val="StyleUnderline"/>
          <w:highlight w:val="green"/>
        </w:rPr>
        <w:t>to suppress every adversary</w:t>
      </w:r>
      <w:r w:rsidRPr="00706F1C">
        <w:rPr>
          <w:rStyle w:val="StyleUnderline"/>
        </w:rPr>
        <w:t xml:space="preserve"> simultaneously</w:t>
      </w:r>
      <w:r w:rsidRPr="00706F1C">
        <w:t xml:space="preserve"> would </w:t>
      </w:r>
      <w:r w:rsidRPr="00743FAE">
        <w:rPr>
          <w:rStyle w:val="Emphasis"/>
          <w:highlight w:val="green"/>
        </w:rPr>
        <w:t>drive adversaries together, creating hostile coalitions</w:t>
      </w:r>
      <w:r w:rsidRPr="00706F1C">
        <w:t xml:space="preserve">. </w:t>
      </w:r>
      <w:r w:rsidRPr="00706F1C">
        <w:rPr>
          <w:rStyle w:val="StyleUnderline"/>
        </w:rPr>
        <w:t>It also may not succeed</w:t>
      </w:r>
      <w:r w:rsidRPr="00706F1C">
        <w:t xml:space="preserve">. Counterproliferation in North Korea is difficult enough, for instance, but the task becomes more difficult still if U.S. enmity with China drives Beijing to refuse cooperation over enforcing sanctions on Pyongyang. </w:t>
      </w:r>
      <w:r w:rsidRPr="00706F1C">
        <w:rPr>
          <w:rStyle w:val="StyleUnderline"/>
        </w:rPr>
        <w:t xml:space="preserve">Concurrent competitions would </w:t>
      </w:r>
      <w:r w:rsidRPr="00706F1C">
        <w:t xml:space="preserve">also </w:t>
      </w:r>
      <w:r w:rsidRPr="00706F1C">
        <w:rPr>
          <w:rStyle w:val="StyleUnderline"/>
        </w:rPr>
        <w:t xml:space="preserve">split American resources, </w:t>
      </w:r>
      <w:proofErr w:type="gramStart"/>
      <w:r w:rsidRPr="00706F1C">
        <w:rPr>
          <w:rStyle w:val="StyleUnderline"/>
        </w:rPr>
        <w:t>attention</w:t>
      </w:r>
      <w:proofErr w:type="gramEnd"/>
      <w:r w:rsidRPr="00706F1C">
        <w:rPr>
          <w:rStyle w:val="StyleUnderline"/>
        </w:rPr>
        <w:t xml:space="preserve"> and time</w:t>
      </w:r>
      <w:r w:rsidRPr="00706F1C">
        <w:t xml:space="preserve">. </w:t>
      </w:r>
      <w:r w:rsidRPr="00706F1C">
        <w:rPr>
          <w:rStyle w:val="StyleUnderline"/>
        </w:rPr>
        <w:t>Exacerbating the strain on scarce resources</w:t>
      </w:r>
      <w:r w:rsidRPr="00706F1C">
        <w:t xml:space="preserve"> between defense, consumption and investment </w:t>
      </w:r>
      <w:r w:rsidRPr="00706F1C">
        <w:rPr>
          <w:rStyle w:val="StyleUnderline"/>
        </w:rPr>
        <w:t>raises the polarizing question of whether preponderance is even worth it</w:t>
      </w:r>
      <w:r w:rsidRPr="00706F1C">
        <w:t xml:space="preserve">, which then undermines the domestic consensus needed to support it. At the same time, </w:t>
      </w:r>
      <w:r w:rsidRPr="00706F1C">
        <w:rPr>
          <w:rStyle w:val="StyleUnderline"/>
        </w:rPr>
        <w:t xml:space="preserve">reduced investment in infrastructure and education would damage the economic foundations for conducting competition abroad in the first place. </w:t>
      </w:r>
      <w:r w:rsidRPr="00706F1C">
        <w:t xml:space="preserve">Taken together, </w:t>
      </w:r>
      <w:r w:rsidRPr="00706F1C">
        <w:rPr>
          <w:rStyle w:val="StyleUnderline"/>
        </w:rPr>
        <w:t xml:space="preserve">indiscriminate </w:t>
      </w:r>
      <w:r w:rsidRPr="00743FAE">
        <w:rPr>
          <w:rStyle w:val="StyleUnderline"/>
          <w:highlight w:val="green"/>
        </w:rPr>
        <w:t>competition risks creating</w:t>
      </w:r>
      <w:r w:rsidRPr="00706F1C">
        <w:rPr>
          <w:rStyle w:val="StyleUnderline"/>
        </w:rPr>
        <w:t xml:space="preserve"> the thing most feared in traditional U.S. grand strategy: </w:t>
      </w:r>
      <w:r w:rsidRPr="00743FAE">
        <w:rPr>
          <w:rStyle w:val="Emphasis"/>
          <w:highlight w:val="green"/>
        </w:rPr>
        <w:t>a hostile Eurasian alliance</w:t>
      </w:r>
      <w:r w:rsidRPr="00706F1C">
        <w:t xml:space="preserve"> leading to continuous U.S. mobilization against hostile coalitions, </w:t>
      </w:r>
      <w:r w:rsidRPr="00706F1C">
        <w:rPr>
          <w:rStyle w:val="StyleUnderline"/>
        </w:rPr>
        <w:t>turning the U.S</w:t>
      </w:r>
      <w:r w:rsidRPr="00706F1C">
        <w:t xml:space="preserve">. republic </w:t>
      </w:r>
      <w:r w:rsidRPr="00706F1C">
        <w:rPr>
          <w:rStyle w:val="StyleUnderline"/>
        </w:rPr>
        <w:t>into an illiberal garrison state</w:t>
      </w:r>
      <w:r w:rsidRPr="00706F1C">
        <w:t xml:space="preserve">. If the prospect for the United States as a great power faces a problem, it is not the size of the defense budget, or the material weight of resources at the U.S. disposal, or popular reluctance to exercise leadership. Rather, </w:t>
      </w:r>
      <w:r w:rsidRPr="00706F1C">
        <w:rPr>
          <w:rStyle w:val="StyleUnderline"/>
        </w:rPr>
        <w:t>the problem lies in the scope of the policy that those capabilities are designed to serve</w:t>
      </w:r>
      <w:r w:rsidRPr="00706F1C">
        <w:t xml:space="preserve">. To make the problem smaller, </w:t>
      </w:r>
      <w:r w:rsidRPr="00706F1C">
        <w:rPr>
          <w:rStyle w:val="StyleUnderline"/>
        </w:rPr>
        <w:t>Washington should take steps to make the pool of adversaries smaller.</w:t>
      </w:r>
    </w:p>
    <w:p w14:paraId="17DAA21E" w14:textId="4B276264" w:rsidR="00E265E4" w:rsidRPr="00C65141" w:rsidRDefault="00E265E4" w:rsidP="00645543">
      <w:pPr>
        <w:pStyle w:val="Heading4"/>
        <w:numPr>
          <w:ilvl w:val="0"/>
          <w:numId w:val="19"/>
        </w:numPr>
      </w:pPr>
      <w:r w:rsidRPr="00C65141">
        <w:t xml:space="preserve">Unipolarity is </w:t>
      </w:r>
      <w:r>
        <w:t xml:space="preserve">specifically </w:t>
      </w:r>
      <w:r w:rsidRPr="00C65141">
        <w:t xml:space="preserve">responsible </w:t>
      </w:r>
      <w:r>
        <w:t xml:space="preserve">for the </w:t>
      </w:r>
      <w:r w:rsidRPr="00280328">
        <w:rPr>
          <w:u w:val="single"/>
        </w:rPr>
        <w:t>globalization</w:t>
      </w:r>
      <w:r w:rsidRPr="00C65141">
        <w:t xml:space="preserve"> </w:t>
      </w:r>
      <w:r>
        <w:t xml:space="preserve">of extremism – that makes </w:t>
      </w:r>
      <w:proofErr w:type="spellStart"/>
      <w:r>
        <w:t>heg</w:t>
      </w:r>
      <w:proofErr w:type="spellEnd"/>
      <w:r>
        <w:t xml:space="preserve"> unsustainable.</w:t>
      </w:r>
    </w:p>
    <w:p w14:paraId="398A0A34" w14:textId="77777777" w:rsidR="00E265E4" w:rsidRDefault="00E265E4" w:rsidP="00E265E4">
      <w:proofErr w:type="spellStart"/>
      <w:r w:rsidRPr="00C65141">
        <w:rPr>
          <w:rStyle w:val="Style13ptBold"/>
        </w:rPr>
        <w:t>Ibrahimi</w:t>
      </w:r>
      <w:proofErr w:type="spellEnd"/>
      <w:r w:rsidRPr="00C65141">
        <w:rPr>
          <w:rStyle w:val="Style13ptBold"/>
        </w:rPr>
        <w:t xml:space="preserve"> 18</w:t>
      </w:r>
      <w:r>
        <w:t xml:space="preserve"> (2/19/18; S. </w:t>
      </w:r>
      <w:proofErr w:type="spellStart"/>
      <w:r>
        <w:t>Yaqub</w:t>
      </w:r>
      <w:proofErr w:type="spellEnd"/>
      <w:r>
        <w:t xml:space="preserve"> </w:t>
      </w:r>
      <w:proofErr w:type="spellStart"/>
      <w:r>
        <w:t>Ibrahimi</w:t>
      </w:r>
      <w:proofErr w:type="spellEnd"/>
      <w:r>
        <w:t xml:space="preserve">, [researcher and instructor of political science. PhD @ Carleton University] “Unipolar politics and global peace: a structural explanation of the globalizing jihad”; </w:t>
      </w:r>
      <w:proofErr w:type="spellStart"/>
      <w:r>
        <w:t>taylor</w:t>
      </w:r>
      <w:proofErr w:type="spellEnd"/>
      <w:r>
        <w:t xml:space="preserve"> and </w:t>
      </w:r>
      <w:proofErr w:type="spellStart"/>
      <w:r>
        <w:t>francis</w:t>
      </w:r>
      <w:proofErr w:type="spellEnd"/>
      <w:r>
        <w:t xml:space="preserve"> </w:t>
      </w:r>
      <w:hyperlink r:id="rId22" w:history="1">
        <w:r w:rsidRPr="00B83DDD">
          <w:rPr>
            <w:rStyle w:val="Hyperlink"/>
          </w:rPr>
          <w:t>https://www.tandfonline.com/doi/pdf/10.1080/17467586.2018.1428763?needAccess=true)</w:t>
        </w:r>
      </w:hyperlink>
    </w:p>
    <w:p w14:paraId="7FB6344B" w14:textId="77777777" w:rsidR="00E265E4" w:rsidRPr="00632AEB" w:rsidRDefault="00E265E4" w:rsidP="00E265E4">
      <w:pPr>
        <w:pStyle w:val="ListParagraph"/>
        <w:numPr>
          <w:ilvl w:val="0"/>
          <w:numId w:val="18"/>
        </w:numPr>
        <w:spacing w:after="0" w:line="240" w:lineRule="auto"/>
        <w:rPr>
          <w:szCs w:val="16"/>
        </w:rPr>
      </w:pPr>
      <w:r w:rsidRPr="00632AEB">
        <w:rPr>
          <w:szCs w:val="16"/>
        </w:rPr>
        <w:t>JSG = Jihadi-Salafi Groups</w:t>
      </w:r>
    </w:p>
    <w:p w14:paraId="0C01256C" w14:textId="77777777" w:rsidR="00E265E4" w:rsidRPr="00774BE4" w:rsidRDefault="00E265E4" w:rsidP="00E265E4">
      <w:r w:rsidRPr="00632AEB">
        <w:t>Three conclusions can be drawn from this paper. First, the peacefulness of the contemporary unipolar system could be discussed beyond the interstate conflict and the likelihood of great powers competition debate. The new forms of asymmetric warfare, particularly the emergence of JSGs and their violent activities at different levels of the global order, could be assessed as another variable in debates on the peacefulness of the system. These actors DYNAMICS OF ASYMMETRIC CONFLICT 59 emerged and operate under the unipolarity conditions</w:t>
      </w:r>
      <w:r w:rsidRPr="00632AEB">
        <w:rPr>
          <w:rStyle w:val="Emphasis"/>
        </w:rPr>
        <w:t xml:space="preserve">. </w:t>
      </w:r>
      <w:r w:rsidRPr="00632AEB">
        <w:rPr>
          <w:rStyle w:val="Emphasis"/>
          <w:highlight w:val="green"/>
        </w:rPr>
        <w:t>Unipolarity</w:t>
      </w:r>
      <w:r w:rsidRPr="00632AEB">
        <w:rPr>
          <w:rStyle w:val="StyleUnderline"/>
        </w:rPr>
        <w:t xml:space="preserve">, in this sense, </w:t>
      </w:r>
      <w:r w:rsidRPr="00632AEB">
        <w:rPr>
          <w:rStyle w:val="Emphasis"/>
          <w:highlight w:val="green"/>
        </w:rPr>
        <w:t>has generated conflict-producing mechanisms</w:t>
      </w:r>
      <w:r w:rsidRPr="00632AEB">
        <w:rPr>
          <w:rStyle w:val="StyleUnderline"/>
        </w:rPr>
        <w:t xml:space="preserve"> and nonstate actors that drove sovereign states in lengthy wars against JSGs</w:t>
      </w:r>
      <w:r w:rsidRPr="00632AEB">
        <w:t xml:space="preserve">. This argument makes a significant contribution to the unipolarity-peace puzzle, which is conventionally addressed from the interstate conflict perspective. Second, </w:t>
      </w:r>
      <w:r w:rsidRPr="00632AEB">
        <w:rPr>
          <w:rStyle w:val="Emphasis"/>
          <w:highlight w:val="green"/>
        </w:rPr>
        <w:t xml:space="preserve">unipolarity transformed </w:t>
      </w:r>
      <w:r w:rsidRPr="00632AEB">
        <w:rPr>
          <w:rStyle w:val="Emphasis"/>
        </w:rPr>
        <w:t xml:space="preserve">Islamist-oriented </w:t>
      </w:r>
      <w:r w:rsidRPr="00632AEB">
        <w:rPr>
          <w:rStyle w:val="Emphasis"/>
          <w:highlight w:val="green"/>
        </w:rPr>
        <w:t>terrorism from domestic to global</w:t>
      </w:r>
      <w:r w:rsidRPr="00632AEB">
        <w:rPr>
          <w:rStyle w:val="Emphasis"/>
        </w:rPr>
        <w:t>.</w:t>
      </w:r>
      <w:r w:rsidRPr="00632AEB">
        <w:rPr>
          <w:rStyle w:val="StyleUnderline"/>
        </w:rPr>
        <w:t xml:space="preserve"> In addition to other conflict-generating conditions produced under unipolarity, </w:t>
      </w:r>
      <w:r w:rsidRPr="00632AEB">
        <w:rPr>
          <w:rStyle w:val="Emphasis"/>
        </w:rPr>
        <w:t>the U</w:t>
      </w:r>
      <w:r w:rsidRPr="00632AEB">
        <w:rPr>
          <w:rStyle w:val="StyleUnderline"/>
        </w:rPr>
        <w:t xml:space="preserve">nited </w:t>
      </w:r>
      <w:r w:rsidRPr="00632AEB">
        <w:rPr>
          <w:rStyle w:val="Emphasis"/>
        </w:rPr>
        <w:t>S</w:t>
      </w:r>
      <w:r w:rsidRPr="00632AEB">
        <w:rPr>
          <w:rStyle w:val="StyleUnderline"/>
        </w:rPr>
        <w:t xml:space="preserve">tates’ </w:t>
      </w:r>
      <w:r w:rsidRPr="00632AEB">
        <w:rPr>
          <w:rStyle w:val="Emphasis"/>
          <w:highlight w:val="green"/>
        </w:rPr>
        <w:t xml:space="preserve">unipolar policies in Muslim regions transformed the </w:t>
      </w:r>
      <w:r w:rsidRPr="00632AEB">
        <w:rPr>
          <w:rStyle w:val="Emphasis"/>
        </w:rPr>
        <w:t xml:space="preserve">traditional </w:t>
      </w:r>
      <w:r w:rsidRPr="00632AEB">
        <w:rPr>
          <w:rStyle w:val="Emphasis"/>
          <w:highlight w:val="green"/>
        </w:rPr>
        <w:t>near-enemy-centric narrative</w:t>
      </w:r>
      <w:r w:rsidRPr="00632AEB">
        <w:rPr>
          <w:rStyle w:val="Emphasis"/>
        </w:rPr>
        <w:t xml:space="preserve"> of jihad </w:t>
      </w:r>
      <w:r w:rsidRPr="00632AEB">
        <w:rPr>
          <w:rStyle w:val="Emphasis"/>
          <w:highlight w:val="green"/>
        </w:rPr>
        <w:t>into a far-enemy-centric ideology</w:t>
      </w:r>
      <w:r w:rsidRPr="00632AEB">
        <w:rPr>
          <w:rStyle w:val="StyleUnderline"/>
          <w:highlight w:val="green"/>
        </w:rPr>
        <w:t xml:space="preserve">. </w:t>
      </w:r>
      <w:r w:rsidRPr="00632AEB">
        <w:rPr>
          <w:rStyle w:val="StyleUnderline"/>
        </w:rPr>
        <w:t xml:space="preserve">As a result of the transformation of this doctrine, new forms of JSGs emerged that posed a threat to peace and security at all levels. </w:t>
      </w:r>
      <w:r w:rsidRPr="00632AEB">
        <w:t xml:space="preserve">Finally, because of </w:t>
      </w:r>
      <w:r w:rsidRPr="00632AEB">
        <w:rPr>
          <w:rStyle w:val="StyleUnderline"/>
        </w:rPr>
        <w:t xml:space="preserve">the unipolarity of the system, global peace depends largely on the sole </w:t>
      </w:r>
      <w:r w:rsidRPr="00632AEB">
        <w:rPr>
          <w:rStyle w:val="StyleUnderline"/>
        </w:rPr>
        <w:lastRenderedPageBreak/>
        <w:t xml:space="preserve">great power’s foreign and military policies. The </w:t>
      </w:r>
      <w:r w:rsidRPr="00632AEB">
        <w:rPr>
          <w:rStyle w:val="Emphasis"/>
          <w:highlight w:val="green"/>
        </w:rPr>
        <w:t>US interventionism</w:t>
      </w:r>
      <w:r w:rsidRPr="00632AEB">
        <w:rPr>
          <w:rStyle w:val="Emphasis"/>
        </w:rPr>
        <w:t>, due to the absence of a challenging great power</w:t>
      </w:r>
      <w:r w:rsidRPr="00632AEB">
        <w:rPr>
          <w:rStyle w:val="StyleUnderline"/>
        </w:rPr>
        <w:t>,</w:t>
      </w:r>
      <w:r w:rsidRPr="00632AEB">
        <w:t xml:space="preserve"> might not generate interstate conflict. However, it </w:t>
      </w:r>
      <w:r w:rsidRPr="00632AEB">
        <w:rPr>
          <w:rStyle w:val="Emphasis"/>
          <w:highlight w:val="green"/>
        </w:rPr>
        <w:t xml:space="preserve">would engage </w:t>
      </w:r>
      <w:r w:rsidRPr="00632AEB">
        <w:rPr>
          <w:rStyle w:val="Emphasis"/>
        </w:rPr>
        <w:t xml:space="preserve">the US </w:t>
      </w:r>
      <w:r w:rsidRPr="00632AEB">
        <w:rPr>
          <w:rStyle w:val="Emphasis"/>
          <w:highlight w:val="green"/>
        </w:rPr>
        <w:t>in asymmetric warfare with nonstate actors that</w:t>
      </w:r>
      <w:r w:rsidRPr="00632AEB">
        <w:rPr>
          <w:rStyle w:val="StyleUnderline"/>
        </w:rPr>
        <w:t xml:space="preserve"> would </w:t>
      </w:r>
      <w:r w:rsidRPr="00632AEB">
        <w:t xml:space="preserve">emerge independently or on behalf of states </w:t>
      </w:r>
      <w:r w:rsidRPr="00632AEB">
        <w:rPr>
          <w:rStyle w:val="Emphasis"/>
        </w:rPr>
        <w:t xml:space="preserve">to </w:t>
      </w:r>
      <w:r w:rsidRPr="00632AEB">
        <w:rPr>
          <w:rStyle w:val="Emphasis"/>
          <w:highlight w:val="green"/>
        </w:rPr>
        <w:t>disrupt</w:t>
      </w:r>
      <w:r w:rsidRPr="00632AEB">
        <w:rPr>
          <w:rStyle w:val="Emphasis"/>
        </w:rPr>
        <w:t xml:space="preserve"> the US </w:t>
      </w:r>
      <w:r w:rsidRPr="00632AEB">
        <w:rPr>
          <w:rStyle w:val="Emphasis"/>
          <w:highlight w:val="green"/>
        </w:rPr>
        <w:t>hegemony through</w:t>
      </w:r>
      <w:r w:rsidRPr="00632AEB">
        <w:rPr>
          <w:rStyle w:val="Emphasis"/>
        </w:rPr>
        <w:t xml:space="preserve"> insurgency, </w:t>
      </w:r>
      <w:r w:rsidRPr="00632AEB">
        <w:rPr>
          <w:rStyle w:val="Emphasis"/>
          <w:highlight w:val="green"/>
        </w:rPr>
        <w:t>terrorism</w:t>
      </w:r>
      <w:r w:rsidRPr="00632AEB">
        <w:rPr>
          <w:rStyle w:val="Emphasis"/>
        </w:rPr>
        <w:t>, and other forms of violence at different levels</w:t>
      </w:r>
      <w:r w:rsidRPr="00632AEB">
        <w:rPr>
          <w:rStyle w:val="StyleUnderline"/>
        </w:rPr>
        <w:t xml:space="preserve">. </w:t>
      </w:r>
      <w:r w:rsidRPr="00632AEB">
        <w:t>These all might not challenge the durability of unipolarity, drastically, but they would disrupt peace and security at all domestic, regional, and global levels.</w:t>
      </w:r>
    </w:p>
    <w:p w14:paraId="23056399" w14:textId="77777777" w:rsidR="00E265E4" w:rsidRPr="00045A69" w:rsidRDefault="00E265E4" w:rsidP="00E265E4">
      <w:pPr>
        <w:pStyle w:val="Heading4"/>
      </w:pPr>
      <w:r>
        <w:t xml:space="preserve">Terrorism causes </w:t>
      </w:r>
      <w:r w:rsidRPr="006B23BD">
        <w:rPr>
          <w:u w:val="single"/>
        </w:rPr>
        <w:t xml:space="preserve">global nuclear </w:t>
      </w:r>
      <w:r w:rsidRPr="00AE38D6">
        <w:rPr>
          <w:u w:val="single"/>
        </w:rPr>
        <w:t>war</w:t>
      </w:r>
      <w:r>
        <w:t xml:space="preserve">—collapses </w:t>
      </w:r>
      <w:r w:rsidRPr="00741E11">
        <w:rPr>
          <w:u w:val="single"/>
        </w:rPr>
        <w:t>internal</w:t>
      </w:r>
      <w:r>
        <w:t xml:space="preserve"> AND </w:t>
      </w:r>
      <w:r w:rsidRPr="00741E11">
        <w:rPr>
          <w:u w:val="single"/>
        </w:rPr>
        <w:t>external</w:t>
      </w:r>
      <w:r>
        <w:t xml:space="preserve"> stability </w:t>
      </w:r>
    </w:p>
    <w:p w14:paraId="20CAA360" w14:textId="77777777" w:rsidR="00E265E4" w:rsidRPr="00716809" w:rsidRDefault="00E265E4" w:rsidP="00E265E4">
      <w:r w:rsidRPr="00FC7D4B">
        <w:rPr>
          <w:rStyle w:val="Style13ptBold"/>
        </w:rPr>
        <w:t xml:space="preserve">Arguello and </w:t>
      </w:r>
      <w:proofErr w:type="spellStart"/>
      <w:r w:rsidRPr="00FC7D4B">
        <w:rPr>
          <w:rStyle w:val="Style13ptBold"/>
        </w:rPr>
        <w:t>Buis</w:t>
      </w:r>
      <w:proofErr w:type="spellEnd"/>
      <w:r w:rsidRPr="00FC7D4B">
        <w:rPr>
          <w:rStyle w:val="Style13ptBold"/>
        </w:rPr>
        <w:t>, 18</w:t>
      </w:r>
      <w:r>
        <w:t xml:space="preserve"> – *Irma, Founder and Chair of the </w:t>
      </w:r>
      <w:proofErr w:type="spellStart"/>
      <w:r>
        <w:t>NPSGlobal</w:t>
      </w:r>
      <w:proofErr w:type="spellEnd"/>
      <w:r>
        <w:t xml:space="preserve"> Foundation (Non-proliferation for Global Security), degree in </w:t>
      </w:r>
      <w:proofErr w:type="spellStart"/>
      <w:r>
        <w:t>Phyisics</w:t>
      </w:r>
      <w:proofErr w:type="spellEnd"/>
      <w:r>
        <w:t xml:space="preserve"> Science from the University of Buenos Aires, Master degree in Business Administration from IDEA/Wharton School, Defense and Security studies (Master level) at the Escuela de </w:t>
      </w:r>
      <w:proofErr w:type="spellStart"/>
      <w:r>
        <w:t>Defensa</w:t>
      </w:r>
      <w:proofErr w:type="spellEnd"/>
      <w:r>
        <w:t xml:space="preserve"> Nacional, Argentina; **Emiliano, lawyer and associate professor of public international law, international humanitarian law, international law of disarmament, and the origins of international law in antiquity (Irma Arguello &amp; Emiliano J. </w:t>
      </w:r>
      <w:proofErr w:type="spellStart"/>
      <w:r>
        <w:t>Buis</w:t>
      </w:r>
      <w:proofErr w:type="spellEnd"/>
      <w:r>
        <w:t>, “</w:t>
      </w:r>
      <w:r w:rsidRPr="000A472C">
        <w:rPr>
          <w:rStyle w:val="Emphasis"/>
        </w:rPr>
        <w:t>The global impacts of a terrorist nuclear attack: What would happen?</w:t>
      </w:r>
      <w:r>
        <w:t xml:space="preserve"> What should we </w:t>
      </w:r>
      <w:proofErr w:type="gramStart"/>
      <w:r>
        <w:t>do?,</w:t>
      </w:r>
      <w:proofErr w:type="gramEnd"/>
      <w:r>
        <w:t xml:space="preserve">” </w:t>
      </w:r>
      <w:r w:rsidRPr="00716809">
        <w:rPr>
          <w:i/>
        </w:rPr>
        <w:t>Bulletin of the Atomic Scientists</w:t>
      </w:r>
      <w:r>
        <w:t>, 2018, https://doi.org/10.1080/00963402.2018.1436812)</w:t>
      </w:r>
    </w:p>
    <w:p w14:paraId="18EA5598" w14:textId="77777777" w:rsidR="00E265E4" w:rsidRDefault="00E265E4" w:rsidP="00E265E4">
      <w:r w:rsidRPr="00716809">
        <w:t xml:space="preserve">But </w:t>
      </w:r>
      <w:r w:rsidRPr="003F2EB4">
        <w:rPr>
          <w:rStyle w:val="StyleUnderline"/>
        </w:rPr>
        <w:t>the consequences would go far beyond the effects</w:t>
      </w:r>
      <w:r>
        <w:rPr>
          <w:rStyle w:val="StyleUnderline"/>
        </w:rPr>
        <w:t xml:space="preserve"> </w:t>
      </w:r>
      <w:r w:rsidRPr="003F2EB4">
        <w:rPr>
          <w:rStyle w:val="StyleUnderline"/>
        </w:rPr>
        <w:t>in the target country</w:t>
      </w:r>
      <w:r w:rsidRPr="00716809">
        <w:t xml:space="preserve">, however, </w:t>
      </w:r>
      <w:r w:rsidRPr="003F2EB4">
        <w:rPr>
          <w:rStyle w:val="StyleUnderline"/>
        </w:rPr>
        <w:t>and</w:t>
      </w:r>
      <w:r w:rsidRPr="00716809">
        <w:t xml:space="preserve"> promptly </w:t>
      </w:r>
      <w:r w:rsidRPr="003F2EB4">
        <w:rPr>
          <w:rStyle w:val="Emphasis"/>
        </w:rPr>
        <w:t>propagate</w:t>
      </w:r>
      <w:r>
        <w:rPr>
          <w:rStyle w:val="Emphasis"/>
        </w:rPr>
        <w:t xml:space="preserve"> </w:t>
      </w:r>
      <w:r w:rsidRPr="003F2EB4">
        <w:rPr>
          <w:rStyle w:val="Emphasis"/>
        </w:rPr>
        <w:t>worldwide</w:t>
      </w:r>
      <w:r w:rsidRPr="00716809">
        <w:t xml:space="preserve">. </w:t>
      </w:r>
      <w:r w:rsidRPr="00716809">
        <w:rPr>
          <w:rStyle w:val="StyleUnderline"/>
        </w:rPr>
        <w:t>Global and national security, economy and</w:t>
      </w:r>
      <w:r>
        <w:rPr>
          <w:rStyle w:val="StyleUnderline"/>
        </w:rPr>
        <w:t xml:space="preserve"> </w:t>
      </w:r>
      <w:r w:rsidRPr="00716809">
        <w:rPr>
          <w:rStyle w:val="StyleUnderline"/>
        </w:rPr>
        <w:t>finance, international governance and its framework,</w:t>
      </w:r>
      <w:r>
        <w:rPr>
          <w:rStyle w:val="StyleUnderline"/>
        </w:rPr>
        <w:t xml:space="preserve"> </w:t>
      </w:r>
      <w:r w:rsidRPr="00716809">
        <w:rPr>
          <w:rStyle w:val="StyleUnderline"/>
        </w:rPr>
        <w:t>national political systems, and the behavior of governments</w:t>
      </w:r>
      <w:r>
        <w:rPr>
          <w:rStyle w:val="StyleUnderline"/>
        </w:rPr>
        <w:t xml:space="preserve"> </w:t>
      </w:r>
      <w:r w:rsidRPr="00716809">
        <w:rPr>
          <w:rStyle w:val="StyleUnderline"/>
        </w:rPr>
        <w:t xml:space="preserve">and individuals would all be put under </w:t>
      </w:r>
      <w:r w:rsidRPr="00716809">
        <w:rPr>
          <w:rStyle w:val="Emphasis"/>
        </w:rPr>
        <w:t>severe</w:t>
      </w:r>
      <w:r>
        <w:rPr>
          <w:rStyle w:val="Emphasis"/>
        </w:rPr>
        <w:t xml:space="preserve"> </w:t>
      </w:r>
      <w:r w:rsidRPr="00716809">
        <w:rPr>
          <w:rStyle w:val="Emphasis"/>
        </w:rPr>
        <w:t>trial</w:t>
      </w:r>
      <w:r w:rsidRPr="00716809">
        <w:t xml:space="preserve">. The severity of the effects at a national level, however, would depend on the countries’ level of development, geopolitical location, and resilience. </w:t>
      </w:r>
      <w:r w:rsidRPr="00716809">
        <w:rPr>
          <w:rStyle w:val="StyleUnderline"/>
        </w:rPr>
        <w:t>Global security and regional/national defense schemes</w:t>
      </w:r>
      <w:r>
        <w:rPr>
          <w:rStyle w:val="StyleUnderline"/>
        </w:rPr>
        <w:t xml:space="preserve"> </w:t>
      </w:r>
      <w:r w:rsidRPr="00716809">
        <w:rPr>
          <w:rStyle w:val="StyleUnderline"/>
        </w:rPr>
        <w:t>would be strongly affected</w:t>
      </w:r>
      <w:r w:rsidRPr="00716809">
        <w:t xml:space="preserve">. </w:t>
      </w:r>
      <w:r w:rsidRPr="00716809">
        <w:rPr>
          <w:rStyle w:val="StyleUnderline"/>
        </w:rPr>
        <w:t xml:space="preserve">An </w:t>
      </w:r>
      <w:r w:rsidRPr="00D23D6B">
        <w:rPr>
          <w:rStyle w:val="Emphasis"/>
          <w:highlight w:val="green"/>
        </w:rPr>
        <w:t>increase in global distrust</w:t>
      </w:r>
      <w:r w:rsidRPr="00D23D6B">
        <w:rPr>
          <w:rStyle w:val="StyleUnderline"/>
          <w:highlight w:val="green"/>
        </w:rPr>
        <w:t xml:space="preserve"> would </w:t>
      </w:r>
      <w:r w:rsidRPr="00D23D6B">
        <w:rPr>
          <w:rStyle w:val="Emphasis"/>
          <w:highlight w:val="green"/>
        </w:rPr>
        <w:t>spark rising tensions</w:t>
      </w:r>
      <w:r w:rsidRPr="00716809">
        <w:rPr>
          <w:rStyle w:val="StyleUnderline"/>
        </w:rPr>
        <w:t xml:space="preserve"> among countries </w:t>
      </w:r>
      <w:r w:rsidRPr="00D23D6B">
        <w:rPr>
          <w:rStyle w:val="StyleUnderline"/>
          <w:highlight w:val="green"/>
        </w:rPr>
        <w:t>and</w:t>
      </w:r>
      <w:r w:rsidRPr="00716809">
        <w:rPr>
          <w:rStyle w:val="StyleUnderline"/>
        </w:rPr>
        <w:t xml:space="preserve"> blocs</w:t>
      </w:r>
      <w:r w:rsidRPr="00716809">
        <w:t xml:space="preserve">, </w:t>
      </w:r>
      <w:r w:rsidRPr="00716809">
        <w:rPr>
          <w:rStyle w:val="StyleUnderline"/>
        </w:rPr>
        <w:t xml:space="preserve">that could even </w:t>
      </w:r>
      <w:r w:rsidRPr="00D23D6B">
        <w:rPr>
          <w:rStyle w:val="StyleUnderline"/>
          <w:highlight w:val="green"/>
        </w:rPr>
        <w:t>lead to</w:t>
      </w:r>
      <w:r w:rsidRPr="00716809">
        <w:rPr>
          <w:rStyle w:val="StyleUnderline"/>
        </w:rPr>
        <w:t xml:space="preserve"> the </w:t>
      </w:r>
      <w:r w:rsidRPr="00716809">
        <w:rPr>
          <w:rStyle w:val="Emphasis"/>
        </w:rPr>
        <w:t xml:space="preserve">brink of </w:t>
      </w:r>
      <w:r w:rsidRPr="00D23D6B">
        <w:rPr>
          <w:rStyle w:val="Emphasis"/>
          <w:highlight w:val="green"/>
        </w:rPr>
        <w:t>nuclear weapons use</w:t>
      </w:r>
      <w:r>
        <w:rPr>
          <w:rStyle w:val="StyleUnderline"/>
        </w:rPr>
        <w:t xml:space="preserve"> </w:t>
      </w:r>
      <w:r w:rsidRPr="00716809">
        <w:rPr>
          <w:rStyle w:val="StyleUnderline"/>
        </w:rPr>
        <w:t>by states</w:t>
      </w:r>
      <w:r w:rsidRPr="00716809">
        <w:t xml:space="preserve"> (if, for instance, a sponsor country is identified). </w:t>
      </w:r>
      <w:r w:rsidRPr="00716809">
        <w:rPr>
          <w:rStyle w:val="StyleUnderline"/>
        </w:rPr>
        <w:t xml:space="preserve">The </w:t>
      </w:r>
      <w:r w:rsidRPr="00D23D6B">
        <w:rPr>
          <w:rStyle w:val="StyleUnderline"/>
          <w:highlight w:val="green"/>
        </w:rPr>
        <w:t>consequences</w:t>
      </w:r>
      <w:r w:rsidRPr="00716809">
        <w:rPr>
          <w:rStyle w:val="StyleUnderline"/>
        </w:rPr>
        <w:t xml:space="preserve"> of </w:t>
      </w:r>
      <w:r w:rsidRPr="00716809">
        <w:t xml:space="preserve">such </w:t>
      </w:r>
      <w:r w:rsidRPr="00716809">
        <w:rPr>
          <w:rStyle w:val="StyleUnderline"/>
        </w:rPr>
        <w:t xml:space="preserve">a shocking scenario </w:t>
      </w:r>
      <w:r w:rsidRPr="00D23D6B">
        <w:rPr>
          <w:rStyle w:val="StyleUnderline"/>
          <w:highlight w:val="green"/>
        </w:rPr>
        <w:t>would include</w:t>
      </w:r>
      <w:r w:rsidRPr="00716809">
        <w:rPr>
          <w:rStyle w:val="StyleUnderline"/>
        </w:rPr>
        <w:t xml:space="preserve"> a </w:t>
      </w:r>
      <w:r w:rsidRPr="00716809">
        <w:rPr>
          <w:rStyle w:val="Emphasis"/>
        </w:rPr>
        <w:t>decrease in states’ self-control</w:t>
      </w:r>
      <w:r w:rsidRPr="00716809">
        <w:t xml:space="preserve">, </w:t>
      </w:r>
      <w:r w:rsidRPr="00716809">
        <w:rPr>
          <w:rStyle w:val="StyleUnderline"/>
        </w:rPr>
        <w:t xml:space="preserve">an </w:t>
      </w:r>
      <w:r w:rsidRPr="00D23D6B">
        <w:rPr>
          <w:rStyle w:val="Emphasis"/>
          <w:highlight w:val="green"/>
        </w:rPr>
        <w:t>escalation of present conflicts</w:t>
      </w:r>
      <w:r w:rsidRPr="00D23D6B">
        <w:rPr>
          <w:rStyle w:val="StyleUnderline"/>
          <w:highlight w:val="green"/>
        </w:rPr>
        <w:t xml:space="preserve"> and</w:t>
      </w:r>
      <w:r w:rsidRPr="00716809">
        <w:rPr>
          <w:rStyle w:val="StyleUnderline"/>
        </w:rPr>
        <w:t xml:space="preserve"> the </w:t>
      </w:r>
      <w:r w:rsidRPr="00D23D6B">
        <w:rPr>
          <w:rStyle w:val="Emphasis"/>
          <w:highlight w:val="green"/>
        </w:rPr>
        <w:t>emergence of new ones</w:t>
      </w:r>
      <w:r w:rsidRPr="00D23D6B">
        <w:rPr>
          <w:rStyle w:val="StyleUnderline"/>
          <w:highlight w:val="green"/>
        </w:rPr>
        <w:t>,</w:t>
      </w:r>
      <w:r w:rsidRPr="00716809">
        <w:rPr>
          <w:rStyle w:val="StyleUnderline"/>
        </w:rPr>
        <w:t xml:space="preserve"> </w:t>
      </w:r>
      <w:r w:rsidRPr="00D23D6B">
        <w:rPr>
          <w:rStyle w:val="StyleUnderline"/>
          <w:highlight w:val="green"/>
        </w:rPr>
        <w:t>accompanied by</w:t>
      </w:r>
      <w:r w:rsidRPr="00716809">
        <w:rPr>
          <w:rStyle w:val="StyleUnderline"/>
        </w:rPr>
        <w:t xml:space="preserve"> an </w:t>
      </w:r>
      <w:r w:rsidRPr="00716809">
        <w:rPr>
          <w:rStyle w:val="Emphasis"/>
        </w:rPr>
        <w:t xml:space="preserve">increase in </w:t>
      </w:r>
      <w:r w:rsidRPr="00D23D6B">
        <w:rPr>
          <w:rStyle w:val="Emphasis"/>
        </w:rPr>
        <w:t>military unilateralism</w:t>
      </w:r>
      <w:r w:rsidRPr="00D23D6B">
        <w:rPr>
          <w:rStyle w:val="StyleUnderline"/>
        </w:rPr>
        <w:t xml:space="preserve"> and</w:t>
      </w:r>
      <w:r w:rsidRPr="00716809">
        <w:rPr>
          <w:rStyle w:val="StyleUnderline"/>
        </w:rPr>
        <w:t xml:space="preserve"> military</w:t>
      </w:r>
      <w:r>
        <w:rPr>
          <w:rStyle w:val="StyleUnderline"/>
        </w:rPr>
        <w:t xml:space="preserve"> </w:t>
      </w:r>
      <w:r w:rsidRPr="00716809">
        <w:rPr>
          <w:rStyle w:val="StyleUnderline"/>
        </w:rPr>
        <w:t>expenditures</w:t>
      </w:r>
      <w:r w:rsidRPr="00716809">
        <w:t>. Regarding the economic and financial impacts</w:t>
      </w:r>
      <w:r w:rsidRPr="00716809">
        <w:rPr>
          <w:rStyle w:val="StyleUnderline"/>
        </w:rPr>
        <w:t>, a</w:t>
      </w:r>
      <w:r>
        <w:rPr>
          <w:rStyle w:val="StyleUnderline"/>
        </w:rPr>
        <w:t xml:space="preserve"> </w:t>
      </w:r>
      <w:r w:rsidRPr="00D23D6B">
        <w:rPr>
          <w:rStyle w:val="Emphasis"/>
        </w:rPr>
        <w:t xml:space="preserve">severe </w:t>
      </w:r>
      <w:r w:rsidRPr="00D23D6B">
        <w:rPr>
          <w:rStyle w:val="Emphasis"/>
          <w:highlight w:val="green"/>
        </w:rPr>
        <w:t>global economic depression</w:t>
      </w:r>
      <w:r w:rsidRPr="00716809">
        <w:rPr>
          <w:rStyle w:val="StyleUnderline"/>
        </w:rPr>
        <w:t xml:space="preserve"> would rise from</w:t>
      </w:r>
      <w:r>
        <w:rPr>
          <w:rStyle w:val="StyleUnderline"/>
        </w:rPr>
        <w:t xml:space="preserve"> </w:t>
      </w:r>
      <w:r w:rsidRPr="00716809">
        <w:rPr>
          <w:rStyle w:val="StyleUnderline"/>
        </w:rPr>
        <w:t>the attack</w:t>
      </w:r>
      <w:r w:rsidRPr="00716809">
        <w:t xml:space="preserve">, likely </w:t>
      </w:r>
      <w:r w:rsidRPr="00D23D6B">
        <w:rPr>
          <w:rStyle w:val="Emphasis"/>
        </w:rPr>
        <w:t>lasting for years</w:t>
      </w:r>
      <w:r w:rsidRPr="00D23D6B">
        <w:t>.</w:t>
      </w:r>
      <w:r w:rsidRPr="00716809">
        <w:t xml:space="preserve"> Its duration would be strongly dependent on the course of the crisis. The main results of such a crisis would include a 2 percent fall of growth in global Gross Domestic Product, and a 4 percent decline of international trade in the two years following the attack (cf. Figure 3). In the case of developing and less-developed countries, the economic impacts would also include a shortage of high-technology products such as medicines, as well as a fall in foreign direct investment and a severe decline of international humanitarian aid toward low-income countries. We expect an increase of unemployment and poverty in all countries. Global poverty would raise about 4 percent after the attack, which implies that at least 30 million more people would be living in extreme poverty, in addition to the current estimated 767 million. </w:t>
      </w:r>
      <w:r w:rsidRPr="00716809">
        <w:rPr>
          <w:rStyle w:val="StyleUnderline"/>
        </w:rPr>
        <w:t>In the area of international relations</w:t>
      </w:r>
      <w:r w:rsidRPr="00716809">
        <w:t xml:space="preserve">, </w:t>
      </w:r>
      <w:r w:rsidRPr="00716809">
        <w:rPr>
          <w:rStyle w:val="StyleUnderline"/>
        </w:rPr>
        <w:t>we would</w:t>
      </w:r>
      <w:r>
        <w:rPr>
          <w:rStyle w:val="StyleUnderline"/>
        </w:rPr>
        <w:t xml:space="preserve"> </w:t>
      </w:r>
      <w:r w:rsidRPr="00716809">
        <w:rPr>
          <w:rStyle w:val="StyleUnderline"/>
        </w:rPr>
        <w:t xml:space="preserve">expect a </w:t>
      </w:r>
      <w:r w:rsidRPr="00716809">
        <w:rPr>
          <w:rStyle w:val="Emphasis"/>
        </w:rPr>
        <w:t>breakdown of key doctrines</w:t>
      </w:r>
      <w:r w:rsidRPr="00716809">
        <w:rPr>
          <w:rStyle w:val="StyleUnderline"/>
        </w:rPr>
        <w:t xml:space="preserve"> involving politics</w:t>
      </w:r>
      <w:r w:rsidRPr="00716809">
        <w:t xml:space="preserve">, </w:t>
      </w:r>
      <w:r w:rsidRPr="00716809">
        <w:rPr>
          <w:rStyle w:val="StyleUnderline"/>
        </w:rPr>
        <w:t>security, and relations among states</w:t>
      </w:r>
      <w:r w:rsidRPr="00716809">
        <w:t xml:space="preserve">. These </w:t>
      </w:r>
      <w:r w:rsidRPr="00D23D6B">
        <w:rPr>
          <w:rStyle w:val="Emphasis"/>
        </w:rPr>
        <w:t xml:space="preserve">international </w:t>
      </w:r>
      <w:r w:rsidRPr="00D23D6B">
        <w:rPr>
          <w:rStyle w:val="Emphasis"/>
          <w:highlight w:val="green"/>
        </w:rPr>
        <w:t>tensions could lead to a collapse of the nuclear order</w:t>
      </w:r>
      <w:r w:rsidRPr="00716809">
        <w:rPr>
          <w:rStyle w:val="StyleUnderline"/>
        </w:rPr>
        <w:t xml:space="preserve"> as we know it today</w:t>
      </w:r>
      <w:r w:rsidRPr="00716809">
        <w:t xml:space="preserve">, </w:t>
      </w:r>
      <w:r w:rsidRPr="00716809">
        <w:rPr>
          <w:rStyle w:val="StyleUnderline"/>
        </w:rPr>
        <w:t>with a consequent</w:t>
      </w:r>
      <w:r>
        <w:rPr>
          <w:rStyle w:val="StyleUnderline"/>
        </w:rPr>
        <w:t xml:space="preserve"> </w:t>
      </w:r>
      <w:r w:rsidRPr="00D23D6B">
        <w:rPr>
          <w:rStyle w:val="Emphasis"/>
        </w:rPr>
        <w:t>setback</w:t>
      </w:r>
      <w:r w:rsidRPr="00716809">
        <w:rPr>
          <w:rStyle w:val="Emphasis"/>
        </w:rPr>
        <w:t xml:space="preserve"> of nuclear disarmament</w:t>
      </w:r>
      <w:r w:rsidRPr="00716809">
        <w:rPr>
          <w:rStyle w:val="StyleUnderline"/>
        </w:rPr>
        <w:t xml:space="preserve"> and </w:t>
      </w:r>
      <w:r w:rsidRPr="00D23D6B">
        <w:rPr>
          <w:rStyle w:val="Emphasis"/>
        </w:rPr>
        <w:t>nonproliferation</w:t>
      </w:r>
      <w:r>
        <w:rPr>
          <w:rStyle w:val="Emphasis"/>
        </w:rPr>
        <w:t xml:space="preserve"> </w:t>
      </w:r>
      <w:r w:rsidRPr="00716809">
        <w:rPr>
          <w:rStyle w:val="Emphasis"/>
        </w:rPr>
        <w:t>commitments</w:t>
      </w:r>
      <w:r w:rsidRPr="00716809">
        <w:t xml:space="preserve">. In other words, </w:t>
      </w:r>
      <w:r w:rsidRPr="00D23D6B">
        <w:rPr>
          <w:rStyle w:val="StyleUnderline"/>
          <w:highlight w:val="green"/>
        </w:rPr>
        <w:t xml:space="preserve">the </w:t>
      </w:r>
      <w:r w:rsidRPr="00D23D6B">
        <w:rPr>
          <w:rStyle w:val="StyleUnderline"/>
        </w:rPr>
        <w:t>whole</w:t>
      </w:r>
      <w:r w:rsidRPr="00716809">
        <w:rPr>
          <w:rStyle w:val="StyleUnderline"/>
        </w:rPr>
        <w:t xml:space="preserve"> system based</w:t>
      </w:r>
      <w:r>
        <w:rPr>
          <w:rStyle w:val="StyleUnderline"/>
        </w:rPr>
        <w:t xml:space="preserve"> </w:t>
      </w:r>
      <w:r w:rsidRPr="00716809">
        <w:rPr>
          <w:rStyle w:val="StyleUnderline"/>
        </w:rPr>
        <w:t xml:space="preserve">on the Nuclear </w:t>
      </w:r>
      <w:r w:rsidRPr="00D23D6B">
        <w:rPr>
          <w:rStyle w:val="Emphasis"/>
          <w:highlight w:val="green"/>
        </w:rPr>
        <w:t>N</w:t>
      </w:r>
      <w:r w:rsidRPr="00716809">
        <w:rPr>
          <w:rStyle w:val="StyleUnderline"/>
        </w:rPr>
        <w:t xml:space="preserve">on- </w:t>
      </w:r>
      <w:r w:rsidRPr="00D23D6B">
        <w:rPr>
          <w:rStyle w:val="Emphasis"/>
          <w:highlight w:val="green"/>
        </w:rPr>
        <w:t>P</w:t>
      </w:r>
      <w:r w:rsidRPr="00716809">
        <w:rPr>
          <w:rStyle w:val="StyleUnderline"/>
        </w:rPr>
        <w:t xml:space="preserve">roliferation </w:t>
      </w:r>
      <w:r w:rsidRPr="00D23D6B">
        <w:rPr>
          <w:rStyle w:val="Emphasis"/>
          <w:highlight w:val="green"/>
        </w:rPr>
        <w:t>T</w:t>
      </w:r>
      <w:r w:rsidRPr="00716809">
        <w:rPr>
          <w:rStyle w:val="StyleUnderline"/>
        </w:rPr>
        <w:t xml:space="preserve">reaty </w:t>
      </w:r>
      <w:r w:rsidRPr="00D23D6B">
        <w:rPr>
          <w:rStyle w:val="StyleUnderline"/>
          <w:highlight w:val="green"/>
        </w:rPr>
        <w:t xml:space="preserve">would be put under </w:t>
      </w:r>
      <w:r w:rsidRPr="00D23D6B">
        <w:rPr>
          <w:rStyle w:val="Emphasis"/>
          <w:highlight w:val="green"/>
        </w:rPr>
        <w:t>severe trial</w:t>
      </w:r>
      <w:r w:rsidRPr="00716809">
        <w:t xml:space="preserve">. </w:t>
      </w:r>
      <w:r w:rsidRPr="00716809">
        <w:rPr>
          <w:rStyle w:val="StyleUnderline"/>
        </w:rPr>
        <w:t>After the attack</w:t>
      </w:r>
      <w:r w:rsidRPr="00716809">
        <w:t xml:space="preserve">, </w:t>
      </w:r>
      <w:r w:rsidRPr="00716809">
        <w:rPr>
          <w:rStyle w:val="StyleUnderline"/>
        </w:rPr>
        <w:t>there would be a reassessment</w:t>
      </w:r>
      <w:r>
        <w:rPr>
          <w:rStyle w:val="StyleUnderline"/>
        </w:rPr>
        <w:t xml:space="preserve"> </w:t>
      </w:r>
      <w:r w:rsidRPr="00716809">
        <w:rPr>
          <w:rStyle w:val="StyleUnderline"/>
        </w:rPr>
        <w:t>of existing security doctrines</w:t>
      </w:r>
      <w:r w:rsidRPr="00716809">
        <w:t>, and a deep review of concepts such as nuclear deterrence, no-</w:t>
      </w:r>
      <w:proofErr w:type="spellStart"/>
      <w:r w:rsidRPr="00716809">
        <w:t>firstuse</w:t>
      </w:r>
      <w:proofErr w:type="spellEnd"/>
      <w:r w:rsidRPr="00716809">
        <w:t xml:space="preserve">, proportionality, and negative security assurances. Finally, the behavior of governments and individuals would also change radically. </w:t>
      </w:r>
      <w:r w:rsidRPr="00D23D6B">
        <w:rPr>
          <w:rStyle w:val="Emphasis"/>
          <w:highlight w:val="green"/>
        </w:rPr>
        <w:t>Internal chaos</w:t>
      </w:r>
      <w:r w:rsidRPr="00716809">
        <w:t xml:space="preserve"> </w:t>
      </w:r>
      <w:r w:rsidRPr="00716809">
        <w:rPr>
          <w:rStyle w:val="StyleUnderline"/>
        </w:rPr>
        <w:t>fueled by</w:t>
      </w:r>
      <w:r>
        <w:rPr>
          <w:rStyle w:val="StyleUnderline"/>
        </w:rPr>
        <w:t xml:space="preserve"> </w:t>
      </w:r>
      <w:r w:rsidRPr="00716809">
        <w:rPr>
          <w:rStyle w:val="StyleUnderline"/>
        </w:rPr>
        <w:t xml:space="preserve">the media and social networks would </w:t>
      </w:r>
      <w:r w:rsidRPr="00D23D6B">
        <w:rPr>
          <w:rStyle w:val="Emphasis"/>
          <w:highlight w:val="green"/>
        </w:rPr>
        <w:t>threaten governance at all levels</w:t>
      </w:r>
      <w:r w:rsidRPr="00716809">
        <w:t xml:space="preserve">, </w:t>
      </w:r>
      <w:r w:rsidRPr="00716809">
        <w:rPr>
          <w:rStyle w:val="StyleUnderline"/>
        </w:rPr>
        <w:t>with greater impact on those countries</w:t>
      </w:r>
      <w:r>
        <w:rPr>
          <w:rStyle w:val="StyleUnderline"/>
        </w:rPr>
        <w:t xml:space="preserve"> </w:t>
      </w:r>
      <w:r w:rsidRPr="00716809">
        <w:rPr>
          <w:rStyle w:val="StyleUnderline"/>
        </w:rPr>
        <w:t>with weak institutional frameworks</w:t>
      </w:r>
      <w:r w:rsidRPr="00716809">
        <w:t xml:space="preserve">. </w:t>
      </w:r>
      <w:r w:rsidRPr="00D23D6B">
        <w:rPr>
          <w:rStyle w:val="Emphasis"/>
          <w:highlight w:val="green"/>
        </w:rPr>
        <w:t>Social turbulence</w:t>
      </w:r>
      <w:r w:rsidRPr="00716809">
        <w:rPr>
          <w:rStyle w:val="StyleUnderline"/>
        </w:rPr>
        <w:t xml:space="preserve"> would </w:t>
      </w:r>
      <w:r w:rsidRPr="00D23D6B">
        <w:rPr>
          <w:rStyle w:val="StyleUnderline"/>
          <w:highlight w:val="green"/>
        </w:rPr>
        <w:t xml:space="preserve">emerge </w:t>
      </w:r>
      <w:r w:rsidRPr="00D23D6B">
        <w:rPr>
          <w:rStyle w:val="StyleUnderline"/>
        </w:rPr>
        <w:t>in most countries</w:t>
      </w:r>
      <w:r w:rsidRPr="00716809">
        <w:t xml:space="preserve">, </w:t>
      </w:r>
      <w:r w:rsidRPr="00D23D6B">
        <w:rPr>
          <w:rStyle w:val="StyleUnderline"/>
          <w:highlight w:val="green"/>
        </w:rPr>
        <w:t xml:space="preserve">with consequent </w:t>
      </w:r>
      <w:r w:rsidRPr="00D23D6B">
        <w:rPr>
          <w:rStyle w:val="Emphasis"/>
          <w:highlight w:val="green"/>
        </w:rPr>
        <w:lastRenderedPageBreak/>
        <w:t>attempts</w:t>
      </w:r>
      <w:r w:rsidRPr="00716809">
        <w:rPr>
          <w:rStyle w:val="Emphasis"/>
        </w:rPr>
        <w:t xml:space="preserve"> by governments </w:t>
      </w:r>
      <w:r w:rsidRPr="00D23D6B">
        <w:rPr>
          <w:rStyle w:val="Emphasis"/>
          <w:highlight w:val="green"/>
        </w:rPr>
        <w:t>to impose restrictions on personal freedoms</w:t>
      </w:r>
      <w:r w:rsidRPr="00716809">
        <w:rPr>
          <w:rStyle w:val="Emphasis"/>
        </w:rPr>
        <w:t xml:space="preserve"> to preserve order</w:t>
      </w:r>
      <w:r w:rsidRPr="00716809">
        <w:t xml:space="preserve"> – possibly </w:t>
      </w:r>
      <w:r w:rsidRPr="00D23D6B">
        <w:rPr>
          <w:rStyle w:val="StyleUnderline"/>
        </w:rPr>
        <w:t>by declaring a</w:t>
      </w:r>
      <w:r w:rsidRPr="00716809">
        <w:rPr>
          <w:rStyle w:val="StyleUnderline"/>
        </w:rPr>
        <w:t xml:space="preserve"> state of siege or </w:t>
      </w:r>
      <w:r w:rsidRPr="00D23D6B">
        <w:rPr>
          <w:rStyle w:val="Emphasis"/>
        </w:rPr>
        <w:t>state of emergency</w:t>
      </w:r>
      <w:r w:rsidRPr="0098666C">
        <w:rPr>
          <w:sz w:val="10"/>
        </w:rPr>
        <w:t xml:space="preserve"> </w:t>
      </w:r>
      <w:r w:rsidRPr="00716809">
        <w:t xml:space="preserve">– and </w:t>
      </w:r>
      <w:r w:rsidRPr="00716809">
        <w:rPr>
          <w:rStyle w:val="StyleUnderline"/>
        </w:rPr>
        <w:t>legislation would surely become tougher</w:t>
      </w:r>
      <w:r>
        <w:rPr>
          <w:rStyle w:val="StyleUnderline"/>
        </w:rPr>
        <w:t xml:space="preserve"> </w:t>
      </w:r>
      <w:r w:rsidRPr="00716809">
        <w:rPr>
          <w:rStyle w:val="StyleUnderline"/>
        </w:rPr>
        <w:t>on human rights</w:t>
      </w:r>
      <w:r w:rsidRPr="00716809">
        <w:t xml:space="preserve">. </w:t>
      </w:r>
      <w:r w:rsidRPr="00D23D6B">
        <w:rPr>
          <w:rStyle w:val="StyleUnderline"/>
        </w:rPr>
        <w:t>There would</w:t>
      </w:r>
      <w:r w:rsidRPr="00716809">
        <w:t xml:space="preserve"> also </w:t>
      </w:r>
      <w:r w:rsidRPr="00D23D6B">
        <w:rPr>
          <w:rStyle w:val="StyleUnderline"/>
        </w:rPr>
        <w:t>be</w:t>
      </w:r>
      <w:r w:rsidRPr="00716809">
        <w:t xml:space="preserve"> a </w:t>
      </w:r>
      <w:r w:rsidRPr="00D23D6B">
        <w:rPr>
          <w:rStyle w:val="Emphasis"/>
        </w:rPr>
        <w:t>significant increase in social fragmentation</w:t>
      </w:r>
      <w:r w:rsidRPr="00716809">
        <w:t xml:space="preserve"> – with a </w:t>
      </w:r>
      <w:r w:rsidRPr="00716809">
        <w:rPr>
          <w:rStyle w:val="StyleUnderline"/>
        </w:rPr>
        <w:t>deepening of</w:t>
      </w:r>
      <w:r>
        <w:rPr>
          <w:rStyle w:val="StyleUnderline"/>
        </w:rPr>
        <w:t xml:space="preserve"> </w:t>
      </w:r>
      <w:r w:rsidRPr="00716809">
        <w:rPr>
          <w:rStyle w:val="StyleUnderline"/>
        </w:rPr>
        <w:t>antagonistic views</w:t>
      </w:r>
      <w:r w:rsidRPr="00716809">
        <w:t xml:space="preserve">, </w:t>
      </w:r>
      <w:r w:rsidRPr="00716809">
        <w:rPr>
          <w:rStyle w:val="StyleUnderline"/>
        </w:rPr>
        <w:t>mistrust</w:t>
      </w:r>
      <w:r w:rsidRPr="00716809">
        <w:t xml:space="preserve">, </w:t>
      </w:r>
      <w:r w:rsidRPr="00716809">
        <w:rPr>
          <w:rStyle w:val="StyleUnderline"/>
        </w:rPr>
        <w:t>and intolerance</w:t>
      </w:r>
      <w:r w:rsidRPr="00716809">
        <w:t xml:space="preserve">, both within countries and towards others – and a </w:t>
      </w:r>
      <w:r w:rsidRPr="00716809">
        <w:rPr>
          <w:rStyle w:val="StyleUnderline"/>
        </w:rPr>
        <w:t>resurgence</w:t>
      </w:r>
      <w:r>
        <w:rPr>
          <w:rStyle w:val="StyleUnderline"/>
        </w:rPr>
        <w:t xml:space="preserve"> </w:t>
      </w:r>
      <w:r w:rsidRPr="00716809">
        <w:rPr>
          <w:rStyle w:val="StyleUnderline"/>
        </w:rPr>
        <w:t>of large-scale social movements fostered by ideological</w:t>
      </w:r>
      <w:r>
        <w:rPr>
          <w:rStyle w:val="StyleUnderline"/>
        </w:rPr>
        <w:t xml:space="preserve"> </w:t>
      </w:r>
      <w:r w:rsidRPr="00716809">
        <w:rPr>
          <w:rStyle w:val="StyleUnderline"/>
        </w:rPr>
        <w:t xml:space="preserve">interests and </w:t>
      </w:r>
      <w:r w:rsidRPr="00716809">
        <w:rPr>
          <w:rStyle w:val="Emphasis"/>
        </w:rPr>
        <w:t>easily mobilized</w:t>
      </w:r>
      <w:r w:rsidRPr="00716809">
        <w:rPr>
          <w:rStyle w:val="StyleUnderline"/>
        </w:rPr>
        <w:t xml:space="preserve"> through social media</w:t>
      </w:r>
      <w:r w:rsidRPr="00716809">
        <w:t>.</w:t>
      </w:r>
    </w:p>
    <w:p w14:paraId="52E367CD" w14:textId="1912C87A" w:rsidR="00E265E4" w:rsidRDefault="00E265E4" w:rsidP="00E265E4"/>
    <w:p w14:paraId="5700F928" w14:textId="5F4A47D7" w:rsidR="00F708BC" w:rsidRPr="0023233B" w:rsidRDefault="00F708BC" w:rsidP="00F708BC">
      <w:pPr>
        <w:pStyle w:val="Heading4"/>
        <w:numPr>
          <w:ilvl w:val="0"/>
          <w:numId w:val="19"/>
        </w:numPr>
        <w:spacing w:before="0"/>
        <w:rPr>
          <w:rFonts w:cs="Calibri"/>
        </w:rPr>
      </w:pPr>
      <w:r w:rsidRPr="0023233B">
        <w:rPr>
          <w:rFonts w:cs="Calibri"/>
        </w:rPr>
        <w:t>Decline will be peaceful and solves all their offense—only a risk of chain ganging</w:t>
      </w:r>
    </w:p>
    <w:p w14:paraId="5B634F9E" w14:textId="77777777" w:rsidR="00F708BC" w:rsidRPr="0023233B" w:rsidRDefault="00F708BC" w:rsidP="00F708BC">
      <w:pPr>
        <w:rPr>
          <w:rStyle w:val="Style13ptBold"/>
        </w:rPr>
      </w:pPr>
      <w:r w:rsidRPr="0023233B">
        <w:rPr>
          <w:rStyle w:val="Style13ptBold"/>
        </w:rPr>
        <w:t>MacDonald and Parent 11</w:t>
      </w:r>
    </w:p>
    <w:p w14:paraId="0BF24EC5" w14:textId="77777777" w:rsidR="00F708BC" w:rsidRPr="0023233B" w:rsidRDefault="00F708BC" w:rsidP="00F708BC">
      <w:r w:rsidRPr="0023233B">
        <w:t xml:space="preserve">Paul K. and Joseph M., Graceful </w:t>
      </w:r>
      <w:proofErr w:type="gramStart"/>
      <w:r w:rsidRPr="0023233B">
        <w:t>Decline?,</w:t>
      </w:r>
      <w:proofErr w:type="gramEnd"/>
      <w:r w:rsidRPr="0023233B">
        <w:t xml:space="preserve"> International Security, Spring 2k11, Volume 35, Number 4, Muse. 2011.</w:t>
      </w:r>
    </w:p>
    <w:p w14:paraId="69C4A465" w14:textId="77777777" w:rsidR="00F708BC" w:rsidRPr="0023233B" w:rsidRDefault="00F708BC" w:rsidP="00F708BC">
      <w:pPr>
        <w:rPr>
          <w:vertAlign w:val="superscript"/>
        </w:rPr>
      </w:pPr>
      <w:r w:rsidRPr="0023233B">
        <w:t xml:space="preserve">In short, </w:t>
      </w:r>
      <w:r w:rsidRPr="0023233B">
        <w:rPr>
          <w:rStyle w:val="StyleUnderline"/>
          <w:highlight w:val="green"/>
        </w:rPr>
        <w:t>the U</w:t>
      </w:r>
      <w:r w:rsidRPr="0023233B">
        <w:rPr>
          <w:rStyle w:val="StyleUnderline"/>
        </w:rPr>
        <w:t xml:space="preserve">nited </w:t>
      </w:r>
      <w:r w:rsidRPr="0023233B">
        <w:rPr>
          <w:rStyle w:val="StyleUnderline"/>
          <w:highlight w:val="green"/>
        </w:rPr>
        <w:t>S</w:t>
      </w:r>
      <w:r w:rsidRPr="0023233B">
        <w:rPr>
          <w:rStyle w:val="StyleUnderline"/>
        </w:rPr>
        <w:t xml:space="preserve">tates </w:t>
      </w:r>
      <w:r w:rsidRPr="0023233B">
        <w:rPr>
          <w:rStyle w:val="StyleUnderline"/>
          <w:highlight w:val="green"/>
        </w:rPr>
        <w:t>should be able to reduce</w:t>
      </w:r>
      <w:r w:rsidRPr="0023233B">
        <w:rPr>
          <w:rStyle w:val="StyleUnderline"/>
        </w:rPr>
        <w:t xml:space="preserve"> its </w:t>
      </w:r>
      <w:r w:rsidRPr="0023233B">
        <w:rPr>
          <w:rStyle w:val="StyleUnderline"/>
          <w:highlight w:val="green"/>
        </w:rPr>
        <w:t>foreign policy commitments</w:t>
      </w:r>
      <w:r w:rsidRPr="0023233B">
        <w:t xml:space="preserve"> in East Asia in the coming decades </w:t>
      </w:r>
      <w:r w:rsidRPr="0023233B">
        <w:rPr>
          <w:rStyle w:val="StyleUnderline"/>
          <w:highlight w:val="green"/>
        </w:rPr>
        <w:t>without inviting</w:t>
      </w:r>
      <w:r w:rsidRPr="0023233B">
        <w:rPr>
          <w:rStyle w:val="StyleUnderline"/>
        </w:rPr>
        <w:t xml:space="preserve"> Chinese </w:t>
      </w:r>
      <w:r w:rsidRPr="0023233B">
        <w:rPr>
          <w:rStyle w:val="StyleUnderline"/>
          <w:highlight w:val="green"/>
        </w:rPr>
        <w:t>expansionism</w:t>
      </w:r>
      <w:r w:rsidRPr="0023233B">
        <w:t xml:space="preserve">. Indeed, there is evidence that </w:t>
      </w:r>
      <w:r w:rsidRPr="0023233B">
        <w:rPr>
          <w:rStyle w:val="StyleUnderline"/>
        </w:rPr>
        <w:t xml:space="preserve">a policy of </w:t>
      </w:r>
      <w:r w:rsidRPr="0023233B">
        <w:rPr>
          <w:rStyle w:val="StyleUnderline"/>
          <w:highlight w:val="green"/>
        </w:rPr>
        <w:t>retrenchment could reap</w:t>
      </w:r>
      <w:r w:rsidRPr="0023233B">
        <w:rPr>
          <w:rStyle w:val="StyleUnderline"/>
        </w:rPr>
        <w:t xml:space="preserve"> potential </w:t>
      </w:r>
      <w:r w:rsidRPr="0023233B">
        <w:rPr>
          <w:rStyle w:val="StyleUnderline"/>
          <w:highlight w:val="green"/>
        </w:rPr>
        <w:t>benefits.</w:t>
      </w:r>
      <w:r w:rsidRPr="0023233B">
        <w:rPr>
          <w:rStyle w:val="StyleUnderline"/>
        </w:rPr>
        <w:t xml:space="preserve"> The drawdown and repositioning of U.S. troops in South Korea, </w:t>
      </w:r>
      <w:r w:rsidRPr="0023233B">
        <w:rPr>
          <w:rStyle w:val="StyleUnderline"/>
          <w:highlight w:val="green"/>
        </w:rPr>
        <w:t>for example</w:t>
      </w:r>
      <w:r w:rsidRPr="0023233B">
        <w:rPr>
          <w:rStyle w:val="StyleUnderline"/>
        </w:rPr>
        <w:t xml:space="preserve">, rather than fostering instability, has resulted in an </w:t>
      </w:r>
      <w:r w:rsidRPr="0023233B">
        <w:rPr>
          <w:rStyle w:val="StyleUnderline"/>
          <w:highlight w:val="green"/>
        </w:rPr>
        <w:t>improvement in</w:t>
      </w:r>
      <w:r w:rsidRPr="0023233B">
        <w:rPr>
          <w:rStyle w:val="StyleUnderline"/>
        </w:rPr>
        <w:t xml:space="preserve"> the occasionally strained </w:t>
      </w:r>
      <w:r w:rsidRPr="0023233B">
        <w:rPr>
          <w:rStyle w:val="StyleUnderline"/>
          <w:highlight w:val="green"/>
        </w:rPr>
        <w:t>relationship between Washington and</w:t>
      </w:r>
      <w:r w:rsidRPr="0023233B">
        <w:rPr>
          <w:rStyle w:val="StyleUnderline"/>
        </w:rPr>
        <w:t xml:space="preserve"> </w:t>
      </w:r>
      <w:r w:rsidRPr="0023233B">
        <w:rPr>
          <w:rStyle w:val="StyleUnderline"/>
          <w:highlight w:val="green"/>
        </w:rPr>
        <w:t>Seoul</w:t>
      </w:r>
      <w:r w:rsidRPr="0023233B">
        <w:t>.</w:t>
      </w:r>
      <w:bookmarkStart w:id="0" w:name="f97-text"/>
      <w:r w:rsidRPr="0023233B">
        <w:rPr>
          <w:vertAlign w:val="superscript"/>
        </w:rPr>
        <w:fldChar w:fldCharType="begin"/>
      </w:r>
      <w:r w:rsidRPr="0023233B">
        <w:rPr>
          <w:vertAlign w:val="superscript"/>
        </w:rPr>
        <w:instrText xml:space="preserve"> HYPERLINK "http://muse.jhu.edu/journals/international_security/v035/35.4.macdonald.html" \l "f97" </w:instrText>
      </w:r>
      <w:r w:rsidRPr="0023233B">
        <w:rPr>
          <w:vertAlign w:val="superscript"/>
        </w:rPr>
        <w:fldChar w:fldCharType="separate"/>
      </w:r>
      <w:r w:rsidRPr="0023233B">
        <w:rPr>
          <w:rStyle w:val="Hyperlink"/>
          <w:rFonts w:eastAsiaTheme="majorEastAsia"/>
          <w:color w:val="135596"/>
          <w:sz w:val="17"/>
          <w:szCs w:val="17"/>
          <w:bdr w:val="none" w:sz="0" w:space="0" w:color="auto" w:frame="1"/>
          <w:vertAlign w:val="superscript"/>
        </w:rPr>
        <w:t>97</w:t>
      </w:r>
      <w:r w:rsidRPr="0023233B">
        <w:rPr>
          <w:vertAlign w:val="superscript"/>
        </w:rPr>
        <w:fldChar w:fldCharType="end"/>
      </w:r>
      <w:bookmarkEnd w:id="0"/>
      <w:r w:rsidRPr="0023233B">
        <w:rPr>
          <w:rStyle w:val="apple-converted-space"/>
          <w:sz w:val="17"/>
          <w:szCs w:val="17"/>
        </w:rPr>
        <w:t> </w:t>
      </w:r>
      <w:r w:rsidRPr="0023233B">
        <w:t>U.S. moderation on Taiwan, rather than encouraging hard-liners in</w:t>
      </w:r>
      <w:r w:rsidRPr="0023233B">
        <w:rPr>
          <w:rStyle w:val="apple-converted-space"/>
          <w:sz w:val="17"/>
          <w:szCs w:val="17"/>
        </w:rPr>
        <w:t> </w:t>
      </w:r>
      <w:r w:rsidRPr="0023233B">
        <w:t>Beijing, resulted in an improvement in cross-strait relations and reassured U.S. allies that Washington would not inadvertently drag them into a Sino-U.S. conflict.</w:t>
      </w:r>
      <w:bookmarkStart w:id="1" w:name="f98-text"/>
      <w:r w:rsidRPr="0023233B">
        <w:fldChar w:fldCharType="begin"/>
      </w:r>
      <w:r w:rsidRPr="0023233B">
        <w:instrText xml:space="preserve"> HYPERLINK "http://muse.jhu.edu/journals/international_security/v035/35.4.macdonald.html" \l "f98" </w:instrText>
      </w:r>
      <w:r w:rsidRPr="0023233B">
        <w:fldChar w:fldCharType="separate"/>
      </w:r>
      <w:r w:rsidRPr="0023233B">
        <w:rPr>
          <w:rFonts w:eastAsiaTheme="majorEastAsia"/>
        </w:rPr>
        <w:t>98</w:t>
      </w:r>
      <w:r w:rsidRPr="0023233B">
        <w:fldChar w:fldCharType="end"/>
      </w:r>
      <w:bookmarkEnd w:id="1"/>
      <w:r w:rsidRPr="0023233B">
        <w:t> Moreover, Washington's support for the development of multilateral security institutions, rather than harming bilateral alliances, could work to enhance U.S. prestige while embedding China within a more transparent regional order.</w:t>
      </w:r>
      <w:bookmarkStart w:id="2" w:name="f99-text"/>
      <w:r w:rsidRPr="0023233B">
        <w:fldChar w:fldCharType="begin"/>
      </w:r>
      <w:r w:rsidRPr="0023233B">
        <w:instrText xml:space="preserve"> HYPERLINK "http://muse.jhu.edu/journals/international_security/v035/35.4.macdonald.html" \l "f99" </w:instrText>
      </w:r>
      <w:r w:rsidRPr="0023233B">
        <w:fldChar w:fldCharType="separate"/>
      </w:r>
      <w:r w:rsidRPr="0023233B">
        <w:rPr>
          <w:rFonts w:eastAsiaTheme="majorEastAsia"/>
        </w:rPr>
        <w:t>99</w:t>
      </w:r>
      <w:r w:rsidRPr="0023233B">
        <w:fldChar w:fldCharType="end"/>
      </w:r>
      <w:bookmarkEnd w:id="2"/>
      <w:r w:rsidRPr="0023233B">
        <w:rPr>
          <w:rStyle w:val="StyleUnderline"/>
        </w:rPr>
        <w:t xml:space="preserve"> A policy of gradual retrenchment need not undermine the credibility of U.S. alliance commitments or unleash destabilizing regional security dilemmas</w:t>
      </w:r>
      <w:r w:rsidRPr="0023233B">
        <w:t xml:space="preserve">. Indeed, </w:t>
      </w:r>
      <w:r w:rsidRPr="0023233B">
        <w:rPr>
          <w:rStyle w:val="StyleUnderline"/>
        </w:rPr>
        <w:t>even if Beijing harbored revisionist intent, it is unclear that China will have the force projection capabilities necessary to take and hold additional territory</w:t>
      </w:r>
      <w:r w:rsidRPr="0023233B">
        <w:t>.</w:t>
      </w:r>
      <w:bookmarkStart w:id="3" w:name="f100-text"/>
      <w:r w:rsidRPr="0023233B">
        <w:rPr>
          <w:vertAlign w:val="superscript"/>
        </w:rPr>
        <w:fldChar w:fldCharType="begin"/>
      </w:r>
      <w:r w:rsidRPr="0023233B">
        <w:rPr>
          <w:vertAlign w:val="superscript"/>
        </w:rPr>
        <w:instrText xml:space="preserve"> HYPERLINK "http://muse.jhu.edu/journals/international_security/v035/35.4.macdonald.html" \l "f100" </w:instrText>
      </w:r>
      <w:r w:rsidRPr="0023233B">
        <w:rPr>
          <w:vertAlign w:val="superscript"/>
        </w:rPr>
        <w:fldChar w:fldCharType="separate"/>
      </w:r>
      <w:r w:rsidRPr="0023233B">
        <w:rPr>
          <w:rStyle w:val="Hyperlink"/>
          <w:rFonts w:eastAsiaTheme="majorEastAsia"/>
          <w:color w:val="135596"/>
          <w:sz w:val="17"/>
          <w:szCs w:val="17"/>
          <w:bdr w:val="none" w:sz="0" w:space="0" w:color="auto" w:frame="1"/>
          <w:vertAlign w:val="superscript"/>
        </w:rPr>
        <w:t>100</w:t>
      </w:r>
      <w:r w:rsidRPr="0023233B">
        <w:rPr>
          <w:vertAlign w:val="superscript"/>
        </w:rPr>
        <w:fldChar w:fldCharType="end"/>
      </w:r>
      <w:bookmarkEnd w:id="3"/>
      <w:r w:rsidRPr="0023233B">
        <w:rPr>
          <w:rStyle w:val="apple-converted-space"/>
          <w:sz w:val="17"/>
          <w:szCs w:val="17"/>
        </w:rPr>
        <w:t> </w:t>
      </w:r>
      <w:r w:rsidRPr="0023233B">
        <w:rPr>
          <w:rStyle w:val="StyleUnderline"/>
        </w:rPr>
        <w:t>By incrementally shifting burdens to regional allies and multilateral institutions, the United States can strengthen the credibility of its core commitments while accommodating the interests of a rising China.</w:t>
      </w:r>
      <w:r w:rsidRPr="0023233B">
        <w:t xml:space="preserve"> </w:t>
      </w:r>
      <w:r w:rsidRPr="0023233B">
        <w:rPr>
          <w:rStyle w:val="StyleUnderline"/>
        </w:rPr>
        <w:t xml:space="preserve">Not least among the benefits of retrenchment is that it helps alleviate an unsustainable financial position. Immense </w:t>
      </w:r>
      <w:r w:rsidRPr="0023233B">
        <w:rPr>
          <w:rStyle w:val="StyleUnderline"/>
          <w:highlight w:val="green"/>
        </w:rPr>
        <w:t>forward</w:t>
      </w:r>
      <w:r w:rsidRPr="0023233B">
        <w:rPr>
          <w:rStyle w:val="StyleUnderline"/>
        </w:rPr>
        <w:t xml:space="preserve"> </w:t>
      </w:r>
      <w:r w:rsidRPr="0023233B">
        <w:rPr>
          <w:rStyle w:val="StyleUnderline"/>
          <w:highlight w:val="green"/>
        </w:rPr>
        <w:t>deployments will only exacerbate</w:t>
      </w:r>
      <w:r w:rsidRPr="0023233B">
        <w:rPr>
          <w:rStyle w:val="StyleUnderline"/>
        </w:rPr>
        <w:t xml:space="preserve"> U.S. grand </w:t>
      </w:r>
      <w:r w:rsidRPr="0023233B">
        <w:rPr>
          <w:rStyle w:val="StyleUnderline"/>
          <w:highlight w:val="green"/>
        </w:rPr>
        <w:t xml:space="preserve">strategic problems and risk </w:t>
      </w:r>
      <w:r w:rsidRPr="0023233B">
        <w:rPr>
          <w:rStyle w:val="Emphasis"/>
          <w:highlight w:val="green"/>
        </w:rPr>
        <w:t>unnecessary clashes</w:t>
      </w:r>
      <w:r w:rsidRPr="0023233B">
        <w:t>.</w:t>
      </w:r>
      <w:bookmarkStart w:id="4" w:name="f101-text"/>
      <w:r w:rsidRPr="0023233B">
        <w:rPr>
          <w:vertAlign w:val="superscript"/>
        </w:rPr>
        <w:fldChar w:fldCharType="begin"/>
      </w:r>
      <w:r w:rsidRPr="0023233B">
        <w:rPr>
          <w:vertAlign w:val="superscript"/>
        </w:rPr>
        <w:instrText xml:space="preserve"> HYPERLINK "http://muse.jhu.edu/journals/international_security/v035/35.4.macdonald.html" \l "f101" </w:instrText>
      </w:r>
      <w:r w:rsidRPr="0023233B">
        <w:rPr>
          <w:vertAlign w:val="superscript"/>
        </w:rPr>
        <w:fldChar w:fldCharType="separate"/>
      </w:r>
      <w:r w:rsidRPr="0023233B">
        <w:rPr>
          <w:rStyle w:val="Hyperlink"/>
          <w:rFonts w:eastAsiaTheme="majorEastAsia"/>
          <w:color w:val="135596"/>
          <w:sz w:val="17"/>
          <w:szCs w:val="17"/>
          <w:bdr w:val="none" w:sz="0" w:space="0" w:color="auto" w:frame="1"/>
          <w:vertAlign w:val="superscript"/>
        </w:rPr>
        <w:t>101</w:t>
      </w:r>
      <w:r w:rsidRPr="0023233B">
        <w:rPr>
          <w:vertAlign w:val="superscript"/>
        </w:rPr>
        <w:fldChar w:fldCharType="end"/>
      </w:r>
      <w:bookmarkEnd w:id="4"/>
    </w:p>
    <w:p w14:paraId="00A1B748" w14:textId="77777777" w:rsidR="00F708BC" w:rsidRPr="00E265E4" w:rsidRDefault="00F708BC" w:rsidP="00E265E4"/>
    <w:sectPr w:rsidR="00F708BC" w:rsidRPr="00E265E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ppleSystemUIFontBold">
    <w:altName w:val="Calibri"/>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810744"/>
    <w:multiLevelType w:val="hybridMultilevel"/>
    <w:tmpl w:val="D5BAC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2236E"/>
    <w:multiLevelType w:val="hybridMultilevel"/>
    <w:tmpl w:val="3C1EC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007680"/>
    <w:multiLevelType w:val="hybridMultilevel"/>
    <w:tmpl w:val="5776E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B17F79"/>
    <w:multiLevelType w:val="hybridMultilevel"/>
    <w:tmpl w:val="F02A3A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EB5286"/>
    <w:multiLevelType w:val="hybridMultilevel"/>
    <w:tmpl w:val="E886E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F3049C"/>
    <w:multiLevelType w:val="hybridMultilevel"/>
    <w:tmpl w:val="4F8C2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3C3042"/>
    <w:multiLevelType w:val="hybridMultilevel"/>
    <w:tmpl w:val="FF4A6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AB80065"/>
    <w:multiLevelType w:val="hybridMultilevel"/>
    <w:tmpl w:val="E886E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DC1D64"/>
    <w:multiLevelType w:val="multilevel"/>
    <w:tmpl w:val="5F5806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6EB601A"/>
    <w:multiLevelType w:val="multilevel"/>
    <w:tmpl w:val="2CAAE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A766175"/>
    <w:multiLevelType w:val="hybridMultilevel"/>
    <w:tmpl w:val="3F7E20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21"/>
  </w:num>
  <w:num w:numId="14">
    <w:abstractNumId w:val="12"/>
  </w:num>
  <w:num w:numId="15">
    <w:abstractNumId w:val="15"/>
  </w:num>
  <w:num w:numId="16">
    <w:abstractNumId w:val="18"/>
  </w:num>
  <w:num w:numId="17">
    <w:abstractNumId w:val="11"/>
  </w:num>
  <w:num w:numId="18">
    <w:abstractNumId w:val="13"/>
  </w:num>
  <w:num w:numId="19">
    <w:abstractNumId w:val="20"/>
  </w:num>
  <w:num w:numId="20">
    <w:abstractNumId w:val="17"/>
  </w:num>
  <w:num w:numId="21">
    <w:abstractNumId w:val="14"/>
  </w:num>
  <w:num w:numId="22">
    <w:abstractNumId w:val="16"/>
  </w:num>
  <w:num w:numId="23">
    <w:abstractNumId w:val="19"/>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F458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71A4"/>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77A97"/>
    <w:rsid w:val="002843B2"/>
    <w:rsid w:val="00284ED6"/>
    <w:rsid w:val="00290C5A"/>
    <w:rsid w:val="00290C92"/>
    <w:rsid w:val="0029647A"/>
    <w:rsid w:val="00296504"/>
    <w:rsid w:val="002B5511"/>
    <w:rsid w:val="002B7ACF"/>
    <w:rsid w:val="002E0643"/>
    <w:rsid w:val="002E392E"/>
    <w:rsid w:val="002E6BBC"/>
    <w:rsid w:val="002F1BA9"/>
    <w:rsid w:val="002F4583"/>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6BF"/>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4A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45543"/>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3BC3"/>
    <w:rsid w:val="007B53D8"/>
    <w:rsid w:val="007B6A74"/>
    <w:rsid w:val="007C22C5"/>
    <w:rsid w:val="007C57E1"/>
    <w:rsid w:val="007C5811"/>
    <w:rsid w:val="007D2DF5"/>
    <w:rsid w:val="007D451A"/>
    <w:rsid w:val="007D5E3E"/>
    <w:rsid w:val="007D7596"/>
    <w:rsid w:val="007E242C"/>
    <w:rsid w:val="007E6631"/>
    <w:rsid w:val="007F51C2"/>
    <w:rsid w:val="00803A12"/>
    <w:rsid w:val="00805417"/>
    <w:rsid w:val="008266F9"/>
    <w:rsid w:val="008267E2"/>
    <w:rsid w:val="00826A9B"/>
    <w:rsid w:val="00834842"/>
    <w:rsid w:val="00840E7B"/>
    <w:rsid w:val="008536AF"/>
    <w:rsid w:val="00853D40"/>
    <w:rsid w:val="008556E6"/>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66F64"/>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1EEF"/>
    <w:rsid w:val="009D3133"/>
    <w:rsid w:val="009E160D"/>
    <w:rsid w:val="009F1CBB"/>
    <w:rsid w:val="009F3305"/>
    <w:rsid w:val="009F6FB2"/>
    <w:rsid w:val="00A071C0"/>
    <w:rsid w:val="00A2101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7FDB"/>
    <w:rsid w:val="00B3569C"/>
    <w:rsid w:val="00B43676"/>
    <w:rsid w:val="00B5602D"/>
    <w:rsid w:val="00B60125"/>
    <w:rsid w:val="00B6656B"/>
    <w:rsid w:val="00B71625"/>
    <w:rsid w:val="00B75C54"/>
    <w:rsid w:val="00B8710E"/>
    <w:rsid w:val="00B926A6"/>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04F3"/>
    <w:rsid w:val="00C244F5"/>
    <w:rsid w:val="00C3164F"/>
    <w:rsid w:val="00C31B5E"/>
    <w:rsid w:val="00C34D3E"/>
    <w:rsid w:val="00C35B37"/>
    <w:rsid w:val="00C3747A"/>
    <w:rsid w:val="00C37F29"/>
    <w:rsid w:val="00C5460F"/>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44C2"/>
    <w:rsid w:val="00DD4CD4"/>
    <w:rsid w:val="00DD65A2"/>
    <w:rsid w:val="00DD6770"/>
    <w:rsid w:val="00DE0749"/>
    <w:rsid w:val="00DE1CE2"/>
    <w:rsid w:val="00DE5F44"/>
    <w:rsid w:val="00DF1210"/>
    <w:rsid w:val="00DF31E9"/>
    <w:rsid w:val="00DF400D"/>
    <w:rsid w:val="00DF5C23"/>
    <w:rsid w:val="00E01DAD"/>
    <w:rsid w:val="00E021DC"/>
    <w:rsid w:val="00E03F91"/>
    <w:rsid w:val="00E064EF"/>
    <w:rsid w:val="00E064F2"/>
    <w:rsid w:val="00E0717B"/>
    <w:rsid w:val="00E15598"/>
    <w:rsid w:val="00E20D65"/>
    <w:rsid w:val="00E265E4"/>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3E8A"/>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08BC"/>
    <w:rsid w:val="00F73954"/>
    <w:rsid w:val="00F90AD7"/>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AE6492"/>
  <w14:defaultImageDpi w14:val="300"/>
  <w15:docId w15:val="{509C582C-FD1B-B645-8886-CE93692B1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5460F"/>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2F45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F458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F458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2F458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F45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4583"/>
  </w:style>
  <w:style w:type="character" w:customStyle="1" w:styleId="Heading1Char">
    <w:name w:val="Heading 1 Char"/>
    <w:aliases w:val="Pocket Char"/>
    <w:basedOn w:val="DefaultParagraphFont"/>
    <w:link w:val="Heading1"/>
    <w:uiPriority w:val="9"/>
    <w:rsid w:val="002F458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F458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F4583"/>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2F458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2F4583"/>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2F4583"/>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2F458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F458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C"/>
    <w:basedOn w:val="DefaultParagraphFont"/>
    <w:link w:val="Card"/>
    <w:uiPriority w:val="99"/>
    <w:unhideWhenUsed/>
    <w:rsid w:val="002F4583"/>
    <w:rPr>
      <w:color w:val="auto"/>
      <w:u w:val="none"/>
    </w:rPr>
  </w:style>
  <w:style w:type="paragraph" w:styleId="DocumentMap">
    <w:name w:val="Document Map"/>
    <w:basedOn w:val="Normal"/>
    <w:link w:val="DocumentMapChar"/>
    <w:uiPriority w:val="99"/>
    <w:semiHidden/>
    <w:unhideWhenUsed/>
    <w:rsid w:val="002F458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F4583"/>
    <w:rPr>
      <w:rFonts w:ascii="Lucida Grande" w:hAnsi="Lucida Grande" w:cs="Lucida Grande"/>
    </w:rPr>
  </w:style>
  <w:style w:type="paragraph" w:customStyle="1" w:styleId="Emphasis1">
    <w:name w:val="Emphasis1"/>
    <w:basedOn w:val="Normal"/>
    <w:link w:val="Emphasis"/>
    <w:autoRedefine/>
    <w:uiPriority w:val="20"/>
    <w:qFormat/>
    <w:rsid w:val="00C5460F"/>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C5460F"/>
    <w:rPr>
      <w:color w:val="605E5C"/>
      <w:shd w:val="clear" w:color="auto" w:fill="E1DFDD"/>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Read stuff"/>
    <w:basedOn w:val="Heading1"/>
    <w:link w:val="Hyperlink"/>
    <w:autoRedefine/>
    <w:uiPriority w:val="1"/>
    <w:qFormat/>
    <w:rsid w:val="00C5460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C5460F"/>
    <w:pPr>
      <w:ind w:left="720"/>
      <w:jc w:val="both"/>
    </w:pPr>
    <w:rPr>
      <w:b/>
      <w:iCs/>
      <w:u w:val="single"/>
      <w:bdr w:val="single" w:sz="8" w:space="0" w:color="auto"/>
    </w:rPr>
  </w:style>
  <w:style w:type="paragraph" w:styleId="ListParagraph">
    <w:name w:val="List Paragraph"/>
    <w:aliases w:val="6 font"/>
    <w:basedOn w:val="Normal"/>
    <w:uiPriority w:val="34"/>
    <w:unhideWhenUsed/>
    <w:qFormat/>
    <w:rsid w:val="00E265E4"/>
    <w:pPr>
      <w:ind w:left="720"/>
      <w:contextualSpacing/>
    </w:pPr>
  </w:style>
  <w:style w:type="character" w:customStyle="1" w:styleId="apple-converted-space">
    <w:name w:val="apple-converted-space"/>
    <w:basedOn w:val="DefaultParagraphFont"/>
    <w:rsid w:val="00F708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sj.com/market-data/quotes/PFE?mod=chiclets" TargetMode="External"/><Relationship Id="rId18" Type="http://schemas.openxmlformats.org/officeDocument/2006/relationships/hyperlink" Target="http://www.oscn.net/applications/oscn/DeliverDocument.asp?CiteID=20287" TargetMode="External"/><Relationship Id="rId3" Type="http://schemas.openxmlformats.org/officeDocument/2006/relationships/customXml" Target="../customXml/item3.xml"/><Relationship Id="rId21" Type="http://schemas.openxmlformats.org/officeDocument/2006/relationships/hyperlink" Target="http://www.oscn.net/applications/oscn/deliverdocument.asp?box1=106&amp;box2=U.S.&amp;box3=360" TargetMode="External"/><Relationship Id="rId7" Type="http://schemas.openxmlformats.org/officeDocument/2006/relationships/settings" Target="settings.xml"/><Relationship Id="rId12" Type="http://schemas.openxmlformats.org/officeDocument/2006/relationships/hyperlink" Target="https://www.wsj.com/market-data/quotes/PFE" TargetMode="External"/><Relationship Id="rId17" Type="http://schemas.openxmlformats.org/officeDocument/2006/relationships/hyperlink" Target="http://www.oscn.net/applications/oscn/DeliverDocument.asp?CiteID=20287"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CiteID=20287" TargetMode="External"/><Relationship Id="rId20" Type="http://schemas.openxmlformats.org/officeDocument/2006/relationships/hyperlink" Target="http://www.oscn.net/applications/oscn/DeliverDocument.asp?CiteID=2028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sj.com/market-data/quotes/MRNA?mod=chiclet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23" Type="http://schemas.openxmlformats.org/officeDocument/2006/relationships/fontTable" Target="fontTable.xml"/><Relationship Id="rId10" Type="http://schemas.openxmlformats.org/officeDocument/2006/relationships/hyperlink" Target="https://www.wsj.com/market-data/quotes/MRNA" TargetMode="External"/><Relationship Id="rId19" Type="http://schemas.openxmlformats.org/officeDocument/2006/relationships/hyperlink" Target="http://www.oscn.net/applications/oscn/deliverdocument.asp?box1=802&amp;box2=P.2D&amp;box3=813" TargetMode="External"/><Relationship Id="rId4" Type="http://schemas.openxmlformats.org/officeDocument/2006/relationships/customXml" Target="../customXml/item4.xml"/><Relationship Id="rId9" Type="http://schemas.openxmlformats.org/officeDocument/2006/relationships/hyperlink" Target="https://www.wsj.com/articles/u-s-backs-waiver-of-intellectual-property-protection-for-covid-19-vaccines-11620243518?mod=article_inline" TargetMode="External"/><Relationship Id="rId14" Type="http://schemas.openxmlformats.org/officeDocument/2006/relationships/hyperlink" Target="http://www.oscn.net/applications/oscn/DeliverDocument.asp?CiteID=20287" TargetMode="External"/><Relationship Id="rId22" Type="http://schemas.openxmlformats.org/officeDocument/2006/relationships/hyperlink" Target="https://www.tandfonline.com/doi/pdf/10.1080/17467586.2018.1428763?needAccess=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30</Pages>
  <Words>18881</Words>
  <Characters>107627</Characters>
  <Application>Microsoft Office Word</Application>
  <DocSecurity>0</DocSecurity>
  <Lines>896</Lines>
  <Paragraphs>252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126256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21</cp:revision>
  <dcterms:created xsi:type="dcterms:W3CDTF">2021-09-17T14:36:00Z</dcterms:created>
  <dcterms:modified xsi:type="dcterms:W3CDTF">2021-09-17T15:54:00Z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