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73328" w14:textId="77777777" w:rsidR="00AF4CC7" w:rsidRPr="00F44014" w:rsidRDefault="00AF4CC7" w:rsidP="00760A49">
      <w:pPr>
        <w:pStyle w:val="Heading2"/>
      </w:pPr>
      <w:r w:rsidRPr="00100A2B">
        <w:t xml:space="preserve">1NC – </w:t>
      </w:r>
      <w:r>
        <w:t>CP</w:t>
      </w:r>
    </w:p>
    <w:p w14:paraId="6DB27C84" w14:textId="77777777" w:rsidR="00AF4CC7" w:rsidRDefault="00AF4CC7" w:rsidP="00AF4CC7">
      <w:pPr>
        <w:pStyle w:val="Heading4"/>
        <w:rPr>
          <w:rFonts w:cs="Calibri"/>
        </w:rPr>
      </w:pPr>
      <w:r>
        <w:t xml:space="preserve">CP: Space faring nations, except the United States, should establish a multilateral agreement that restricts asteroid mining done by private entities. </w:t>
      </w:r>
      <w:r w:rsidRPr="00100A2B">
        <w:rPr>
          <w:rFonts w:cs="Calibri"/>
        </w:rPr>
        <w:t>The United States should fund the mining of rare earth metals from asteroids by private entities.</w:t>
      </w:r>
    </w:p>
    <w:p w14:paraId="735FBEDF" w14:textId="77777777" w:rsidR="00AF4CC7" w:rsidRPr="00F44014" w:rsidRDefault="00AF4CC7" w:rsidP="00AF4CC7"/>
    <w:p w14:paraId="3B2A7902" w14:textId="77777777" w:rsidR="00AF4CC7" w:rsidRPr="00100A2B" w:rsidRDefault="00AF4CC7" w:rsidP="00AF4CC7">
      <w:pPr>
        <w:pStyle w:val="Heading4"/>
      </w:pPr>
      <w:r w:rsidRPr="00100A2B">
        <w:t>The PIC is key to beat China and protect against Chinese REM gatekeeping</w:t>
      </w:r>
    </w:p>
    <w:p w14:paraId="67710F46" w14:textId="77777777" w:rsidR="00AF4CC7" w:rsidRPr="00100A2B" w:rsidRDefault="00AF4CC7" w:rsidP="00AF4CC7">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7763F08E" w14:textId="77777777" w:rsidR="00AF4CC7" w:rsidRPr="00100A2B" w:rsidRDefault="00AF4CC7" w:rsidP="00AF4CC7">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501068A7" w14:textId="77777777" w:rsidR="00AF4CC7" w:rsidRPr="00100A2B" w:rsidRDefault="00AF4CC7" w:rsidP="00AF4CC7">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208BAC41" w14:textId="77777777" w:rsidR="00AF4CC7" w:rsidRPr="00100A2B" w:rsidRDefault="00AF4CC7" w:rsidP="00AF4CC7">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295C0E6F" w14:textId="77777777" w:rsidR="00AF4CC7" w:rsidRPr="00100A2B" w:rsidRDefault="00AF4CC7" w:rsidP="00AF4CC7">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BA2837A" w14:textId="77777777" w:rsidR="00AF4CC7" w:rsidRPr="00100A2B" w:rsidRDefault="00AF4CC7" w:rsidP="00AF4CC7">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349AC047" w14:textId="77777777" w:rsidR="00AF4CC7" w:rsidRPr="00100A2B" w:rsidRDefault="00AF4CC7" w:rsidP="00AF4CC7">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2FCF3F48" w14:textId="77777777" w:rsidR="00AF4CC7" w:rsidRPr="00100A2B" w:rsidRDefault="00AF4CC7" w:rsidP="00AF4CC7">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3CBB7EAE" w14:textId="77777777" w:rsidR="00AF4CC7" w:rsidRPr="00100A2B" w:rsidRDefault="00AF4CC7" w:rsidP="00AF4CC7">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w:t>
      </w:r>
      <w:r w:rsidRPr="00100A2B">
        <w:rPr>
          <w:rStyle w:val="StyleUnderline"/>
        </w:rPr>
        <w:lastRenderedPageBreak/>
        <w:t xml:space="preserve">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7FF7A4A9" w14:textId="77777777" w:rsidR="00AF4CC7" w:rsidRPr="00100A2B" w:rsidRDefault="00AF4CC7" w:rsidP="00AF4CC7">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5A74E439" w14:textId="77777777" w:rsidR="00AF4CC7" w:rsidRPr="00100A2B" w:rsidRDefault="00AF4CC7" w:rsidP="00AF4CC7">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51645039" w14:textId="77777777" w:rsidR="00AF4CC7" w:rsidRPr="00100A2B" w:rsidRDefault="00AF4CC7" w:rsidP="00AF4CC7">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10667BAB" w14:textId="77777777" w:rsidR="00AF4CC7" w:rsidRPr="00100A2B" w:rsidRDefault="00AF4CC7" w:rsidP="00AF4CC7">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46A3043F" w14:textId="77777777" w:rsidR="00AF4CC7" w:rsidRPr="00100A2B" w:rsidRDefault="00AF4CC7" w:rsidP="00AF4CC7"/>
    <w:p w14:paraId="76E6B668" w14:textId="77777777" w:rsidR="00AF4CC7" w:rsidRPr="00100A2B" w:rsidRDefault="00AF4CC7" w:rsidP="00AF4CC7">
      <w:pPr>
        <w:pStyle w:val="Heading4"/>
        <w:rPr>
          <w:rFonts w:cs="Calibri"/>
        </w:rPr>
      </w:pPr>
      <w:r w:rsidRPr="00100A2B">
        <w:rPr>
          <w:rFonts w:cs="Calibri"/>
        </w:rPr>
        <w:t>REM access key to military primacy and tech advancement – alternatives fail</w:t>
      </w:r>
    </w:p>
    <w:p w14:paraId="0BF0A59A" w14:textId="77777777" w:rsidR="00AF4CC7" w:rsidRPr="00100A2B" w:rsidRDefault="00AF4CC7" w:rsidP="00AF4CC7">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2A0DB520" w14:textId="77777777" w:rsidR="00AF4CC7" w:rsidRPr="00100A2B" w:rsidRDefault="00AF4CC7" w:rsidP="00AF4CC7">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6AEA5E98" w14:textId="77777777" w:rsidR="00AF4CC7" w:rsidRPr="00100A2B" w:rsidRDefault="00AF4CC7" w:rsidP="00AF4CC7">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 xml:space="preserve">a </w:t>
      </w:r>
      <w:r w:rsidRPr="008212F1">
        <w:rPr>
          <w:rStyle w:val="StyleUnderline"/>
          <w:highlight w:val="green"/>
        </w:rPr>
        <w:lastRenderedPageBreak/>
        <w:t>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3C3BE27B" w14:textId="77777777" w:rsidR="00AF4CC7" w:rsidRPr="00100A2B" w:rsidRDefault="00AF4CC7" w:rsidP="00AF4CC7">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606C6CDC" w14:textId="77777777" w:rsidR="00AF4CC7" w:rsidRPr="00100A2B" w:rsidRDefault="00AF4CC7" w:rsidP="00AF4CC7">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3A992E81" w14:textId="77777777" w:rsidR="00AF4CC7" w:rsidRPr="00100A2B" w:rsidRDefault="00AF4CC7" w:rsidP="00AF4CC7">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2199EB00" w14:textId="77777777" w:rsidR="00AF4CC7" w:rsidRPr="00100A2B" w:rsidRDefault="00AF4CC7" w:rsidP="00AF4CC7">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28D91433" w14:textId="77777777" w:rsidR="00AF4CC7" w:rsidRPr="00100A2B" w:rsidRDefault="00AF4CC7" w:rsidP="00AF4CC7">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2AE8C105" w14:textId="77777777" w:rsidR="00AF4CC7" w:rsidRPr="00100A2B" w:rsidRDefault="00AF4CC7" w:rsidP="00AF4CC7">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3E41A426" w14:textId="77777777" w:rsidR="00AF4CC7" w:rsidRPr="00100A2B" w:rsidRDefault="00AF4CC7" w:rsidP="00AF4CC7">
      <w:r w:rsidRPr="00100A2B">
        <w:lastRenderedPageBreak/>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77431CA5" w14:textId="77777777" w:rsidR="00AF4CC7" w:rsidRPr="00100A2B" w:rsidRDefault="00AF4CC7" w:rsidP="00AF4CC7">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64AED3C9" w14:textId="77777777" w:rsidR="00AF4CC7" w:rsidRPr="00100A2B" w:rsidRDefault="00AF4CC7" w:rsidP="00AF4CC7"/>
    <w:p w14:paraId="21FFAAF3" w14:textId="77777777" w:rsidR="00AF4CC7" w:rsidRPr="001A42E6" w:rsidRDefault="00AF4CC7" w:rsidP="00AF4CC7">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684DF974" w14:textId="77777777" w:rsidR="00AF4CC7" w:rsidRPr="001A42E6" w:rsidRDefault="00AF4CC7" w:rsidP="00AF4CC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1267B46E" w14:textId="77777777" w:rsidR="00AF4CC7" w:rsidRPr="001A42E6" w:rsidRDefault="00AF4CC7" w:rsidP="00AF4CC7">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2F8198E8" w14:textId="77777777" w:rsidR="00AF4CC7" w:rsidRPr="001A42E6" w:rsidRDefault="00AF4CC7" w:rsidP="00AF4CC7">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19D3D7EC" w14:textId="77777777" w:rsidR="00AF4CC7" w:rsidRPr="001A42E6" w:rsidRDefault="00AF4CC7" w:rsidP="00AF4CC7">
      <w:pPr>
        <w:spacing w:before="100" w:beforeAutospacing="1" w:after="100" w:afterAutospacing="1"/>
        <w:rPr>
          <w:rStyle w:val="StyleUnderline"/>
        </w:rPr>
      </w:pPr>
      <w:r w:rsidRPr="001A42E6">
        <w:rPr>
          <w:rStyle w:val="Emphasis"/>
          <w:highlight w:val="green"/>
        </w:rPr>
        <w:lastRenderedPageBreak/>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F0F31D4" w14:textId="77777777" w:rsidR="00AF4CC7" w:rsidRPr="001A42E6" w:rsidRDefault="00AF4CC7" w:rsidP="00AF4CC7">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34F77B97" w14:textId="77777777" w:rsidR="00AF4CC7" w:rsidRPr="001A42E6" w:rsidRDefault="00AF4CC7" w:rsidP="00AF4CC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54D2726" w14:textId="77777777" w:rsidR="00AF4CC7" w:rsidRPr="00711B24" w:rsidRDefault="00AF4CC7" w:rsidP="00AF4CC7">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BE3A7BC" w14:textId="77777777" w:rsidR="00AF4CC7" w:rsidRPr="001A42E6" w:rsidRDefault="00AF4CC7" w:rsidP="00AF4CC7">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7A6A359" w14:textId="77777777" w:rsidR="00AF4CC7" w:rsidRPr="001A42E6" w:rsidRDefault="00AF4CC7" w:rsidP="00AF4CC7">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ED5752F" w14:textId="77777777" w:rsidR="00AF4CC7" w:rsidRPr="001A42E6" w:rsidRDefault="00AF4CC7" w:rsidP="00AF4CC7">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 xml:space="preserve">the United States was avowedly willing to use military force to protect energy flows from the Persian Gulf region to its allies. Now, as an increasingly energy-secure United States pivots away from the Middle East toward the Indo-Pacific, there </w:t>
      </w:r>
      <w:r w:rsidRPr="001A42E6">
        <w:rPr>
          <w:rStyle w:val="StyleUnderline"/>
        </w:rPr>
        <w:lastRenderedPageBreak/>
        <w:t>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DFD5C9F" w14:textId="77777777" w:rsidR="00AF4CC7" w:rsidRPr="001A42E6" w:rsidRDefault="00AF4CC7" w:rsidP="00AF4CC7">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2BD723B8" w14:textId="77777777" w:rsidR="00AF4CC7" w:rsidRPr="00711B24" w:rsidRDefault="00AF4CC7" w:rsidP="00AF4CC7">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7782094E" w14:textId="77777777" w:rsidR="00AF4CC7" w:rsidRPr="00711B24" w:rsidRDefault="00AF4CC7" w:rsidP="00AF4CC7">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52ABEFC5" w14:textId="77777777" w:rsidR="00AF4CC7" w:rsidRPr="001A42E6" w:rsidRDefault="00AF4CC7" w:rsidP="00AF4CC7">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291A2AEA" w14:textId="77777777" w:rsidR="00AF4CC7" w:rsidRPr="001A42E6" w:rsidRDefault="00AF4CC7" w:rsidP="00AF4CC7">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6BED1E62" w14:textId="77777777" w:rsidR="00AF4CC7" w:rsidRPr="00711B24" w:rsidRDefault="00AF4CC7" w:rsidP="00AF4CC7">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02B38B78" w14:textId="77777777" w:rsidR="00AF4CC7" w:rsidRPr="001A42E6" w:rsidRDefault="00AF4CC7" w:rsidP="00AF4CC7">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 xml:space="preserve">Xi had “challenged the People’s Liberation Army to accelerate their modernization programs to develop capabilities to seize Taiwan and move it from 2035 to 2027,” although China does not </w:t>
      </w:r>
      <w:r w:rsidRPr="001A42E6">
        <w:rPr>
          <w:rStyle w:val="StyleUnderline"/>
        </w:rPr>
        <w:lastRenderedPageBreak/>
        <w:t>currently have the capabilities or intentions to conduct an all-out invasion of mainland Taiwan.</w:t>
      </w:r>
    </w:p>
    <w:p w14:paraId="3CFA236E" w14:textId="77777777" w:rsidR="00AF4CC7" w:rsidRPr="00711B24" w:rsidRDefault="00AF4CC7" w:rsidP="00AF4CC7">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632E0C93" w14:textId="77777777" w:rsidR="00AF4CC7" w:rsidRPr="00711B24" w:rsidRDefault="00AF4CC7" w:rsidP="00AF4CC7">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78A55D88" w14:textId="77777777" w:rsidR="00AF4CC7" w:rsidRPr="00711B24" w:rsidRDefault="00AF4CC7" w:rsidP="00AF4CC7">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7B022D74" w14:textId="77777777" w:rsidR="00AF4CC7" w:rsidRPr="00711B24" w:rsidRDefault="00AF4CC7" w:rsidP="00AF4CC7">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1D96AF82" w14:textId="77777777" w:rsidR="00AF4CC7" w:rsidRPr="00711B24" w:rsidRDefault="00AF4CC7" w:rsidP="00AF4CC7">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38D7C526" w14:textId="77777777" w:rsidR="00AF4CC7" w:rsidRPr="00711B24" w:rsidRDefault="00AF4CC7" w:rsidP="00AF4CC7">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8B3221D" w14:textId="77777777" w:rsidR="00AF4CC7" w:rsidRPr="00711B24" w:rsidRDefault="00AF4CC7" w:rsidP="00AF4CC7">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B308E2D" w14:textId="77777777" w:rsidR="00AF4CC7" w:rsidRPr="001A42E6" w:rsidRDefault="00AF4CC7" w:rsidP="00AF4CC7">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30CB0D72" w14:textId="77777777" w:rsidR="00AF4CC7" w:rsidRPr="001A42E6" w:rsidRDefault="00AF4CC7" w:rsidP="00AF4CC7">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w:t>
      </w:r>
      <w:r w:rsidRPr="001A42E6">
        <w:rPr>
          <w:rFonts w:eastAsia="Times New Roman"/>
          <w:color w:val="000000"/>
          <w:sz w:val="14"/>
          <w:szCs w:val="22"/>
        </w:rPr>
        <w:lastRenderedPageBreak/>
        <w:t xml:space="preserve">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8CF919F" w14:textId="77777777" w:rsidR="00AF4CC7" w:rsidRPr="00711B24" w:rsidRDefault="00AF4CC7" w:rsidP="00AF4CC7">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4E127E57" w14:textId="77777777" w:rsidR="00AF4CC7" w:rsidRPr="001A42E6" w:rsidRDefault="00AF4CC7" w:rsidP="00AF4CC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3685B9EE" w14:textId="77777777" w:rsidR="00AF4CC7" w:rsidRDefault="00AF4CC7" w:rsidP="00AF4CC7">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433AAFA2" w14:textId="77777777" w:rsidR="00AF4CC7" w:rsidRDefault="00AF4CC7" w:rsidP="00AF4CC7">
      <w:pPr>
        <w:pStyle w:val="Heading4"/>
      </w:pPr>
      <w:r>
        <w:t>Pursuit is inevitable</w:t>
      </w:r>
    </w:p>
    <w:p w14:paraId="3D70C154" w14:textId="77777777" w:rsidR="00AF4CC7" w:rsidRPr="00D4243E" w:rsidRDefault="00AF4CC7" w:rsidP="00AF4CC7">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 xml:space="preserve">Why America Can’t Withdraw </w:t>
      </w:r>
      <w:proofErr w:type="gramStart"/>
      <w:r w:rsidRPr="00D4243E">
        <w:rPr>
          <w:bCs/>
          <w:szCs w:val="16"/>
        </w:rPr>
        <w:t>From</w:t>
      </w:r>
      <w:proofErr w:type="gramEnd"/>
      <w:r w:rsidRPr="00D4243E">
        <w:rPr>
          <w:bCs/>
          <w:szCs w:val="16"/>
        </w:rPr>
        <w:t xml:space="preserve"> the World,” Foreign Affairs, 4/2020] JL</w:t>
      </w:r>
    </w:p>
    <w:p w14:paraId="29B58770" w14:textId="77777777" w:rsidR="00AF4CC7" w:rsidRPr="00D97856" w:rsidRDefault="00AF4CC7" w:rsidP="00AF4CC7">
      <w:pPr>
        <w:rPr>
          <w:sz w:val="12"/>
        </w:rPr>
      </w:pPr>
      <w:r w:rsidRPr="00D4243E">
        <w:rPr>
          <w:sz w:val="12"/>
        </w:rPr>
        <w:t xml:space="preserve">A fifth problem with </w:t>
      </w:r>
      <w:r w:rsidRPr="00777478">
        <w:rPr>
          <w:rStyle w:val="Emphasis"/>
          <w:highlight w:val="green"/>
        </w:rPr>
        <w:t>retrenchment</w:t>
      </w:r>
      <w:r w:rsidRPr="00D4243E">
        <w:rPr>
          <w:sz w:val="12"/>
        </w:rPr>
        <w:t xml:space="preserve"> is that it </w:t>
      </w:r>
      <w:r w:rsidRPr="00777478">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777478">
        <w:rPr>
          <w:rStyle w:val="StyleUnderline"/>
          <w:highlight w:val="green"/>
        </w:rPr>
        <w:t>seven out of ten</w:t>
      </w:r>
      <w:r w:rsidRPr="00D4243E">
        <w:rPr>
          <w:rStyle w:val="StyleUnderline"/>
        </w:rPr>
        <w:t xml:space="preserve"> Americans </w:t>
      </w:r>
      <w:r w:rsidRPr="00777478">
        <w:rPr>
          <w:rStyle w:val="StyleUnderline"/>
          <w:highlight w:val="green"/>
        </w:rPr>
        <w:t>believe</w:t>
      </w:r>
      <w:r w:rsidRPr="00D4243E">
        <w:rPr>
          <w:rStyle w:val="StyleUnderline"/>
        </w:rPr>
        <w:t xml:space="preserve"> that maintaining </w:t>
      </w:r>
      <w:r w:rsidRPr="00777478">
        <w:rPr>
          <w:rStyle w:val="StyleUnderline"/>
          <w:highlight w:val="green"/>
        </w:rPr>
        <w:t>military superiority makes the U</w:t>
      </w:r>
      <w:r w:rsidRPr="00D4243E">
        <w:rPr>
          <w:rStyle w:val="StyleUnderline"/>
        </w:rPr>
        <w:t xml:space="preserve">nited </w:t>
      </w:r>
      <w:r w:rsidRPr="00777478">
        <w:rPr>
          <w:rStyle w:val="StyleUnderline"/>
          <w:highlight w:val="green"/>
        </w:rPr>
        <w:t>S</w:t>
      </w:r>
      <w:r w:rsidRPr="00D4243E">
        <w:rPr>
          <w:rStyle w:val="StyleUnderline"/>
        </w:rPr>
        <w:t xml:space="preserve">tates </w:t>
      </w:r>
      <w:r w:rsidRPr="00777478">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777478">
        <w:rPr>
          <w:rStyle w:val="StyleUnderline"/>
          <w:highlight w:val="green"/>
        </w:rPr>
        <w:t>60 percent</w:t>
      </w:r>
      <w:r w:rsidRPr="00D4243E">
        <w:rPr>
          <w:rStyle w:val="StyleUnderline"/>
        </w:rPr>
        <w:t xml:space="preserve"> of Americans </w:t>
      </w:r>
      <w:r w:rsidRPr="00777478">
        <w:rPr>
          <w:rStyle w:val="StyleUnderline"/>
          <w:highlight w:val="green"/>
        </w:rPr>
        <w:t>want to</w:t>
      </w:r>
      <w:r w:rsidRPr="00D4243E">
        <w:rPr>
          <w:rStyle w:val="StyleUnderline"/>
        </w:rPr>
        <w:t xml:space="preserve"> maintain or </w:t>
      </w:r>
      <w:r w:rsidRPr="00777478">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777478">
        <w:rPr>
          <w:rStyle w:val="StyleUnderline"/>
          <w:highlight w:val="green"/>
        </w:rPr>
        <w:t>a prolonged</w:t>
      </w:r>
      <w:r w:rsidRPr="00D4243E">
        <w:rPr>
          <w:rStyle w:val="StyleUnderline"/>
        </w:rPr>
        <w:t xml:space="preserve"> foreign policy </w:t>
      </w:r>
      <w:r w:rsidRPr="00777478">
        <w:rPr>
          <w:rStyle w:val="StyleUnderline"/>
          <w:highlight w:val="green"/>
        </w:rPr>
        <w:t>debate that would cause the U</w:t>
      </w:r>
      <w:r w:rsidRPr="00D4243E">
        <w:rPr>
          <w:rStyle w:val="StyleUnderline"/>
        </w:rPr>
        <w:t xml:space="preserve">nited </w:t>
      </w:r>
      <w:r w:rsidRPr="00777478">
        <w:rPr>
          <w:rStyle w:val="StyleUnderline"/>
          <w:highlight w:val="green"/>
        </w:rPr>
        <w:t>S</w:t>
      </w:r>
      <w:r w:rsidRPr="00D4243E">
        <w:rPr>
          <w:rStyle w:val="StyleUnderline"/>
        </w:rPr>
        <w:t>tates t</w:t>
      </w:r>
      <w:r w:rsidRPr="00777478">
        <w:rPr>
          <w:rStyle w:val="StyleUnderline"/>
          <w:highlight w:val="green"/>
        </w:rPr>
        <w:t xml:space="preserve">o </w:t>
      </w:r>
      <w:r w:rsidRPr="00777478">
        <w:rPr>
          <w:rStyle w:val="Emphasis"/>
          <w:highlight w:val="green"/>
        </w:rPr>
        <w:t>oscillate between retrenchment and reengagement</w:t>
      </w:r>
      <w:r w:rsidRPr="00777478">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777478">
        <w:rPr>
          <w:rStyle w:val="Emphasis"/>
          <w:highlight w:val="green"/>
        </w:rPr>
        <w:t>miscalc</w:t>
      </w:r>
      <w:r w:rsidRPr="00D4243E">
        <w:rPr>
          <w:rStyle w:val="Emphasis"/>
        </w:rPr>
        <w:t>ulation by Washington, its allies, or its rivals</w:t>
      </w:r>
      <w:r w:rsidRPr="00D4243E">
        <w:rPr>
          <w:sz w:val="12"/>
        </w:rPr>
        <w:t>.</w:t>
      </w:r>
    </w:p>
    <w:p w14:paraId="341997F3" w14:textId="77777777" w:rsidR="00AF4CC7" w:rsidRPr="00E33540" w:rsidRDefault="00AF4CC7" w:rsidP="00AF4CC7">
      <w:pPr>
        <w:rPr>
          <w:sz w:val="32"/>
          <w:szCs w:val="32"/>
        </w:rPr>
      </w:pPr>
    </w:p>
    <w:p w14:paraId="631D7DF2" w14:textId="77777777" w:rsidR="00A92589" w:rsidRPr="00E33540" w:rsidRDefault="00A92589" w:rsidP="00A92589">
      <w:pPr>
        <w:rPr>
          <w:sz w:val="32"/>
          <w:szCs w:val="32"/>
        </w:rPr>
      </w:pPr>
      <w:r w:rsidRPr="00E33540">
        <w:rPr>
          <w:sz w:val="32"/>
          <w:szCs w:val="32"/>
        </w:rPr>
        <w:t xml:space="preserve">We get 2 condo – neg flex – condo is key to allowing the neg to test the </w:t>
      </w:r>
      <w:proofErr w:type="spellStart"/>
      <w:r w:rsidRPr="00E33540">
        <w:rPr>
          <w:sz w:val="32"/>
          <w:szCs w:val="32"/>
        </w:rPr>
        <w:t>aff</w:t>
      </w:r>
      <w:proofErr w:type="spellEnd"/>
      <w:r w:rsidRPr="00E33540">
        <w:rPr>
          <w:sz w:val="32"/>
          <w:szCs w:val="32"/>
        </w:rPr>
        <w:t xml:space="preserve"> from multiple perspectives – that outweighs </w:t>
      </w:r>
      <w:proofErr w:type="spellStart"/>
      <w:r w:rsidRPr="00E33540">
        <w:rPr>
          <w:sz w:val="32"/>
          <w:szCs w:val="32"/>
        </w:rPr>
        <w:t>aff</w:t>
      </w:r>
      <w:proofErr w:type="spellEnd"/>
      <w:r w:rsidRPr="00E33540">
        <w:rPr>
          <w:sz w:val="32"/>
          <w:szCs w:val="32"/>
        </w:rPr>
        <w:t xml:space="preserve"> strategy – the </w:t>
      </w:r>
      <w:proofErr w:type="spellStart"/>
      <w:r w:rsidRPr="00E33540">
        <w:rPr>
          <w:sz w:val="32"/>
          <w:szCs w:val="32"/>
        </w:rPr>
        <w:t>aff</w:t>
      </w:r>
      <w:proofErr w:type="spellEnd"/>
      <w:r w:rsidRPr="00E33540">
        <w:rPr>
          <w:sz w:val="32"/>
          <w:szCs w:val="32"/>
        </w:rPr>
        <w:t xml:space="preserve"> gets infinite prep, but the neg is purely reactionary</w:t>
      </w:r>
      <w:r w:rsidRPr="00E33540">
        <w:rPr>
          <w:rFonts w:ascii="AppleSystemUIFontBold" w:hAnsi="AppleSystemUIFontBold" w:cs="AppleSystemUIFontBold"/>
          <w:b/>
          <w:bCs/>
          <w:sz w:val="32"/>
          <w:szCs w:val="32"/>
        </w:rPr>
        <w:t xml:space="preserve"> </w:t>
      </w:r>
      <w:r w:rsidRPr="00E33540">
        <w:rPr>
          <w:rFonts w:ascii="AppleSystemUIFontBold" w:hAnsi="AppleSystemUIFontBold" w:cs="AppleSystemUIFontBold"/>
          <w:b/>
          <w:bCs/>
          <w:sz w:val="32"/>
          <w:szCs w:val="32"/>
        </w:rPr>
        <w:br/>
      </w:r>
    </w:p>
    <w:p w14:paraId="324A5689" w14:textId="752836F2" w:rsidR="00E42E4C" w:rsidRDefault="00E42E4C" w:rsidP="00F601E6"/>
    <w:p w14:paraId="22D0E21E" w14:textId="427F6AA5" w:rsidR="00760A49" w:rsidRDefault="00760A49" w:rsidP="00F601E6"/>
    <w:p w14:paraId="69E98013" w14:textId="77777777" w:rsidR="00760A49" w:rsidRDefault="00760A49" w:rsidP="00760A49">
      <w:pPr>
        <w:pStyle w:val="Heading2"/>
      </w:pPr>
      <w:r>
        <w:lastRenderedPageBreak/>
        <w:t>1NC – CP</w:t>
      </w:r>
    </w:p>
    <w:p w14:paraId="3DE34B65" w14:textId="77777777" w:rsidR="00760A49" w:rsidRDefault="00760A49" w:rsidP="00760A49">
      <w:pPr>
        <w:pStyle w:val="Heading4"/>
      </w:pPr>
      <w:r>
        <w:t>CP: Space-faring nations should</w:t>
      </w:r>
    </w:p>
    <w:p w14:paraId="53D02A25" w14:textId="77777777" w:rsidR="00760A49" w:rsidRDefault="00760A49" w:rsidP="00760A49">
      <w:pPr>
        <w:pStyle w:val="Heading4"/>
        <w:numPr>
          <w:ilvl w:val="0"/>
          <w:numId w:val="12"/>
        </w:numPr>
        <w:tabs>
          <w:tab w:val="num" w:pos="360"/>
        </w:tabs>
        <w:ind w:left="0" w:firstLine="0"/>
      </w:pPr>
      <w:r>
        <w:t>Establish a unified system of space traffic management modeled after the International Telecommunication Union</w:t>
      </w:r>
    </w:p>
    <w:p w14:paraId="73EDC014" w14:textId="77777777" w:rsidR="00760A49" w:rsidRDefault="00760A49" w:rsidP="00760A49">
      <w:pPr>
        <w:pStyle w:val="Heading4"/>
        <w:numPr>
          <w:ilvl w:val="0"/>
          <w:numId w:val="12"/>
        </w:numPr>
        <w:tabs>
          <w:tab w:val="num" w:pos="360"/>
        </w:tabs>
        <w:ind w:left="0" w:firstLine="0"/>
      </w:pPr>
      <w:r>
        <w:t>Collaborate on techniques to track and display the location of objects in real time and AI to automate debris-avoidance maneuvers</w:t>
      </w:r>
    </w:p>
    <w:p w14:paraId="02EEBC06" w14:textId="77777777" w:rsidR="00760A49" w:rsidRDefault="00760A49" w:rsidP="00760A49">
      <w:pPr>
        <w:pStyle w:val="Heading4"/>
      </w:pPr>
      <w:r>
        <w:t>The United States Federal Government should:</w:t>
      </w:r>
    </w:p>
    <w:p w14:paraId="1BAFF64B" w14:textId="77777777" w:rsidR="00760A49" w:rsidRPr="0002601D" w:rsidRDefault="00760A49" w:rsidP="00760A49">
      <w:pPr>
        <w:pStyle w:val="Heading4"/>
        <w:numPr>
          <w:ilvl w:val="0"/>
          <w:numId w:val="12"/>
        </w:numPr>
        <w:tabs>
          <w:tab w:val="num" w:pos="360"/>
        </w:tabs>
        <w:ind w:left="0" w:firstLine="0"/>
      </w:pPr>
      <w:r>
        <w:t>Shift responsibility for the Space-Track catalogue to the civilian Department of Commerce, allocating necessary funds</w:t>
      </w:r>
    </w:p>
    <w:p w14:paraId="488852FF" w14:textId="77777777" w:rsidR="00760A49" w:rsidRPr="00FD3507" w:rsidRDefault="00760A49" w:rsidP="00760A49">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30E4D083" w14:textId="77777777" w:rsidR="00760A49" w:rsidRPr="00FD3507" w:rsidRDefault="00760A49" w:rsidP="00760A49">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 xml:space="preserve">it lacks some satellites that countries — including the United States, </w:t>
      </w:r>
      <w:proofErr w:type="gramStart"/>
      <w:r w:rsidRPr="00FD3507">
        <w:rPr>
          <w:rStyle w:val="StyleUnderline"/>
        </w:rPr>
        <w:t>China</w:t>
      </w:r>
      <w:proofErr w:type="gramEnd"/>
      <w:r w:rsidRPr="00FD3507">
        <w:rPr>
          <w:rStyle w:val="StyleUnderline"/>
        </w:rPr>
        <w:t xml:space="preserve"> and Russia — have not acknowledged publicly. In part because of this lack of transparency, other nations also track space objects, and some private companies maintain commercially available catalogues</w:t>
      </w:r>
      <w:r w:rsidRPr="00FD3507">
        <w:t>.</w:t>
      </w:r>
    </w:p>
    <w:p w14:paraId="551FFD31" w14:textId="77777777" w:rsidR="00760A49" w:rsidRPr="00FD3507" w:rsidRDefault="00760A49" w:rsidP="00760A49">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47412534" w14:textId="77777777" w:rsidR="00760A49" w:rsidRPr="00FD3507" w:rsidRDefault="00760A49" w:rsidP="00760A49">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293D2504" w14:textId="77777777" w:rsidR="00760A49" w:rsidRPr="00FD3507" w:rsidRDefault="00760A49" w:rsidP="00760A49">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w:t>
      </w:r>
      <w:r w:rsidRPr="00FD3507">
        <w:rPr>
          <w:rStyle w:val="StyleUnderline"/>
        </w:rPr>
        <w:lastRenderedPageBreak/>
        <w:t xml:space="preserve">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29C1DE3A" w14:textId="77777777" w:rsidR="00760A49" w:rsidRPr="00FD3507" w:rsidRDefault="00760A49" w:rsidP="00760A49">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0D770D66" w14:textId="77777777" w:rsidR="00760A49" w:rsidRPr="00FD3507" w:rsidRDefault="00760A49" w:rsidP="00760A49">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2B49A99E" w14:textId="77777777" w:rsidR="00760A49" w:rsidRPr="00FD3507" w:rsidRDefault="00760A49" w:rsidP="00760A49">
      <w:r w:rsidRPr="00FD3507">
        <w:t xml:space="preserve">If governments and companies around the world do not take urgent action to work together to make space safer, they will one day face a catastrophic collision that knocks out one or more satellites key to their safety, economic </w:t>
      </w:r>
      <w:proofErr w:type="gramStart"/>
      <w:r w:rsidRPr="00FD3507">
        <w:t>well-being</w:t>
      </w:r>
      <w:proofErr w:type="gramEnd"/>
      <w:r w:rsidRPr="00FD3507">
        <w:t xml:space="preserve">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2D2B1C4D" w14:textId="61370439" w:rsidR="00760A49" w:rsidRDefault="00760A49" w:rsidP="00F601E6"/>
    <w:p w14:paraId="16A9E9DB" w14:textId="0F7D46A9" w:rsidR="002136A5" w:rsidRDefault="002136A5" w:rsidP="00F601E6"/>
    <w:p w14:paraId="7DEC352C" w14:textId="77777777" w:rsidR="002136A5" w:rsidRDefault="002136A5" w:rsidP="002136A5">
      <w:pPr>
        <w:pStyle w:val="Heading2"/>
      </w:pPr>
      <w:r>
        <w:lastRenderedPageBreak/>
        <w:t>1NC – DA</w:t>
      </w:r>
    </w:p>
    <w:p w14:paraId="69C0C33B" w14:textId="77777777" w:rsidR="002136A5" w:rsidRPr="0074704C" w:rsidRDefault="002136A5" w:rsidP="002136A5">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230E9E27" w14:textId="77777777" w:rsidR="002136A5" w:rsidRPr="00114552" w:rsidRDefault="002136A5" w:rsidP="002136A5">
      <w:pPr>
        <w:rPr>
          <w:rStyle w:val="Style13ptBold"/>
        </w:rPr>
      </w:pPr>
      <w:r>
        <w:rPr>
          <w:rStyle w:val="Style13ptBold"/>
        </w:rPr>
        <w:t xml:space="preserve">Harvey 8/17 </w:t>
      </w:r>
      <w:r w:rsidRPr="00114552">
        <w:rPr>
          <w:rStyle w:val="Style13ptBold"/>
          <w:b w:val="0"/>
          <w:bCs/>
          <w:sz w:val="16"/>
          <w:szCs w:val="16"/>
        </w:rPr>
        <w:t>[(Fiona, t</w:t>
      </w:r>
      <w:r w:rsidRPr="00114552">
        <w:rPr>
          <w:szCs w:val="16"/>
        </w:rPr>
        <w:t>he Guardian's environment correspondent, won the Foreign Press Association award for Environment Story of the Year and the British Environment and Media Awards journalist of the year</w:t>
      </w:r>
      <w:r w:rsidRPr="00114552">
        <w:rPr>
          <w:rStyle w:val="Style13ptBold"/>
          <w:b w:val="0"/>
          <w:bCs/>
          <w:sz w:val="16"/>
          <w:szCs w:val="16"/>
        </w:rPr>
        <w:t>) “</w:t>
      </w:r>
      <w:r w:rsidRPr="00114552">
        <w:rPr>
          <w:szCs w:val="16"/>
        </w:rPr>
        <w:t>Global water crisis will intensify with climate breakdown, says report,” The Guardian, 8/17/2021] JL</w:t>
      </w:r>
    </w:p>
    <w:p w14:paraId="02D61158" w14:textId="77777777" w:rsidR="002136A5" w:rsidRPr="00114552" w:rsidRDefault="002136A5" w:rsidP="002136A5">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696401E8" w14:textId="77777777" w:rsidR="002136A5" w:rsidRPr="00114552" w:rsidRDefault="002136A5" w:rsidP="002136A5">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3CAA102E" w14:textId="77777777" w:rsidR="002136A5" w:rsidRPr="00114552" w:rsidRDefault="002136A5" w:rsidP="002136A5">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633B7898" w14:textId="77777777" w:rsidR="002136A5" w:rsidRPr="00114552" w:rsidRDefault="002136A5" w:rsidP="002136A5">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7B8E4EC9" w14:textId="77777777" w:rsidR="002136A5" w:rsidRPr="00114552" w:rsidRDefault="002136A5" w:rsidP="002136A5">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1D71609E" w14:textId="77777777" w:rsidR="002136A5" w:rsidRPr="00114552" w:rsidRDefault="002136A5" w:rsidP="002136A5">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219460F2" w14:textId="77777777" w:rsidR="002136A5" w:rsidRPr="00114552" w:rsidRDefault="002136A5" w:rsidP="002136A5">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xml:space="preserve">: Egypt, Burundi, Kenya, Eritrea, Ethiopia, Uganda, Rwanda, Sudan, South Sudan, </w:t>
      </w:r>
      <w:proofErr w:type="gramStart"/>
      <w:r w:rsidRPr="00114552">
        <w:rPr>
          <w:rStyle w:val="StyleUnderline"/>
        </w:rPr>
        <w:t>Tanzania</w:t>
      </w:r>
      <w:proofErr w:type="gramEnd"/>
      <w:r w:rsidRPr="00114552">
        <w:rPr>
          <w:rStyle w:val="StyleUnderline"/>
        </w:rPr>
        <w:t xml:space="preserve">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5457EBB2" w14:textId="77777777" w:rsidR="002136A5" w:rsidRPr="00114552" w:rsidRDefault="002136A5" w:rsidP="002136A5">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4BF9E5F4" w14:textId="77777777" w:rsidR="002136A5" w:rsidRPr="00114552" w:rsidRDefault="002136A5" w:rsidP="002136A5">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4CF796C2" w14:textId="77777777" w:rsidR="002136A5" w:rsidRPr="00114552" w:rsidRDefault="002136A5" w:rsidP="002136A5">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515F7781" w14:textId="77777777" w:rsidR="002136A5" w:rsidRPr="00114552" w:rsidRDefault="002136A5" w:rsidP="002136A5">
      <w:pPr>
        <w:rPr>
          <w:sz w:val="12"/>
        </w:rPr>
      </w:pPr>
      <w:r w:rsidRPr="00114552">
        <w:rPr>
          <w:rStyle w:val="StyleUnderline"/>
        </w:rPr>
        <w:lastRenderedPageBreak/>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p>
    <w:p w14:paraId="56786056" w14:textId="77777777" w:rsidR="002136A5" w:rsidRPr="00114552" w:rsidRDefault="002136A5" w:rsidP="002136A5">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6314A03A" w14:textId="77777777" w:rsidR="002136A5" w:rsidRPr="00114552" w:rsidRDefault="002136A5" w:rsidP="002136A5">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2953BADF" w14:textId="77777777" w:rsidR="002136A5" w:rsidRPr="00114552" w:rsidRDefault="002136A5" w:rsidP="002136A5">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0C34C2C6" w14:textId="77777777" w:rsidR="002136A5" w:rsidRPr="00114552" w:rsidRDefault="002136A5" w:rsidP="002136A5">
      <w:pPr>
        <w:rPr>
          <w:sz w:val="12"/>
        </w:rPr>
      </w:pPr>
      <w:proofErr w:type="gramStart"/>
      <w:r w:rsidRPr="00114552">
        <w:rPr>
          <w:rStyle w:val="StyleUnderline"/>
        </w:rPr>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5F20DD86" w14:textId="2BFE9DF0" w:rsidR="002136A5" w:rsidRDefault="002136A5" w:rsidP="002136A5"/>
    <w:p w14:paraId="5E2443F2" w14:textId="77777777" w:rsidR="00FA4360" w:rsidRDefault="00FA4360" w:rsidP="00FA4360">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304F731B" w14:textId="77777777" w:rsidR="00FA4360" w:rsidRPr="00C460B7" w:rsidRDefault="00FA4360" w:rsidP="00FA4360">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72FFA4A1" w14:textId="77777777" w:rsidR="00FA4360" w:rsidRPr="00C460B7" w:rsidRDefault="00FA4360" w:rsidP="00FA4360">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545B9BD0" w14:textId="77777777" w:rsidR="00FA4360" w:rsidRPr="00C460B7" w:rsidRDefault="00FA4360" w:rsidP="00FA4360">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597566FC" w14:textId="77777777" w:rsidR="00FA4360" w:rsidRPr="00C460B7" w:rsidRDefault="00FA4360" w:rsidP="00FA4360">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07FCA505" w14:textId="77777777" w:rsidR="00FA4360" w:rsidRPr="00C460B7" w:rsidRDefault="00FA4360" w:rsidP="00FA4360">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025371A2" w14:textId="77777777" w:rsidR="00FA4360" w:rsidRPr="00C460B7" w:rsidRDefault="00FA4360" w:rsidP="00FA4360">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w:t>
      </w:r>
      <w:r w:rsidRPr="00C460B7">
        <w:rPr>
          <w:rStyle w:val="StyleUnderline"/>
        </w:rPr>
        <w:lastRenderedPageBreak/>
        <w:t xml:space="preserve">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563B0BE6" w14:textId="77777777" w:rsidR="00FA4360" w:rsidRPr="00C460B7" w:rsidRDefault="00FA4360" w:rsidP="00FA4360">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32444B4D" w14:textId="77777777" w:rsidR="00FA4360" w:rsidRPr="00C460B7" w:rsidRDefault="00FA4360" w:rsidP="00FA4360">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0109A42A" w14:textId="77777777" w:rsidR="00FA4360" w:rsidRPr="00C460B7" w:rsidRDefault="00FA4360" w:rsidP="00FA4360">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69EB94E7" w14:textId="77777777" w:rsidR="00FA4360" w:rsidRPr="00C460B7" w:rsidRDefault="00FA4360" w:rsidP="00FA4360">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0DBC6439" w14:textId="77777777" w:rsidR="00FA4360" w:rsidRPr="00C460B7" w:rsidRDefault="00FA4360" w:rsidP="00FA4360">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0F5D98C8" w14:textId="77777777" w:rsidR="00FA4360" w:rsidRPr="00C460B7" w:rsidRDefault="00FA4360" w:rsidP="00FA4360">
      <w:pPr>
        <w:rPr>
          <w:sz w:val="12"/>
          <w:szCs w:val="12"/>
        </w:rPr>
      </w:pP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p>
    <w:p w14:paraId="14BADB5E" w14:textId="77777777" w:rsidR="00FA4360" w:rsidRPr="00C460B7" w:rsidRDefault="00FA4360" w:rsidP="00FA4360">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5F7E6D27" w14:textId="77777777" w:rsidR="00FA4360" w:rsidRPr="00C460B7" w:rsidRDefault="00FA4360" w:rsidP="00FA4360">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102E605D" w14:textId="77777777" w:rsidR="00FA4360" w:rsidRPr="00C460B7" w:rsidRDefault="00FA4360" w:rsidP="00FA4360">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5E33988A" w14:textId="4528ABF9" w:rsidR="00FA4360" w:rsidRDefault="00FA4360" w:rsidP="00FA4360"/>
    <w:p w14:paraId="58C8C29D" w14:textId="77777777" w:rsidR="003D60F6" w:rsidRDefault="003D60F6" w:rsidP="003D60F6">
      <w:pPr>
        <w:pStyle w:val="Heading2"/>
      </w:pPr>
      <w:r>
        <w:lastRenderedPageBreak/>
        <w:t>1NC – CP</w:t>
      </w:r>
    </w:p>
    <w:p w14:paraId="28DEE78A" w14:textId="77777777" w:rsidR="003D60F6" w:rsidRDefault="003D60F6" w:rsidP="003D60F6">
      <w:pPr>
        <w:pStyle w:val="Heading4"/>
      </w:pPr>
      <w:r>
        <w:t xml:space="preserve">CP: </w:t>
      </w:r>
      <w:r>
        <w:rPr>
          <w:rFonts w:cs="Calibri"/>
        </w:rPr>
        <w:t>States besides the United States should ban</w:t>
      </w:r>
      <w:r w:rsidRPr="00623846">
        <w:rPr>
          <w:rFonts w:cs="Calibri"/>
        </w:rPr>
        <w:t xml:space="preserve"> </w:t>
      </w:r>
      <w:r>
        <w:rPr>
          <w:rFonts w:cs="Calibri"/>
        </w:rPr>
        <w:t>the appropriation of</w:t>
      </w:r>
      <w:r w:rsidRPr="00623846">
        <w:rPr>
          <w:rFonts w:cs="Calibri"/>
        </w:rPr>
        <w:t xml:space="preserve"> outer space </w:t>
      </w:r>
      <w:r>
        <w:rPr>
          <w:rFonts w:cs="Calibri"/>
        </w:rPr>
        <w:t xml:space="preserve">by </w:t>
      </w:r>
      <w:r>
        <w:t>mega constellations.</w:t>
      </w:r>
    </w:p>
    <w:p w14:paraId="0A655F32" w14:textId="77777777" w:rsidR="003D60F6" w:rsidRPr="00623846" w:rsidRDefault="003D60F6" w:rsidP="003D60F6">
      <w:pPr>
        <w:pStyle w:val="Heading4"/>
        <w:rPr>
          <w:rFonts w:cs="Calibri"/>
        </w:rPr>
      </w:pPr>
      <w:r w:rsidRPr="00623846">
        <w:rPr>
          <w:rFonts w:cs="Calibri"/>
        </w:rPr>
        <w:t xml:space="preserve"> in Lower Earth Orbit</w:t>
      </w:r>
      <w:r>
        <w:rPr>
          <w:rFonts w:cs="Calibri"/>
        </w:rPr>
        <w:t>.</w:t>
      </w:r>
    </w:p>
    <w:p w14:paraId="6E01AE45" w14:textId="77777777" w:rsidR="003D60F6" w:rsidRPr="004709C6" w:rsidRDefault="003D60F6" w:rsidP="003D60F6">
      <w:pPr>
        <w:pStyle w:val="Heading4"/>
        <w:rPr>
          <w:color w:val="FF0000"/>
        </w:rPr>
      </w:pPr>
      <w:r w:rsidRPr="00B4379B">
        <w:t xml:space="preserve">The </w:t>
      </w:r>
      <w:r>
        <w:t>United States</w:t>
      </w:r>
      <w:r w:rsidRPr="00644F3B">
        <w:t xml:space="preserve"> should</w:t>
      </w:r>
      <w:r w:rsidRPr="00B4379B">
        <w:t xml:space="preserve"> submit an environmental impact assessment of </w:t>
      </w:r>
      <w:r>
        <w:t xml:space="preserve">the </w:t>
      </w:r>
      <w:proofErr w:type="spellStart"/>
      <w:r>
        <w:rPr>
          <w:rFonts w:cs="Calibri"/>
        </w:rPr>
        <w:t>the</w:t>
      </w:r>
      <w:proofErr w:type="spellEnd"/>
      <w:r>
        <w:rPr>
          <w:rFonts w:cs="Calibri"/>
        </w:rPr>
        <w:t xml:space="preserve"> appropriation of</w:t>
      </w:r>
      <w:r w:rsidRPr="00623846">
        <w:rPr>
          <w:rFonts w:cs="Calibri"/>
        </w:rPr>
        <w:t xml:space="preserve"> outer space via Large Satellite Constellations in Lower Earth Orbit</w:t>
      </w:r>
      <w:r>
        <w:rPr>
          <w:rFonts w:cs="Calibri"/>
        </w:rPr>
        <w:t>.</w:t>
      </w:r>
      <w:r w:rsidRPr="00B4379B">
        <w:t xml:space="preserve">to the UN Office of Outer Space Affairs for public comment, modification, and approval. The United States federal government should implement the approved version of the submitted proposal. </w:t>
      </w:r>
    </w:p>
    <w:p w14:paraId="5187743E" w14:textId="77777777" w:rsidR="003D60F6" w:rsidRPr="00B4379B" w:rsidRDefault="003D60F6" w:rsidP="003D60F6">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w:t>
      </w:r>
      <w:proofErr w:type="spellStart"/>
      <w:r w:rsidRPr="00B4379B">
        <w:rPr>
          <w:rFonts w:eastAsiaTheme="majorEastAsia"/>
          <w:b/>
          <w:iCs/>
          <w:sz w:val="26"/>
        </w:rPr>
        <w:t>aff</w:t>
      </w:r>
      <w:proofErr w:type="spellEnd"/>
      <w:r w:rsidRPr="00B4379B">
        <w:rPr>
          <w:rFonts w:eastAsiaTheme="majorEastAsia"/>
          <w:b/>
          <w:iCs/>
          <w:sz w:val="26"/>
        </w:rPr>
        <w:t xml:space="preserve">. </w:t>
      </w:r>
    </w:p>
    <w:p w14:paraId="54834D02" w14:textId="77777777" w:rsidR="003D60F6" w:rsidRPr="00B4379B" w:rsidRDefault="003D60F6" w:rsidP="003D60F6">
      <w:r w:rsidRPr="00B4379B">
        <w:t xml:space="preserve">William R. </w:t>
      </w:r>
      <w:r w:rsidRPr="00B4379B">
        <w:rPr>
          <w:b/>
          <w:bCs/>
          <w:sz w:val="26"/>
          <w:u w:val="single"/>
        </w:rPr>
        <w:t>Kramer</w:t>
      </w:r>
      <w:r w:rsidRPr="00B4379B">
        <w:t xml:space="preserve">, PhD </w:t>
      </w:r>
      <w:proofErr w:type="spellStart"/>
      <w:r w:rsidRPr="00B4379B">
        <w:t>Polisci</w:t>
      </w:r>
      <w:proofErr w:type="spellEnd"/>
      <w:r w:rsidRPr="00B4379B">
        <w:t xml:space="preserve">/Futures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4C2E2170" w14:textId="77777777" w:rsidR="003D60F6" w:rsidRPr="00B4379B" w:rsidRDefault="003D60F6" w:rsidP="003D60F6">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B4379B">
        <w:rPr>
          <w:highlight w:val="yellow"/>
          <w:u w:val="single"/>
        </w:rPr>
        <w:t xml:space="preserve">assessments are prepared </w:t>
      </w:r>
      <w:r w:rsidRPr="00B4379B">
        <w:rPr>
          <w:u w:val="single"/>
        </w:rPr>
        <w:t xml:space="preserve">by the action proponent </w:t>
      </w:r>
      <w:r w:rsidRPr="00B4379B">
        <w:rPr>
          <w:highlight w:val="yellow"/>
          <w:u w:val="single"/>
        </w:rPr>
        <w:t>and submitted to a</w:t>
      </w:r>
      <w:r w:rsidRPr="00B4379B">
        <w:rPr>
          <w:u w:val="single"/>
        </w:rPr>
        <w:t xml:space="preserve">n impartial international </w:t>
      </w:r>
      <w:r w:rsidRPr="00B4379B">
        <w:rPr>
          <w:highlight w:val="yellow"/>
          <w:u w:val="single"/>
        </w:rPr>
        <w:t>panel</w:t>
      </w:r>
      <w:r w:rsidRPr="00B4379B">
        <w:t xml:space="preserve"> or board; (2) </w:t>
      </w:r>
      <w:r w:rsidRPr="00B4379B">
        <w:rPr>
          <w:highlight w:val="yellow"/>
          <w:u w:val="single"/>
        </w:rPr>
        <w:t xml:space="preserve">The panel determines </w:t>
      </w:r>
      <w:r w:rsidRPr="00B4379B">
        <w:rPr>
          <w:u w:val="single"/>
        </w:rPr>
        <w:t xml:space="preserve">the assessment's </w:t>
      </w:r>
      <w:r w:rsidRPr="00B4379B">
        <w:rPr>
          <w:highlight w:val="yellow"/>
          <w:u w:val="single"/>
        </w:rPr>
        <w:t>sufficiency</w:t>
      </w:r>
      <w:r w:rsidRPr="00B4379B">
        <w:t xml:space="preserve">; (3) </w:t>
      </w:r>
      <w:r w:rsidRPr="00B4379B">
        <w:rPr>
          <w:highlight w:val="yellow"/>
          <w:u w:val="single"/>
        </w:rPr>
        <w:t>The assessment is published in</w:t>
      </w:r>
      <w:r w:rsidRPr="00B4379B">
        <w:rPr>
          <w:u w:val="single"/>
        </w:rPr>
        <w:t xml:space="preserve"> an electronic or other </w:t>
      </w:r>
      <w:r w:rsidRPr="00B4379B">
        <w:rPr>
          <w:highlight w:val="yellow"/>
          <w:u w:val="single"/>
        </w:rPr>
        <w:t xml:space="preserve">format accessible to the public followed by </w:t>
      </w:r>
      <w:r w:rsidRPr="00B4379B">
        <w:rPr>
          <w:u w:val="single"/>
        </w:rPr>
        <w:t xml:space="preserve">a </w:t>
      </w:r>
      <w:r w:rsidRPr="00B4379B">
        <w:rPr>
          <w:highlight w:val="yellow"/>
          <w:u w:val="single"/>
        </w:rPr>
        <w:t>comment period</w:t>
      </w:r>
      <w:r w:rsidRPr="00B4379B">
        <w:t xml:space="preserve">; (4) </w:t>
      </w:r>
      <w:r w:rsidRPr="00B4379B">
        <w:rPr>
          <w:u w:val="single"/>
        </w:rPr>
        <w:t xml:space="preserve">The </w:t>
      </w:r>
      <w:r w:rsidRPr="00B4379B">
        <w:rPr>
          <w:highlight w:val="yellow"/>
          <w:u w:val="single"/>
        </w:rPr>
        <w:t xml:space="preserve">action proponent addresses comments and submits responses </w:t>
      </w:r>
      <w:r w:rsidRPr="00B4379B">
        <w:rPr>
          <w:u w:val="single"/>
        </w:rPr>
        <w:t>to the panel;</w:t>
      </w:r>
      <w:r w:rsidRPr="00B4379B">
        <w:t xml:space="preserve"> (5) </w:t>
      </w:r>
      <w:r w:rsidRPr="00B4379B">
        <w:rPr>
          <w:highlight w:val="yellow"/>
          <w:u w:val="single"/>
        </w:rPr>
        <w:t xml:space="preserve">The panel publishes </w:t>
      </w:r>
      <w:r w:rsidRPr="00B4379B">
        <w:rPr>
          <w:u w:val="single"/>
        </w:rPr>
        <w:t xml:space="preserve">its </w:t>
      </w:r>
      <w:r w:rsidRPr="00B4379B">
        <w:rPr>
          <w:highlight w:val="yellow"/>
          <w:u w:val="single"/>
        </w:rPr>
        <w:t>approval or concerns</w:t>
      </w:r>
      <w:r w:rsidRPr="00B4379B">
        <w:t xml:space="preserve">; (6) </w:t>
      </w:r>
      <w:r w:rsidRPr="00B4379B">
        <w:rPr>
          <w:highlight w:val="yellow"/>
          <w:u w:val="single"/>
        </w:rPr>
        <w:t xml:space="preserve">The action </w:t>
      </w:r>
      <w:r w:rsidRPr="00B4379B">
        <w:rPr>
          <w:u w:val="single"/>
        </w:rPr>
        <w:t xml:space="preserve">proceeds, </w:t>
      </w:r>
      <w:r w:rsidRPr="00B4379B">
        <w:rPr>
          <w:highlight w:val="yellow"/>
          <w:u w:val="single"/>
        </w:rPr>
        <w:t xml:space="preserve">is </w:t>
      </w:r>
      <w:r w:rsidRPr="00B4379B">
        <w:rPr>
          <w:b/>
          <w:iCs/>
          <w:highlight w:val="yellow"/>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B4379B">
        <w:rPr>
          <w:highlight w:val="yellow"/>
          <w:u w:val="single"/>
        </w:rPr>
        <w:t xml:space="preserve">pressure from peer states and space industries may be sufficient to </w:t>
      </w:r>
      <w:r w:rsidRPr="00B4379B">
        <w:rPr>
          <w:b/>
          <w:iCs/>
          <w:highlight w:val="yellow"/>
          <w:u w:val="single"/>
          <w:bdr w:val="single" w:sz="8" w:space="0" w:color="auto"/>
        </w:rPr>
        <w:t>encourage a trend of compliance</w:t>
      </w:r>
      <w:r w:rsidRPr="00B4379B">
        <w:rPr>
          <w:highlight w:val="yellow"/>
          <w:u w:val="single"/>
        </w:rPr>
        <w:t>.</w:t>
      </w:r>
    </w:p>
    <w:p w14:paraId="20C5AC1E" w14:textId="77777777" w:rsidR="003D60F6" w:rsidRPr="00B4379B" w:rsidRDefault="003D60F6" w:rsidP="003D60F6">
      <w:r w:rsidRPr="00B4379B">
        <w:t xml:space="preserve">Such </w:t>
      </w:r>
      <w:r w:rsidRPr="00B4379B">
        <w:rPr>
          <w:highlight w:val="yellow"/>
          <w:u w:val="single"/>
        </w:rPr>
        <w:t>a review and approval</w:t>
      </w:r>
      <w:r w:rsidRPr="00B4379B">
        <w:rPr>
          <w:u w:val="single"/>
        </w:rPr>
        <w:t xml:space="preserve"> system</w:t>
      </w:r>
      <w:r w:rsidRPr="00B4379B">
        <w:t xml:space="preserve"> (perhaps </w:t>
      </w:r>
      <w:proofErr w:type="gramStart"/>
      <w:r w:rsidRPr="00B4379B">
        <w:t>similar to</w:t>
      </w:r>
      <w:proofErr w:type="gramEnd"/>
      <w:r w:rsidRPr="00B4379B">
        <w:t xml:space="preserve"> NEPA's relationship with the Council on Environmental Quality and its oversight function) </w:t>
      </w:r>
      <w:r w:rsidRPr="00B4379B">
        <w:rPr>
          <w:highlight w:val="yellow"/>
          <w:u w:val="single"/>
        </w:rPr>
        <w:t>could be attempted within</w:t>
      </w:r>
      <w:r w:rsidRPr="00B4379B">
        <w:rPr>
          <w:u w:val="single"/>
        </w:rPr>
        <w:t xml:space="preserve"> </w:t>
      </w:r>
      <w:r w:rsidRPr="00B4379B">
        <w:rPr>
          <w:highlight w:val="yellow"/>
          <w:u w:val="single"/>
        </w:rPr>
        <w:t>the</w:t>
      </w:r>
      <w:r w:rsidRPr="00B4379B">
        <w:t xml:space="preserve"> structure of the UN, such as within the </w:t>
      </w:r>
      <w:r w:rsidRPr="00B4379B">
        <w:rPr>
          <w:b/>
          <w:iCs/>
          <w:highlight w:val="yellow"/>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B4379B">
        <w:rPr>
          <w:b/>
          <w:highlight w:val="yellow"/>
          <w:u w:val="single"/>
        </w:rPr>
        <w:t>a precedent for reporting exists.</w:t>
      </w:r>
      <w:r w:rsidRPr="00B4379B">
        <w:rPr>
          <w:highlight w:val="yellow"/>
        </w:rPr>
        <w:t xml:space="preserve"> </w:t>
      </w:r>
      <w:r w:rsidRPr="00B4379B">
        <w:rPr>
          <w:b/>
          <w:iCs/>
          <w:highlight w:val="yellow"/>
          <w:u w:val="single"/>
          <w:bdr w:val="single" w:sz="8" w:space="0" w:color="auto"/>
        </w:rPr>
        <w:t>Presently, however, reports</w:t>
      </w:r>
      <w:r w:rsidRPr="00B4379B">
        <w:rPr>
          <w:b/>
          <w:iCs/>
          <w:u w:val="single"/>
          <w:bdr w:val="single" w:sz="8" w:space="0" w:color="auto"/>
        </w:rPr>
        <w:t xml:space="preserve"> tend to </w:t>
      </w:r>
      <w:r w:rsidRPr="00B4379B">
        <w:rPr>
          <w:b/>
          <w:iCs/>
          <w:highlight w:val="yellow"/>
          <w:u w:val="single"/>
          <w:bdr w:val="single" w:sz="8" w:space="0" w:color="auto"/>
        </w:rPr>
        <w:t>document</w:t>
      </w:r>
      <w:r w:rsidRPr="00B4379B">
        <w:rPr>
          <w:b/>
          <w:iCs/>
          <w:u w:val="single"/>
          <w:bdr w:val="single" w:sz="8" w:space="0" w:color="auto"/>
        </w:rPr>
        <w:t xml:space="preserve"> positive actions and research, </w:t>
      </w:r>
      <w:r w:rsidRPr="00B4379B">
        <w:rPr>
          <w:b/>
          <w:iCs/>
          <w:highlight w:val="yellow"/>
          <w:u w:val="single"/>
          <w:bdr w:val="single" w:sz="8" w:space="0" w:color="auto"/>
        </w:rPr>
        <w:t xml:space="preserve">not details of </w:t>
      </w:r>
      <w:r w:rsidRPr="00B4379B">
        <w:rPr>
          <w:b/>
          <w:iCs/>
          <w:u w:val="single"/>
          <w:bdr w:val="single" w:sz="8" w:space="0" w:color="auto"/>
        </w:rPr>
        <w:t xml:space="preserve">extraterrestrial </w:t>
      </w:r>
      <w:r w:rsidRPr="00B4379B">
        <w:rPr>
          <w:b/>
          <w:iCs/>
          <w:highlight w:val="yellow"/>
          <w:u w:val="single"/>
          <w:bdr w:val="single" w:sz="8" w:space="0" w:color="auto"/>
        </w:rPr>
        <w:t>environmental impacts</w:t>
      </w:r>
      <w:r w:rsidRPr="00B4379B">
        <w:t>.</w:t>
      </w:r>
    </w:p>
    <w:p w14:paraId="5A68B9FD" w14:textId="77777777" w:rsidR="003D60F6" w:rsidRPr="00B4379B" w:rsidRDefault="003D60F6" w:rsidP="003D60F6">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7EB3F67F" w14:textId="77777777" w:rsidR="003D60F6" w:rsidRPr="00B4379B" w:rsidRDefault="003D60F6" w:rsidP="003D60F6">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5904734D" w14:textId="77777777" w:rsidR="003D60F6" w:rsidRPr="00B4379B" w:rsidRDefault="003D60F6" w:rsidP="003D60F6">
      <w:r w:rsidRPr="008741E7">
        <w:rPr>
          <w:b/>
          <w:iCs/>
          <w:u w:val="single"/>
          <w:bdr w:val="single" w:sz="8" w:space="0" w:color="auto"/>
        </w:rPr>
        <w:t xml:space="preserve">Benefits of </w:t>
      </w:r>
      <w:r w:rsidRPr="00B4379B">
        <w:rPr>
          <w:b/>
          <w:iCs/>
          <w:highlight w:val="yellow"/>
          <w:u w:val="single"/>
          <w:bdr w:val="single" w:sz="8" w:space="0" w:color="auto"/>
        </w:rPr>
        <w:t xml:space="preserve">extraterrestrial </w:t>
      </w:r>
      <w:r w:rsidRPr="008741E7">
        <w:rPr>
          <w:b/>
          <w:iCs/>
          <w:highlight w:val="cyan"/>
          <w:u w:val="single"/>
          <w:bdr w:val="single" w:sz="8" w:space="0" w:color="auto"/>
        </w:rPr>
        <w:t>e</w:t>
      </w:r>
      <w:r w:rsidRPr="008741E7">
        <w:rPr>
          <w:b/>
          <w:iCs/>
          <w:u w:val="single"/>
          <w:bdr w:val="single" w:sz="8" w:space="0" w:color="auto"/>
        </w:rPr>
        <w:t xml:space="preserve">nvironmental </w:t>
      </w:r>
      <w:r w:rsidRPr="008741E7">
        <w:rPr>
          <w:b/>
          <w:iCs/>
          <w:highlight w:val="cyan"/>
          <w:u w:val="single"/>
          <w:bdr w:val="single" w:sz="8" w:space="0" w:color="auto"/>
        </w:rPr>
        <w:t>i</w:t>
      </w:r>
      <w:r w:rsidRPr="008741E7">
        <w:rPr>
          <w:b/>
          <w:iCs/>
          <w:u w:val="single"/>
          <w:bdr w:val="single" w:sz="8" w:space="0" w:color="auto"/>
        </w:rPr>
        <w:t xml:space="preserve">mpact </w:t>
      </w:r>
      <w:r w:rsidRPr="008741E7">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w:t>
      </w:r>
      <w:r w:rsidRPr="00B4379B">
        <w:lastRenderedPageBreak/>
        <w:t xml:space="preserve">planning. </w:t>
      </w:r>
      <w:r w:rsidRPr="00B4379B">
        <w:rPr>
          <w:b/>
          <w:iCs/>
          <w:highlight w:val="yellow"/>
          <w:u w:val="single"/>
          <w:bdr w:val="single" w:sz="8" w:space="0" w:color="auto"/>
        </w:rPr>
        <w:t>There will</w:t>
      </w:r>
      <w:r w:rsidRPr="00B4379B">
        <w:rPr>
          <w:b/>
          <w:iCs/>
          <w:u w:val="single"/>
          <w:bdr w:val="single" w:sz="8" w:space="0" w:color="auto"/>
        </w:rPr>
        <w:t xml:space="preserve"> likely </w:t>
      </w:r>
      <w:r w:rsidRPr="00B4379B">
        <w:rPr>
          <w:b/>
          <w:iCs/>
          <w:highlight w:val="yellow"/>
          <w:u w:val="single"/>
          <w:bdr w:val="single" w:sz="8" w:space="0" w:color="auto"/>
        </w:rPr>
        <w:t>be competition for</w:t>
      </w:r>
      <w:r w:rsidRPr="00B4379B">
        <w:rPr>
          <w:b/>
          <w:iCs/>
          <w:u w:val="single"/>
          <w:bdr w:val="single" w:sz="8" w:space="0" w:color="auto"/>
        </w:rPr>
        <w:t xml:space="preserve"> the rarest (most </w:t>
      </w:r>
      <w:r w:rsidRPr="00B4379B">
        <w:rPr>
          <w:b/>
          <w:iCs/>
          <w:highlight w:val="yellow"/>
          <w:u w:val="single"/>
          <w:bdr w:val="single" w:sz="8" w:space="0" w:color="auto"/>
        </w:rPr>
        <w:t>valuable) minerals</w:t>
      </w:r>
      <w:r w:rsidRPr="00B4379B">
        <w:t xml:space="preserve">. </w:t>
      </w:r>
      <w:r w:rsidRPr="00B4379B">
        <w:rPr>
          <w:u w:val="single"/>
        </w:rPr>
        <w:t xml:space="preserve">Without some form of planning and regulation, </w:t>
      </w:r>
      <w:r w:rsidRPr="00B4379B">
        <w:rPr>
          <w:highlight w:val="yellow"/>
          <w:u w:val="single"/>
        </w:rPr>
        <w:t>they may be extracted</w:t>
      </w:r>
      <w:r w:rsidRPr="00B4379B">
        <w:rPr>
          <w:u w:val="single"/>
        </w:rPr>
        <w:t xml:space="preserve"> </w:t>
      </w:r>
      <w:r w:rsidRPr="00B4379B">
        <w:rPr>
          <w:highlight w:val="yellow"/>
          <w:u w:val="single"/>
        </w:rPr>
        <w:t>in an inefficient and</w:t>
      </w:r>
      <w:r w:rsidRPr="00B4379B">
        <w:rPr>
          <w:u w:val="single"/>
        </w:rPr>
        <w:t xml:space="preserve"> environmentally </w:t>
      </w:r>
      <w:r w:rsidRPr="00B4379B">
        <w:rPr>
          <w:highlight w:val="yellow"/>
          <w:u w:val="single"/>
        </w:rPr>
        <w:t xml:space="preserve">damaging manner and be </w:t>
      </w:r>
      <w:r w:rsidRPr="00B4379B">
        <w:rPr>
          <w:b/>
          <w:highlight w:val="yellow"/>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1AC832E8" w14:textId="77777777" w:rsidR="003D60F6" w:rsidRPr="00B4379B" w:rsidRDefault="003D60F6" w:rsidP="003D60F6">
      <w:r w:rsidRPr="00B4379B">
        <w:rPr>
          <w:u w:val="single"/>
        </w:rPr>
        <w:t>How might resources be put to their highest and best use unless regulated?</w:t>
      </w:r>
      <w:r w:rsidRPr="00B4379B">
        <w:t xml:space="preserve"> </w:t>
      </w:r>
      <w:r w:rsidRPr="00B4379B">
        <w:rPr>
          <w:highlight w:val="yellow"/>
          <w:u w:val="single"/>
        </w:rPr>
        <w:t>Both</w:t>
      </w:r>
      <w:r w:rsidRPr="00B4379B">
        <w:rPr>
          <w:u w:val="single"/>
        </w:rPr>
        <w:t xml:space="preserve"> the </w:t>
      </w:r>
      <w:r w:rsidRPr="00B4379B">
        <w:rPr>
          <w:highlight w:val="yellow"/>
          <w:u w:val="single"/>
        </w:rPr>
        <w:t xml:space="preserve">Moon and Mars have water ice which will be </w:t>
      </w:r>
      <w:r w:rsidRPr="00B4379B">
        <w:rPr>
          <w:b/>
          <w:iCs/>
          <w:highlight w:val="yellow"/>
          <w:u w:val="single"/>
          <w:bdr w:val="single" w:sz="8" w:space="0" w:color="auto"/>
        </w:rPr>
        <w:t>crucial for human survival</w:t>
      </w:r>
      <w:r w:rsidRPr="00B4379B">
        <w:rPr>
          <w:highlight w:val="yellow"/>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B4379B">
        <w:rPr>
          <w:b/>
          <w:iCs/>
          <w:highlight w:val="yellow"/>
          <w:u w:val="single"/>
          <w:bdr w:val="single" w:sz="8" w:space="0" w:color="auto"/>
        </w:rPr>
        <w:t>Conflicts over resource allocation</w:t>
      </w:r>
      <w:r w:rsidRPr="00B4379B">
        <w:rPr>
          <w:u w:val="single"/>
        </w:rPr>
        <w:t xml:space="preserve"> </w:t>
      </w:r>
      <w:r w:rsidRPr="00B4379B">
        <w:rPr>
          <w:highlight w:val="yellow"/>
          <w:u w:val="single"/>
        </w:rPr>
        <w:t xml:space="preserve">may be better addressed during an </w:t>
      </w:r>
      <w:r w:rsidRPr="00B4379B">
        <w:rPr>
          <w:b/>
          <w:iCs/>
          <w:highlight w:val="yellow"/>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Administration is planning to place a crew on the Moon by 2024, so </w:t>
      </w:r>
      <w:r w:rsidRPr="00B4379B">
        <w:rPr>
          <w:b/>
          <w:highlight w:val="yellow"/>
          <w:u w:val="single"/>
        </w:rPr>
        <w:t>competition for</w:t>
      </w:r>
      <w:r w:rsidRPr="00B4379B">
        <w:rPr>
          <w:b/>
          <w:u w:val="single"/>
        </w:rPr>
        <w:t xml:space="preserve"> the best </w:t>
      </w:r>
      <w:r w:rsidRPr="00B4379B">
        <w:rPr>
          <w:b/>
          <w:highlight w:val="yellow"/>
          <w:u w:val="single"/>
        </w:rPr>
        <w:t>sites will be intense</w:t>
      </w:r>
      <w:r w:rsidRPr="00B4379B">
        <w:t xml:space="preserve"> (Kramer, 2015b; China Digital Times, 2012).</w:t>
      </w:r>
    </w:p>
    <w:p w14:paraId="0D55B145" w14:textId="77777777" w:rsidR="003D60F6" w:rsidRPr="00B4379B" w:rsidRDefault="003D60F6" w:rsidP="003D60F6">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B4379B">
        <w:rPr>
          <w:highlight w:val="yellow"/>
          <w:u w:val="single"/>
        </w:rPr>
        <w:t xml:space="preserve">conflicts between land use and </w:t>
      </w:r>
      <w:r w:rsidRPr="00B4379B">
        <w:rPr>
          <w:u w:val="single"/>
        </w:rPr>
        <w:t xml:space="preserve">human </w:t>
      </w:r>
      <w:r w:rsidRPr="00B4379B">
        <w:rPr>
          <w:highlight w:val="yellow"/>
          <w:u w:val="single"/>
        </w:rPr>
        <w:t>habitation</w:t>
      </w:r>
      <w:r w:rsidRPr="00B4379B">
        <w:rPr>
          <w:u w:val="single"/>
        </w:rPr>
        <w:t xml:space="preserve"> experienced on Earth </w:t>
      </w:r>
      <w:r w:rsidRPr="00B4379B">
        <w:rPr>
          <w:highlight w:val="yellow"/>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2B7E6661" w14:textId="77777777" w:rsidR="003D60F6" w:rsidRPr="00B4379B" w:rsidRDefault="003D60F6" w:rsidP="003D60F6">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B4379B">
        <w:rPr>
          <w:highlight w:val="yellow"/>
          <w:u w:val="single"/>
        </w:rPr>
        <w:t>biological pollution of Mars</w:t>
      </w:r>
      <w:r w:rsidRPr="00B4379B">
        <w:rPr>
          <w:u w:val="single"/>
        </w:rPr>
        <w:t xml:space="preserve">, for example, </w:t>
      </w:r>
      <w:r w:rsidRPr="00B4379B">
        <w:rPr>
          <w:highlight w:val="yellow"/>
          <w:u w:val="single"/>
        </w:rPr>
        <w:t>may greatly affect</w:t>
      </w:r>
      <w:r w:rsidRPr="00B4379B">
        <w:rPr>
          <w:u w:val="single"/>
        </w:rPr>
        <w:t xml:space="preserve"> the results of any </w:t>
      </w:r>
      <w:r w:rsidRPr="00B4379B">
        <w:rPr>
          <w:highlight w:val="yellow"/>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445A5702" w14:textId="77777777" w:rsidR="003D60F6" w:rsidRPr="00F601E6" w:rsidRDefault="003D60F6" w:rsidP="00FA4360"/>
    <w:p w14:paraId="61FDBC0E" w14:textId="77777777" w:rsidR="00FA4360" w:rsidRDefault="00FA4360" w:rsidP="002136A5"/>
    <w:p w14:paraId="147AB6EB" w14:textId="032EFB52" w:rsidR="00FA4360" w:rsidRDefault="00FA4360" w:rsidP="00FA4360">
      <w:pPr>
        <w:pStyle w:val="Heading2"/>
      </w:pPr>
      <w:r>
        <w:lastRenderedPageBreak/>
        <w:t>1NC – Case</w:t>
      </w:r>
    </w:p>
    <w:p w14:paraId="3C6C27EB" w14:textId="1C4445E1" w:rsidR="009C6E83" w:rsidRDefault="009C6E83" w:rsidP="009C6E83"/>
    <w:p w14:paraId="77138576" w14:textId="77777777" w:rsidR="009C6E83" w:rsidRDefault="009C6E83" w:rsidP="009C6E83">
      <w:pPr>
        <w:pStyle w:val="Heading3"/>
      </w:pPr>
      <w:r>
        <w:lastRenderedPageBreak/>
        <w:t>1NC – Debris</w:t>
      </w:r>
    </w:p>
    <w:p w14:paraId="42F3FF3F" w14:textId="7C8C91CB" w:rsidR="009C6E83" w:rsidRDefault="009C6E83" w:rsidP="00B930B5">
      <w:pPr>
        <w:pStyle w:val="Heading4"/>
        <w:numPr>
          <w:ilvl w:val="0"/>
          <w:numId w:val="16"/>
        </w:numPr>
      </w:pPr>
      <w:r>
        <w:t>Debris creates deterrence by raising the bar for conflict – international norms fail</w:t>
      </w:r>
    </w:p>
    <w:p w14:paraId="2593FCB7" w14:textId="77777777" w:rsidR="009C6E83" w:rsidRPr="005A5216" w:rsidRDefault="009C6E83" w:rsidP="009C6E83">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3952B061" w14:textId="77777777" w:rsidR="009C6E83" w:rsidRPr="005A5216" w:rsidRDefault="009C6E83" w:rsidP="009C6E83">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3445400C" w14:textId="77777777" w:rsidR="009C6E83" w:rsidRPr="005A5216" w:rsidRDefault="009C6E83" w:rsidP="009C6E83">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5FB6D8C9" w14:textId="77777777" w:rsidR="009C6E83" w:rsidRPr="000B067A" w:rsidRDefault="009C6E83" w:rsidP="009C6E83"/>
    <w:p w14:paraId="04B8D45F" w14:textId="41BE158C" w:rsidR="00B930B5" w:rsidRPr="00100A2B" w:rsidRDefault="00B930B5" w:rsidP="00B930B5">
      <w:pPr>
        <w:pStyle w:val="Heading4"/>
        <w:numPr>
          <w:ilvl w:val="0"/>
          <w:numId w:val="16"/>
        </w:numPr>
      </w:pPr>
      <w:r w:rsidRPr="00100A2B">
        <w:t xml:space="preserve">Alt cause – broad space privatization and existing debris. </w:t>
      </w:r>
    </w:p>
    <w:p w14:paraId="41B7F869" w14:textId="77777777" w:rsidR="00B930B5" w:rsidRPr="00100A2B" w:rsidRDefault="00B930B5" w:rsidP="00B930B5">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49C19AF4" w14:textId="77777777" w:rsidR="00B930B5" w:rsidRPr="00100A2B" w:rsidRDefault="00B930B5" w:rsidP="00B930B5">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23624F12" w14:textId="77777777" w:rsidR="00B930B5" w:rsidRPr="00100A2B" w:rsidRDefault="00B930B5" w:rsidP="00B930B5">
      <w:r w:rsidRPr="00100A2B">
        <w:t xml:space="preserve">2. Characterizing </w:t>
      </w:r>
      <w:proofErr w:type="spellStart"/>
      <w:r w:rsidRPr="00100A2B">
        <w:t>NewSpace</w:t>
      </w:r>
      <w:proofErr w:type="spellEnd"/>
      <w:r w:rsidRPr="00100A2B">
        <w:t>: a step change in the space environment</w:t>
      </w:r>
    </w:p>
    <w:p w14:paraId="0D802382" w14:textId="77777777" w:rsidR="00B930B5" w:rsidRPr="00100A2B" w:rsidRDefault="00B930B5" w:rsidP="00B930B5">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w:t>
      </w:r>
      <w:r w:rsidRPr="00100A2B">
        <w:lastRenderedPageBreak/>
        <w:t xml:space="preserve">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07DEEE06" w14:textId="77777777" w:rsidR="00B930B5" w:rsidRPr="00100A2B" w:rsidRDefault="00B930B5" w:rsidP="00B930B5">
      <w:r w:rsidRPr="00100A2B">
        <w:t>[Table 1 Omitted]</w:t>
      </w:r>
    </w:p>
    <w:p w14:paraId="0E5E0DB6" w14:textId="77777777" w:rsidR="00B930B5" w:rsidRPr="00100A2B" w:rsidRDefault="00B930B5" w:rsidP="00B930B5">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4940B511" w14:textId="77777777" w:rsidR="00B930B5" w:rsidRPr="00100A2B" w:rsidRDefault="00B930B5" w:rsidP="00B930B5">
      <w:r w:rsidRPr="00100A2B">
        <w:t>Current space safety, space surveillance, collision avoidance (COLA) and debris mitigation processes have been designed for and have evolved with the current population profile, launch rates and density of LEO space.</w:t>
      </w:r>
    </w:p>
    <w:p w14:paraId="526F1E9F" w14:textId="77777777" w:rsidR="00B930B5" w:rsidRPr="00100A2B" w:rsidRDefault="00B930B5" w:rsidP="00B930B5">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0BF6A49D" w14:textId="77777777" w:rsidR="00B930B5" w:rsidRPr="00100A2B" w:rsidRDefault="00B930B5" w:rsidP="00B930B5">
      <w:r w:rsidRPr="00100A2B">
        <w:t>3. Compounding effects of better SSA, more satellites, and new operational concepts</w:t>
      </w:r>
    </w:p>
    <w:p w14:paraId="1015CF43" w14:textId="77777777" w:rsidR="00B930B5" w:rsidRPr="00100A2B" w:rsidRDefault="00B930B5" w:rsidP="00B930B5">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FBD07F8" w14:textId="77777777" w:rsidR="00B930B5" w:rsidRPr="00100A2B" w:rsidRDefault="00B930B5" w:rsidP="00B930B5">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01E78BA4" w14:textId="77777777" w:rsidR="00B930B5" w:rsidRPr="00100A2B" w:rsidRDefault="00B930B5" w:rsidP="00B930B5">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2AE4BE30" w14:textId="77777777" w:rsidR="00B930B5" w:rsidRPr="00100A2B" w:rsidRDefault="00B930B5" w:rsidP="00B930B5">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24610657" w14:textId="77777777" w:rsidR="00B930B5" w:rsidRPr="00100A2B" w:rsidRDefault="00B930B5" w:rsidP="00B930B5">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w:t>
      </w:r>
      <w:r w:rsidRPr="00100A2B">
        <w:lastRenderedPageBreak/>
        <w:t xml:space="preserve">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393D0C5A" w14:textId="77777777" w:rsidR="00B930B5" w:rsidRPr="00624789" w:rsidRDefault="00B930B5" w:rsidP="00B930B5">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60AE2C48" w14:textId="77777777" w:rsidR="009C6E83" w:rsidRDefault="009C6E83" w:rsidP="009C6E83"/>
    <w:p w14:paraId="1EEFD8D5" w14:textId="3290B71E" w:rsidR="00680ED5" w:rsidRPr="00680ED5" w:rsidRDefault="00680ED5" w:rsidP="00680ED5">
      <w:pPr>
        <w:pStyle w:val="Heading4"/>
        <w:numPr>
          <w:ilvl w:val="0"/>
          <w:numId w:val="16"/>
        </w:numPr>
      </w:pPr>
      <w:r>
        <w:t xml:space="preserve">No multilateral mining – none of their evidence says it will happen post-plan, just that it should – their </w:t>
      </w:r>
      <w:proofErr w:type="gramStart"/>
      <w:r>
        <w:t>arguments</w:t>
      </w:r>
      <w:proofErr w:type="gramEnd"/>
      <w:r>
        <w:t xml:space="preserve"> about militarization proves peaceful cooperation is impossible because states are self-interested and distrustful</w:t>
      </w:r>
      <w:r w:rsidR="00E81071">
        <w:t xml:space="preserve"> – also disproves the governance advantage</w:t>
      </w:r>
    </w:p>
    <w:p w14:paraId="3B7F7E20" w14:textId="77777777" w:rsidR="00F93E05" w:rsidRPr="00F22B32" w:rsidRDefault="00F93E05" w:rsidP="00F93E05">
      <w:pPr>
        <w:pStyle w:val="ListParagraph"/>
        <w:keepNext/>
        <w:keepLines/>
        <w:numPr>
          <w:ilvl w:val="0"/>
          <w:numId w:val="16"/>
        </w:numPr>
        <w:spacing w:before="200"/>
        <w:outlineLvl w:val="3"/>
        <w:rPr>
          <w:rFonts w:eastAsia="Malgun Gothic" w:cs="Times New Roman"/>
          <w:b/>
          <w:iCs/>
          <w:sz w:val="26"/>
        </w:rPr>
      </w:pPr>
      <w:r w:rsidRPr="00F22B32">
        <w:rPr>
          <w:rFonts w:eastAsia="Malgun Gothic" w:cs="Times New Roman"/>
          <w:b/>
          <w:iCs/>
          <w:sz w:val="26"/>
        </w:rPr>
        <w:t>Time frame – Kessler effect 200 years away</w:t>
      </w:r>
    </w:p>
    <w:p w14:paraId="251652E4" w14:textId="77777777" w:rsidR="00F93E05" w:rsidRPr="00100A2B" w:rsidRDefault="00F93E05" w:rsidP="00F93E05">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6476B052" w14:textId="77777777" w:rsidR="00F93E05" w:rsidRPr="00100A2B" w:rsidRDefault="00F93E05" w:rsidP="00F93E05">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7FD2226C" w14:textId="78910FAA" w:rsidR="00F93E05" w:rsidRPr="00F93E05" w:rsidRDefault="00F93E05" w:rsidP="00F93E05">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14E5BDF8" w14:textId="696C6E58" w:rsidR="009C6E83" w:rsidRPr="002D7C42" w:rsidRDefault="009C6E83" w:rsidP="00680ED5">
      <w:pPr>
        <w:pStyle w:val="Heading4"/>
        <w:numPr>
          <w:ilvl w:val="0"/>
          <w:numId w:val="16"/>
        </w:numPr>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4CB59794" w14:textId="77777777" w:rsidR="009C6E83" w:rsidRPr="002D7C42" w:rsidRDefault="009C6E83" w:rsidP="009C6E83">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6D84E35A" w14:textId="77777777" w:rsidR="009C6E83" w:rsidRDefault="009C6E83" w:rsidP="009C6E83">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w:t>
      </w:r>
      <w:r w:rsidRPr="002D7C42">
        <w:lastRenderedPageBreak/>
        <w:t xml:space="preserve">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02399B9D" w14:textId="6E1B3F93" w:rsidR="009C6E83" w:rsidRDefault="009C6E83" w:rsidP="009C6E83"/>
    <w:p w14:paraId="6CC5CCC6" w14:textId="3820C1C2" w:rsidR="003C651E" w:rsidRPr="003C651E" w:rsidRDefault="003C651E" w:rsidP="00680ED5">
      <w:pPr>
        <w:pStyle w:val="Heading4"/>
        <w:numPr>
          <w:ilvl w:val="0"/>
          <w:numId w:val="16"/>
        </w:numPr>
        <w:rPr>
          <w:rFonts w:cs="Arial"/>
          <w:u w:val="single"/>
        </w:rPr>
      </w:pPr>
      <w:r>
        <w:rPr>
          <w:rFonts w:cs="Arial"/>
        </w:rPr>
        <w:t xml:space="preserve">No internal link to warming – they need to win every satellite would go down </w:t>
      </w:r>
      <w:proofErr w:type="gramStart"/>
      <w:r>
        <w:rPr>
          <w:rFonts w:cs="Arial"/>
        </w:rPr>
        <w:t>in order to</w:t>
      </w:r>
      <w:proofErr w:type="gramEnd"/>
      <w:r>
        <w:rPr>
          <w:rFonts w:cs="Arial"/>
        </w:rPr>
        <w:t xml:space="preserve"> zero climate monitoring</w:t>
      </w:r>
    </w:p>
    <w:p w14:paraId="38DDEFF1" w14:textId="7C874743" w:rsidR="009C6E83" w:rsidRPr="00061AEB" w:rsidRDefault="009C6E83" w:rsidP="00680ED5">
      <w:pPr>
        <w:pStyle w:val="Heading4"/>
        <w:numPr>
          <w:ilvl w:val="0"/>
          <w:numId w:val="16"/>
        </w:numPr>
        <w:rPr>
          <w:rFonts w:cs="Arial"/>
          <w:u w:val="single"/>
        </w:rPr>
      </w:pPr>
      <w:r w:rsidRPr="00061AEB">
        <w:rPr>
          <w:rFonts w:cs="Arial"/>
        </w:rPr>
        <w:t xml:space="preserve">No extinction – it takes 12 degrees </w:t>
      </w:r>
      <w:r w:rsidRPr="00061AEB">
        <w:rPr>
          <w:rFonts w:cs="Arial"/>
          <w:u w:val="single"/>
        </w:rPr>
        <w:t>without adaptation</w:t>
      </w:r>
    </w:p>
    <w:p w14:paraId="354AB017" w14:textId="77777777" w:rsidR="009C6E83" w:rsidRPr="00061AEB" w:rsidRDefault="009C6E83" w:rsidP="009C6E83">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0D523D66" w14:textId="77777777" w:rsidR="009C6E83" w:rsidRPr="00994F99" w:rsidRDefault="009C6E83" w:rsidP="009C6E83">
      <w:r w:rsidRPr="00DE06BC">
        <w:rPr>
          <w:rStyle w:val="StyleUnderline"/>
          <w:highlight w:val="green"/>
        </w:rPr>
        <w:t xml:space="preserve">The most likely levels of global warming are </w:t>
      </w:r>
      <w:r w:rsidRPr="00DE06BC">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DE06BC">
        <w:rPr>
          <w:rStyle w:val="StyleUnderline"/>
          <w:highlight w:val="green"/>
        </w:rPr>
        <w:t>warming of</w:t>
      </w:r>
      <w:r w:rsidRPr="00061AEB">
        <w:t xml:space="preserve"> 11-</w:t>
      </w:r>
      <w:r w:rsidRPr="00DE06BC">
        <w:rPr>
          <w:rStyle w:val="StyleUnderline"/>
          <w:highlight w:val="green"/>
        </w:rPr>
        <w:t>12°</w:t>
      </w:r>
      <w:r w:rsidRPr="00DE06BC">
        <w:rPr>
          <w:highlight w:val="green"/>
        </w:rPr>
        <w:t xml:space="preserve">C </w:t>
      </w:r>
      <w:r w:rsidRPr="00DE06BC">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DE06BC">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 xml:space="preserve">It is likely that the world will </w:t>
      </w:r>
      <w:proofErr w:type="gramStart"/>
      <w:r w:rsidRPr="00061AEB">
        <w:rPr>
          <w:rStyle w:val="StyleUnderline"/>
        </w:rPr>
        <w:t>take action</w:t>
      </w:r>
      <w:proofErr w:type="gramEnd"/>
      <w:r w:rsidRPr="00061AEB">
        <w:rPr>
          <w:rStyle w:val="StyleUnderline"/>
        </w:rPr>
        <w:t xml:space="preserve"> against climate change once it begins to impose large costs on human society, long before there is warming of 10°C</w:t>
      </w:r>
      <w:r w:rsidRPr="00061AEB">
        <w:t xml:space="preserve">. Unfortunately, there is significant inertia in the climate system: there is a </w:t>
      </w:r>
      <w:proofErr w:type="gramStart"/>
      <w:r w:rsidRPr="00061AEB">
        <w:t>25 to 50 year</w:t>
      </w:r>
      <w:proofErr w:type="gramEnd"/>
      <w:r w:rsidRPr="00061AEB">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16484541" w14:textId="027F00E6" w:rsidR="009C6E83" w:rsidRDefault="009C6E83" w:rsidP="00680ED5">
      <w:pPr>
        <w:pStyle w:val="Heading4"/>
        <w:numPr>
          <w:ilvl w:val="0"/>
          <w:numId w:val="16"/>
        </w:numPr>
      </w:pPr>
      <w:r>
        <w:lastRenderedPageBreak/>
        <w:t>No resource conflicts</w:t>
      </w:r>
    </w:p>
    <w:p w14:paraId="6D9594AB" w14:textId="77777777" w:rsidR="009C6E83" w:rsidRPr="008958C7" w:rsidRDefault="009C6E83" w:rsidP="009C6E83">
      <w:pPr>
        <w:rPr>
          <w:rStyle w:val="Style13ptBold"/>
        </w:rPr>
      </w:pPr>
      <w:r>
        <w:rPr>
          <w:rStyle w:val="Style13ptBold"/>
        </w:rPr>
        <w:t xml:space="preserve">Hickman 07 </w:t>
      </w:r>
      <w:r w:rsidRPr="008958C7">
        <w:rPr>
          <w:rStyle w:val="Style13ptBold"/>
          <w:b w:val="0"/>
          <w:bCs/>
          <w:sz w:val="16"/>
          <w:szCs w:val="16"/>
        </w:rPr>
        <w:t xml:space="preserve">[(John, </w:t>
      </w:r>
      <w:r w:rsidRPr="008958C7">
        <w:rPr>
          <w:szCs w:val="16"/>
        </w:rPr>
        <w:t>associate professor in the Department of Government and International Studies at Berry College</w:t>
      </w:r>
      <w:r w:rsidRPr="008958C7">
        <w:rPr>
          <w:rStyle w:val="Style13ptBold"/>
          <w:b w:val="0"/>
          <w:bCs/>
          <w:sz w:val="16"/>
          <w:szCs w:val="16"/>
        </w:rPr>
        <w:t>) “</w:t>
      </w:r>
      <w:r w:rsidRPr="008958C7">
        <w:rPr>
          <w:szCs w:val="16"/>
        </w:rPr>
        <w:t>Still crazy after four decades: The case for withdrawing from the 1967 Outer Space Treaty,” Space Review, 9/24/2007] JL</w:t>
      </w:r>
    </w:p>
    <w:p w14:paraId="1E755DF5" w14:textId="77777777" w:rsidR="009C6E83" w:rsidRPr="00B77CE4" w:rsidRDefault="009C6E83" w:rsidP="009C6E83">
      <w:pPr>
        <w:rPr>
          <w:sz w:val="12"/>
        </w:rPr>
      </w:pPr>
      <w:r w:rsidRPr="00B234D9">
        <w:rPr>
          <w:rStyle w:val="StyleUnderline"/>
          <w:highlight w:val="green"/>
        </w:rPr>
        <w:t>The</w:t>
      </w:r>
      <w:r w:rsidRPr="00B77CE4">
        <w:rPr>
          <w:rStyle w:val="StyleUnderline"/>
        </w:rPr>
        <w:t xml:space="preserve"> second </w:t>
      </w:r>
      <w:r w:rsidRPr="00B234D9">
        <w:rPr>
          <w:rStyle w:val="StyleUnderline"/>
          <w:highlight w:val="green"/>
        </w:rPr>
        <w:t>argument</w:t>
      </w:r>
      <w:r w:rsidRPr="00B77CE4">
        <w:rPr>
          <w:rStyle w:val="StyleUnderline"/>
        </w:rPr>
        <w:t xml:space="preserve"> is </w:t>
      </w:r>
      <w:r w:rsidRPr="00B234D9">
        <w:rPr>
          <w:rStyle w:val="StyleUnderline"/>
          <w:highlight w:val="green"/>
        </w:rPr>
        <w:t>that competition for territory</w:t>
      </w:r>
      <w:r w:rsidRPr="00B77CE4">
        <w:rPr>
          <w:rStyle w:val="StyleUnderline"/>
        </w:rPr>
        <w:t xml:space="preserve"> in space </w:t>
      </w:r>
      <w:r w:rsidRPr="00B234D9">
        <w:rPr>
          <w:rStyle w:val="StyleUnderline"/>
          <w:highlight w:val="green"/>
        </w:rPr>
        <w:t>could cause military conflict</w:t>
      </w:r>
      <w:r w:rsidRPr="00B77CE4">
        <w:rPr>
          <w:sz w:val="12"/>
        </w:rPr>
        <w:t xml:space="preserve"> as it did competition between the powers on Earth in previous centuries. </w:t>
      </w:r>
      <w:r w:rsidRPr="00B77CE4">
        <w:rPr>
          <w:rStyle w:val="StyleUnderline"/>
        </w:rPr>
        <w:t xml:space="preserve">The argument </w:t>
      </w:r>
      <w:r w:rsidRPr="00B234D9">
        <w:rPr>
          <w:rStyle w:val="StyleUnderline"/>
          <w:highlight w:val="green"/>
        </w:rPr>
        <w:t>misunderstands history</w:t>
      </w:r>
      <w:r w:rsidRPr="00B77CE4">
        <w:rPr>
          <w:rStyle w:val="StyleUnderline"/>
        </w:rPr>
        <w:t xml:space="preserve"> and thus makes a poor analogy</w:t>
      </w:r>
      <w:r w:rsidRPr="00B77CE4">
        <w:rPr>
          <w:sz w:val="12"/>
        </w:rPr>
        <w:t xml:space="preserve">. In fact, the </w:t>
      </w:r>
      <w:r w:rsidRPr="00B234D9">
        <w:rPr>
          <w:rStyle w:val="Emphasis"/>
          <w:highlight w:val="green"/>
        </w:rPr>
        <w:t>gunpowder empires</w:t>
      </w:r>
      <w:r w:rsidRPr="00B77CE4">
        <w:rPr>
          <w:rStyle w:val="Emphasis"/>
        </w:rPr>
        <w:t xml:space="preserve"> found more reasons and locations to </w:t>
      </w:r>
      <w:r w:rsidRPr="00B234D9">
        <w:rPr>
          <w:rStyle w:val="Emphasis"/>
          <w:highlight w:val="green"/>
        </w:rPr>
        <w:t>wage war close to home</w:t>
      </w:r>
      <w:r w:rsidRPr="00B77CE4">
        <w:rPr>
          <w:rStyle w:val="Emphasis"/>
        </w:rPr>
        <w:t xml:space="preserve"> </w:t>
      </w:r>
      <w:r w:rsidRPr="00B77CE4">
        <w:rPr>
          <w:rStyle w:val="StyleUnderline"/>
        </w:rPr>
        <w:t xml:space="preserve">much more often than in distant colonial possessions. </w:t>
      </w:r>
      <w:r w:rsidRPr="00B234D9">
        <w:rPr>
          <w:rStyle w:val="Emphasis"/>
          <w:highlight w:val="green"/>
        </w:rPr>
        <w:t>Imperial competition for</w:t>
      </w:r>
      <w:r w:rsidRPr="00B77CE4">
        <w:rPr>
          <w:rStyle w:val="Emphasis"/>
        </w:rPr>
        <w:t xml:space="preserve"> vast amounts of the </w:t>
      </w:r>
      <w:r w:rsidRPr="00B234D9">
        <w:rPr>
          <w:rStyle w:val="Emphasis"/>
          <w:highlight w:val="green"/>
        </w:rPr>
        <w:t>Earth</w:t>
      </w:r>
      <w:r w:rsidRPr="00B77CE4">
        <w:rPr>
          <w:rStyle w:val="Emphasis"/>
        </w:rPr>
        <w:t xml:space="preserve">’s surface </w:t>
      </w:r>
      <w:r w:rsidRPr="00B234D9">
        <w:rPr>
          <w:rStyle w:val="Emphasis"/>
          <w:highlight w:val="green"/>
        </w:rPr>
        <w:t>was</w:t>
      </w:r>
      <w:r w:rsidRPr="00B77CE4">
        <w:rPr>
          <w:rStyle w:val="Emphasis"/>
        </w:rPr>
        <w:t xml:space="preserve"> often resolved </w:t>
      </w:r>
      <w:r w:rsidRPr="00B234D9">
        <w:rPr>
          <w:rStyle w:val="Emphasis"/>
          <w:highlight w:val="green"/>
        </w:rPr>
        <w:t>peaceful</w:t>
      </w:r>
      <w:r w:rsidRPr="00B77CE4">
        <w:rPr>
          <w:rStyle w:val="Emphasis"/>
        </w:rPr>
        <w:t>ly</w:t>
      </w:r>
      <w:r w:rsidRPr="00B77CE4">
        <w:rPr>
          <w:sz w:val="12"/>
        </w:rPr>
        <w:t xml:space="preserve">. In the late 18th century and continuing into the 19th century Britain, </w:t>
      </w:r>
      <w:r w:rsidRPr="00B77CE4">
        <w:rPr>
          <w:rStyle w:val="StyleUnderline"/>
        </w:rPr>
        <w:t xml:space="preserve">the Netherlands, France, Germany, and the United </w:t>
      </w:r>
      <w:r w:rsidRPr="00B234D9">
        <w:rPr>
          <w:rStyle w:val="StyleUnderline"/>
          <w:highlight w:val="green"/>
        </w:rPr>
        <w:t>States</w:t>
      </w:r>
      <w:r w:rsidRPr="00B77CE4">
        <w:rPr>
          <w:rStyle w:val="StyleUnderline"/>
        </w:rPr>
        <w:t xml:space="preserve"> </w:t>
      </w:r>
      <w:r w:rsidRPr="00B234D9">
        <w:rPr>
          <w:rStyle w:val="StyleUnderline"/>
          <w:highlight w:val="green"/>
        </w:rPr>
        <w:t>divided Australasia</w:t>
      </w:r>
      <w:r w:rsidRPr="00B77CE4">
        <w:rPr>
          <w:rStyle w:val="StyleUnderline"/>
        </w:rPr>
        <w:t xml:space="preserve"> and </w:t>
      </w:r>
      <w:r w:rsidRPr="00B234D9">
        <w:rPr>
          <w:rStyle w:val="StyleUnderline"/>
          <w:highlight w:val="green"/>
        </w:rPr>
        <w:t>the</w:t>
      </w:r>
      <w:r w:rsidRPr="00B77CE4">
        <w:rPr>
          <w:rStyle w:val="StyleUnderline"/>
        </w:rPr>
        <w:t xml:space="preserve"> central island </w:t>
      </w:r>
      <w:r w:rsidRPr="00B234D9">
        <w:rPr>
          <w:rStyle w:val="StyleUnderline"/>
          <w:highlight w:val="green"/>
        </w:rPr>
        <w:t>Pacific</w:t>
      </w:r>
      <w:r w:rsidRPr="00B77CE4">
        <w:rPr>
          <w:rStyle w:val="StyleUnderline"/>
        </w:rPr>
        <w:t xml:space="preserve"> without war</w:t>
      </w:r>
      <w:r w:rsidRPr="00B77CE4">
        <w:rPr>
          <w:sz w:val="12"/>
        </w:rPr>
        <w:t xml:space="preserve">. Britain, the United States, and Imperial Russia successfully negotiated a resolution of their claims to northwestern North America in the mid 19th century without war. </w:t>
      </w:r>
      <w:r w:rsidRPr="00B77CE4">
        <w:rPr>
          <w:rStyle w:val="StyleUnderline"/>
        </w:rPr>
        <w:t xml:space="preserve">During the “Scramble for Africa” Britain, France, Belgium, Germany, Portugal, and Italy divided </w:t>
      </w:r>
      <w:r w:rsidRPr="00B234D9">
        <w:rPr>
          <w:rStyle w:val="StyleUnderline"/>
          <w:highlight w:val="green"/>
        </w:rPr>
        <w:t>sub-Saharan Africa</w:t>
      </w:r>
      <w:r w:rsidRPr="00B77CE4">
        <w:rPr>
          <w:rStyle w:val="StyleUnderline"/>
        </w:rPr>
        <w:t xml:space="preserve"> </w:t>
      </w:r>
      <w:r w:rsidRPr="00B234D9">
        <w:rPr>
          <w:rStyle w:val="StyleUnderline"/>
          <w:highlight w:val="green"/>
        </w:rPr>
        <w:t>without fighting</w:t>
      </w:r>
      <w:r w:rsidRPr="00B77CE4">
        <w:rPr>
          <w:rStyle w:val="StyleUnderline"/>
        </w:rPr>
        <w:t xml:space="preserve"> one another, the results of which were recognized at the Congress of Berlin</w:t>
      </w:r>
      <w:r w:rsidRPr="00B77CE4">
        <w:rPr>
          <w:sz w:val="12"/>
        </w:rPr>
        <w:t xml:space="preserve">. To be sure, </w:t>
      </w:r>
      <w:r w:rsidRPr="00B234D9">
        <w:rPr>
          <w:rStyle w:val="StyleUnderline"/>
          <w:highlight w:val="green"/>
        </w:rPr>
        <w:t>wars</w:t>
      </w:r>
      <w:r w:rsidRPr="00B77CE4">
        <w:rPr>
          <w:rStyle w:val="StyleUnderline"/>
        </w:rPr>
        <w:t xml:space="preserve"> were </w:t>
      </w:r>
      <w:r w:rsidRPr="00B234D9">
        <w:rPr>
          <w:rStyle w:val="StyleUnderline"/>
          <w:highlight w:val="green"/>
        </w:rPr>
        <w:t>fought</w:t>
      </w:r>
      <w:r w:rsidRPr="00B77CE4">
        <w:rPr>
          <w:rStyle w:val="StyleUnderline"/>
        </w:rPr>
        <w:t xml:space="preserve"> in these new colonial </w:t>
      </w:r>
      <w:proofErr w:type="gramStart"/>
      <w:r w:rsidRPr="00B77CE4">
        <w:rPr>
          <w:rStyle w:val="StyleUnderline"/>
        </w:rPr>
        <w:t>territories</w:t>
      </w:r>
      <w:proofErr w:type="gramEnd"/>
      <w:r w:rsidRPr="00B77CE4">
        <w:rPr>
          <w:rStyle w:val="StyleUnderline"/>
        </w:rPr>
        <w:t xml:space="preserve"> but they </w:t>
      </w:r>
      <w:r w:rsidRPr="00B234D9">
        <w:rPr>
          <w:rStyle w:val="StyleUnderline"/>
          <w:highlight w:val="green"/>
        </w:rPr>
        <w:t>were</w:t>
      </w:r>
      <w:r w:rsidRPr="00B77CE4">
        <w:rPr>
          <w:rStyle w:val="StyleUnderline"/>
        </w:rPr>
        <w:t xml:space="preserve"> wars </w:t>
      </w:r>
      <w:r w:rsidRPr="00B234D9">
        <w:rPr>
          <w:rStyle w:val="StyleUnderline"/>
          <w:highlight w:val="green"/>
        </w:rPr>
        <w:t>between colonizers and</w:t>
      </w:r>
      <w:r w:rsidRPr="00B77CE4">
        <w:rPr>
          <w:rStyle w:val="StyleUnderline"/>
        </w:rPr>
        <w:t xml:space="preserve"> the </w:t>
      </w:r>
      <w:r w:rsidRPr="00B234D9">
        <w:rPr>
          <w:rStyle w:val="StyleUnderline"/>
          <w:highlight w:val="green"/>
        </w:rPr>
        <w:t>colonized</w:t>
      </w:r>
      <w:r w:rsidRPr="00B77CE4">
        <w:rPr>
          <w:sz w:val="12"/>
        </w:rPr>
        <w:t xml:space="preserve">. Thus, </w:t>
      </w:r>
      <w:r w:rsidRPr="00B77CE4">
        <w:rPr>
          <w:rStyle w:val="StyleUnderline"/>
        </w:rPr>
        <w:t xml:space="preserve">any future competition for sovereign territory on celestial bodies is </w:t>
      </w:r>
      <w:r w:rsidRPr="00B77CE4">
        <w:rPr>
          <w:rStyle w:val="Emphasis"/>
        </w:rPr>
        <w:t>highly unlikely to lead to war</w:t>
      </w:r>
      <w:r w:rsidRPr="00B77CE4">
        <w:rPr>
          <w:rStyle w:val="StyleUnderline"/>
        </w:rPr>
        <w:t xml:space="preserve"> because </w:t>
      </w:r>
      <w:r w:rsidRPr="00B77CE4">
        <w:rPr>
          <w:rStyle w:val="Emphasis"/>
        </w:rPr>
        <w:t xml:space="preserve">spacefaring states </w:t>
      </w:r>
      <w:proofErr w:type="gramStart"/>
      <w:r w:rsidRPr="00B77CE4">
        <w:rPr>
          <w:rStyle w:val="Emphasis"/>
        </w:rPr>
        <w:t>are capable of negotiating</w:t>
      </w:r>
      <w:proofErr w:type="gramEnd"/>
      <w:r w:rsidRPr="00B77CE4">
        <w:rPr>
          <w:rStyle w:val="Emphasis"/>
        </w:rPr>
        <w:t xml:space="preserve"> their different claims</w:t>
      </w:r>
      <w:r w:rsidRPr="00B77CE4">
        <w:rPr>
          <w:rStyle w:val="StyleUnderline"/>
        </w:rPr>
        <w:t xml:space="preserve"> and because </w:t>
      </w:r>
      <w:r w:rsidRPr="00B234D9">
        <w:rPr>
          <w:rStyle w:val="Emphasis"/>
          <w:highlight w:val="green"/>
        </w:rPr>
        <w:t>there are no extraterrestrial natives</w:t>
      </w:r>
      <w:r w:rsidRPr="00B77CE4">
        <w:rPr>
          <w:rStyle w:val="StyleUnderline"/>
        </w:rPr>
        <w:t xml:space="preserve"> anywhere else in the Solar System who might object to national appropriation</w:t>
      </w:r>
      <w:r w:rsidRPr="00B77CE4">
        <w:rPr>
          <w:sz w:val="12"/>
        </w:rPr>
        <w:t xml:space="preserve">. Our solar system would be a more interesting place if Martians did </w:t>
      </w:r>
      <w:proofErr w:type="gramStart"/>
      <w:r w:rsidRPr="00B77CE4">
        <w:rPr>
          <w:sz w:val="12"/>
        </w:rPr>
        <w:t>exist</w:t>
      </w:r>
      <w:proofErr w:type="gramEnd"/>
      <w:r w:rsidRPr="00B77CE4">
        <w:rPr>
          <w:sz w:val="12"/>
        </w:rPr>
        <w:t xml:space="preserve"> but they are conspicuous by their absence.</w:t>
      </w:r>
    </w:p>
    <w:p w14:paraId="0A356247" w14:textId="04F5C9C4" w:rsidR="00F56304" w:rsidRDefault="00F56304" w:rsidP="002136A5"/>
    <w:p w14:paraId="07A3D519" w14:textId="7E0515E3" w:rsidR="00F56304" w:rsidRPr="00B930B5" w:rsidRDefault="00F56304" w:rsidP="00680ED5">
      <w:pPr>
        <w:pStyle w:val="ListParagraph"/>
        <w:keepNext/>
        <w:keepLines/>
        <w:numPr>
          <w:ilvl w:val="0"/>
          <w:numId w:val="16"/>
        </w:numPr>
        <w:spacing w:before="200"/>
        <w:outlineLvl w:val="3"/>
        <w:rPr>
          <w:rFonts w:eastAsiaTheme="majorEastAsia" w:cstheme="majorBidi"/>
          <w:b/>
          <w:iCs/>
          <w:sz w:val="26"/>
        </w:rPr>
      </w:pPr>
      <w:r w:rsidRPr="00B930B5">
        <w:rPr>
          <w:rFonts w:eastAsiaTheme="majorEastAsia" w:cstheme="majorBidi"/>
          <w:b/>
          <w:iCs/>
          <w:sz w:val="26"/>
        </w:rPr>
        <w:t>No ‘space war’ – Insurmountable barriers and everyone has an interest in keeping space peaceful</w:t>
      </w:r>
    </w:p>
    <w:p w14:paraId="3332C46C" w14:textId="77777777" w:rsidR="00F56304" w:rsidRPr="00100A2B" w:rsidRDefault="00F56304" w:rsidP="00F56304">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418CC70" w14:textId="2FA08AFA" w:rsidR="00F56304" w:rsidRPr="00E62AD7" w:rsidRDefault="00F56304" w:rsidP="00F56304">
      <w:pPr>
        <w:rPr>
          <w:b/>
          <w:sz w:val="22"/>
          <w:highlight w:val="green"/>
          <w:u w:val="single"/>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w:t>
      </w:r>
      <w:r w:rsidRPr="00100A2B">
        <w:rPr>
          <w:rStyle w:val="StyleUnderline"/>
        </w:rPr>
        <w:lastRenderedPageBreak/>
        <w:t>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644A0B64" w14:textId="542A3C46" w:rsidR="00F56304" w:rsidRDefault="00F56304" w:rsidP="002136A5"/>
    <w:p w14:paraId="429ADF1A" w14:textId="25A17EC4" w:rsidR="006C4D1A" w:rsidRPr="00132664" w:rsidRDefault="006C4D1A" w:rsidP="006C4D1A">
      <w:pPr>
        <w:pStyle w:val="Heading4"/>
        <w:numPr>
          <w:ilvl w:val="0"/>
          <w:numId w:val="16"/>
        </w:numPr>
      </w:pPr>
      <w:r>
        <w:t xml:space="preserve">Use or lose is wrong – </w:t>
      </w:r>
      <w:bookmarkStart w:id="1" w:name="_Hlk525937169"/>
      <w:r>
        <w:t xml:space="preserve">It’d be irrational AND never be contemplated by any state. </w:t>
      </w:r>
    </w:p>
    <w:p w14:paraId="4A6DC8CE" w14:textId="77777777" w:rsidR="006C4D1A" w:rsidRPr="0086396F" w:rsidRDefault="006C4D1A" w:rsidP="006C4D1A">
      <w:pPr>
        <w:rPr>
          <w:b/>
          <w:sz w:val="26"/>
        </w:rPr>
      </w:pPr>
      <w:proofErr w:type="spellStart"/>
      <w:r>
        <w:rPr>
          <w:rStyle w:val="Style13ptBold"/>
        </w:rPr>
        <w:t>Kroenig</w:t>
      </w:r>
      <w:proofErr w:type="spellEnd"/>
      <w:r>
        <w:rPr>
          <w:rStyle w:val="Style13ptBold"/>
        </w:rPr>
        <w:t xml:space="preserve"> 18 </w:t>
      </w:r>
      <w:r>
        <w:t xml:space="preserve">Matthew </w:t>
      </w:r>
      <w:proofErr w:type="spellStart"/>
      <w:r>
        <w:t>Kroenig</w:t>
      </w:r>
      <w:proofErr w:type="spellEnd"/>
      <w:r>
        <w:t xml:space="preserve">, Associate Professor in the Department of Government and the Edmund A. Walsh School of Foreign Service at Georgetown, The Logic of American Nuclear Strategy: Why Strategic Superiority Matters, Oxford </w:t>
      </w:r>
      <w:proofErr w:type="spellStart"/>
      <w:r>
        <w:t>UPress</w:t>
      </w:r>
      <w:proofErr w:type="spellEnd"/>
      <w:r>
        <w:t>, pp. 137-142</w:t>
      </w:r>
    </w:p>
    <w:p w14:paraId="70BD50F0" w14:textId="77777777" w:rsidR="006C4D1A" w:rsidRDefault="006C4D1A" w:rsidP="006C4D1A">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w:t>
      </w:r>
      <w:proofErr w:type="spellStart"/>
      <w:r w:rsidRPr="00B234D9">
        <w:rPr>
          <w:rStyle w:val="Emphasis"/>
          <w:highlight w:val="green"/>
        </w:rPr>
        <w:t>em</w:t>
      </w:r>
      <w:proofErr w:type="spellEnd"/>
      <w:r w:rsidRPr="00B234D9">
        <w:rPr>
          <w:rStyle w:val="Emphasis"/>
          <w:highlight w:val="green"/>
        </w:rPr>
        <w:t xml:space="preserve"> or lose ’</w:t>
      </w:r>
      <w:proofErr w:type="spellStart"/>
      <w:r w:rsidRPr="00B234D9">
        <w:rPr>
          <w:rStyle w:val="Emphasis"/>
          <w:highlight w:val="green"/>
        </w:rPr>
        <w:t>em</w:t>
      </w:r>
      <w:proofErr w:type="spellEnd"/>
      <w:r w:rsidRPr="00B234D9">
        <w:rPr>
          <w:rStyle w:val="Emphasis"/>
          <w:highlight w:val="green"/>
        </w:rPr>
        <w:t>”</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29D6F9AE" w14:textId="77777777" w:rsidR="006C4D1A" w:rsidRDefault="006C4D1A" w:rsidP="006C4D1A">
      <w:r>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w:t>
      </w:r>
      <w:proofErr w:type="gramStart"/>
      <w:r>
        <w:t>in order to</w:t>
      </w:r>
      <w:proofErr w:type="gramEnd"/>
      <w:r>
        <w:t xml:space="preserve"> avoid suffering a disarming first strike. This is the logic most often invoked by strategic stability theorists when they claim that US nuclear advantages are destabilizing. This is also the precise problem identified and inspired by </w:t>
      </w:r>
      <w:proofErr w:type="spellStart"/>
      <w:r>
        <w:t>Wohlstetter’s</w:t>
      </w:r>
      <w:proofErr w:type="spellEnd"/>
      <w:r>
        <w:t xml:space="preserve"> basing studies.</w:t>
      </w:r>
    </w:p>
    <w:p w14:paraId="373550AB" w14:textId="77777777" w:rsidR="006C4D1A" w:rsidRDefault="006C4D1A" w:rsidP="006C4D1A">
      <w:r>
        <w:t>Use ’</w:t>
      </w:r>
      <w:proofErr w:type="spellStart"/>
      <w:r>
        <w:t>em</w:t>
      </w:r>
      <w:proofErr w:type="spellEnd"/>
      <w:r>
        <w:t xml:space="preserve"> or lose ’</w:t>
      </w:r>
      <w:proofErr w:type="spellStart"/>
      <w:r>
        <w:t>em</w:t>
      </w:r>
      <w:proofErr w:type="spellEnd"/>
      <w:r>
        <w:t xml:space="preserve">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lastRenderedPageBreak/>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3A755717" w14:textId="02F2A4C0" w:rsidR="006C4D1A" w:rsidRPr="006C4D1A" w:rsidRDefault="006C4D1A" w:rsidP="006C4D1A">
      <w:pPr>
        <w:rPr>
          <w:b/>
          <w:iCs/>
          <w:sz w:val="22"/>
          <w:u w:val="single"/>
          <w:bdr w:val="single" w:sz="8" w:space="0" w:color="auto"/>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w:t>
      </w:r>
      <w:proofErr w:type="gramStart"/>
      <w:r>
        <w:t>a serious crisis</w:t>
      </w:r>
      <w:proofErr w:type="gramEnd"/>
      <w:r>
        <w:t xml:space="preserve">.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bookmarkEnd w:id="1"/>
    </w:p>
    <w:p w14:paraId="6F80F04A" w14:textId="3B8A0F2F" w:rsidR="003D60F6" w:rsidRPr="00100A2B" w:rsidRDefault="003D60F6" w:rsidP="00680ED5">
      <w:pPr>
        <w:pStyle w:val="Heading4"/>
        <w:numPr>
          <w:ilvl w:val="0"/>
          <w:numId w:val="16"/>
        </w:numPr>
      </w:pPr>
      <w:r w:rsidRPr="00100A2B">
        <w:t xml:space="preserve">Alliances check </w:t>
      </w:r>
      <w:proofErr w:type="spellStart"/>
      <w:r w:rsidRPr="00100A2B">
        <w:t>miscalc</w:t>
      </w:r>
      <w:proofErr w:type="spellEnd"/>
      <w:r w:rsidRPr="00100A2B">
        <w:t xml:space="preserve"> – too costly</w:t>
      </w:r>
    </w:p>
    <w:p w14:paraId="408F3D32" w14:textId="77777777" w:rsidR="003D60F6" w:rsidRPr="00100A2B" w:rsidRDefault="003D60F6" w:rsidP="003D60F6">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522B79CF" w14:textId="77777777" w:rsidR="003D60F6" w:rsidRPr="00624789" w:rsidRDefault="003D60F6" w:rsidP="003D60F6">
      <w:pPr>
        <w:rPr>
          <w:b/>
          <w:sz w:val="22"/>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proofErr w:type="gramStart"/>
      <w:r w:rsidRPr="008212F1">
        <w:rPr>
          <w:rStyle w:val="StyleUnderline"/>
          <w:highlight w:val="green"/>
        </w:rPr>
        <w:t>Korea</w:t>
      </w:r>
      <w:proofErr w:type="gramEnd"/>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735719AD" w14:textId="77777777" w:rsidR="003D60F6" w:rsidRPr="00114552" w:rsidRDefault="003D60F6" w:rsidP="002136A5"/>
    <w:p w14:paraId="4C2D8321" w14:textId="63447ADF" w:rsidR="00FA4360" w:rsidRDefault="009C6E83" w:rsidP="00FA4360">
      <w:pPr>
        <w:pStyle w:val="Heading3"/>
      </w:pPr>
      <w:r>
        <w:lastRenderedPageBreak/>
        <w:t>1NC – </w:t>
      </w:r>
      <w:proofErr w:type="spellStart"/>
      <w:r w:rsidR="00FA4360">
        <w:t>Multilat</w:t>
      </w:r>
      <w:proofErr w:type="spellEnd"/>
    </w:p>
    <w:p w14:paraId="090C5FC2" w14:textId="408873ED" w:rsidR="00FA4360" w:rsidRDefault="00FA4360" w:rsidP="00FA4360">
      <w:pPr>
        <w:pStyle w:val="Heading4"/>
        <w:numPr>
          <w:ilvl w:val="0"/>
          <w:numId w:val="13"/>
        </w:numPr>
        <w:tabs>
          <w:tab w:val="num" w:pos="360"/>
        </w:tabs>
        <w:ind w:left="0" w:firstLine="0"/>
      </w:pPr>
      <w:r>
        <w:t>Chinese and Russian militarization is an alt causes to space cooperation</w:t>
      </w:r>
    </w:p>
    <w:p w14:paraId="3AC255FE" w14:textId="77777777" w:rsidR="00FA4360" w:rsidRPr="00C64542" w:rsidRDefault="00FA4360" w:rsidP="00FA4360">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C69B3CF" w14:textId="77777777" w:rsidR="00FA4360" w:rsidRPr="00C64542" w:rsidRDefault="00FA4360" w:rsidP="00FA4360">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E23F16E" w14:textId="77777777" w:rsidR="00FA4360" w:rsidRPr="00C64542" w:rsidRDefault="00FA4360" w:rsidP="00FA4360">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13F1CBA6" w14:textId="77777777" w:rsidR="00FA4360" w:rsidRPr="00C0159B" w:rsidRDefault="00FA4360" w:rsidP="00FA4360">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3E1E6C1B" w14:textId="77777777" w:rsidR="00FA4360" w:rsidRPr="00C64542" w:rsidRDefault="00FA4360" w:rsidP="00FA4360">
      <w:pPr>
        <w:rPr>
          <w:rStyle w:val="Emphasis"/>
        </w:rPr>
      </w:pPr>
      <w:r w:rsidRPr="00C64542">
        <w:rPr>
          <w:rStyle w:val="Emphasis"/>
        </w:rPr>
        <w:t>On the surface, that sounds innocuous. Who, after all, wants an arms race in space?</w:t>
      </w:r>
    </w:p>
    <w:p w14:paraId="3026289E" w14:textId="77777777" w:rsidR="00FA4360" w:rsidRPr="00C64542" w:rsidRDefault="00FA4360" w:rsidP="00FA4360">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w:t>
      </w:r>
      <w:r w:rsidRPr="00034907">
        <w:rPr>
          <w:rStyle w:val="Emphasis"/>
        </w:rPr>
        <w:t>notably China and Russia, have militarized this domain.</w:t>
      </w:r>
      <w:r w:rsidRPr="00034907">
        <w:rPr>
          <w:rStyle w:val="StyleUnderline"/>
        </w:rPr>
        <w:t>”</w:t>
      </w:r>
    </w:p>
    <w:p w14:paraId="42F102F3" w14:textId="77777777" w:rsidR="00FA4360" w:rsidRPr="00C0159B" w:rsidRDefault="00FA4360" w:rsidP="00FA4360">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330AFE0B" w14:textId="77777777" w:rsidR="00FA4360" w:rsidRDefault="00FA4360" w:rsidP="00FA4360">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w:t>
      </w:r>
      <w:proofErr w:type="spellStart"/>
      <w:r w:rsidRPr="00C64542">
        <w:rPr>
          <w:rStyle w:val="StyleUnderline"/>
        </w:rPr>
        <w:t>tha</w:t>
      </w:r>
      <w:proofErr w:type="spellEnd"/>
    </w:p>
    <w:p w14:paraId="47C0B6B3" w14:textId="77777777" w:rsidR="00FA4360" w:rsidRDefault="00FA4360" w:rsidP="00FA4360">
      <w:pPr>
        <w:rPr>
          <w:rStyle w:val="StyleUnderline"/>
        </w:rPr>
      </w:pPr>
    </w:p>
    <w:p w14:paraId="472DCE8A" w14:textId="77777777" w:rsidR="00FA4360" w:rsidRPr="00C64542" w:rsidRDefault="00FA4360" w:rsidP="00FA4360">
      <w:pPr>
        <w:rPr>
          <w:rStyle w:val="StyleUnderline"/>
        </w:rPr>
      </w:pPr>
      <w:r w:rsidRPr="00C64542">
        <w:rPr>
          <w:rStyle w:val="StyleUnderline"/>
        </w:rPr>
        <w:t>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435951FC" w14:textId="77777777" w:rsidR="00FA4360" w:rsidRPr="00C0159B" w:rsidRDefault="00FA4360" w:rsidP="00FA4360">
      <w:pPr>
        <w:rPr>
          <w:sz w:val="12"/>
          <w:szCs w:val="12"/>
        </w:rPr>
      </w:pPr>
      <w:r w:rsidRPr="00C0159B">
        <w:rPr>
          <w:sz w:val="12"/>
          <w:szCs w:val="12"/>
        </w:rPr>
        <w:t>To make matters worse, both countries are also working to deploy space-based—or so-called “on-orbit”—capabilities to attack satellites.</w:t>
      </w:r>
    </w:p>
    <w:p w14:paraId="54AAFFD2" w14:textId="77777777" w:rsidR="00FA4360" w:rsidRPr="006F58F5" w:rsidRDefault="00FA4360" w:rsidP="00FA4360">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F24FBDF" w14:textId="77777777" w:rsidR="00FA4360" w:rsidRPr="00C0159B" w:rsidRDefault="00FA4360" w:rsidP="00FA4360">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08DF7906" w14:textId="77777777" w:rsidR="00FA4360" w:rsidRPr="006F58F5" w:rsidRDefault="00FA4360" w:rsidP="00FA4360">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lastRenderedPageBreak/>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00329AF3" w14:textId="77777777" w:rsidR="00FA4360" w:rsidRPr="00FF5CE7" w:rsidRDefault="00FA4360" w:rsidP="00FA4360"/>
    <w:p w14:paraId="306EFF7F" w14:textId="07471093" w:rsidR="00FA4360" w:rsidRDefault="00680ED5" w:rsidP="003D60F6">
      <w:pPr>
        <w:pStyle w:val="Heading4"/>
        <w:numPr>
          <w:ilvl w:val="0"/>
          <w:numId w:val="13"/>
        </w:numPr>
      </w:pPr>
      <w:r>
        <w:t>Countries</w:t>
      </w:r>
      <w:r w:rsidR="00FA4360">
        <w:t xml:space="preserve"> like Russia and China will </w:t>
      </w:r>
      <w:r w:rsidR="00FA4360" w:rsidRPr="006D3D75">
        <w:rPr>
          <w:u w:val="single"/>
        </w:rPr>
        <w:t>never</w:t>
      </w:r>
      <w:r w:rsidR="00FA4360">
        <w:t xml:space="preserve"> adhere to global space norms – that makes effective governance impossible</w:t>
      </w:r>
    </w:p>
    <w:p w14:paraId="2D4C6CDA" w14:textId="77777777" w:rsidR="00FA4360" w:rsidRPr="0064700B" w:rsidRDefault="00FA4360" w:rsidP="00FA4360">
      <w:pPr>
        <w:rPr>
          <w:b/>
          <w:sz w:val="26"/>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67F8B485" w14:textId="77777777" w:rsidR="00FA4360" w:rsidRPr="00E9083B" w:rsidRDefault="00FA4360" w:rsidP="00FA4360">
      <w:pPr>
        <w:rPr>
          <w:rStyle w:val="Emphasis"/>
        </w:rPr>
      </w:pPr>
      <w:r w:rsidRPr="00F068CA">
        <w:rPr>
          <w:rStyle w:val="StyleUnderline"/>
          <w:highlight w:val="green"/>
        </w:rPr>
        <w:t xml:space="preserve">With China planning an ambitious space </w:t>
      </w:r>
      <w:proofErr w:type="spellStart"/>
      <w:r w:rsidRPr="00F068CA">
        <w:rPr>
          <w:rStyle w:val="StyleUnderline"/>
          <w:highlight w:val="green"/>
        </w:rPr>
        <w:t>programme</w:t>
      </w:r>
      <w:proofErr w:type="spellEnd"/>
      <w:r w:rsidRPr="00E9083B">
        <w:rPr>
          <w:rStyle w:val="StyleUnderline"/>
        </w:rPr>
        <w:t xml:space="preserve"> that includes its own space station, it is likely that there </w:t>
      </w:r>
      <w:r w:rsidRPr="00F068CA">
        <w:rPr>
          <w:rStyle w:val="StyleUnderline"/>
          <w:highlight w:val="green"/>
        </w:rPr>
        <w:t xml:space="preserve">will be </w:t>
      </w:r>
      <w:r w:rsidRPr="00E14504">
        <w:rPr>
          <w:rStyle w:val="StyleUnderline"/>
        </w:rPr>
        <w:t>more</w:t>
      </w:r>
      <w:r w:rsidRPr="00E9083B">
        <w:rPr>
          <w:rStyle w:val="StyleUnderline"/>
        </w:rPr>
        <w:t xml:space="preserve"> such </w:t>
      </w:r>
      <w:r w:rsidRPr="00F068CA">
        <w:rPr>
          <w:rStyle w:val="Emphasis"/>
          <w:highlight w:val="green"/>
        </w:rPr>
        <w:t>risky incidents</w:t>
      </w:r>
      <w:r w:rsidRPr="00E9083B">
        <w:rPr>
          <w:rStyle w:val="StyleUnderline"/>
        </w:rPr>
        <w:t xml:space="preserve"> in the future as well.</w:t>
      </w:r>
      <w:r w:rsidRPr="00F068CA">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F068CA">
        <w:rPr>
          <w:sz w:val="12"/>
        </w:rPr>
        <w:t xml:space="preserve">(on the far side of the Moon), </w:t>
      </w:r>
      <w:r w:rsidRPr="00E14504">
        <w:rPr>
          <w:rStyle w:val="Emphasis"/>
        </w:rPr>
        <w:t>returning rocks from the moon</w:t>
      </w:r>
      <w:r w:rsidRPr="00F068CA">
        <w:rPr>
          <w:sz w:val="12"/>
        </w:rPr>
        <w:t xml:space="preserve">, </w:t>
      </w:r>
      <w:r w:rsidRPr="00E14504">
        <w:rPr>
          <w:rStyle w:val="Emphasis"/>
        </w:rPr>
        <w:t>and an interplanetary mission to</w:t>
      </w:r>
      <w:r w:rsidRPr="00E9083B">
        <w:rPr>
          <w:rStyle w:val="Emphasis"/>
        </w:rPr>
        <w:t xml:space="preserve"> </w:t>
      </w:r>
      <w:r w:rsidRPr="00F068CA">
        <w:rPr>
          <w:rStyle w:val="Emphasis"/>
          <w:highlight w:val="green"/>
        </w:rPr>
        <w:t>Mars</w:t>
      </w:r>
      <w:r w:rsidRPr="00E9083B">
        <w:rPr>
          <w:rStyle w:val="StyleUnderline"/>
        </w:rPr>
        <w:t xml:space="preserve">, which clearly demonstrates </w:t>
      </w:r>
      <w:r w:rsidRPr="00F068CA">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F068CA">
        <w:rPr>
          <w:rStyle w:val="Emphasis"/>
          <w:highlight w:val="green"/>
        </w:rPr>
        <w:t>launch</w:t>
      </w:r>
      <w:r w:rsidRPr="00E9083B">
        <w:rPr>
          <w:rStyle w:val="Emphasis"/>
        </w:rPr>
        <w:t xml:space="preserve"> rockets whose spent stages can land </w:t>
      </w:r>
      <w:r w:rsidRPr="00F068CA">
        <w:rPr>
          <w:rStyle w:val="Emphasis"/>
          <w:highlight w:val="green"/>
        </w:rPr>
        <w:t>without</w:t>
      </w:r>
      <w:r w:rsidRPr="00E9083B">
        <w:rPr>
          <w:rStyle w:val="Emphasis"/>
        </w:rPr>
        <w:t xml:space="preserve"> putting others at </w:t>
      </w:r>
      <w:r w:rsidRPr="00F068CA">
        <w:rPr>
          <w:rStyle w:val="Emphasis"/>
          <w:highlight w:val="green"/>
        </w:rPr>
        <w:t>risk</w:t>
      </w:r>
      <w:r w:rsidRPr="00E9083B">
        <w:rPr>
          <w:rStyle w:val="StyleUnderline"/>
        </w:rPr>
        <w:t>.</w:t>
      </w:r>
      <w:r w:rsidRPr="00F068CA">
        <w:rPr>
          <w:sz w:val="12"/>
        </w:rPr>
        <w:t xml:space="preserve">  </w:t>
      </w:r>
      <w:r w:rsidRPr="00E9083B">
        <w:rPr>
          <w:rStyle w:val="Emphasis"/>
        </w:rPr>
        <w:t xml:space="preserve">That </w:t>
      </w:r>
      <w:r w:rsidRPr="00F068CA">
        <w:rPr>
          <w:rStyle w:val="Emphasis"/>
          <w:highlight w:val="green"/>
        </w:rPr>
        <w:t>it has not done</w:t>
      </w:r>
      <w:r w:rsidRPr="00E9083B">
        <w:rPr>
          <w:rStyle w:val="Emphasis"/>
        </w:rPr>
        <w:t xml:space="preserve"> so is odd</w:t>
      </w:r>
      <w:r w:rsidRPr="00F068CA">
        <w:rPr>
          <w:sz w:val="12"/>
        </w:rPr>
        <w:t xml:space="preserve">. </w:t>
      </w:r>
      <w:r w:rsidRPr="00F068CA">
        <w:rPr>
          <w:rStyle w:val="StyleUnderline"/>
          <w:highlight w:val="green"/>
        </w:rPr>
        <w:t xml:space="preserve">It is </w:t>
      </w:r>
      <w:r w:rsidRPr="00F068CA">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F068CA">
        <w:rPr>
          <w:rStyle w:val="Emphasis"/>
          <w:highlight w:val="green"/>
        </w:rPr>
        <w:t xml:space="preserve">responsible </w:t>
      </w:r>
      <w:proofErr w:type="spellStart"/>
      <w:r w:rsidRPr="00F068CA">
        <w:rPr>
          <w:rStyle w:val="Emphasis"/>
          <w:highlight w:val="green"/>
        </w:rPr>
        <w:t>behaviour</w:t>
      </w:r>
      <w:proofErr w:type="spellEnd"/>
      <w:r w:rsidRPr="00F068CA">
        <w:rPr>
          <w:rStyle w:val="Emphasis"/>
          <w:highlight w:val="green"/>
        </w:rPr>
        <w:t xml:space="preserve"> in space.</w:t>
      </w:r>
    </w:p>
    <w:p w14:paraId="4B323D8A" w14:textId="68CF94A0" w:rsidR="00FA4360" w:rsidRDefault="00FA4360" w:rsidP="00FA4360">
      <w:pPr>
        <w:rPr>
          <w:rStyle w:val="StyleUnderline"/>
        </w:rPr>
      </w:pPr>
      <w:r w:rsidRPr="00F068CA">
        <w:rPr>
          <w:rStyle w:val="StyleUnderline"/>
          <w:highlight w:val="green"/>
        </w:rPr>
        <w:t>An</w:t>
      </w:r>
      <w:r w:rsidRPr="00E9083B">
        <w:rPr>
          <w:rStyle w:val="StyleUnderline"/>
        </w:rPr>
        <w:t xml:space="preserve">other </w:t>
      </w:r>
      <w:r w:rsidRPr="00F068CA">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F068CA">
        <w:rPr>
          <w:rStyle w:val="StyleUnderline"/>
          <w:highlight w:val="green"/>
        </w:rPr>
        <w:t>its ASAT</w:t>
      </w:r>
      <w:r w:rsidRPr="00E9083B">
        <w:rPr>
          <w:rStyle w:val="StyleUnderline"/>
        </w:rPr>
        <w:t xml:space="preserve"> test. China’s first successful anti-satellite</w:t>
      </w:r>
      <w:r w:rsidRPr="00F068CA">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F068CA">
        <w:rPr>
          <w:sz w:val="12"/>
        </w:rPr>
        <w:t xml:space="preserve"> </w:t>
      </w:r>
      <w:r w:rsidRPr="00E9083B">
        <w:rPr>
          <w:rStyle w:val="Emphasis"/>
        </w:rPr>
        <w:t xml:space="preserve">More significantly, it </w:t>
      </w:r>
      <w:r w:rsidRPr="00F068CA">
        <w:rPr>
          <w:rStyle w:val="Emphasis"/>
          <w:highlight w:val="green"/>
        </w:rPr>
        <w:t>broke the unwritten</w:t>
      </w:r>
      <w:r w:rsidRPr="00E9083B">
        <w:rPr>
          <w:rStyle w:val="Emphasis"/>
        </w:rPr>
        <w:t xml:space="preserve"> </w:t>
      </w:r>
      <w:r w:rsidRPr="00F068CA">
        <w:rPr>
          <w:rStyle w:val="Emphasis"/>
          <w:highlight w:val="green"/>
        </w:rPr>
        <w:t>moratorium that was in place for two decades</w:t>
      </w:r>
      <w:r w:rsidRPr="00F068CA">
        <w:rPr>
          <w:sz w:val="12"/>
        </w:rPr>
        <w:t xml:space="preserve">. </w:t>
      </w:r>
      <w:r w:rsidRPr="00E9083B">
        <w:rPr>
          <w:rStyle w:val="StyleUnderline"/>
        </w:rPr>
        <w:t>Beijing also started developing various counterspace capabilities with the goal of competing with the US.</w:t>
      </w:r>
      <w:r w:rsidRPr="00F068CA">
        <w:rPr>
          <w:sz w:val="12"/>
        </w:rPr>
        <w:t xml:space="preserve"> Nevertheless, </w:t>
      </w:r>
      <w:r w:rsidRPr="00E9083B">
        <w:rPr>
          <w:rStyle w:val="Emphasis"/>
        </w:rPr>
        <w:t xml:space="preserve">each of China’s </w:t>
      </w:r>
      <w:r w:rsidRPr="00F068CA">
        <w:rPr>
          <w:rStyle w:val="Emphasis"/>
          <w:highlight w:val="green"/>
        </w:rPr>
        <w:t>actions</w:t>
      </w:r>
      <w:r w:rsidRPr="00E9083B">
        <w:rPr>
          <w:rStyle w:val="Emphasis"/>
        </w:rPr>
        <w:t xml:space="preserve"> have </w:t>
      </w:r>
      <w:r w:rsidRPr="00F068CA">
        <w:rPr>
          <w:rStyle w:val="Emphasis"/>
          <w:highlight w:val="green"/>
        </w:rPr>
        <w:t>led to a spiral</w:t>
      </w:r>
      <w:r w:rsidRPr="00E9083B">
        <w:rPr>
          <w:rStyle w:val="Emphasis"/>
        </w:rPr>
        <w:t xml:space="preserve"> </w:t>
      </w:r>
      <w:r w:rsidRPr="00F068CA">
        <w:rPr>
          <w:rStyle w:val="Emphasis"/>
          <w:highlight w:val="green"/>
        </w:rPr>
        <w:t>effect, with others seeking to match China’s actions</w:t>
      </w:r>
      <w:r w:rsidRPr="00E9083B">
        <w:rPr>
          <w:rStyle w:val="Emphasis"/>
        </w:rPr>
        <w:t>, especially in the Indo-Pacific region, given the contested nature of Asian and global geopolitics</w:t>
      </w:r>
      <w:r w:rsidRPr="00F068CA">
        <w:rPr>
          <w:sz w:val="12"/>
        </w:rPr>
        <w:t xml:space="preserve">. For example, </w:t>
      </w:r>
      <w:r w:rsidRPr="00E9083B">
        <w:rPr>
          <w:rStyle w:val="StyleUnderline"/>
        </w:rPr>
        <w:t xml:space="preserve">China’s repeated ASAT tests have led to the </w:t>
      </w:r>
      <w:r w:rsidRPr="00F068CA">
        <w:rPr>
          <w:rStyle w:val="Emphasis"/>
          <w:highlight w:val="green"/>
        </w:rPr>
        <w:t>US’</w:t>
      </w:r>
      <w:r w:rsidRPr="00E9083B">
        <w:rPr>
          <w:rStyle w:val="Emphasis"/>
        </w:rPr>
        <w:t xml:space="preserve"> own</w:t>
      </w:r>
      <w:r w:rsidRPr="00E9083B">
        <w:rPr>
          <w:rStyle w:val="StyleUnderline"/>
        </w:rPr>
        <w:t xml:space="preserve"> ASAT test </w:t>
      </w:r>
      <w:r w:rsidRPr="00F068CA">
        <w:rPr>
          <w:sz w:val="12"/>
        </w:rPr>
        <w:t xml:space="preserve">(Operation Burnt Frost in 2008), </w:t>
      </w:r>
      <w:r w:rsidRPr="00E9083B">
        <w:rPr>
          <w:rStyle w:val="Emphasis"/>
        </w:rPr>
        <w:t xml:space="preserve">and </w:t>
      </w:r>
      <w:r w:rsidRPr="00F068CA">
        <w:rPr>
          <w:rStyle w:val="Emphasis"/>
          <w:highlight w:val="green"/>
        </w:rPr>
        <w:t>India’s</w:t>
      </w:r>
      <w:r w:rsidRPr="00E9083B">
        <w:rPr>
          <w:rStyle w:val="Emphasis"/>
        </w:rPr>
        <w:t xml:space="preserve"> ASAT test</w:t>
      </w:r>
      <w:r w:rsidRPr="00F068CA">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F068CA">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lastRenderedPageBreak/>
        <w:t>behaviour</w:t>
      </w:r>
      <w:proofErr w:type="spellEnd"/>
      <w:r w:rsidRPr="00F068CA">
        <w:rPr>
          <w:sz w:val="12"/>
        </w:rPr>
        <w:t xml:space="preserve">. </w:t>
      </w:r>
      <w:r w:rsidRPr="00E9083B">
        <w:rPr>
          <w:rStyle w:val="StyleUnderline"/>
        </w:rPr>
        <w:t xml:space="preserve">Other countries like </w:t>
      </w:r>
      <w:r w:rsidRPr="00F068CA">
        <w:rPr>
          <w:rStyle w:val="Emphasis"/>
          <w:highlight w:val="green"/>
        </w:rPr>
        <w:t>Japan</w:t>
      </w:r>
      <w:r w:rsidRPr="00E9083B">
        <w:rPr>
          <w:rStyle w:val="StyleUnderline"/>
        </w:rPr>
        <w:t xml:space="preserve"> and </w:t>
      </w:r>
      <w:r w:rsidRPr="00F068CA">
        <w:rPr>
          <w:rStyle w:val="Emphasis"/>
          <w:highlight w:val="green"/>
        </w:rPr>
        <w:t>France</w:t>
      </w:r>
      <w:r w:rsidRPr="00E9083B">
        <w:rPr>
          <w:rStyle w:val="StyleUnderline"/>
        </w:rPr>
        <w:t xml:space="preserve"> are also contemplating moves in this direction. </w:t>
      </w:r>
      <w:r w:rsidRPr="00F068CA">
        <w:rPr>
          <w:rStyle w:val="Emphasis"/>
          <w:highlight w:val="green"/>
        </w:rPr>
        <w:t>Australia</w:t>
      </w:r>
      <w:r w:rsidRPr="00E9083B">
        <w:rPr>
          <w:rStyle w:val="StyleUnderline"/>
        </w:rPr>
        <w:t xml:space="preserve"> may not be far behind either.</w:t>
      </w:r>
    </w:p>
    <w:p w14:paraId="7E859FE7" w14:textId="675462B1" w:rsidR="003D60F6" w:rsidRDefault="003D60F6" w:rsidP="00FA4360">
      <w:pPr>
        <w:rPr>
          <w:rStyle w:val="StyleUnderline"/>
        </w:rPr>
      </w:pPr>
    </w:p>
    <w:p w14:paraId="0C9B96DF" w14:textId="11962FC0" w:rsidR="00924380" w:rsidRDefault="00924380" w:rsidP="00924380">
      <w:pPr>
        <w:pStyle w:val="Heading4"/>
        <w:numPr>
          <w:ilvl w:val="0"/>
          <w:numId w:val="13"/>
        </w:numPr>
      </w:pPr>
      <w:r>
        <w:t>Their food security internal assumes increased access to space resources – plan decreases that by restricting resource appropriation</w:t>
      </w:r>
    </w:p>
    <w:p w14:paraId="47F79179" w14:textId="77777777" w:rsidR="00924380" w:rsidRPr="00966C32" w:rsidRDefault="00924380" w:rsidP="00924380">
      <w:pPr>
        <w:pStyle w:val="Heading4"/>
        <w:numPr>
          <w:ilvl w:val="0"/>
          <w:numId w:val="13"/>
        </w:numPr>
        <w:tabs>
          <w:tab w:val="num" w:pos="360"/>
        </w:tabs>
        <w:ind w:left="360"/>
      </w:pPr>
      <w:r>
        <w:t>Reject laundry lists – they didn’t read a terminal impact to anything in the Pelton or Thompson and Gallagher evidence</w:t>
      </w:r>
    </w:p>
    <w:p w14:paraId="7F94AC17" w14:textId="77777777" w:rsidR="00924380" w:rsidRPr="0041135F" w:rsidRDefault="00924380" w:rsidP="00924380"/>
    <w:p w14:paraId="059AE618" w14:textId="77777777" w:rsidR="00924380" w:rsidRDefault="00924380" w:rsidP="00924380">
      <w:pPr>
        <w:pStyle w:val="Heading4"/>
        <w:numPr>
          <w:ilvl w:val="0"/>
          <w:numId w:val="13"/>
        </w:numPr>
        <w:tabs>
          <w:tab w:val="num" w:pos="360"/>
        </w:tabs>
        <w:ind w:left="360"/>
      </w:pPr>
      <w:r>
        <w:t>No risk of nuke terrorism</w:t>
      </w:r>
    </w:p>
    <w:p w14:paraId="2279E463" w14:textId="77777777" w:rsidR="00924380" w:rsidRPr="0066690D" w:rsidRDefault="00924380" w:rsidP="00924380">
      <w:pPr>
        <w:rPr>
          <w:b/>
          <w:sz w:val="26"/>
        </w:rPr>
      </w:pPr>
      <w:r w:rsidRPr="003351BF">
        <w:rPr>
          <w:rStyle w:val="Style13ptBold"/>
        </w:rPr>
        <w:t>Mearsheimer 14</w:t>
      </w:r>
      <w:r>
        <w:rPr>
          <w:rStyle w:val="Style13ptBold"/>
        </w:rPr>
        <w:t xml:space="preserve"> </w:t>
      </w:r>
      <w:r w:rsidRPr="0066690D">
        <w:t>[John</w:t>
      </w:r>
      <w:r>
        <w:t xml:space="preserve"> Mearsheimer, IR Prof at </w:t>
      </w:r>
      <w:proofErr w:type="spellStart"/>
      <w:r>
        <w:t>UChicago</w:t>
      </w:r>
      <w:proofErr w:type="spellEnd"/>
      <w:r>
        <w:t>, National Interest, 1/ 2/ 2014, "America Unhinged", http://nationalinterest.org/article/america-unhinged-9639?page=show</w:t>
      </w:r>
    </w:p>
    <w:p w14:paraId="393B7040" w14:textId="77777777" w:rsidR="00924380" w:rsidRPr="003351BF" w:rsidRDefault="00924380" w:rsidP="00924380"/>
    <w:p w14:paraId="384E0943" w14:textId="77777777" w:rsidR="00924380" w:rsidRPr="003351BF" w:rsidRDefault="00924380" w:rsidP="00924380">
      <w:r w:rsidRPr="003351BF">
        <w:t xml:space="preserve">Am I overlooking the obvious threat that strikes fear into the hearts of so many Americans, which is terrorism? Not at all. Sure, the United States has a </w:t>
      </w:r>
      <w:r w:rsidRPr="002925B5">
        <w:rPr>
          <w:highlight w:val="green"/>
          <w:u w:val="single"/>
        </w:rPr>
        <w:t>terrorism</w:t>
      </w:r>
      <w:r w:rsidRPr="003351BF">
        <w:t xml:space="preserve"> problem. But it </w:t>
      </w:r>
      <w:r w:rsidRPr="002925B5">
        <w:rPr>
          <w:rStyle w:val="Emphasis"/>
          <w:highlight w:val="green"/>
        </w:rPr>
        <w:t>is a minor threat</w:t>
      </w:r>
      <w:r w:rsidRPr="003351BF">
        <w:t xml:space="preserve">. There is no question we fell victim to a spectacular attack on September 11, but it did not cripple the United States in any meaningful way and </w:t>
      </w:r>
      <w:r w:rsidRPr="002925B5">
        <w:rPr>
          <w:highlight w:val="green"/>
          <w:u w:val="single"/>
        </w:rPr>
        <w:t>an</w:t>
      </w:r>
      <w:r w:rsidRPr="0090195A">
        <w:rPr>
          <w:u w:val="single"/>
        </w:rPr>
        <w:t xml:space="preserve">other </w:t>
      </w:r>
      <w:r w:rsidRPr="002925B5">
        <w:rPr>
          <w:highlight w:val="green"/>
          <w:u w:val="single"/>
        </w:rPr>
        <w:t>attack of</w:t>
      </w:r>
      <w:r w:rsidRPr="003351BF">
        <w:t xml:space="preserve"> that </w:t>
      </w:r>
      <w:r w:rsidRPr="002925B5">
        <w:rPr>
          <w:highlight w:val="green"/>
          <w:u w:val="single"/>
        </w:rPr>
        <w:t>magnitude</w:t>
      </w:r>
      <w:r w:rsidRPr="002925B5">
        <w:rPr>
          <w:highlight w:val="green"/>
        </w:rPr>
        <w:t xml:space="preserve"> </w:t>
      </w:r>
      <w:r w:rsidRPr="002925B5">
        <w:rPr>
          <w:rStyle w:val="Emphasis"/>
          <w:highlight w:val="green"/>
        </w:rPr>
        <w:t>is highly unlikely</w:t>
      </w:r>
      <w:r w:rsidRPr="0090195A">
        <w:rPr>
          <w:rStyle w:val="Emphasis"/>
        </w:rPr>
        <w:t xml:space="preserve"> in the foreseeable future</w:t>
      </w:r>
      <w:r w:rsidRPr="003351BF">
        <w:t xml:space="preserve">. Indeed, </w:t>
      </w:r>
      <w:r w:rsidRPr="002925B5">
        <w:rPr>
          <w:highlight w:val="green"/>
          <w:u w:val="single"/>
        </w:rPr>
        <w:t>there has not been a single instance</w:t>
      </w:r>
      <w:r w:rsidRPr="0090195A">
        <w:rPr>
          <w:u w:val="single"/>
        </w:rPr>
        <w:t xml:space="preserve"> over</w:t>
      </w:r>
      <w:r w:rsidRPr="003351BF">
        <w:t xml:space="preserve"> the past </w:t>
      </w:r>
      <w:r w:rsidRPr="0090195A">
        <w:rPr>
          <w:u w:val="single"/>
        </w:rPr>
        <w:t xml:space="preserve">twelve years </w:t>
      </w:r>
      <w:r w:rsidRPr="002925B5">
        <w:rPr>
          <w:highlight w:val="green"/>
          <w:u w:val="single"/>
        </w:rPr>
        <w:t>of a</w:t>
      </w:r>
      <w:r w:rsidRPr="0090195A">
        <w:rPr>
          <w:u w:val="single"/>
        </w:rPr>
        <w:t xml:space="preserve"> terrorist organization exploding a primitive </w:t>
      </w:r>
      <w:r w:rsidRPr="002925B5">
        <w:rPr>
          <w:highlight w:val="green"/>
          <w:u w:val="single"/>
        </w:rPr>
        <w:t>bomb on American soil</w:t>
      </w:r>
      <w:r w:rsidRPr="003351BF">
        <w:t xml:space="preserve">, much less striking a major blow. </w:t>
      </w:r>
      <w:r w:rsidRPr="0090195A">
        <w:rPr>
          <w:u w:val="single"/>
        </w:rPr>
        <w:t>Terrorism</w:t>
      </w:r>
      <w:r w:rsidRPr="003351BF">
        <w:t>—most of it arising from domestic groups—</w:t>
      </w:r>
      <w:r w:rsidRPr="0090195A">
        <w:rPr>
          <w:u w:val="single"/>
        </w:rPr>
        <w:t>was a much bigger problem in</w:t>
      </w:r>
      <w:r w:rsidRPr="003351BF">
        <w:t xml:space="preserve"> the United States during </w:t>
      </w:r>
      <w:r w:rsidRPr="0090195A">
        <w:rPr>
          <w:u w:val="single"/>
        </w:rPr>
        <w:t>the</w:t>
      </w:r>
      <w:r w:rsidRPr="003351BF">
        <w:t xml:space="preserve"> 19</w:t>
      </w:r>
      <w:r w:rsidRPr="0090195A">
        <w:rPr>
          <w:u w:val="single"/>
        </w:rPr>
        <w:t>70s</w:t>
      </w:r>
      <w:r w:rsidRPr="003351BF">
        <w:t xml:space="preserve"> than it has been since the Twin Towers were toppled.</w:t>
      </w:r>
    </w:p>
    <w:p w14:paraId="366F03D1" w14:textId="77777777" w:rsidR="008B7EBA" w:rsidRDefault="00924380" w:rsidP="00924380">
      <w:pPr>
        <w:rPr>
          <w:rStyle w:val="Emphasis"/>
        </w:rPr>
      </w:pPr>
      <w:r w:rsidRPr="003351BF">
        <w:t xml:space="preserve">What about </w:t>
      </w:r>
      <w:r w:rsidRPr="002925B5">
        <w:rPr>
          <w:highlight w:val="green"/>
          <w:u w:val="single"/>
        </w:rPr>
        <w:t>the possibility</w:t>
      </w:r>
      <w:r w:rsidRPr="003351BF">
        <w:t xml:space="preserve"> that </w:t>
      </w:r>
      <w:r w:rsidRPr="002925B5">
        <w:rPr>
          <w:highlight w:val="green"/>
          <w:u w:val="single"/>
        </w:rPr>
        <w:t>a</w:t>
      </w:r>
      <w:r w:rsidRPr="003351BF">
        <w:t xml:space="preserve"> terrorist </w:t>
      </w:r>
      <w:r w:rsidRPr="002925B5">
        <w:rPr>
          <w:highlight w:val="green"/>
          <w:u w:val="single"/>
        </w:rPr>
        <w:t xml:space="preserve">group </w:t>
      </w:r>
      <w:r w:rsidRPr="005F1440">
        <w:rPr>
          <w:u w:val="single"/>
        </w:rPr>
        <w:t xml:space="preserve">might </w:t>
      </w:r>
      <w:r w:rsidRPr="002925B5">
        <w:rPr>
          <w:highlight w:val="green"/>
          <w:u w:val="single"/>
        </w:rPr>
        <w:t>obtain a nuclear weapon</w:t>
      </w:r>
      <w:r w:rsidRPr="0090195A">
        <w:rPr>
          <w:u w:val="single"/>
        </w:rPr>
        <w:t>?</w:t>
      </w:r>
      <w:r w:rsidRPr="003351BF">
        <w:t xml:space="preserve"> Such an occurrence would be a game changer, but </w:t>
      </w:r>
      <w:r w:rsidRPr="0090195A">
        <w:rPr>
          <w:rStyle w:val="Emphasis"/>
        </w:rPr>
        <w:t xml:space="preserve">the chances of that happening </w:t>
      </w:r>
      <w:r w:rsidRPr="002925B5">
        <w:rPr>
          <w:rStyle w:val="Emphasis"/>
          <w:highlight w:val="green"/>
        </w:rPr>
        <w:t>are virtually nil</w:t>
      </w:r>
      <w:r w:rsidRPr="002925B5">
        <w:rPr>
          <w:highlight w:val="green"/>
        </w:rPr>
        <w:t xml:space="preserve">. </w:t>
      </w:r>
      <w:r w:rsidRPr="002925B5">
        <w:rPr>
          <w:highlight w:val="green"/>
          <w:u w:val="single"/>
        </w:rPr>
        <w:t xml:space="preserve">No </w:t>
      </w:r>
      <w:r w:rsidRPr="005F1440">
        <w:rPr>
          <w:u w:val="single"/>
        </w:rPr>
        <w:t>nuclear</w:t>
      </w:r>
      <w:r w:rsidRPr="0090195A">
        <w:rPr>
          <w:u w:val="single"/>
        </w:rPr>
        <w:t xml:space="preserve">-armed </w:t>
      </w:r>
      <w:r w:rsidRPr="002925B5">
        <w:rPr>
          <w:highlight w:val="green"/>
          <w:u w:val="single"/>
        </w:rPr>
        <w:t>state</w:t>
      </w:r>
      <w:r w:rsidRPr="0090195A">
        <w:rPr>
          <w:u w:val="single"/>
        </w:rPr>
        <w:t xml:space="preserve"> </w:t>
      </w:r>
      <w:r w:rsidRPr="002925B5">
        <w:rPr>
          <w:highlight w:val="green"/>
          <w:u w:val="single"/>
        </w:rPr>
        <w:t>is going to supply</w:t>
      </w:r>
      <w:r w:rsidRPr="0090195A">
        <w:rPr>
          <w:u w:val="single"/>
        </w:rPr>
        <w:t xml:space="preserve"> terrorists with </w:t>
      </w:r>
      <w:r w:rsidRPr="002925B5">
        <w:rPr>
          <w:highlight w:val="green"/>
          <w:u w:val="single"/>
        </w:rPr>
        <w:t>a</w:t>
      </w:r>
      <w:r w:rsidRPr="003351BF">
        <w:t xml:space="preserve"> nuclear </w:t>
      </w:r>
      <w:r w:rsidRPr="002925B5">
        <w:rPr>
          <w:highlight w:val="green"/>
          <w:u w:val="single"/>
        </w:rPr>
        <w:t>weapon because it would have no control over</w:t>
      </w:r>
      <w:r w:rsidRPr="0090195A">
        <w:rPr>
          <w:u w:val="single"/>
        </w:rPr>
        <w:t xml:space="preserve"> how the recipients</w:t>
      </w:r>
      <w:r w:rsidRPr="003351BF">
        <w:t xml:space="preserve"> might </w:t>
      </w:r>
      <w:r w:rsidRPr="002925B5">
        <w:rPr>
          <w:highlight w:val="green"/>
          <w:u w:val="single"/>
        </w:rPr>
        <w:t>use</w:t>
      </w:r>
      <w:r w:rsidRPr="0090195A">
        <w:rPr>
          <w:u w:val="single"/>
        </w:rPr>
        <w:t xml:space="preserve"> that weapon. Political </w:t>
      </w:r>
      <w:r w:rsidRPr="002925B5">
        <w:rPr>
          <w:highlight w:val="green"/>
          <w:u w:val="single"/>
        </w:rPr>
        <w:t>turmoil</w:t>
      </w:r>
      <w:r w:rsidRPr="003351BF">
        <w:t xml:space="preserve"> in a nuclear-armed state </w:t>
      </w:r>
      <w:r w:rsidRPr="002925B5">
        <w:rPr>
          <w:highlight w:val="green"/>
          <w:u w:val="single"/>
        </w:rPr>
        <w:t>could</w:t>
      </w:r>
      <w:r w:rsidRPr="0090195A">
        <w:rPr>
          <w:u w:val="single"/>
        </w:rPr>
        <w:t xml:space="preserve"> in theory </w:t>
      </w:r>
      <w:r w:rsidRPr="002925B5">
        <w:rPr>
          <w:highlight w:val="green"/>
          <w:u w:val="single"/>
        </w:rPr>
        <w:t>allow</w:t>
      </w:r>
      <w:r w:rsidRPr="0090195A">
        <w:rPr>
          <w:u w:val="single"/>
        </w:rPr>
        <w:t xml:space="preserve"> terrorists to grab </w:t>
      </w:r>
      <w:r w:rsidRPr="002925B5">
        <w:rPr>
          <w:highlight w:val="green"/>
          <w:u w:val="single"/>
        </w:rPr>
        <w:t>a loose</w:t>
      </w:r>
      <w:r w:rsidRPr="003351BF">
        <w:t xml:space="preserve"> nuclear </w:t>
      </w:r>
      <w:r w:rsidRPr="002925B5">
        <w:rPr>
          <w:highlight w:val="green"/>
          <w:u w:val="single"/>
        </w:rPr>
        <w:t xml:space="preserve">weapon, but the </w:t>
      </w:r>
      <w:r w:rsidRPr="002925B5">
        <w:rPr>
          <w:rStyle w:val="Emphasis"/>
          <w:highlight w:val="green"/>
        </w:rPr>
        <w:t>U</w:t>
      </w:r>
      <w:r w:rsidRPr="003351BF">
        <w:t xml:space="preserve">nited </w:t>
      </w:r>
      <w:r w:rsidRPr="002925B5">
        <w:rPr>
          <w:rStyle w:val="Emphasis"/>
          <w:highlight w:val="green"/>
        </w:rPr>
        <w:t>S</w:t>
      </w:r>
      <w:r w:rsidRPr="003351BF">
        <w:t xml:space="preserve">tates </w:t>
      </w:r>
      <w:r w:rsidRPr="005F1440">
        <w:rPr>
          <w:rStyle w:val="Emphasis"/>
        </w:rPr>
        <w:t xml:space="preserve">already </w:t>
      </w:r>
      <w:r w:rsidRPr="002925B5">
        <w:rPr>
          <w:rStyle w:val="Emphasis"/>
          <w:highlight w:val="green"/>
        </w:rPr>
        <w:t>has detailed plans to deal with that highly unlikely contingency.</w:t>
      </w:r>
      <w:r>
        <w:rPr>
          <w:rStyle w:val="Emphasis"/>
        </w:rPr>
        <w:t xml:space="preserve"> </w:t>
      </w:r>
      <w:r w:rsidRPr="005F1440">
        <w:rPr>
          <w:u w:val="single"/>
        </w:rPr>
        <w:t>Terrorists might</w:t>
      </w:r>
      <w:r w:rsidRPr="003351BF">
        <w:t xml:space="preserve"> also </w:t>
      </w:r>
      <w:r w:rsidRPr="00C83764">
        <w:rPr>
          <w:u w:val="single"/>
        </w:rPr>
        <w:t xml:space="preserve">try </w:t>
      </w:r>
      <w:r w:rsidRPr="002925B5">
        <w:rPr>
          <w:highlight w:val="green"/>
          <w:u w:val="single"/>
        </w:rPr>
        <w:t>to</w:t>
      </w:r>
      <w:r w:rsidRPr="003351BF">
        <w:t xml:space="preserve"> acquire fissile material and </w:t>
      </w:r>
      <w:r w:rsidRPr="002925B5">
        <w:rPr>
          <w:highlight w:val="green"/>
          <w:u w:val="single"/>
        </w:rPr>
        <w:t>build</w:t>
      </w:r>
      <w:r w:rsidRPr="00C83764">
        <w:rPr>
          <w:u w:val="single"/>
        </w:rPr>
        <w:t xml:space="preserve"> their own bomb</w:t>
      </w:r>
      <w:r w:rsidRPr="003351BF">
        <w:t xml:space="preserve">. But </w:t>
      </w:r>
      <w:r w:rsidRPr="00C83764">
        <w:rPr>
          <w:rStyle w:val="Emphasis"/>
        </w:rPr>
        <w:t xml:space="preserve">that scenario </w:t>
      </w:r>
      <w:r w:rsidRPr="002925B5">
        <w:rPr>
          <w:rStyle w:val="Emphasis"/>
          <w:highlight w:val="green"/>
        </w:rPr>
        <w:t>is</w:t>
      </w:r>
      <w:r w:rsidRPr="00C83764">
        <w:rPr>
          <w:rStyle w:val="Emphasis"/>
        </w:rPr>
        <w:t xml:space="preserve"> </w:t>
      </w:r>
      <w:r w:rsidRPr="002925B5">
        <w:rPr>
          <w:rStyle w:val="Emphasis"/>
          <w:highlight w:val="green"/>
        </w:rPr>
        <w:t>extremely unlikely</w:t>
      </w:r>
      <w:r w:rsidRPr="00C83764">
        <w:rPr>
          <w:rStyle w:val="Emphasis"/>
        </w:rPr>
        <w:t xml:space="preserve"> as well</w:t>
      </w:r>
      <w:r w:rsidRPr="003351BF">
        <w:t xml:space="preserve">: </w:t>
      </w:r>
      <w:r w:rsidRPr="00C83764">
        <w:rPr>
          <w:u w:val="single"/>
        </w:rPr>
        <w:t>there are</w:t>
      </w:r>
      <w:r w:rsidRPr="003351BF">
        <w:t xml:space="preserve"> </w:t>
      </w:r>
      <w:r w:rsidRPr="00C83764">
        <w:rPr>
          <w:rStyle w:val="Emphasis"/>
        </w:rPr>
        <w:t>sig</w:t>
      </w:r>
      <w:r w:rsidRPr="002925B5">
        <w:rPr>
          <w:rStyle w:val="Emphasis"/>
          <w:highlight w:val="green"/>
        </w:rPr>
        <w:t>nificant obstacles to getting enough material and even bigger obstacles to building</w:t>
      </w:r>
      <w:r w:rsidRPr="00C83764">
        <w:rPr>
          <w:rStyle w:val="Emphasis"/>
        </w:rPr>
        <w:t xml:space="preserve"> a bomb </w:t>
      </w:r>
      <w:r w:rsidRPr="002925B5">
        <w:rPr>
          <w:rStyle w:val="Emphasis"/>
          <w:highlight w:val="green"/>
        </w:rPr>
        <w:t>and</w:t>
      </w:r>
      <w:r w:rsidRPr="00C83764">
        <w:rPr>
          <w:rStyle w:val="Emphasis"/>
        </w:rPr>
        <w:t xml:space="preserve"> then </w:t>
      </w:r>
      <w:r w:rsidRPr="002925B5">
        <w:rPr>
          <w:rStyle w:val="Emphasis"/>
          <w:highlight w:val="green"/>
        </w:rPr>
        <w:t>delivering</w:t>
      </w:r>
      <w:r w:rsidRPr="00C83764">
        <w:rPr>
          <w:rStyle w:val="Emphasis"/>
        </w:rPr>
        <w:t xml:space="preserve"> </w:t>
      </w:r>
    </w:p>
    <w:p w14:paraId="7606E13F" w14:textId="77777777" w:rsidR="008B7EBA" w:rsidRDefault="008B7EBA" w:rsidP="00924380">
      <w:pPr>
        <w:rPr>
          <w:rStyle w:val="Emphasis"/>
        </w:rPr>
      </w:pPr>
    </w:p>
    <w:p w14:paraId="24C62A28" w14:textId="5BF235CD" w:rsidR="00924380" w:rsidRPr="00B31E72" w:rsidRDefault="00924380" w:rsidP="00924380">
      <w:pPr>
        <w:rPr>
          <w:b/>
          <w:iCs/>
          <w:sz w:val="22"/>
          <w:u w:val="single"/>
          <w:bdr w:val="single" w:sz="8" w:space="0" w:color="auto"/>
        </w:rPr>
      </w:pPr>
      <w:r w:rsidRPr="00C83764">
        <w:rPr>
          <w:rStyle w:val="Emphasis"/>
        </w:rPr>
        <w:t>it</w:t>
      </w:r>
      <w:r w:rsidRPr="003351BF">
        <w:t xml:space="preserve">. More generally, virtually </w:t>
      </w:r>
      <w:r w:rsidRPr="002925B5">
        <w:rPr>
          <w:rStyle w:val="Emphasis"/>
          <w:highlight w:val="green"/>
        </w:rPr>
        <w:t>every country has a profound interest in making sure no t</w:t>
      </w:r>
      <w:r w:rsidRPr="00C83764">
        <w:rPr>
          <w:rStyle w:val="Emphasis"/>
        </w:rPr>
        <w:t xml:space="preserve">errorist </w:t>
      </w:r>
      <w:r w:rsidRPr="002925B5">
        <w:rPr>
          <w:rStyle w:val="Emphasis"/>
          <w:highlight w:val="green"/>
        </w:rPr>
        <w:t>group acquires a nuclear weapon</w:t>
      </w:r>
      <w:r w:rsidRPr="00C83764">
        <w:rPr>
          <w:u w:val="single"/>
        </w:rPr>
        <w:t>, because they cannot be sure they will not be the target</w:t>
      </w:r>
      <w:r w:rsidRPr="003351BF">
        <w:t xml:space="preserve"> of a nuclear attack, either by the terrorists or another country the </w:t>
      </w:r>
      <w:proofErr w:type="gramStart"/>
      <w:r w:rsidRPr="003351BF">
        <w:t>terrorists</w:t>
      </w:r>
      <w:proofErr w:type="gramEnd"/>
      <w:r w:rsidRPr="003351BF">
        <w:t xml:space="preserve"> strike. </w:t>
      </w:r>
      <w:r w:rsidRPr="002925B5">
        <w:rPr>
          <w:rStyle w:val="Emphasis"/>
          <w:highlight w:val="green"/>
        </w:rPr>
        <w:t>Nuc</w:t>
      </w:r>
      <w:r w:rsidRPr="005F1440">
        <w:rPr>
          <w:rStyle w:val="Emphasis"/>
        </w:rPr>
        <w:t>l</w:t>
      </w:r>
      <w:r w:rsidRPr="00C83764">
        <w:rPr>
          <w:rStyle w:val="Emphasis"/>
        </w:rPr>
        <w:t xml:space="preserve">ear </w:t>
      </w:r>
      <w:r w:rsidRPr="002925B5">
        <w:rPr>
          <w:rStyle w:val="Emphasis"/>
          <w:highlight w:val="green"/>
        </w:rPr>
        <w:t>terror</w:t>
      </w:r>
      <w:r w:rsidRPr="005F1440">
        <w:rPr>
          <w:rStyle w:val="Emphasis"/>
        </w:rPr>
        <w:t>i</w:t>
      </w:r>
      <w:r w:rsidRPr="00C83764">
        <w:rPr>
          <w:rStyle w:val="Emphasis"/>
        </w:rPr>
        <w:t>sm</w:t>
      </w:r>
      <w:r w:rsidRPr="003351BF">
        <w:t xml:space="preserve">, in short, </w:t>
      </w:r>
      <w:r w:rsidRPr="002925B5">
        <w:rPr>
          <w:rStyle w:val="Emphasis"/>
          <w:highlight w:val="green"/>
        </w:rPr>
        <w:t>is not a serious threat</w:t>
      </w:r>
      <w:r w:rsidRPr="003351BF">
        <w:t>. And to the extent that we should worry about it, the main remedy is to encourage and help other states to place nuclear materials in highly secure custody.</w:t>
      </w:r>
    </w:p>
    <w:p w14:paraId="46E49F75" w14:textId="7BE7FE36" w:rsidR="00924380" w:rsidRDefault="00924380" w:rsidP="00924380">
      <w:pPr>
        <w:pStyle w:val="Heading4"/>
        <w:numPr>
          <w:ilvl w:val="0"/>
          <w:numId w:val="13"/>
        </w:numPr>
        <w:rPr>
          <w:u w:val="single"/>
        </w:rPr>
      </w:pPr>
      <w:r>
        <w:t xml:space="preserve">Asteroid mining is key to </w:t>
      </w:r>
      <w:r w:rsidRPr="00E1758C">
        <w:rPr>
          <w:u w:val="single"/>
        </w:rPr>
        <w:t>space colonization</w:t>
      </w:r>
      <w:r>
        <w:t xml:space="preserve"> – makes it </w:t>
      </w:r>
      <w:r w:rsidRPr="00E1758C">
        <w:rPr>
          <w:u w:val="single"/>
        </w:rPr>
        <w:t>economically feasible</w:t>
      </w:r>
      <w:r>
        <w:t xml:space="preserve"> and provides </w:t>
      </w:r>
      <w:r w:rsidRPr="00E1758C">
        <w:rPr>
          <w:u w:val="single"/>
        </w:rPr>
        <w:t>essential resources</w:t>
      </w:r>
    </w:p>
    <w:p w14:paraId="4BC62E09" w14:textId="77777777" w:rsidR="00924380" w:rsidRPr="001838F7" w:rsidRDefault="00924380" w:rsidP="00924380">
      <w:proofErr w:type="spellStart"/>
      <w:r>
        <w:rPr>
          <w:rStyle w:val="Style13ptBold"/>
        </w:rPr>
        <w:t>Kachur</w:t>
      </w:r>
      <w:proofErr w:type="spellEnd"/>
      <w:r>
        <w:rPr>
          <w:rStyle w:val="Style13ptBold"/>
        </w:rPr>
        <w:t xml:space="preserve"> 17 </w:t>
      </w:r>
      <w:r w:rsidRPr="00E1758C">
        <w:t xml:space="preserve">[(Torah, the syndicated science columnist for CBC Radio One. Torah received her PhD in molecular genetics from the University of Alberta and now teaches at the University of Alberta and MacEwan University.) “Asteroid mining could support space economies, colonies” CBC, 9/22/2017. </w:t>
      </w:r>
      <w:r w:rsidRPr="001838F7">
        <w:t>https://www.cbc.ca/news/asteroid-mining-1.4300783] BC</w:t>
      </w:r>
    </w:p>
    <w:p w14:paraId="0CE0E3A4" w14:textId="77777777" w:rsidR="00924380" w:rsidRPr="00E1758C" w:rsidRDefault="00924380" w:rsidP="00924380">
      <w:pPr>
        <w:rPr>
          <w:rStyle w:val="StyleUnderline"/>
        </w:rPr>
      </w:pPr>
      <w:r w:rsidRPr="001838F7">
        <w:rPr>
          <w:rStyle w:val="StyleUnderline"/>
        </w:rPr>
        <w:lastRenderedPageBreak/>
        <w:t xml:space="preserve"> A team of researchers are planning to send robotic spacecraft into outer space, land near </w:t>
      </w:r>
      <w:r w:rsidRPr="00E1758C">
        <w:rPr>
          <w:rStyle w:val="StyleUnderline"/>
          <w:highlight w:val="green"/>
        </w:rPr>
        <w:t>asteroids</w:t>
      </w:r>
      <w:r w:rsidRPr="00E1758C">
        <w:rPr>
          <w:rStyle w:val="StyleUnderline"/>
        </w:rPr>
        <w:t xml:space="preserve"> hurtling through the abyss </w:t>
      </w:r>
      <w:r w:rsidRPr="001838F7">
        <w:rPr>
          <w:rStyle w:val="StyleUnderline"/>
        </w:rPr>
        <w:t xml:space="preserve">and </w:t>
      </w:r>
      <w:r w:rsidRPr="00E1758C">
        <w:rPr>
          <w:rStyle w:val="StyleUnderline"/>
          <w:highlight w:val="green"/>
        </w:rPr>
        <w:t xml:space="preserve">mine </w:t>
      </w:r>
      <w:r w:rsidRPr="001838F7">
        <w:rPr>
          <w:rStyle w:val="StyleUnderline"/>
        </w:rPr>
        <w:t>them</w:t>
      </w:r>
      <w:r w:rsidRPr="00E1758C">
        <w:rPr>
          <w:rStyle w:val="StyleUnderline"/>
        </w:rPr>
        <w:t xml:space="preserve"> for water, metals and other elements </w:t>
      </w:r>
      <w:r w:rsidRPr="001838F7">
        <w:rPr>
          <w:rStyle w:val="StyleUnderline"/>
        </w:rPr>
        <w:t xml:space="preserve">that </w:t>
      </w:r>
      <w:r w:rsidRPr="00E1758C">
        <w:rPr>
          <w:rStyle w:val="StyleUnderline"/>
          <w:highlight w:val="green"/>
        </w:rPr>
        <w:t xml:space="preserve">will make </w:t>
      </w:r>
      <w:r w:rsidRPr="00E1758C">
        <w:rPr>
          <w:rStyle w:val="Emphasis"/>
          <w:highlight w:val="green"/>
        </w:rPr>
        <w:t xml:space="preserve">colonizing space </w:t>
      </w:r>
      <w:r w:rsidRPr="00E1758C">
        <w:rPr>
          <w:rStyle w:val="Emphasis"/>
        </w:rPr>
        <w:t xml:space="preserve">that </w:t>
      </w:r>
      <w:r w:rsidRPr="00E1758C">
        <w:rPr>
          <w:rStyle w:val="Emphasis"/>
          <w:highlight w:val="green"/>
        </w:rPr>
        <w:t>much easier</w:t>
      </w:r>
      <w:r w:rsidRPr="00E1758C">
        <w:rPr>
          <w:rStyle w:val="StyleUnderline"/>
        </w:rPr>
        <w:t xml:space="preserve">. Science columnist Torah </w:t>
      </w:r>
      <w:proofErr w:type="spellStart"/>
      <w:r w:rsidRPr="00E1758C">
        <w:rPr>
          <w:rStyle w:val="StyleUnderline"/>
        </w:rPr>
        <w:t>Kachur</w:t>
      </w:r>
      <w:proofErr w:type="spellEnd"/>
      <w:r w:rsidRPr="00E1758C">
        <w:rPr>
          <w:rStyle w:val="StyleUnderline"/>
        </w:rPr>
        <w:t xml:space="preserve"> explains.</w:t>
      </w:r>
    </w:p>
    <w:p w14:paraId="2A89D249" w14:textId="77777777" w:rsidR="00924380" w:rsidRDefault="00924380" w:rsidP="00924380">
      <w:r>
        <w:t>Why do we need to mine asteroids?</w:t>
      </w:r>
    </w:p>
    <w:p w14:paraId="04550DD8" w14:textId="77777777" w:rsidR="00924380" w:rsidRPr="00E1758C" w:rsidRDefault="00924380" w:rsidP="00924380">
      <w:pPr>
        <w:rPr>
          <w:rStyle w:val="Emphasis"/>
        </w:rPr>
      </w:pPr>
      <w:r w:rsidRPr="00E1758C">
        <w:rPr>
          <w:rStyle w:val="StyleUnderline"/>
        </w:rPr>
        <w:t xml:space="preserve">Quite simply because </w:t>
      </w:r>
      <w:r w:rsidRPr="00E1758C">
        <w:rPr>
          <w:rStyle w:val="StyleUnderline"/>
          <w:highlight w:val="green"/>
        </w:rPr>
        <w:t>the current economics</w:t>
      </w:r>
      <w:r w:rsidRPr="00E1758C">
        <w:rPr>
          <w:rStyle w:val="StyleUnderline"/>
        </w:rPr>
        <w:t xml:space="preserve"> of space flight </w:t>
      </w:r>
      <w:r w:rsidRPr="00E1758C">
        <w:rPr>
          <w:rStyle w:val="StyleUnderline"/>
          <w:highlight w:val="green"/>
        </w:rPr>
        <w:t>are untenable. It costs approximately $10,000</w:t>
      </w:r>
      <w:r w:rsidRPr="00E1758C">
        <w:rPr>
          <w:rStyle w:val="StyleUnderline"/>
        </w:rPr>
        <w:t xml:space="preserve"> US per kilogram every time we want to send something up to the International Space Station. </w:t>
      </w:r>
      <w:r w:rsidRPr="00E1758C">
        <w:rPr>
          <w:rStyle w:val="Emphasis"/>
        </w:rPr>
        <w:t xml:space="preserve">Imagine $10,000 </w:t>
      </w:r>
      <w:r w:rsidRPr="00E1758C">
        <w:rPr>
          <w:rStyle w:val="Emphasis"/>
          <w:highlight w:val="green"/>
        </w:rPr>
        <w:t xml:space="preserve">for a </w:t>
      </w:r>
      <w:proofErr w:type="spellStart"/>
      <w:r w:rsidRPr="00E1758C">
        <w:rPr>
          <w:rStyle w:val="Emphasis"/>
          <w:highlight w:val="green"/>
        </w:rPr>
        <w:t>litre</w:t>
      </w:r>
      <w:proofErr w:type="spellEnd"/>
      <w:r w:rsidRPr="00E1758C">
        <w:rPr>
          <w:rStyle w:val="Emphasis"/>
          <w:highlight w:val="green"/>
        </w:rPr>
        <w:t xml:space="preserve"> of water</w:t>
      </w:r>
      <w:r>
        <w:t xml:space="preserve">. Elon Musk and Space X are trying to cut those costs down by having reusable rockets, but still, </w:t>
      </w:r>
      <w:r w:rsidRPr="00E1758C">
        <w:rPr>
          <w:rStyle w:val="Emphasis"/>
          <w:highlight w:val="green"/>
        </w:rPr>
        <w:t>the price is exorbitant.</w:t>
      </w:r>
    </w:p>
    <w:p w14:paraId="4E00CA58" w14:textId="77777777" w:rsidR="00924380" w:rsidRPr="00E1758C" w:rsidRDefault="00924380" w:rsidP="00924380">
      <w:pPr>
        <w:rPr>
          <w:rStyle w:val="Emphasis"/>
        </w:rPr>
      </w:pPr>
      <w:r w:rsidRPr="00E1758C">
        <w:rPr>
          <w:rStyle w:val="Emphasis"/>
        </w:rPr>
        <w:t xml:space="preserve">The reason why it is so expensive is </w:t>
      </w:r>
      <w:r w:rsidRPr="00E1758C">
        <w:rPr>
          <w:rStyle w:val="Emphasis"/>
          <w:highlight w:val="green"/>
        </w:rPr>
        <w:t>because of the gravity of Earth</w:t>
      </w:r>
      <w:r>
        <w:t xml:space="preserve">; </w:t>
      </w:r>
      <w:r w:rsidRPr="00E1758C">
        <w:rPr>
          <w:rStyle w:val="StyleUnderline"/>
        </w:rPr>
        <w:t xml:space="preserve">we </w:t>
      </w:r>
      <w:proofErr w:type="gramStart"/>
      <w:r w:rsidRPr="00E1758C">
        <w:rPr>
          <w:rStyle w:val="StyleUnderline"/>
        </w:rPr>
        <w:t>have to</w:t>
      </w:r>
      <w:proofErr w:type="gramEnd"/>
      <w:r w:rsidRPr="00E1758C">
        <w:rPr>
          <w:rStyle w:val="StyleUnderline"/>
        </w:rPr>
        <w:t xml:space="preserve"> propel a rocket with its payload away from Earth and out of the atmosphere and that takes a lot of energy. </w:t>
      </w:r>
      <w:r w:rsidRPr="00E1758C">
        <w:rPr>
          <w:rStyle w:val="Emphasis"/>
        </w:rPr>
        <w:t xml:space="preserve">But </w:t>
      </w:r>
      <w:r w:rsidRPr="00E1758C">
        <w:rPr>
          <w:rStyle w:val="Emphasis"/>
          <w:highlight w:val="green"/>
        </w:rPr>
        <w:t>once you are in outer space, there</w:t>
      </w:r>
      <w:r w:rsidRPr="00E1758C">
        <w:rPr>
          <w:rStyle w:val="Emphasis"/>
        </w:rPr>
        <w:t xml:space="preserve"> are smaller space </w:t>
      </w:r>
      <w:r w:rsidRPr="00E1758C">
        <w:rPr>
          <w:rStyle w:val="Emphasis"/>
          <w:highlight w:val="green"/>
        </w:rPr>
        <w:t>bodies with less</w:t>
      </w:r>
      <w:r w:rsidRPr="00E1758C">
        <w:rPr>
          <w:rStyle w:val="Emphasis"/>
        </w:rPr>
        <w:t xml:space="preserve">, if any, </w:t>
      </w:r>
      <w:r w:rsidRPr="00E1758C">
        <w:rPr>
          <w:rStyle w:val="Emphasis"/>
          <w:highlight w:val="green"/>
        </w:rPr>
        <w:t>gravity that may</w:t>
      </w:r>
      <w:r w:rsidRPr="00E1758C">
        <w:rPr>
          <w:rStyle w:val="Emphasis"/>
        </w:rPr>
        <w:t xml:space="preserve"> contain </w:t>
      </w:r>
      <w:r w:rsidRPr="00E1758C">
        <w:rPr>
          <w:rStyle w:val="Emphasis"/>
          <w:highlight w:val="green"/>
        </w:rPr>
        <w:t>stuff</w:t>
      </w:r>
      <w:r w:rsidRPr="00E1758C">
        <w:rPr>
          <w:rStyle w:val="Emphasis"/>
        </w:rPr>
        <w:t xml:space="preserve"> that </w:t>
      </w:r>
      <w:r w:rsidRPr="00E1758C">
        <w:rPr>
          <w:rStyle w:val="Emphasis"/>
          <w:highlight w:val="green"/>
        </w:rPr>
        <w:t>we need for human habitation</w:t>
      </w:r>
      <w:r w:rsidRPr="00E1758C">
        <w:rPr>
          <w:rStyle w:val="Emphasis"/>
        </w:rPr>
        <w:t xml:space="preserve"> or just visits to space.</w:t>
      </w:r>
    </w:p>
    <w:p w14:paraId="0F5F78A0" w14:textId="77777777" w:rsidR="00924380" w:rsidRDefault="00924380" w:rsidP="00924380">
      <w:r w:rsidRPr="00E1758C">
        <w:rPr>
          <w:rStyle w:val="StyleUnderline"/>
          <w:highlight w:val="green"/>
        </w:rPr>
        <w:t>What</w:t>
      </w:r>
      <w:r w:rsidRPr="00E1758C">
        <w:rPr>
          <w:rStyle w:val="StyleUnderline"/>
        </w:rPr>
        <w:t xml:space="preserve"> kinds of </w:t>
      </w:r>
      <w:r w:rsidRPr="00E1758C">
        <w:rPr>
          <w:rStyle w:val="StyleUnderline"/>
          <w:highlight w:val="green"/>
        </w:rPr>
        <w:t xml:space="preserve">things are </w:t>
      </w:r>
      <w:r w:rsidRPr="001838F7">
        <w:rPr>
          <w:rStyle w:val="StyleUnderline"/>
          <w:highlight w:val="green"/>
        </w:rPr>
        <w:t>going to be mined</w:t>
      </w:r>
      <w:r w:rsidRPr="001838F7">
        <w:rPr>
          <w:highlight w:val="green"/>
        </w:rPr>
        <w:t>?</w:t>
      </w:r>
    </w:p>
    <w:p w14:paraId="5CA33FC1" w14:textId="77777777" w:rsidR="00924380" w:rsidRDefault="00924380" w:rsidP="00924380">
      <w:r>
        <w:t xml:space="preserve">Pretty much </w:t>
      </w:r>
      <w:r w:rsidRPr="00E1758C">
        <w:rPr>
          <w:rStyle w:val="StyleUnderline"/>
          <w:highlight w:val="green"/>
        </w:rPr>
        <w:t>anything</w:t>
      </w:r>
      <w:r w:rsidRPr="00E1758C">
        <w:rPr>
          <w:rStyle w:val="StyleUnderline"/>
        </w:rPr>
        <w:t xml:space="preserve"> we can find</w:t>
      </w:r>
      <w:r>
        <w:t xml:space="preserve">. I spoke with J.L. </w:t>
      </w:r>
      <w:proofErr w:type="spellStart"/>
      <w:r>
        <w:t>Galache</w:t>
      </w:r>
      <w:proofErr w:type="spellEnd"/>
      <w:r>
        <w:t>. He's an entrepreneur and has a startup called ATEN engineering. He wants to be one of the first to mine asteroids.</w:t>
      </w:r>
    </w:p>
    <w:p w14:paraId="7DD1C0B3" w14:textId="77777777" w:rsidR="00924380" w:rsidRDefault="00924380" w:rsidP="00924380">
      <w:r>
        <w:t>"</w:t>
      </w:r>
      <w:r w:rsidRPr="00E1758C">
        <w:rPr>
          <w:rStyle w:val="Emphasis"/>
          <w:highlight w:val="green"/>
        </w:rPr>
        <w:t>Being able to get water</w:t>
      </w:r>
      <w:r w:rsidRPr="00E1758C">
        <w:rPr>
          <w:rStyle w:val="Emphasis"/>
        </w:rPr>
        <w:t xml:space="preserve"> while we're in space, </w:t>
      </w:r>
      <w:r w:rsidRPr="00E1758C">
        <w:rPr>
          <w:rStyle w:val="Emphasis"/>
          <w:highlight w:val="green"/>
        </w:rPr>
        <w:t>building materials</w:t>
      </w:r>
      <w:r w:rsidRPr="00E1758C">
        <w:rPr>
          <w:rStyle w:val="Emphasis"/>
        </w:rPr>
        <w:t xml:space="preserve">, to be able to </w:t>
      </w:r>
      <w:r w:rsidRPr="00E1758C">
        <w:rPr>
          <w:rStyle w:val="Emphasis"/>
          <w:highlight w:val="green"/>
        </w:rPr>
        <w:t>build spaceships and habitats</w:t>
      </w:r>
      <w:r w:rsidRPr="00E1758C">
        <w:rPr>
          <w:rStyle w:val="Emphasis"/>
        </w:rPr>
        <w:t xml:space="preserve"> up in space </w:t>
      </w:r>
      <w:r w:rsidRPr="00E1758C">
        <w:rPr>
          <w:rStyle w:val="Emphasis"/>
          <w:highlight w:val="green"/>
        </w:rPr>
        <w:t>with materials</w:t>
      </w:r>
      <w:r w:rsidRPr="00E1758C">
        <w:rPr>
          <w:rStyle w:val="Emphasis"/>
        </w:rPr>
        <w:t xml:space="preserve"> that </w:t>
      </w:r>
      <w:r w:rsidRPr="00E1758C">
        <w:rPr>
          <w:rStyle w:val="Emphasis"/>
          <w:highlight w:val="green"/>
        </w:rPr>
        <w:t>we've harvested in space — that's what's going to enable us to spread throughout the solar system</w:t>
      </w:r>
      <w:r>
        <w:t xml:space="preserve">," says </w:t>
      </w:r>
      <w:proofErr w:type="spellStart"/>
      <w:r>
        <w:t>Galache</w:t>
      </w:r>
      <w:proofErr w:type="spellEnd"/>
      <w:r>
        <w:t>.</w:t>
      </w:r>
    </w:p>
    <w:p w14:paraId="72DAA150" w14:textId="77777777" w:rsidR="00924380" w:rsidRPr="00E1758C" w:rsidRDefault="00924380" w:rsidP="00924380">
      <w:pPr>
        <w:rPr>
          <w:rStyle w:val="StyleUnderline"/>
        </w:rPr>
      </w:pPr>
      <w:r w:rsidRPr="00E1758C">
        <w:rPr>
          <w:rStyle w:val="StyleUnderline"/>
        </w:rPr>
        <w:t xml:space="preserve">The primary thing to find is actually </w:t>
      </w:r>
      <w:r w:rsidRPr="00E1758C">
        <w:rPr>
          <w:rStyle w:val="StyleUnderline"/>
          <w:highlight w:val="green"/>
        </w:rPr>
        <w:t>water</w:t>
      </w:r>
      <w:r>
        <w:t xml:space="preserve">, because </w:t>
      </w:r>
      <w:proofErr w:type="gramStart"/>
      <w:r>
        <w:t>it's is</w:t>
      </w:r>
      <w:proofErr w:type="gramEnd"/>
      <w:r>
        <w:t xml:space="preserve"> heavy to get from Earth, </w:t>
      </w:r>
      <w:r w:rsidRPr="00E1758C">
        <w:rPr>
          <w:rStyle w:val="Emphasis"/>
        </w:rPr>
        <w:t xml:space="preserve">but also </w:t>
      </w:r>
      <w:r w:rsidRPr="00E1758C">
        <w:rPr>
          <w:rStyle w:val="Emphasis"/>
          <w:highlight w:val="green"/>
        </w:rPr>
        <w:t>plentiful in space on asteroids</w:t>
      </w:r>
      <w:r>
        <w:t xml:space="preserve">. </w:t>
      </w:r>
      <w:proofErr w:type="gramStart"/>
      <w:r w:rsidRPr="00E1758C">
        <w:rPr>
          <w:rStyle w:val="StyleUnderline"/>
        </w:rPr>
        <w:t>So</w:t>
      </w:r>
      <w:proofErr w:type="gramEnd"/>
      <w:r w:rsidRPr="00E1758C">
        <w:rPr>
          <w:rStyle w:val="StyleUnderline"/>
        </w:rPr>
        <w:t xml:space="preserve"> it's not unreasonable to think that a lander spacecraft of some kind (there are a few designs in progress) would come near an asteroid, </w:t>
      </w:r>
      <w:r w:rsidRPr="00E1758C">
        <w:rPr>
          <w:rStyle w:val="Emphasis"/>
        </w:rPr>
        <w:t>suck up some ice or water and bring it back to the ISS or any other human dwelling in space</w:t>
      </w:r>
      <w:r w:rsidRPr="00E1758C">
        <w:rPr>
          <w:rStyle w:val="StyleUnderline"/>
        </w:rPr>
        <w:t>. This would make space travel much more affordable.</w:t>
      </w:r>
    </w:p>
    <w:p w14:paraId="486B77DE" w14:textId="77777777" w:rsidR="00924380" w:rsidRPr="00E1758C" w:rsidRDefault="00924380" w:rsidP="00924380">
      <w:pPr>
        <w:rPr>
          <w:rStyle w:val="Emphasis"/>
        </w:rPr>
      </w:pPr>
      <w:r w:rsidRPr="00E1758C">
        <w:rPr>
          <w:rStyle w:val="Emphasis"/>
        </w:rPr>
        <w:t xml:space="preserve">Think of a water-logged asteroid as </w:t>
      </w:r>
      <w:r w:rsidRPr="00E1758C">
        <w:rPr>
          <w:rStyle w:val="Emphasis"/>
          <w:highlight w:val="green"/>
        </w:rPr>
        <w:t>a little gas station in the sky,</w:t>
      </w:r>
    </w:p>
    <w:p w14:paraId="5DE25896" w14:textId="77777777" w:rsidR="00924380" w:rsidRDefault="00924380" w:rsidP="00924380">
      <w:r>
        <w:t xml:space="preserve">- Torah </w:t>
      </w:r>
      <w:proofErr w:type="spellStart"/>
      <w:r>
        <w:t>Kachur</w:t>
      </w:r>
      <w:proofErr w:type="spellEnd"/>
    </w:p>
    <w:p w14:paraId="4F6D63A2" w14:textId="77777777" w:rsidR="00924380" w:rsidRDefault="00924380" w:rsidP="00924380">
      <w:r>
        <w:t xml:space="preserve">Not only that, </w:t>
      </w:r>
      <w:proofErr w:type="gramStart"/>
      <w:r w:rsidRPr="00E1758C">
        <w:rPr>
          <w:rStyle w:val="StyleUnderline"/>
        </w:rPr>
        <w:t>water can</w:t>
      </w:r>
      <w:proofErr w:type="gramEnd"/>
      <w:r w:rsidRPr="00E1758C">
        <w:rPr>
          <w:rStyle w:val="StyleUnderline"/>
        </w:rPr>
        <w:t xml:space="preserve"> be used for more than just drinking; </w:t>
      </w:r>
      <w:r w:rsidRPr="00E1758C">
        <w:rPr>
          <w:rStyle w:val="StyleUnderline"/>
          <w:highlight w:val="green"/>
        </w:rPr>
        <w:t>it can be split into oxygen for breathing and hydrogen for rocket fuel</w:t>
      </w:r>
      <w:r w:rsidRPr="00E1758C">
        <w:rPr>
          <w:rStyle w:val="StyleUnderline"/>
        </w:rPr>
        <w:t>.</w:t>
      </w:r>
      <w:r>
        <w:t xml:space="preserve"> Think of a water-logged asteroid as a little gas station in the sky.</w:t>
      </w:r>
    </w:p>
    <w:p w14:paraId="32942255" w14:textId="77777777" w:rsidR="00924380" w:rsidRPr="00DD3D83" w:rsidRDefault="00924380" w:rsidP="00924380">
      <w:pPr>
        <w:rPr>
          <w:sz w:val="12"/>
          <w:szCs w:val="12"/>
        </w:rPr>
      </w:pPr>
      <w:r w:rsidRPr="00DD3D83">
        <w:rPr>
          <w:sz w:val="12"/>
          <w:szCs w:val="12"/>
        </w:rPr>
        <w:t>How do researchers know if one of these asteroids contains water?</w:t>
      </w:r>
    </w:p>
    <w:p w14:paraId="77F5E09B" w14:textId="77777777" w:rsidR="00924380" w:rsidRPr="00DD3D83" w:rsidRDefault="00924380" w:rsidP="00924380">
      <w:pPr>
        <w:rPr>
          <w:sz w:val="12"/>
          <w:szCs w:val="12"/>
        </w:rPr>
      </w:pPr>
      <w:r w:rsidRPr="00DD3D83">
        <w:rPr>
          <w:sz w:val="12"/>
          <w:szCs w:val="12"/>
        </w:rPr>
        <w:t>That's the hard part and the focus of the scientific establishment right now. There are three broad categories of asteroids, all of which have potential for mining. But we need to know which is which before we embark on missions.</w:t>
      </w:r>
    </w:p>
    <w:p w14:paraId="2EB69052" w14:textId="77777777" w:rsidR="00924380" w:rsidRPr="00DD3D83" w:rsidRDefault="00924380" w:rsidP="00924380">
      <w:pPr>
        <w:rPr>
          <w:sz w:val="12"/>
          <w:szCs w:val="12"/>
        </w:rPr>
      </w:pPr>
      <w:r w:rsidRPr="00DD3D83">
        <w:rPr>
          <w:sz w:val="12"/>
          <w:szCs w:val="12"/>
        </w:rPr>
        <w:t xml:space="preserve">"There are the C-types, which are carbonaceous. They have very primitive materials that have been unchanged since they were formed close to when the solar system was formed," says </w:t>
      </w:r>
      <w:proofErr w:type="spellStart"/>
      <w:r w:rsidRPr="00DD3D83">
        <w:rPr>
          <w:sz w:val="12"/>
          <w:szCs w:val="12"/>
        </w:rPr>
        <w:t>Galache</w:t>
      </w:r>
      <w:proofErr w:type="spellEnd"/>
      <w:r w:rsidRPr="00DD3D83">
        <w:rPr>
          <w:sz w:val="12"/>
          <w:szCs w:val="12"/>
        </w:rPr>
        <w:t>.</w:t>
      </w:r>
    </w:p>
    <w:p w14:paraId="2CCB76ED" w14:textId="77777777" w:rsidR="00924380" w:rsidRPr="00DD3D83" w:rsidRDefault="00924380" w:rsidP="00924380">
      <w:pPr>
        <w:rPr>
          <w:sz w:val="12"/>
          <w:szCs w:val="12"/>
        </w:rPr>
      </w:pPr>
      <w:r w:rsidRPr="00DD3D83">
        <w:rPr>
          <w:sz w:val="12"/>
          <w:szCs w:val="12"/>
        </w:rPr>
        <w:t xml:space="preserve">"Some of them are water rich, up to 20 per cent by weight. Then we have the S-type aspirates which are </w:t>
      </w:r>
      <w:proofErr w:type="spellStart"/>
      <w:r w:rsidRPr="00DD3D83">
        <w:rPr>
          <w:sz w:val="12"/>
          <w:szCs w:val="12"/>
        </w:rPr>
        <w:t>stoney</w:t>
      </w:r>
      <w:proofErr w:type="spellEnd"/>
      <w:r w:rsidRPr="00DD3D83">
        <w:rPr>
          <w:sz w:val="12"/>
          <w:szCs w:val="12"/>
        </w:rPr>
        <w:t>. These have gone through some changes due to heating since they were formed and they're rather dry. And then we have a smaller minority of asteroids that are metallic."</w:t>
      </w:r>
    </w:p>
    <w:p w14:paraId="149E3379" w14:textId="77777777" w:rsidR="00924380" w:rsidRPr="00DD3D83" w:rsidRDefault="00924380" w:rsidP="00924380">
      <w:pPr>
        <w:rPr>
          <w:sz w:val="12"/>
          <w:szCs w:val="12"/>
        </w:rPr>
      </w:pPr>
      <w:r w:rsidRPr="00DD3D83">
        <w:rPr>
          <w:sz w:val="12"/>
          <w:szCs w:val="12"/>
        </w:rPr>
        <w:t xml:space="preserve">That means the first targets are the C-type asteroids. Right </w:t>
      </w:r>
      <w:proofErr w:type="gramStart"/>
      <w:r w:rsidRPr="00DD3D83">
        <w:rPr>
          <w:sz w:val="12"/>
          <w:szCs w:val="12"/>
        </w:rPr>
        <w:t>now</w:t>
      </w:r>
      <w:proofErr w:type="gramEnd"/>
      <w:r w:rsidRPr="00DD3D83">
        <w:rPr>
          <w:sz w:val="12"/>
          <w:szCs w:val="12"/>
        </w:rPr>
        <w:t xml:space="preserve"> the teams and companies that are in the Wild West of asteroid mining are using data from telescopes run by NASA (such as the Hubble) to map and characterize different asteroids that come near Earth's orbit.</w:t>
      </w:r>
    </w:p>
    <w:p w14:paraId="1429667A" w14:textId="77777777" w:rsidR="00924380" w:rsidRPr="00DD3D83" w:rsidRDefault="00924380" w:rsidP="00924380">
      <w:pPr>
        <w:rPr>
          <w:sz w:val="12"/>
          <w:szCs w:val="12"/>
        </w:rPr>
      </w:pPr>
      <w:r w:rsidRPr="00DD3D83">
        <w:rPr>
          <w:sz w:val="12"/>
          <w:szCs w:val="12"/>
        </w:rPr>
        <w:t>The scientists use spectroscopic imaging, which allows them to determine the chemical composition of a space object.</w:t>
      </w:r>
    </w:p>
    <w:p w14:paraId="134D0EAB" w14:textId="77777777" w:rsidR="00924380" w:rsidRPr="00DD3D83" w:rsidRDefault="00924380" w:rsidP="00924380">
      <w:pPr>
        <w:rPr>
          <w:sz w:val="12"/>
          <w:szCs w:val="12"/>
        </w:rPr>
      </w:pPr>
      <w:r w:rsidRPr="00DD3D83">
        <w:rPr>
          <w:sz w:val="12"/>
          <w:szCs w:val="12"/>
        </w:rPr>
        <w:t>The next steps will likely be taken using independent telescopes and imaging apparatuses, because then the companies interested in space travel won't be limited just to where NASA wants to look, but instead can explore the regions that look the most profitable.</w:t>
      </w:r>
    </w:p>
    <w:p w14:paraId="0E388061" w14:textId="77777777" w:rsidR="00924380" w:rsidRPr="00DD3D83" w:rsidRDefault="00924380" w:rsidP="00924380">
      <w:pPr>
        <w:rPr>
          <w:sz w:val="12"/>
          <w:szCs w:val="12"/>
        </w:rPr>
      </w:pPr>
      <w:r w:rsidRPr="00DD3D83">
        <w:rPr>
          <w:sz w:val="12"/>
          <w:szCs w:val="12"/>
        </w:rPr>
        <w:lastRenderedPageBreak/>
        <w:t>There has been some coverage in the news — and some people might have heard this — that asteroid mining involves finding diamond-rich asteroids in space, or gold-rich asteroids and bringing them back down to Earth. Is that the plan?</w:t>
      </w:r>
    </w:p>
    <w:p w14:paraId="28A1BCF1" w14:textId="77777777" w:rsidR="00924380" w:rsidRPr="00DD3D83" w:rsidRDefault="00924380" w:rsidP="00924380">
      <w:pPr>
        <w:rPr>
          <w:sz w:val="12"/>
          <w:szCs w:val="12"/>
        </w:rPr>
      </w:pPr>
      <w:r w:rsidRPr="00DD3D83">
        <w:rPr>
          <w:sz w:val="12"/>
          <w:szCs w:val="12"/>
        </w:rPr>
        <w:t xml:space="preserve">No, </w:t>
      </w:r>
      <w:proofErr w:type="gramStart"/>
      <w:r w:rsidRPr="00DD3D83">
        <w:rPr>
          <w:sz w:val="12"/>
          <w:szCs w:val="12"/>
        </w:rPr>
        <w:t>actually not</w:t>
      </w:r>
      <w:proofErr w:type="gramEnd"/>
      <w:r w:rsidRPr="00DD3D83">
        <w:rPr>
          <w:sz w:val="12"/>
          <w:szCs w:val="12"/>
        </w:rPr>
        <w:t xml:space="preserve"> at all. It simply doesn't make economic sense to do that because we already know, with the Space X failures and successes, how hard it is to land things from space onto Earth because of the increased gravity once you enter the atmosphere. Instead, the vision is way crazier and ambitious than just mining space for uses on Earth.</w:t>
      </w:r>
    </w:p>
    <w:p w14:paraId="5FDA29C3" w14:textId="77777777" w:rsidR="00924380" w:rsidRPr="00DD3D83" w:rsidRDefault="00924380" w:rsidP="00924380">
      <w:pPr>
        <w:rPr>
          <w:sz w:val="12"/>
          <w:szCs w:val="12"/>
        </w:rPr>
      </w:pPr>
      <w:r w:rsidRPr="00DD3D83">
        <w:rPr>
          <w:sz w:val="12"/>
          <w:szCs w:val="12"/>
        </w:rPr>
        <w:t xml:space="preserve">"The whole idea is that we create an in-space economy, so, materials are harvested in space, they are sold in </w:t>
      </w:r>
      <w:proofErr w:type="gramStart"/>
      <w:r w:rsidRPr="00DD3D83">
        <w:rPr>
          <w:sz w:val="12"/>
          <w:szCs w:val="12"/>
        </w:rPr>
        <w:t>space</w:t>
      </w:r>
      <w:proofErr w:type="gramEnd"/>
      <w:r w:rsidRPr="00DD3D83">
        <w:rPr>
          <w:sz w:val="12"/>
          <w:szCs w:val="12"/>
        </w:rPr>
        <w:t xml:space="preserve"> and they are used in space," says </w:t>
      </w:r>
      <w:proofErr w:type="spellStart"/>
      <w:r w:rsidRPr="00DD3D83">
        <w:rPr>
          <w:sz w:val="12"/>
          <w:szCs w:val="12"/>
        </w:rPr>
        <w:t>Galache</w:t>
      </w:r>
      <w:proofErr w:type="spellEnd"/>
      <w:r w:rsidRPr="00DD3D83">
        <w:rPr>
          <w:sz w:val="12"/>
          <w:szCs w:val="12"/>
        </w:rPr>
        <w:t>.</w:t>
      </w:r>
    </w:p>
    <w:p w14:paraId="4F81113B" w14:textId="77777777" w:rsidR="00924380" w:rsidRPr="00DD3D83" w:rsidRDefault="00924380" w:rsidP="00924380">
      <w:pPr>
        <w:rPr>
          <w:sz w:val="12"/>
          <w:szCs w:val="12"/>
        </w:rPr>
      </w:pPr>
      <w:r w:rsidRPr="00DD3D83">
        <w:rPr>
          <w:sz w:val="12"/>
          <w:szCs w:val="12"/>
        </w:rPr>
        <w:t>"All the money made in the current space economy is made down here on Earth."</w:t>
      </w:r>
    </w:p>
    <w:p w14:paraId="05EEFAE1" w14:textId="77777777" w:rsidR="008B7EBA" w:rsidRDefault="00924380" w:rsidP="00924380">
      <w:pPr>
        <w:rPr>
          <w:rStyle w:val="Emphasis"/>
        </w:rPr>
      </w:pPr>
      <w:r w:rsidRPr="00E1758C">
        <w:rPr>
          <w:rStyle w:val="Emphasis"/>
        </w:rPr>
        <w:t xml:space="preserve">The idea is that </w:t>
      </w:r>
      <w:r w:rsidRPr="00E1758C">
        <w:rPr>
          <w:rStyle w:val="Emphasis"/>
          <w:highlight w:val="green"/>
        </w:rPr>
        <w:t>we would have permanent human inhabitants</w:t>
      </w:r>
      <w:r w:rsidRPr="00E1758C">
        <w:rPr>
          <w:rStyle w:val="Emphasis"/>
        </w:rPr>
        <w:t xml:space="preserve"> in space, or to start, even just permanent robotic missions in near Earth orbit. </w:t>
      </w:r>
      <w:r w:rsidRPr="00E1758C">
        <w:rPr>
          <w:rStyle w:val="Emphasis"/>
          <w:highlight w:val="green"/>
        </w:rPr>
        <w:t>These could leapfrog from one asteroid to the next</w:t>
      </w:r>
      <w:r w:rsidRPr="00E1758C">
        <w:rPr>
          <w:rStyle w:val="Emphasis"/>
        </w:rPr>
        <w:t xml:space="preserve">, from one space body to the next, </w:t>
      </w:r>
      <w:r w:rsidRPr="00E1758C">
        <w:rPr>
          <w:rStyle w:val="Emphasis"/>
          <w:highlight w:val="green"/>
        </w:rPr>
        <w:t>collecting minerals and water</w:t>
      </w:r>
      <w:r w:rsidRPr="00E1758C">
        <w:rPr>
          <w:rStyle w:val="Emphasis"/>
        </w:rPr>
        <w:t xml:space="preserve"> to use for things like building spaceships in space. Or </w:t>
      </w:r>
      <w:r w:rsidRPr="00E1758C">
        <w:rPr>
          <w:rStyle w:val="Emphasis"/>
          <w:highlight w:val="green"/>
        </w:rPr>
        <w:t xml:space="preserve">building </w:t>
      </w:r>
      <w:r w:rsidRPr="00E1758C">
        <w:rPr>
          <w:rStyle w:val="Emphasis"/>
        </w:rPr>
        <w:t xml:space="preserve">little </w:t>
      </w:r>
      <w:r w:rsidRPr="00E1758C">
        <w:rPr>
          <w:rStyle w:val="Emphasis"/>
          <w:highlight w:val="green"/>
        </w:rPr>
        <w:t xml:space="preserve">houses </w:t>
      </w:r>
      <w:r w:rsidRPr="00E1758C">
        <w:rPr>
          <w:rStyle w:val="Emphasis"/>
        </w:rPr>
        <w:t xml:space="preserve">or </w:t>
      </w:r>
      <w:r w:rsidRPr="00E1758C">
        <w:rPr>
          <w:rStyle w:val="Emphasis"/>
          <w:highlight w:val="green"/>
        </w:rPr>
        <w:t>tools or machines</w:t>
      </w:r>
      <w:r w:rsidRPr="00E1758C">
        <w:rPr>
          <w:rStyle w:val="Emphasis"/>
        </w:rPr>
        <w:t xml:space="preserve"> in</w:t>
      </w:r>
    </w:p>
    <w:p w14:paraId="7CCE8FBA" w14:textId="77777777" w:rsidR="008B7EBA" w:rsidRDefault="008B7EBA" w:rsidP="00924380">
      <w:pPr>
        <w:rPr>
          <w:rStyle w:val="Emphasis"/>
        </w:rPr>
      </w:pPr>
    </w:p>
    <w:p w14:paraId="257ED3C9" w14:textId="3C1B4262" w:rsidR="00924380" w:rsidRPr="00E1758C" w:rsidRDefault="00924380" w:rsidP="00924380">
      <w:pPr>
        <w:rPr>
          <w:rStyle w:val="Emphasis"/>
        </w:rPr>
      </w:pPr>
      <w:r w:rsidRPr="00E1758C">
        <w:rPr>
          <w:rStyle w:val="Emphasis"/>
        </w:rPr>
        <w:t xml:space="preserve"> space.</w:t>
      </w:r>
    </w:p>
    <w:p w14:paraId="0D8F8736" w14:textId="77777777" w:rsidR="00924380" w:rsidRPr="00E1758C" w:rsidRDefault="00924380" w:rsidP="00924380">
      <w:pPr>
        <w:rPr>
          <w:rStyle w:val="StyleUnderline"/>
        </w:rPr>
      </w:pPr>
      <w:r w:rsidRPr="00E1758C">
        <w:rPr>
          <w:rStyle w:val="StyleUnderline"/>
        </w:rPr>
        <w:t xml:space="preserve">There's no reason that everything for space </w:t>
      </w:r>
      <w:proofErr w:type="gramStart"/>
      <w:r w:rsidRPr="00E1758C">
        <w:rPr>
          <w:rStyle w:val="StyleUnderline"/>
        </w:rPr>
        <w:t>has to</w:t>
      </w:r>
      <w:proofErr w:type="gramEnd"/>
      <w:r w:rsidRPr="00E1758C">
        <w:rPr>
          <w:rStyle w:val="StyleUnderline"/>
        </w:rPr>
        <w:t xml:space="preserve"> be built on Earth and sent up. Instead, </w:t>
      </w:r>
      <w:r w:rsidRPr="00E1758C">
        <w:rPr>
          <w:rStyle w:val="Emphasis"/>
          <w:highlight w:val="green"/>
        </w:rPr>
        <w:t>we could 3D print with materials extracted from space</w:t>
      </w:r>
      <w:r w:rsidRPr="00E1758C">
        <w:rPr>
          <w:rStyle w:val="Emphasis"/>
        </w:rPr>
        <w:t xml:space="preserve"> objects </w:t>
      </w:r>
      <w:r w:rsidRPr="00E1758C">
        <w:rPr>
          <w:rStyle w:val="Emphasis"/>
          <w:highlight w:val="green"/>
        </w:rPr>
        <w:t>like asteroids, use the fuel that is already there</w:t>
      </w:r>
      <w:r w:rsidRPr="00E1758C">
        <w:rPr>
          <w:rStyle w:val="Emphasis"/>
        </w:rPr>
        <w:t>, and even make a diamond ring to propose to a space girlfriend</w:t>
      </w:r>
      <w:r w:rsidRPr="00E1758C">
        <w:rPr>
          <w:rStyle w:val="StyleUnderline"/>
        </w:rPr>
        <w:t>.</w:t>
      </w:r>
    </w:p>
    <w:p w14:paraId="5642D724" w14:textId="77777777" w:rsidR="00924380" w:rsidRDefault="00924380" w:rsidP="00924380">
      <w:r>
        <w:t xml:space="preserve">That is ambitious to say the least. </w:t>
      </w:r>
      <w:proofErr w:type="gramStart"/>
      <w:r>
        <w:t>So</w:t>
      </w:r>
      <w:proofErr w:type="gramEnd"/>
      <w:r>
        <w:t xml:space="preserve"> what is the timeline?</w:t>
      </w:r>
    </w:p>
    <w:p w14:paraId="5D446694" w14:textId="77777777" w:rsidR="00924380" w:rsidRPr="00E1758C" w:rsidRDefault="00924380" w:rsidP="00924380">
      <w:pPr>
        <w:rPr>
          <w:rStyle w:val="StyleUnderline"/>
        </w:rPr>
      </w:pPr>
      <w:r>
        <w:t xml:space="preserve">Can I say 20 years like I always do? That's what the experts think. </w:t>
      </w:r>
      <w:r w:rsidRPr="00E1758C">
        <w:rPr>
          <w:rStyle w:val="StyleUnderline"/>
        </w:rPr>
        <w:t>They say that within five years there will be a privately financed asteroid mining operation sent into space. From there, depending on its success, humans can follow shortly. There is a long way before there are schools in space to raise kids who drink water mined from asteroids, but it's not out of reach. I guess we literally are reaching for the stars.</w:t>
      </w:r>
    </w:p>
    <w:p w14:paraId="24202830" w14:textId="77777777" w:rsidR="00924380" w:rsidRPr="00F601E6" w:rsidRDefault="00924380" w:rsidP="00924380"/>
    <w:p w14:paraId="1F4084EA" w14:textId="77777777" w:rsidR="00AF43AD" w:rsidRPr="00F068CA" w:rsidRDefault="00AF43AD" w:rsidP="00FA4360">
      <w:pPr>
        <w:rPr>
          <w:sz w:val="12"/>
        </w:rPr>
      </w:pPr>
    </w:p>
    <w:sectPr w:rsidR="00AF43AD" w:rsidRPr="00F068C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04730E"/>
    <w:multiLevelType w:val="hybridMultilevel"/>
    <w:tmpl w:val="AE86BD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8112D0"/>
    <w:multiLevelType w:val="hybridMultilevel"/>
    <w:tmpl w:val="CCF80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EF001D"/>
    <w:multiLevelType w:val="hybridMultilevel"/>
    <w:tmpl w:val="AE86BD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C12C91"/>
    <w:multiLevelType w:val="hybridMultilevel"/>
    <w:tmpl w:val="AE86B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F072A5"/>
    <w:multiLevelType w:val="hybridMultilevel"/>
    <w:tmpl w:val="CCF802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2"/>
  </w:num>
  <w:num w:numId="14">
    <w:abstractNumId w:val="16"/>
  </w:num>
  <w:num w:numId="15">
    <w:abstractNumId w:val="15"/>
  </w:num>
  <w:num w:numId="16">
    <w:abstractNumId w:val="14"/>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1E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6A5"/>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6FD"/>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51E"/>
    <w:rsid w:val="003D5EA8"/>
    <w:rsid w:val="003D60F6"/>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3E34"/>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ED5"/>
    <w:rsid w:val="00691FFB"/>
    <w:rsid w:val="00696A16"/>
    <w:rsid w:val="006A4840"/>
    <w:rsid w:val="006A52A0"/>
    <w:rsid w:val="006A7E1D"/>
    <w:rsid w:val="006C3A56"/>
    <w:rsid w:val="006C4D1A"/>
    <w:rsid w:val="006D13F4"/>
    <w:rsid w:val="006D6AED"/>
    <w:rsid w:val="006E6D0B"/>
    <w:rsid w:val="006F126E"/>
    <w:rsid w:val="006F32C9"/>
    <w:rsid w:val="006F3834"/>
    <w:rsid w:val="006F5693"/>
    <w:rsid w:val="006F5D4C"/>
    <w:rsid w:val="00701786"/>
    <w:rsid w:val="00717B01"/>
    <w:rsid w:val="007227D9"/>
    <w:rsid w:val="0072491F"/>
    <w:rsid w:val="00725598"/>
    <w:rsid w:val="007374A1"/>
    <w:rsid w:val="00752712"/>
    <w:rsid w:val="00753A84"/>
    <w:rsid w:val="00760A49"/>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EBA"/>
    <w:rsid w:val="008C0FA2"/>
    <w:rsid w:val="008C2342"/>
    <w:rsid w:val="008C77B6"/>
    <w:rsid w:val="008D1B91"/>
    <w:rsid w:val="008D724A"/>
    <w:rsid w:val="008E7A3E"/>
    <w:rsid w:val="008F41FD"/>
    <w:rsid w:val="008F4479"/>
    <w:rsid w:val="008F4BA0"/>
    <w:rsid w:val="00901726"/>
    <w:rsid w:val="00920E6A"/>
    <w:rsid w:val="00924380"/>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E83"/>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2589"/>
    <w:rsid w:val="00A96E24"/>
    <w:rsid w:val="00AA6F6E"/>
    <w:rsid w:val="00AB122B"/>
    <w:rsid w:val="00AB21B0"/>
    <w:rsid w:val="00AB34A7"/>
    <w:rsid w:val="00AB48D3"/>
    <w:rsid w:val="00AE0243"/>
    <w:rsid w:val="00AE1BAD"/>
    <w:rsid w:val="00AE2124"/>
    <w:rsid w:val="00AE24BC"/>
    <w:rsid w:val="00AE3E3F"/>
    <w:rsid w:val="00AF2516"/>
    <w:rsid w:val="00AF43AD"/>
    <w:rsid w:val="00AF4760"/>
    <w:rsid w:val="00AF4CC7"/>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0B5"/>
    <w:rsid w:val="00BA17A8"/>
    <w:rsid w:val="00BA3C33"/>
    <w:rsid w:val="00BA67DF"/>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16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A51"/>
    <w:rsid w:val="00E03F91"/>
    <w:rsid w:val="00E064EF"/>
    <w:rsid w:val="00E064F2"/>
    <w:rsid w:val="00E0717B"/>
    <w:rsid w:val="00E15598"/>
    <w:rsid w:val="00E20D65"/>
    <w:rsid w:val="00E353A2"/>
    <w:rsid w:val="00E36881"/>
    <w:rsid w:val="00E42E4C"/>
    <w:rsid w:val="00E47013"/>
    <w:rsid w:val="00E541F9"/>
    <w:rsid w:val="00E57B79"/>
    <w:rsid w:val="00E62AD7"/>
    <w:rsid w:val="00E63419"/>
    <w:rsid w:val="00E64496"/>
    <w:rsid w:val="00E72115"/>
    <w:rsid w:val="00E8107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304"/>
    <w:rsid w:val="00F57FFB"/>
    <w:rsid w:val="00F601E6"/>
    <w:rsid w:val="00F60C7D"/>
    <w:rsid w:val="00F61EE9"/>
    <w:rsid w:val="00F73954"/>
    <w:rsid w:val="00F93E05"/>
    <w:rsid w:val="00F94060"/>
    <w:rsid w:val="00FA43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6A1869"/>
  <w14:defaultImageDpi w14:val="300"/>
  <w15:docId w15:val="{8CC7C286-E55B-E24B-A2FA-61F52CB50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4CC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61E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1E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61E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61E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1E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1EE9"/>
  </w:style>
  <w:style w:type="character" w:customStyle="1" w:styleId="Heading1Char">
    <w:name w:val="Heading 1 Char"/>
    <w:aliases w:val="Pocket Char"/>
    <w:basedOn w:val="DefaultParagraphFont"/>
    <w:link w:val="Heading1"/>
    <w:uiPriority w:val="9"/>
    <w:rsid w:val="00F61E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1EE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61EE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61E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1EE9"/>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S"/>
    <w:basedOn w:val="DefaultParagraphFont"/>
    <w:uiPriority w:val="1"/>
    <w:qFormat/>
    <w:rsid w:val="00F61EE9"/>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61EE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61EE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F61EE9"/>
    <w:rPr>
      <w:color w:val="auto"/>
      <w:u w:val="none"/>
    </w:rPr>
  </w:style>
  <w:style w:type="paragraph" w:styleId="DocumentMap">
    <w:name w:val="Document Map"/>
    <w:basedOn w:val="Normal"/>
    <w:link w:val="DocumentMapChar"/>
    <w:uiPriority w:val="99"/>
    <w:semiHidden/>
    <w:unhideWhenUsed/>
    <w:rsid w:val="00F61E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1EE9"/>
    <w:rPr>
      <w:rFonts w:ascii="Lucida Grande" w:hAnsi="Lucida Grande" w:cs="Lucida Grande"/>
    </w:rPr>
  </w:style>
  <w:style w:type="paragraph" w:customStyle="1" w:styleId="Emphasis1">
    <w:name w:val="Emphasis1"/>
    <w:basedOn w:val="Normal"/>
    <w:link w:val="Emphasis"/>
    <w:autoRedefine/>
    <w:uiPriority w:val="20"/>
    <w:qFormat/>
    <w:rsid w:val="00AF4CC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9C6E8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Dont u"/>
    <w:basedOn w:val="Heading1"/>
    <w:link w:val="Hyperlink"/>
    <w:autoRedefine/>
    <w:uiPriority w:val="99"/>
    <w:qFormat/>
    <w:rsid w:val="009C6E8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F563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28</Pages>
  <Words>15399</Words>
  <Characters>87775</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26</cp:revision>
  <dcterms:created xsi:type="dcterms:W3CDTF">2022-01-29T23:18:00Z</dcterms:created>
  <dcterms:modified xsi:type="dcterms:W3CDTF">2022-01-30T00:06:00Z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