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67ADD" w14:textId="77777777" w:rsidR="003A1F8E" w:rsidRDefault="003A1F8E" w:rsidP="003A1F8E">
      <w:pPr>
        <w:pStyle w:val="Heading4"/>
      </w:pPr>
      <w:r>
        <w:t>Xi, not the CCP writ large, would be credited with the plan</w:t>
      </w:r>
    </w:p>
    <w:p w14:paraId="214449FA" w14:textId="77777777" w:rsidR="003A1F8E" w:rsidRPr="00FA2042" w:rsidRDefault="003A1F8E" w:rsidP="003A1F8E">
      <w:pPr>
        <w:rPr>
          <w:rStyle w:val="Style13ptBold"/>
        </w:rPr>
      </w:pPr>
      <w:r>
        <w:rPr>
          <w:rStyle w:val="Style13ptBold"/>
        </w:rPr>
        <w:t xml:space="preserve">Li 9/28 </w:t>
      </w:r>
      <w:r w:rsidRPr="00FA2042">
        <w:rPr>
          <w:rStyle w:val="Style13ptBold"/>
          <w:b w:val="0"/>
          <w:bCs/>
          <w:sz w:val="16"/>
          <w:szCs w:val="16"/>
        </w:rPr>
        <w:t xml:space="preserve">[(Nan, </w:t>
      </w:r>
      <w:r w:rsidRPr="00FA2042">
        <w:rPr>
          <w:szCs w:val="16"/>
        </w:rPr>
        <w:t>Associate Professor in the Strategic Research Department of the U.S. Naval War College, member of its China Maritime Studies Institute, Ph.D. in political science from the Johns Hopkins University</w:t>
      </w:r>
      <w:r w:rsidRPr="00FA2042">
        <w:rPr>
          <w:rStyle w:val="Style13ptBold"/>
          <w:b w:val="0"/>
          <w:bCs/>
          <w:sz w:val="16"/>
          <w:szCs w:val="16"/>
        </w:rPr>
        <w:t>) “</w:t>
      </w:r>
      <w:r w:rsidRPr="00FA2042">
        <w:rPr>
          <w:szCs w:val="16"/>
        </w:rPr>
        <w:t>Succeeding Xi Jinping,” War on the Rocks, 9/28/2021] JL</w:t>
      </w:r>
    </w:p>
    <w:p w14:paraId="53D6BF8E" w14:textId="77777777" w:rsidR="003A1F8E" w:rsidRPr="00B504B3" w:rsidRDefault="003A1F8E" w:rsidP="003A1F8E">
      <w:pPr>
        <w:rPr>
          <w:sz w:val="12"/>
        </w:rPr>
      </w:pPr>
      <w:r w:rsidRPr="00B504B3">
        <w:rPr>
          <w:sz w:val="12"/>
        </w:rPr>
        <w:t xml:space="preserve">Another scenario sets a context in which </w:t>
      </w:r>
      <w:r w:rsidRPr="00B504B3">
        <w:rPr>
          <w:rStyle w:val="StyleUnderline"/>
          <w:highlight w:val="green"/>
        </w:rPr>
        <w:t>a</w:t>
      </w:r>
      <w:r w:rsidRPr="00B504B3">
        <w:rPr>
          <w:rStyle w:val="StyleUnderline"/>
        </w:rPr>
        <w:t xml:space="preserve"> limited </w:t>
      </w:r>
      <w:r w:rsidRPr="00B504B3">
        <w:rPr>
          <w:rStyle w:val="StyleUnderline"/>
          <w:highlight w:val="green"/>
        </w:rPr>
        <w:t>policy failure</w:t>
      </w:r>
      <w:r w:rsidRPr="00B504B3">
        <w:rPr>
          <w:sz w:val="12"/>
        </w:rPr>
        <w:t xml:space="preserve">, such as a severe economic recession caused by mismanagement, </w:t>
      </w:r>
      <w:r w:rsidRPr="00B504B3">
        <w:rPr>
          <w:rStyle w:val="StyleUnderline"/>
          <w:highlight w:val="green"/>
        </w:rPr>
        <w:t>may trigger</w:t>
      </w:r>
      <w:r w:rsidRPr="00B504B3">
        <w:rPr>
          <w:rStyle w:val="StyleUnderline"/>
        </w:rPr>
        <w:t xml:space="preserve"> an </w:t>
      </w:r>
      <w:r w:rsidRPr="00B504B3">
        <w:rPr>
          <w:rStyle w:val="StyleUnderline"/>
          <w:highlight w:val="green"/>
        </w:rPr>
        <w:t>intra-leadership debate</w:t>
      </w:r>
      <w:r w:rsidRPr="00B504B3">
        <w:rPr>
          <w:sz w:val="12"/>
        </w:rPr>
        <w:t xml:space="preserve">. The </w:t>
      </w:r>
      <w:r w:rsidRPr="00B504B3">
        <w:rPr>
          <w:rStyle w:val="Emphasis"/>
          <w:highlight w:val="green"/>
        </w:rPr>
        <w:t>dissent</w:t>
      </w:r>
      <w:r w:rsidRPr="00B504B3">
        <w:rPr>
          <w:rStyle w:val="Emphasis"/>
        </w:rPr>
        <w:t xml:space="preserve">ing voices </w:t>
      </w:r>
      <w:r w:rsidRPr="00B504B3">
        <w:rPr>
          <w:rStyle w:val="Emphasis"/>
          <w:highlight w:val="green"/>
        </w:rPr>
        <w:t>within the ruling</w:t>
      </w:r>
      <w:r w:rsidRPr="00B504B3">
        <w:rPr>
          <w:rStyle w:val="Emphasis"/>
        </w:rPr>
        <w:t xml:space="preserve"> civilian </w:t>
      </w:r>
      <w:r w:rsidRPr="00B504B3">
        <w:rPr>
          <w:rStyle w:val="Emphasis"/>
          <w:highlight w:val="green"/>
        </w:rPr>
        <w:t>elite may attribute</w:t>
      </w:r>
      <w:r w:rsidRPr="00B504B3">
        <w:rPr>
          <w:rStyle w:val="Emphasis"/>
        </w:rPr>
        <w:t xml:space="preserve"> such </w:t>
      </w:r>
      <w:r w:rsidRPr="00B504B3">
        <w:rPr>
          <w:rStyle w:val="Emphasis"/>
          <w:highlight w:val="green"/>
        </w:rPr>
        <w:t>a</w:t>
      </w:r>
      <w:r w:rsidRPr="00B504B3">
        <w:rPr>
          <w:rStyle w:val="Emphasis"/>
        </w:rPr>
        <w:t xml:space="preserve"> policy </w:t>
      </w:r>
      <w:r w:rsidRPr="00B504B3">
        <w:rPr>
          <w:rStyle w:val="Emphasis"/>
          <w:highlight w:val="green"/>
        </w:rPr>
        <w:t>failure to Xi’s centralization of authority</w:t>
      </w:r>
      <w:r w:rsidRPr="00B504B3">
        <w:rPr>
          <w:rStyle w:val="StyleUnderline"/>
        </w:rPr>
        <w:t>. Xi’s alleged mistakes may include eliminating the term limit, abandoning the principles of collective leadership and intra-party democracy, and creating a personality cult around himself, all of which could have discouraged and prevented debates and criticisms intended to correct policy mistakes</w:t>
      </w:r>
      <w:r w:rsidRPr="00B504B3">
        <w:rPr>
          <w:sz w:val="12"/>
        </w:rPr>
        <w:t>. Xi’s behavior, according to these voices, would have constituted a serious violation of the norms established by Deng in order to avoid another governance failure like the Cultural Revolution.</w:t>
      </w:r>
    </w:p>
    <w:p w14:paraId="6BC0F4C3" w14:textId="77777777" w:rsidR="00A901CE" w:rsidRDefault="00A901CE" w:rsidP="00A901CE">
      <w:pPr>
        <w:rPr>
          <w:sz w:val="12"/>
        </w:rPr>
      </w:pPr>
    </w:p>
    <w:p w14:paraId="647ADC84" w14:textId="77777777" w:rsidR="00A901CE" w:rsidRDefault="00A901CE" w:rsidP="00A901CE">
      <w:pPr>
        <w:pStyle w:val="Heading2"/>
      </w:pPr>
      <w:r>
        <w:lastRenderedPageBreak/>
        <w:t>1NC – T</w:t>
      </w:r>
    </w:p>
    <w:p w14:paraId="586AA192" w14:textId="77777777" w:rsidR="00A901CE" w:rsidRPr="009811A7" w:rsidRDefault="00A901CE" w:rsidP="00A901CE">
      <w:pPr>
        <w:pStyle w:val="Heading4"/>
        <w:rPr>
          <w:rFonts w:cs="Calibri"/>
        </w:rPr>
      </w:pPr>
      <w:r w:rsidRPr="009811A7">
        <w:rPr>
          <w:rFonts w:cs="Calibri"/>
        </w:rPr>
        <w:t xml:space="preserve">Interpretation: </w:t>
      </w:r>
      <w:r>
        <w:rPr>
          <w:rFonts w:cs="Calibri"/>
        </w:rPr>
        <w:t xml:space="preserve">appropriation </w:t>
      </w:r>
      <w:r w:rsidRPr="009811A7">
        <w:rPr>
          <w:rFonts w:cs="Calibri"/>
        </w:rPr>
        <w:t xml:space="preserve">is a generic bare plural. The aff may not defend that </w:t>
      </w:r>
      <w:r>
        <w:rPr>
          <w:rFonts w:cs="Calibri"/>
        </w:rPr>
        <w:t xml:space="preserve">a subset of appropriation is unjust. </w:t>
      </w:r>
    </w:p>
    <w:p w14:paraId="0DC55447" w14:textId="77777777" w:rsidR="00A901CE" w:rsidRPr="009811A7" w:rsidRDefault="00A901CE" w:rsidP="00A901CE">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663EF365" w14:textId="77777777" w:rsidR="00A901CE" w:rsidRPr="009811A7" w:rsidRDefault="00A901CE" w:rsidP="00A901CE">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lastRenderedPageBreak/>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80C4E19" w14:textId="77777777" w:rsidR="00A901CE" w:rsidRPr="009811A7" w:rsidRDefault="00A901CE" w:rsidP="00A901CE">
      <w:pPr>
        <w:rPr>
          <w:sz w:val="12"/>
        </w:rPr>
      </w:pPr>
    </w:p>
    <w:p w14:paraId="2B1CD7D8" w14:textId="77777777" w:rsidR="00A901CE" w:rsidRPr="009811A7" w:rsidRDefault="00A901CE" w:rsidP="00A901CE">
      <w:pPr>
        <w:pStyle w:val="Heading4"/>
        <w:rPr>
          <w:rFonts w:cs="Calibri"/>
        </w:rPr>
      </w:pPr>
      <w:r w:rsidRPr="009811A7">
        <w:rPr>
          <w:rFonts w:cs="Calibri"/>
        </w:rPr>
        <w:t xml:space="preserve">It applies to </w:t>
      </w:r>
      <w:r>
        <w:rPr>
          <w:rFonts w:cs="Calibri"/>
        </w:rPr>
        <w:t>appropriation</w:t>
      </w:r>
      <w:r w:rsidRPr="009811A7">
        <w:rPr>
          <w:rFonts w:cs="Calibri"/>
        </w:rPr>
        <w:t>:</w:t>
      </w:r>
    </w:p>
    <w:p w14:paraId="0C914D3E" w14:textId="77777777" w:rsidR="00A901CE" w:rsidRPr="009811A7" w:rsidRDefault="00A901CE" w:rsidP="00A901CE">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w:t>
      </w:r>
      <w:r>
        <w:rPr>
          <w:rFonts w:cs="Calibri"/>
        </w:rPr>
        <w:t>appropriating space for mining is unjust doesn’t entail that appropriating space for colonization is unjust</w:t>
      </w:r>
    </w:p>
    <w:p w14:paraId="3D4CF9D9" w14:textId="77777777" w:rsidR="00A901CE" w:rsidRDefault="00A901CE" w:rsidP="00A901CE">
      <w:pPr>
        <w:pStyle w:val="Heading4"/>
        <w:numPr>
          <w:ilvl w:val="0"/>
          <w:numId w:val="12"/>
        </w:numPr>
        <w:tabs>
          <w:tab w:val="num" w:pos="360"/>
        </w:tabs>
        <w:ind w:left="360"/>
        <w:rPr>
          <w:rFonts w:cs="Calibri"/>
        </w:rPr>
      </w:pPr>
      <w:r w:rsidRPr="009811A7">
        <w:rPr>
          <w:rFonts w:cs="Calibri"/>
        </w:rPr>
        <w:t xml:space="preserve">Adverb test – adding “usually” to the res doesn’t substantially change its meaning because </w:t>
      </w:r>
      <w:r>
        <w:rPr>
          <w:rFonts w:cs="Calibri"/>
        </w:rPr>
        <w:t>appropriation is universal and lasting</w:t>
      </w:r>
    </w:p>
    <w:p w14:paraId="4D19C7C2" w14:textId="77777777" w:rsidR="00A901CE" w:rsidRPr="009811A7" w:rsidRDefault="00A901CE" w:rsidP="00A901CE"/>
    <w:p w14:paraId="711133B7" w14:textId="77777777" w:rsidR="00A901CE" w:rsidRDefault="00A901CE" w:rsidP="00A901CE">
      <w:pPr>
        <w:pStyle w:val="Heading4"/>
        <w:rPr>
          <w:rFonts w:cs="Calibri"/>
        </w:rPr>
      </w:pPr>
      <w:r w:rsidRPr="009811A7">
        <w:rPr>
          <w:rFonts w:cs="Calibri"/>
        </w:rPr>
        <w:t>V</w:t>
      </w:r>
      <w:r>
        <w:rPr>
          <w:rFonts w:cs="Calibri"/>
        </w:rPr>
        <w:t>iolation: they defend appropriation in the PRC – host of other actors like the US, India, Russia, plus individual companies and permutations</w:t>
      </w:r>
    </w:p>
    <w:p w14:paraId="5272BA43" w14:textId="70F5F85B" w:rsidR="00A901CE" w:rsidRPr="00A76242" w:rsidRDefault="00A901CE" w:rsidP="00A76242">
      <w:pPr>
        <w:pStyle w:val="Heading4"/>
        <w:rPr>
          <w:rFonts w:cs="Calibri"/>
        </w:rPr>
      </w:pPr>
      <w:r>
        <w:rPr>
          <w:rFonts w:cs="Calibri"/>
        </w:rPr>
        <w:t>V</w:t>
      </w:r>
      <w:r w:rsidRPr="009811A7">
        <w:rPr>
          <w:rFonts w:cs="Calibri"/>
        </w:rPr>
        <w:t>ote neg:</w:t>
      </w:r>
    </w:p>
    <w:p w14:paraId="16606FF6" w14:textId="77777777" w:rsidR="00A901CE" w:rsidRPr="00EC66C6" w:rsidRDefault="00A901CE" w:rsidP="00A901CE">
      <w:pPr>
        <w:pStyle w:val="Heading4"/>
        <w:numPr>
          <w:ilvl w:val="0"/>
          <w:numId w:val="13"/>
        </w:numPr>
        <w:tabs>
          <w:tab w:val="num" w:pos="720"/>
        </w:tabs>
        <w:rPr>
          <w:rFonts w:cs="Calibri"/>
        </w:rPr>
      </w:pPr>
      <w:r w:rsidRPr="009811A7">
        <w:rPr>
          <w:rFonts w:cs="Calibri"/>
        </w:rPr>
        <w:t xml:space="preserve">Limits – there are countless affs accounting for </w:t>
      </w:r>
      <w:r>
        <w:rPr>
          <w:rFonts w:cs="Calibri"/>
        </w:rPr>
        <w:t xml:space="preserve">every subset of space actors, like nations and companies </w:t>
      </w:r>
      <w:r w:rsidRPr="009811A7">
        <w:rPr>
          <w:rFonts w:cs="Calibri"/>
        </w:rPr>
        <w:t>– unlimited topics incentivize obscure affs that negs won’t have prep on – limits are key to reciprocal prep burden – potential abuse doesn’t justify foregoing the topic and 1AR theory checks PICs</w:t>
      </w:r>
    </w:p>
    <w:p w14:paraId="0CB3FF1F" w14:textId="77777777" w:rsidR="00A901CE" w:rsidRDefault="00A901CE" w:rsidP="00A901CE">
      <w:pPr>
        <w:pStyle w:val="Heading4"/>
        <w:numPr>
          <w:ilvl w:val="0"/>
          <w:numId w:val="13"/>
        </w:numPr>
        <w:tabs>
          <w:tab w:val="num" w:pos="720"/>
        </w:tabs>
        <w:rPr>
          <w:rFonts w:cs="Calibri"/>
        </w:rPr>
      </w:pPr>
      <w:r w:rsidRPr="009811A7">
        <w:rPr>
          <w:rFonts w:cs="Calibri"/>
        </w:rPr>
        <w:t xml:space="preserve">Ground – spec guts core generics like </w:t>
      </w:r>
      <w:r>
        <w:rPr>
          <w:rFonts w:cs="Calibri"/>
        </w:rPr>
        <w:t xml:space="preserve">space col good, the heg DA, and the NewSpace econ DA, because the link is premised on reducing space privatization across the board </w:t>
      </w:r>
      <w:r w:rsidRPr="009811A7">
        <w:rPr>
          <w:rFonts w:cs="Calibri"/>
        </w:rPr>
        <w:t>– also means there is no universal DA to spec affs</w:t>
      </w:r>
    </w:p>
    <w:p w14:paraId="704EF810" w14:textId="77777777" w:rsidR="00A901CE" w:rsidRPr="009811A7" w:rsidRDefault="00A901CE" w:rsidP="00A901CE"/>
    <w:p w14:paraId="208F79AC" w14:textId="77777777" w:rsidR="00A901CE" w:rsidRPr="009811A7" w:rsidRDefault="00A901CE" w:rsidP="00A901CE">
      <w:pPr>
        <w:pStyle w:val="Heading4"/>
        <w:numPr>
          <w:ilvl w:val="0"/>
          <w:numId w:val="13"/>
        </w:numPr>
        <w:tabs>
          <w:tab w:val="num" w:pos="720"/>
        </w:tabs>
        <w:rPr>
          <w:rFonts w:cs="Calibri"/>
        </w:rPr>
      </w:pPr>
      <w:r w:rsidRPr="009811A7">
        <w:rPr>
          <w:rFonts w:cs="Calibri"/>
        </w:rPr>
        <w:t>TVA solves – read as an advantage to whole rez</w:t>
      </w:r>
    </w:p>
    <w:p w14:paraId="3B3B78B4" w14:textId="77777777" w:rsidR="00A901CE" w:rsidRPr="009811A7" w:rsidRDefault="00A901CE" w:rsidP="00A901CE"/>
    <w:p w14:paraId="73925439" w14:textId="77777777" w:rsidR="00A901CE" w:rsidRPr="009811A7" w:rsidRDefault="00A901CE" w:rsidP="00A901CE">
      <w:pPr>
        <w:pStyle w:val="Heading4"/>
        <w:rPr>
          <w:rFonts w:cs="Calibri"/>
        </w:rPr>
      </w:pPr>
      <w:r w:rsidRPr="009811A7">
        <w:rPr>
          <w:rFonts w:cs="Calibri"/>
        </w:rPr>
        <w:lastRenderedPageBreak/>
        <w:t>Paradigm issues:</w:t>
      </w:r>
    </w:p>
    <w:p w14:paraId="4FB60FCF" w14:textId="77777777" w:rsidR="00A901CE" w:rsidRPr="009811A7" w:rsidRDefault="00A901CE" w:rsidP="00A901CE">
      <w:pPr>
        <w:pStyle w:val="Heading4"/>
        <w:numPr>
          <w:ilvl w:val="0"/>
          <w:numId w:val="14"/>
        </w:numPr>
        <w:tabs>
          <w:tab w:val="num" w:pos="360"/>
          <w:tab w:val="num" w:pos="1080"/>
        </w:tabs>
        <w:ind w:left="0" w:firstLine="0"/>
        <w:rPr>
          <w:rFonts w:cs="Calibri"/>
        </w:rPr>
      </w:pPr>
      <w:r w:rsidRPr="009811A7">
        <w:rPr>
          <w:rFonts w:cs="Calibri"/>
        </w:rPr>
        <w:t xml:space="preserve">Drop the debater – their abusive advocacy skewed the debate from the start </w:t>
      </w:r>
    </w:p>
    <w:p w14:paraId="168950D8" w14:textId="77777777" w:rsidR="00A901CE" w:rsidRPr="009811A7" w:rsidRDefault="00A901CE" w:rsidP="00A901CE">
      <w:pPr>
        <w:pStyle w:val="Heading4"/>
        <w:numPr>
          <w:ilvl w:val="0"/>
          <w:numId w:val="14"/>
        </w:numPr>
        <w:tabs>
          <w:tab w:val="num" w:pos="360"/>
          <w:tab w:val="num" w:pos="1080"/>
        </w:tabs>
        <w:ind w:left="0" w:firstLine="0"/>
        <w:rPr>
          <w:rFonts w:cs="Calibri"/>
        </w:rPr>
      </w:pPr>
      <w:r w:rsidRPr="009811A7">
        <w:rPr>
          <w:rFonts w:cs="Calibri"/>
        </w:rPr>
        <w:t>Comes before 1AR theory – NC abuse is responsive to them not being topical</w:t>
      </w:r>
    </w:p>
    <w:p w14:paraId="2CEF1D60" w14:textId="77777777" w:rsidR="00A901CE" w:rsidRPr="009811A7" w:rsidRDefault="00A901CE" w:rsidP="00A901CE">
      <w:pPr>
        <w:pStyle w:val="Heading4"/>
        <w:numPr>
          <w:ilvl w:val="0"/>
          <w:numId w:val="14"/>
        </w:numPr>
        <w:tabs>
          <w:tab w:val="num" w:pos="360"/>
          <w:tab w:val="num" w:pos="1080"/>
        </w:tabs>
        <w:ind w:left="0" w:firstLine="0"/>
        <w:rPr>
          <w:rFonts w:cs="Calibri"/>
        </w:rPr>
      </w:pPr>
      <w:r w:rsidRPr="009811A7">
        <w:rPr>
          <w:rFonts w:cs="Calibri"/>
        </w:rPr>
        <w:t>Competing interps – reasonability invites arbitrary judge intervention and a race to the bottom of questionable argumentation</w:t>
      </w:r>
    </w:p>
    <w:p w14:paraId="6C46BA79" w14:textId="77777777" w:rsidR="00A901CE" w:rsidRPr="009811A7" w:rsidRDefault="00A901CE" w:rsidP="00A901CE">
      <w:pPr>
        <w:pStyle w:val="Heading4"/>
        <w:numPr>
          <w:ilvl w:val="0"/>
          <w:numId w:val="14"/>
        </w:numPr>
        <w:tabs>
          <w:tab w:val="num" w:pos="360"/>
          <w:tab w:val="num" w:pos="108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706CA28C" w14:textId="77777777" w:rsidR="00A901CE" w:rsidRPr="009811A7" w:rsidRDefault="00A901CE" w:rsidP="00A901CE">
      <w:pPr>
        <w:pStyle w:val="Heading4"/>
        <w:numPr>
          <w:ilvl w:val="0"/>
          <w:numId w:val="14"/>
        </w:numPr>
        <w:tabs>
          <w:tab w:val="num" w:pos="360"/>
          <w:tab w:val="num" w:pos="108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12A4D8F6" w14:textId="77777777" w:rsidR="00A901CE" w:rsidRDefault="00A901CE" w:rsidP="00A901CE">
      <w:pPr>
        <w:pStyle w:val="Heading4"/>
        <w:numPr>
          <w:ilvl w:val="0"/>
          <w:numId w:val="14"/>
        </w:numPr>
        <w:tabs>
          <w:tab w:val="num" w:pos="360"/>
          <w:tab w:val="num" w:pos="1080"/>
        </w:tabs>
        <w:ind w:left="0" w:firstLine="0"/>
        <w:rPr>
          <w:rFonts w:cs="Calibri"/>
        </w:rPr>
      </w:pPr>
      <w:r w:rsidRPr="009811A7">
        <w:rPr>
          <w:rFonts w:cs="Calibri"/>
        </w:rPr>
        <w:t>Education is a voter – why schools fund debate</w:t>
      </w:r>
    </w:p>
    <w:p w14:paraId="592411D5" w14:textId="77777777" w:rsidR="00A901CE" w:rsidRDefault="00A901CE" w:rsidP="00A901CE"/>
    <w:p w14:paraId="57CD089F" w14:textId="77777777" w:rsidR="00A901CE" w:rsidRPr="00EB1E4F" w:rsidRDefault="00A901CE" w:rsidP="00A901CE"/>
    <w:p w14:paraId="6FD09958" w14:textId="77777777" w:rsidR="00A901CE" w:rsidRDefault="00A901CE" w:rsidP="00A901CE">
      <w:pPr>
        <w:pStyle w:val="Heading2"/>
      </w:pPr>
      <w:r>
        <w:lastRenderedPageBreak/>
        <w:t>1NC – DA</w:t>
      </w:r>
    </w:p>
    <w:p w14:paraId="3097C027" w14:textId="77777777" w:rsidR="00A901CE" w:rsidRDefault="00A901CE" w:rsidP="00A901CE">
      <w:pPr>
        <w:pStyle w:val="Heading4"/>
      </w:pPr>
      <w:r>
        <w:t>Xi is consolidating unprecedented political power – that’s only possible with strong PLA support</w:t>
      </w:r>
    </w:p>
    <w:p w14:paraId="48B36352" w14:textId="77777777" w:rsidR="00A901CE" w:rsidRPr="00845F67" w:rsidRDefault="00A901CE" w:rsidP="00A901CE">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24F621C0" w14:textId="77777777" w:rsidR="00A901CE" w:rsidRPr="00225479" w:rsidRDefault="00A901CE" w:rsidP="00A901CE">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117977E1" w14:textId="77777777" w:rsidR="00A901CE" w:rsidRPr="00225479" w:rsidRDefault="00A901CE" w:rsidP="00A901CE">
      <w:r w:rsidRPr="00225479">
        <w:rPr>
          <w:rStyle w:val="StyleUnderline"/>
        </w:rPr>
        <w:t>Why is the People's Liberation Army making a comeback? The answer lies in succession politics</w:t>
      </w:r>
      <w:r w:rsidRPr="00225479">
        <w:t>.</w:t>
      </w:r>
    </w:p>
    <w:p w14:paraId="7BF89DE5" w14:textId="77777777" w:rsidR="00A901CE" w:rsidRPr="00225479" w:rsidRDefault="00A901CE" w:rsidP="00A901CE">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0BCE4C03" w14:textId="77777777" w:rsidR="00A901CE" w:rsidRPr="00225479" w:rsidRDefault="00A901CE" w:rsidP="00A901CE">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0446BF46" w14:textId="77777777" w:rsidR="00A901CE" w:rsidRPr="00225479" w:rsidRDefault="00A901CE" w:rsidP="00A901CE">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29248C0A" w14:textId="77777777" w:rsidR="00A901CE" w:rsidRPr="00225479" w:rsidRDefault="00A901CE" w:rsidP="00A901CE">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7A1D2A87" w14:textId="77777777" w:rsidR="00A901CE" w:rsidRPr="00225479" w:rsidRDefault="00A901CE" w:rsidP="00A901CE">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4BF58783" w14:textId="77777777" w:rsidR="00A901CE" w:rsidRPr="00225479" w:rsidRDefault="00A901CE" w:rsidP="00A901CE">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255C79D8" w14:textId="77777777" w:rsidR="00A901CE" w:rsidRPr="00225479" w:rsidRDefault="00A901CE" w:rsidP="00A901CE">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67BB115C" w14:textId="77777777" w:rsidR="00A901CE" w:rsidRPr="00225479" w:rsidRDefault="00A901CE" w:rsidP="00A901CE">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0E95D19D" w14:textId="77777777" w:rsidR="00A901CE" w:rsidRPr="00225479" w:rsidRDefault="00A901CE" w:rsidP="00A901CE">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249729B0" w14:textId="77777777" w:rsidR="00A901CE" w:rsidRDefault="00A901CE" w:rsidP="00A901CE">
      <w:pPr>
        <w:pStyle w:val="Heading4"/>
      </w:pPr>
      <w:r>
        <w:t>The plan alienates the PLA – they view space dominance as the linchpin of China’s legitimacy – specifically, public-private tech development is key</w:t>
      </w:r>
    </w:p>
    <w:p w14:paraId="5626FA83" w14:textId="77777777" w:rsidR="00A901CE" w:rsidRPr="00D25E3F" w:rsidRDefault="00A901CE" w:rsidP="00A901CE">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3065488F" w14:textId="77777777" w:rsidR="00A901CE" w:rsidRPr="00A022B6" w:rsidRDefault="00A901CE" w:rsidP="00A901CE">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389D6F0A" w14:textId="77777777" w:rsidR="00A901CE" w:rsidRPr="00A022B6" w:rsidRDefault="00A901CE" w:rsidP="00A901CE">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0AB9AB5A" w14:textId="77777777" w:rsidR="00A901CE" w:rsidRPr="00A022B6" w:rsidRDefault="00A901CE" w:rsidP="00A901CE">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0FEF5192" w14:textId="77777777" w:rsidR="00A901CE" w:rsidRPr="00A022B6" w:rsidRDefault="00A901CE" w:rsidP="00A901CE">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6B191884" w14:textId="77777777" w:rsidR="00A901CE" w:rsidRPr="00A022B6" w:rsidRDefault="00A901CE" w:rsidP="00A901CE">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3CCE6EEC" w14:textId="77777777" w:rsidR="00A901CE" w:rsidRPr="00A022B6" w:rsidRDefault="00A901CE" w:rsidP="00A901CE">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56822E06" w14:textId="77777777" w:rsidR="00A901CE" w:rsidRPr="00A022B6" w:rsidRDefault="00A901CE" w:rsidP="00A901CE">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5B2C714C" w14:textId="77777777" w:rsidR="00A901CE" w:rsidRPr="00A022B6" w:rsidRDefault="00A901CE" w:rsidP="00A901CE">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530357A3" w14:textId="77777777" w:rsidR="00A901CE" w:rsidRPr="00A022B6" w:rsidRDefault="00A901CE" w:rsidP="00A901CE">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4245D8B0" w14:textId="77777777" w:rsidR="00A901CE" w:rsidRPr="00A022B6" w:rsidRDefault="00A901CE" w:rsidP="00A901CE">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0C96B4ED" w14:textId="77777777" w:rsidR="00A901CE" w:rsidRPr="00A022B6" w:rsidRDefault="00A901CE" w:rsidP="00A901CE">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0CA7AB89" w14:textId="77777777" w:rsidR="00A901CE" w:rsidRPr="00A022B6" w:rsidRDefault="00A901CE" w:rsidP="00A901CE">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176C6C88" w14:textId="77777777" w:rsidR="00A901CE" w:rsidRPr="00A022B6" w:rsidRDefault="00A901CE" w:rsidP="00A901CE">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358C5501" w14:textId="77777777" w:rsidR="00A901CE" w:rsidRPr="00A022B6" w:rsidRDefault="00A901CE" w:rsidP="00A901CE">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63A5D8A9" w14:textId="77777777" w:rsidR="00A901CE" w:rsidRPr="00A022B6" w:rsidRDefault="00A901CE" w:rsidP="00A901CE">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6C75A84E" w14:textId="77777777" w:rsidR="00A901CE" w:rsidRPr="00A022B6" w:rsidRDefault="00A901CE" w:rsidP="00A901CE">
      <w:pPr>
        <w:rPr>
          <w:sz w:val="12"/>
          <w:szCs w:val="12"/>
        </w:rPr>
      </w:pPr>
      <w:r w:rsidRPr="00A022B6">
        <w:rPr>
          <w:sz w:val="12"/>
          <w:szCs w:val="12"/>
        </w:rPr>
        <w:t>Nonetheless, the report asserted that the US still assumed a technological lead in space.</w:t>
      </w:r>
    </w:p>
    <w:p w14:paraId="78C69B2A" w14:textId="77777777" w:rsidR="00A901CE" w:rsidRDefault="00A901CE" w:rsidP="00A901CE">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763B8A93" w14:textId="77777777" w:rsidR="00A901CE" w:rsidRDefault="00A901CE" w:rsidP="00A901CE">
      <w:pPr>
        <w:pStyle w:val="Heading4"/>
      </w:pPr>
      <w:r>
        <w:t>1AC Fabian proves our link</w:t>
      </w:r>
    </w:p>
    <w:p w14:paraId="65400E07" w14:textId="77777777" w:rsidR="00A901CE" w:rsidRPr="002A12E8" w:rsidRDefault="00A901CE" w:rsidP="00A901CE">
      <w:pPr>
        <w:rPr>
          <w:szCs w:val="22"/>
          <w:u w:val="single"/>
        </w:rPr>
      </w:pPr>
      <w:r w:rsidRPr="002A12E8">
        <w:rPr>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tates in space</w:t>
      </w:r>
      <w:r w:rsidRPr="00BF69B2">
        <w:rPr>
          <w:rStyle w:val="StyleUnderline"/>
        </w:rPr>
        <w:t xml:space="preserve">. </w:t>
      </w:r>
      <w:r w:rsidRPr="00BF69B2">
        <w:rPr>
          <w:rStyle w:val="StyleUnderline"/>
          <w:highlight w:val="green"/>
        </w:rPr>
        <w:t>China understands</w:t>
      </w:r>
      <w:r w:rsidRPr="00BF69B2">
        <w:rPr>
          <w:rStyle w:val="StyleUnderline"/>
        </w:rPr>
        <w:t xml:space="preserve"> </w:t>
      </w:r>
      <w:r w:rsidRPr="00BF69B2">
        <w:rPr>
          <w:rStyle w:val="StyleUnderline"/>
          <w:highlight w:val="green"/>
        </w:rPr>
        <w:t>that a vibrant space industry is critical infrastructure for</w:t>
      </w:r>
      <w:r w:rsidRPr="00BF69B2">
        <w:rPr>
          <w:rStyle w:val="StyleUnderline"/>
        </w:rPr>
        <w:t xml:space="preserve"> economic development, would achieve potent soft-power effects, and provide vital capabilities to </w:t>
      </w:r>
      <w:r w:rsidRPr="00BF69B2">
        <w:rPr>
          <w:rStyle w:val="StyleUnderline"/>
          <w:highlight w:val="green"/>
        </w:rPr>
        <w:t>Chinese national security and economic development</w:t>
      </w:r>
      <w:r w:rsidRPr="002A12E8">
        <w:rPr>
          <w:szCs w:val="22"/>
          <w:u w:val="single"/>
        </w:rPr>
        <w:t xml:space="preserve">. </w:t>
      </w:r>
    </w:p>
    <w:p w14:paraId="656720A5" w14:textId="77777777" w:rsidR="00A901CE" w:rsidRPr="002A12E8" w:rsidRDefault="00A901CE" w:rsidP="00A901CE">
      <w:pPr>
        <w:rPr>
          <w:szCs w:val="22"/>
          <w:u w:val="single"/>
        </w:rPr>
      </w:pPr>
      <w:r w:rsidRPr="002A12E8">
        <w:rPr>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 xml:space="preserve">China has begun talks with Russia to secure partnership for a lunar base project. </w:t>
      </w:r>
      <w:r w:rsidRPr="00BF69B2">
        <w:rPr>
          <w:rStyle w:val="StyleUnderline"/>
        </w:rPr>
        <w:t xml:space="preserve">Between 2036-2045, </w:t>
      </w:r>
      <w:r w:rsidRPr="00BF69B2">
        <w:rPr>
          <w:rStyle w:val="StyleUnderline"/>
          <w:highlight w:val="green"/>
        </w:rPr>
        <w:t>China plans to have a long-term human presence</w:t>
      </w:r>
      <w:r w:rsidRPr="00BF69B2">
        <w:rPr>
          <w:rStyle w:val="StyleUnderline"/>
        </w:rPr>
        <w:t xml:space="preserve"> at the Lunar South Pole. These are amazing accomplishments and </w:t>
      </w:r>
      <w:r w:rsidRPr="00BF69B2">
        <w:rPr>
          <w:rStyle w:val="StyleUnderline"/>
          <w:highlight w:val="green"/>
        </w:rPr>
        <w:t>an ambitious vision</w:t>
      </w:r>
      <w:r w:rsidRPr="00BF69B2">
        <w:rPr>
          <w:rStyle w:val="StyleUnderline"/>
        </w:rPr>
        <w:t xml:space="preserve"> for a nation that launched its first satellite only recently, in 1970</w:t>
      </w:r>
      <w:r w:rsidRPr="002A12E8">
        <w:rPr>
          <w:szCs w:val="22"/>
          <w:u w:val="single"/>
        </w:rPr>
        <w:t>.</w:t>
      </w:r>
    </w:p>
    <w:p w14:paraId="405C4EAE" w14:textId="77777777" w:rsidR="00A901CE" w:rsidRPr="002A12E8" w:rsidRDefault="00A901CE" w:rsidP="00A901CE">
      <w:pPr>
        <w:rPr>
          <w:szCs w:val="22"/>
        </w:rPr>
      </w:pPr>
      <w:r w:rsidRPr="00BF69B2">
        <w:rPr>
          <w:rStyle w:val="StyleUnderline"/>
          <w:highlight w:val="cyan"/>
        </w:rPr>
        <w:t>China’s space diplomacy</w:t>
      </w:r>
      <w:r w:rsidRPr="00BF69B2">
        <w:rPr>
          <w:rStyle w:val="StyleUnderline"/>
        </w:rPr>
        <w:t xml:space="preserve"> and science efforts are </w:t>
      </w:r>
      <w:r w:rsidRPr="00BF69B2">
        <w:rPr>
          <w:rStyle w:val="StyleUnderline"/>
          <w:highlight w:val="cyan"/>
        </w:rPr>
        <w:t>biased toward</w:t>
      </w:r>
      <w:r w:rsidRPr="00BF69B2">
        <w:rPr>
          <w:rStyle w:val="StyleUnderline"/>
        </w:rPr>
        <w:t xml:space="preserve"> exploring and </w:t>
      </w:r>
      <w:r w:rsidRPr="00BF69B2">
        <w:rPr>
          <w:rStyle w:val="StyleUnderline"/>
          <w:highlight w:val="cyan"/>
        </w:rPr>
        <w:t>exploiting natural resources in</w:t>
      </w:r>
      <w:r w:rsidRPr="00BF69B2">
        <w:rPr>
          <w:rStyle w:val="StyleUnderline"/>
        </w:rPr>
        <w:t xml:space="preserve"> </w:t>
      </w:r>
      <w:r w:rsidRPr="00BF69B2">
        <w:rPr>
          <w:rStyle w:val="StyleUnderline"/>
          <w:highlight w:val="cyan"/>
        </w:rPr>
        <w:t>near-Earth objects</w:t>
      </w:r>
      <w:r w:rsidRPr="00BF69B2">
        <w:rPr>
          <w:rStyle w:val="StyleUnderline"/>
        </w:rPr>
        <w:t xml:space="preserve"> and on the </w:t>
      </w:r>
      <w:r w:rsidRPr="00BF69B2">
        <w:rPr>
          <w:rStyle w:val="StyleUnderline"/>
          <w:highlight w:val="cyan"/>
        </w:rPr>
        <w:t>moon</w:t>
      </w:r>
      <w:r w:rsidRPr="00BF69B2">
        <w:rPr>
          <w:rStyle w:val="StyleUnderline"/>
        </w:rPr>
        <w:t xml:space="preserve">. China’s behavior in space may </w:t>
      </w:r>
      <w:r w:rsidRPr="00BF69B2">
        <w:rPr>
          <w:rStyle w:val="StyleUnderline"/>
          <w:highlight w:val="cyan"/>
        </w:rPr>
        <w:t>mirror</w:t>
      </w:r>
      <w:r w:rsidRPr="00BF69B2">
        <w:rPr>
          <w:rStyle w:val="StyleUnderline"/>
        </w:rPr>
        <w:t xml:space="preserve"> its patterns of </w:t>
      </w:r>
      <w:r w:rsidRPr="00BF69B2">
        <w:rPr>
          <w:rStyle w:val="StyleUnderline"/>
          <w:highlight w:val="cyan"/>
        </w:rPr>
        <w:t>resource nationalism on Earth</w:t>
      </w:r>
      <w:r w:rsidRPr="00BF69B2">
        <w:rPr>
          <w:rStyle w:val="StyleUnderline"/>
        </w:rPr>
        <w:t xml:space="preserve"> — that is to say, </w:t>
      </w:r>
      <w:r w:rsidRPr="00BF69B2">
        <w:rPr>
          <w:rStyle w:val="Emphasis"/>
          <w:highlight w:val="green"/>
        </w:rPr>
        <w:t>spending incredible political and economic capital</w:t>
      </w:r>
      <w:r w:rsidRPr="00BF69B2">
        <w:rPr>
          <w:szCs w:val="22"/>
          <w:highlight w:val="green"/>
          <w:u w:val="single"/>
        </w:rPr>
        <w:t xml:space="preserve"> </w:t>
      </w:r>
      <w:r w:rsidRPr="002A12E8">
        <w:rPr>
          <w:szCs w:val="22"/>
          <w:highlight w:val="cyan"/>
          <w:u w:val="single"/>
        </w:rPr>
        <w:t>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w:t>
      </w:r>
      <w:r w:rsidRPr="00BF69B2">
        <w:rPr>
          <w:rStyle w:val="Style13ptBold"/>
        </w:rPr>
        <w:t xml:space="preserve">space will become a frontier for strategic competition, especially resource </w:t>
      </w:r>
      <w:r w:rsidRPr="00BF69B2">
        <w:rPr>
          <w:rStyle w:val="Emphasis"/>
          <w:highlight w:val="cyan"/>
        </w:rPr>
        <w:t>nationalism</w:t>
      </w:r>
      <w:r w:rsidRPr="00BF69B2">
        <w:rPr>
          <w:rStyle w:val="Style13ptBold"/>
        </w:rPr>
        <w:t>.</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w:t>
      </w:r>
      <w:r w:rsidRPr="002A12E8">
        <w:rPr>
          <w:szCs w:val="22"/>
          <w:u w:val="single"/>
        </w:rPr>
        <w:lastRenderedPageBreak/>
        <w:t xml:space="preserve">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304342E7" w14:textId="77777777" w:rsidR="00A901CE" w:rsidRPr="00BF69B2" w:rsidRDefault="00A901CE" w:rsidP="00A901CE"/>
    <w:p w14:paraId="1F6A5BA8" w14:textId="77777777" w:rsidR="00A901CE" w:rsidRPr="003057A9" w:rsidRDefault="00A901CE" w:rsidP="00A901CE">
      <w:pPr>
        <w:pStyle w:val="Heading4"/>
        <w:rPr>
          <w:u w:val="single"/>
        </w:rPr>
      </w:pPr>
      <w:r>
        <w:t xml:space="preserve">That factionalizes the CCP and emboldens challenges to Xi – the PLA is increasingly powerful and </w:t>
      </w:r>
      <w:r w:rsidRPr="003057A9">
        <w:rPr>
          <w:u w:val="single"/>
        </w:rPr>
        <w:t>not unconditionally subservient</w:t>
      </w:r>
    </w:p>
    <w:p w14:paraId="4E4AF74D" w14:textId="77777777" w:rsidR="00A901CE" w:rsidRDefault="00A901CE" w:rsidP="00A901CE">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2CFE1273" w14:textId="77777777" w:rsidR="00A901CE" w:rsidRPr="00DF7688" w:rsidRDefault="00A901CE" w:rsidP="00A901CE">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2A169893" w14:textId="77777777" w:rsidR="00A901CE" w:rsidRPr="00DF7688" w:rsidRDefault="00A901CE" w:rsidP="00A901CE">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3FE80E3A" w14:textId="77777777" w:rsidR="00A901CE" w:rsidRPr="00DF7688" w:rsidRDefault="00A901CE" w:rsidP="00A901CE">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4476A435" w14:textId="77777777" w:rsidR="00A901CE" w:rsidRPr="00DF7688" w:rsidRDefault="00A901CE" w:rsidP="00A901CE">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168656A1" w14:textId="77777777" w:rsidR="00A901CE" w:rsidRPr="00DF7688" w:rsidRDefault="00A901CE" w:rsidP="00A901CE">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w:t>
      </w:r>
      <w:r w:rsidRPr="00DF7688">
        <w:rPr>
          <w:rStyle w:val="StyleUnderline"/>
        </w:rPr>
        <w:lastRenderedPageBreak/>
        <w:t xml:space="preserve">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3AB61C01" w14:textId="77777777" w:rsidR="00A901CE" w:rsidRPr="00DF7688" w:rsidRDefault="00A901CE" w:rsidP="00A901CE">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775D3112" w14:textId="77777777" w:rsidR="00A901CE" w:rsidRPr="00DF7688" w:rsidRDefault="00A901CE" w:rsidP="00A901CE">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4D307028" w14:textId="77777777" w:rsidR="00A901CE" w:rsidRPr="00DF7688" w:rsidRDefault="00A901CE" w:rsidP="00A901CE">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564B88AB" w14:textId="77777777" w:rsidR="00A901CE" w:rsidRPr="00DF7688" w:rsidRDefault="00A901CE" w:rsidP="00A901CE">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2AC6F5AB" w14:textId="77777777" w:rsidR="00A901CE" w:rsidRPr="00DF7688" w:rsidRDefault="00A901CE" w:rsidP="00A901CE">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2DCB6A07" w14:textId="77777777" w:rsidR="00A901CE" w:rsidRPr="00DF7688" w:rsidRDefault="00A901CE" w:rsidP="00A901CE">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6FAF5E44" w14:textId="77777777" w:rsidR="00A901CE" w:rsidRPr="00DF7688" w:rsidRDefault="00A901CE" w:rsidP="00A901CE">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35C03ABC" w14:textId="77777777" w:rsidR="00A901CE" w:rsidRPr="00DF7688" w:rsidRDefault="00A901CE" w:rsidP="00A901CE">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2A9A04A8" w14:textId="77777777" w:rsidR="00A901CE" w:rsidRPr="00ED4AF3" w:rsidRDefault="00A901CE" w:rsidP="00A901CE">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w:t>
      </w:r>
      <w:r w:rsidRPr="00DF7688">
        <w:rPr>
          <w:sz w:val="12"/>
        </w:rPr>
        <w:lastRenderedPageBreak/>
        <w:t xml:space="preserve">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32FFA55B" w14:textId="77777777" w:rsidR="000E2633" w:rsidRPr="004E341F" w:rsidRDefault="000E2633" w:rsidP="000E2633">
      <w:pPr>
        <w:pStyle w:val="Heading4"/>
        <w:rPr>
          <w:rStyle w:val="Style13ptBold"/>
          <w:b/>
          <w:bCs w:val="0"/>
        </w:rPr>
      </w:pPr>
      <w:r w:rsidRPr="004E341F">
        <w:rPr>
          <w:rStyle w:val="Style13ptBold"/>
          <w:b/>
          <w:bCs w:val="0"/>
        </w:rPr>
        <w:t xml:space="preserve">CCP instability causes economic collapse of the global world order </w:t>
      </w:r>
    </w:p>
    <w:p w14:paraId="1477650F" w14:textId="77777777" w:rsidR="000E2633" w:rsidRDefault="000E2633" w:rsidP="000E2633">
      <w:r w:rsidRPr="004F1A5D">
        <w:rPr>
          <w:rStyle w:val="Style13ptBold"/>
        </w:rPr>
        <w:t xml:space="preserve">Wang 19 </w:t>
      </w:r>
      <w:r w:rsidRPr="004F1A5D">
        <w:rPr>
          <w:rStyle w:val="Style13ptBold"/>
          <w:b w:val="0"/>
          <w:bCs/>
          <w:sz w:val="16"/>
          <w:szCs w:val="16"/>
        </w:rPr>
        <w:t>[Chi, Co-chair of the U.S. - China Policy Foundation and professor of U.S.-China Relations and modern China at Georgetown University) “The US Is Pushing Back Against China. What Happens If We Succeed?” The Diplomat, 4/19/19</w:t>
      </w:r>
      <w:r>
        <w:rPr>
          <w:rStyle w:val="Style13ptBold"/>
          <w:b w:val="0"/>
          <w:bCs/>
          <w:sz w:val="16"/>
          <w:szCs w:val="16"/>
        </w:rPr>
        <w:t>]</w:t>
      </w:r>
      <w:r>
        <w:rPr>
          <w:rStyle w:val="StyleUnderline"/>
        </w:rPr>
        <w:br/>
      </w:r>
      <w:r w:rsidRPr="004F1A5D">
        <w:rPr>
          <w:rStyle w:val="StyleUnderline"/>
        </w:rPr>
        <w:t xml:space="preserve">China is not the Soviet Union. And </w:t>
      </w:r>
      <w:r w:rsidRPr="004F1A5D">
        <w:rPr>
          <w:rStyle w:val="StyleUnderline"/>
          <w:highlight w:val="green"/>
        </w:rPr>
        <w:t>Xi</w:t>
      </w:r>
      <w:r w:rsidRPr="004F1A5D">
        <w:rPr>
          <w:rStyle w:val="StyleUnderline"/>
        </w:rPr>
        <w:t xml:space="preserve"> Jinping </w:t>
      </w:r>
      <w:r w:rsidRPr="004F1A5D">
        <w:rPr>
          <w:rStyle w:val="StyleUnderline"/>
          <w:highlight w:val="green"/>
        </w:rPr>
        <w:t>is</w:t>
      </w:r>
      <w:r w:rsidRPr="004F1A5D">
        <w:rPr>
          <w:rStyle w:val="StyleUnderline"/>
        </w:rPr>
        <w:t xml:space="preserve"> most certainly </w:t>
      </w:r>
      <w:r w:rsidRPr="004F1A5D">
        <w:rPr>
          <w:rStyle w:val="StyleUnderline"/>
          <w:highlight w:val="green"/>
        </w:rPr>
        <w:t>not Gorbachev.</w:t>
      </w:r>
      <w:r>
        <w:t xml:space="preserve"> In fact, the Chinese Communist Party has made every effort to learn from the Soviet Union’s downfall what to avoid. Instead of promoting “openness,” China is cracking down on society more than ever </w:t>
      </w:r>
      <w:r w:rsidRPr="004F1A5D">
        <w:t>before</w:t>
      </w:r>
      <w:r>
        <w:t>. While Gorbachev called for democratic elections, Xi is working to solidify his personal power, eliminating term limits. Even if Xi and the Communist Party were to fall out of power, who would replace them? There is no Chinese equivalent to Boris Yeltsin and his supporters.</w:t>
      </w:r>
      <w:r>
        <w:br/>
      </w:r>
      <w:r>
        <w:br/>
        <w:t xml:space="preserve">China’s collapse and </w:t>
      </w:r>
      <w:r w:rsidRPr="004F1A5D">
        <w:rPr>
          <w:rStyle w:val="StyleUnderline"/>
          <w:highlight w:val="green"/>
        </w:rPr>
        <w:t>the fall of the C</w:t>
      </w:r>
      <w:r w:rsidRPr="004F1A5D">
        <w:rPr>
          <w:rStyle w:val="StyleUnderline"/>
        </w:rPr>
        <w:t xml:space="preserve">hinese </w:t>
      </w:r>
      <w:r w:rsidRPr="004E341F">
        <w:rPr>
          <w:rStyle w:val="StyleUnderline"/>
          <w:highlight w:val="green"/>
        </w:rPr>
        <w:t>C</w:t>
      </w:r>
      <w:r w:rsidRPr="004F1A5D">
        <w:rPr>
          <w:rStyle w:val="StyleUnderline"/>
        </w:rPr>
        <w:t xml:space="preserve">ommunist </w:t>
      </w:r>
      <w:r w:rsidRPr="004E341F">
        <w:rPr>
          <w:rStyle w:val="StyleUnderline"/>
          <w:highlight w:val="green"/>
        </w:rPr>
        <w:t>P</w:t>
      </w:r>
      <w:r w:rsidRPr="004F1A5D">
        <w:rPr>
          <w:rStyle w:val="StyleUnderline"/>
        </w:rPr>
        <w:t xml:space="preserve">arty </w:t>
      </w:r>
      <w:r w:rsidRPr="004E341F">
        <w:rPr>
          <w:rStyle w:val="StyleUnderline"/>
          <w:highlight w:val="green"/>
        </w:rPr>
        <w:t>would</w:t>
      </w:r>
      <w:r w:rsidRPr="004F1A5D">
        <w:rPr>
          <w:rStyle w:val="StyleUnderline"/>
        </w:rPr>
        <w:t xml:space="preserve"> have to happen differently. And, I fear, it might </w:t>
      </w:r>
      <w:r w:rsidRPr="004E341F">
        <w:rPr>
          <w:rStyle w:val="StyleUnderline"/>
          <w:highlight w:val="green"/>
        </w:rPr>
        <w:t>have more in common with China’s</w:t>
      </w:r>
      <w:r w:rsidRPr="004F1A5D">
        <w:rPr>
          <w:rStyle w:val="StyleUnderline"/>
        </w:rPr>
        <w:t xml:space="preserve"> own </w:t>
      </w:r>
      <w:r w:rsidRPr="004E341F">
        <w:rPr>
          <w:rStyle w:val="StyleUnderline"/>
          <w:highlight w:val="green"/>
        </w:rPr>
        <w:t>history than</w:t>
      </w:r>
      <w:r w:rsidRPr="004F1A5D">
        <w:rPr>
          <w:rStyle w:val="StyleUnderline"/>
        </w:rPr>
        <w:t xml:space="preserve"> with that of </w:t>
      </w:r>
      <w:r w:rsidRPr="004E341F">
        <w:rPr>
          <w:rStyle w:val="StyleUnderline"/>
          <w:highlight w:val="green"/>
        </w:rPr>
        <w:t>the Soviet Union.</w:t>
      </w:r>
      <w:r>
        <w:t xml:space="preserve"> I was living in China when the previous regime fell. </w:t>
      </w:r>
      <w:r w:rsidRPr="004E341F">
        <w:rPr>
          <w:rStyle w:val="StyleUnderline"/>
          <w:highlight w:val="green"/>
        </w:rPr>
        <w:t>It was</w:t>
      </w:r>
      <w:r w:rsidRPr="004F1A5D">
        <w:rPr>
          <w:rStyle w:val="StyleUnderline"/>
        </w:rPr>
        <w:t xml:space="preserve"> most definitely </w:t>
      </w:r>
      <w:r w:rsidRPr="004E341F">
        <w:rPr>
          <w:rStyle w:val="StyleUnderline"/>
          <w:highlight w:val="green"/>
        </w:rPr>
        <w:t>not a peaceful transition from Nationalist to Communist rule.</w:t>
      </w:r>
      <w:r>
        <w:t xml:space="preserve"> I witnessed the turmoil and chaos of the </w:t>
      </w:r>
      <w:r w:rsidRPr="004F1A5D">
        <w:rPr>
          <w:rStyle w:val="StyleUnderline"/>
        </w:rPr>
        <w:t>Chinese Civil War</w:t>
      </w:r>
      <w:r>
        <w:t xml:space="preserve"> firsthand. The joy and hope the Chinese felt after World War II ended and we were finally freed from years of Japanese occupation were quickly shattered as the domestic conflict escalated.</w:t>
      </w:r>
      <w:r>
        <w:br/>
      </w:r>
      <w:r>
        <w:br/>
      </w:r>
      <w:r w:rsidRPr="001942BE">
        <w:rPr>
          <w:rStyle w:val="StyleUnderline"/>
          <w:highlight w:val="green"/>
        </w:rPr>
        <w:t xml:space="preserve">With the </w:t>
      </w:r>
      <w:r w:rsidRPr="004E341F">
        <w:rPr>
          <w:rStyle w:val="StyleUnderline"/>
          <w:highlight w:val="green"/>
        </w:rPr>
        <w:t>collapse of</w:t>
      </w:r>
      <w:r w:rsidRPr="004F1A5D">
        <w:rPr>
          <w:rStyle w:val="StyleUnderline"/>
        </w:rPr>
        <w:t xml:space="preserve"> the Republic of </w:t>
      </w:r>
      <w:r w:rsidRPr="004E341F">
        <w:rPr>
          <w:rStyle w:val="StyleUnderline"/>
          <w:highlight w:val="green"/>
        </w:rPr>
        <w:t xml:space="preserve">China came </w:t>
      </w:r>
      <w:r w:rsidRPr="004E341F">
        <w:rPr>
          <w:rStyle w:val="Emphasis"/>
          <w:highlight w:val="green"/>
        </w:rPr>
        <w:t>hyperinflation</w:t>
      </w:r>
      <w:r w:rsidRPr="004E341F">
        <w:rPr>
          <w:rStyle w:val="StyleUnderline"/>
          <w:highlight w:val="green"/>
        </w:rPr>
        <w:t xml:space="preserve"> and </w:t>
      </w:r>
      <w:r w:rsidRPr="004E341F">
        <w:rPr>
          <w:rStyle w:val="Emphasis"/>
          <w:highlight w:val="green"/>
        </w:rPr>
        <w:t>starvation.</w:t>
      </w:r>
      <w:r>
        <w:t xml:space="preserve"> Families were displaced and scrambled to find some semblance of shelter or security. There was blood, violence, and death. Americans talk about the scar of their own civil war – brothers killing brothers. China’s was much more recent. I distinctly remember the uncertainty and fear that permeated everything. Most Chinese didn’t care about Nationalist or Communist. They were just trying to make it through. And yet, these normal </w:t>
      </w:r>
      <w:r w:rsidRPr="004E341F">
        <w:rPr>
          <w:rStyle w:val="StyleUnderline"/>
        </w:rPr>
        <w:t>civilians</w:t>
      </w:r>
      <w:r w:rsidRPr="004F1A5D">
        <w:rPr>
          <w:rStyle w:val="StyleUnderline"/>
        </w:rPr>
        <w:t xml:space="preserve"> were forced to face untold hardships as the war raged on around them.</w:t>
      </w:r>
      <w:r w:rsidRPr="004F1A5D">
        <w:rPr>
          <w:rStyle w:val="StyleUnderline"/>
        </w:rPr>
        <w:br/>
      </w:r>
      <w:r>
        <w:br/>
      </w:r>
      <w:r w:rsidRPr="004E341F">
        <w:rPr>
          <w:rStyle w:val="StyleUnderline"/>
          <w:highlight w:val="green"/>
        </w:rPr>
        <w:t>If China once again devolved into</w:t>
      </w:r>
      <w:r w:rsidRPr="004F1A5D">
        <w:rPr>
          <w:rStyle w:val="StyleUnderline"/>
        </w:rPr>
        <w:t xml:space="preserve"> economic chaos or </w:t>
      </w:r>
      <w:r w:rsidRPr="004E341F">
        <w:rPr>
          <w:rStyle w:val="StyleUnderline"/>
          <w:highlight w:val="green"/>
        </w:rPr>
        <w:t xml:space="preserve">violence, the ramifications </w:t>
      </w:r>
      <w:r w:rsidRPr="004E341F">
        <w:rPr>
          <w:rStyle w:val="Emphasis"/>
          <w:highlight w:val="green"/>
        </w:rPr>
        <w:t>would</w:t>
      </w:r>
      <w:r w:rsidRPr="004F1A5D">
        <w:rPr>
          <w:rStyle w:val="Emphasis"/>
        </w:rPr>
        <w:t xml:space="preserve"> only </w:t>
      </w:r>
      <w:r w:rsidRPr="004E341F">
        <w:rPr>
          <w:rStyle w:val="Emphasis"/>
          <w:highlight w:val="green"/>
        </w:rPr>
        <w:t>be worse.</w:t>
      </w:r>
      <w:r w:rsidRPr="004E341F">
        <w:rPr>
          <w:rStyle w:val="StyleUnderline"/>
          <w:highlight w:val="green"/>
        </w:rPr>
        <w:t xml:space="preserve"> China</w:t>
      </w:r>
      <w:r w:rsidRPr="004F1A5D">
        <w:rPr>
          <w:rStyle w:val="StyleUnderline"/>
        </w:rPr>
        <w:t xml:space="preserve"> currently </w:t>
      </w:r>
      <w:r w:rsidRPr="004E341F">
        <w:rPr>
          <w:rStyle w:val="StyleUnderline"/>
          <w:highlight w:val="green"/>
        </w:rPr>
        <w:t xml:space="preserve">holds more than </w:t>
      </w:r>
      <w:r w:rsidRPr="004E341F">
        <w:rPr>
          <w:rStyle w:val="Emphasis"/>
          <w:highlight w:val="green"/>
        </w:rPr>
        <w:t>one-sixth of the</w:t>
      </w:r>
      <w:r w:rsidRPr="004F1A5D">
        <w:rPr>
          <w:rStyle w:val="Emphasis"/>
        </w:rPr>
        <w:t xml:space="preserve"> </w:t>
      </w:r>
      <w:r w:rsidRPr="004E341F">
        <w:rPr>
          <w:rStyle w:val="Emphasis"/>
          <w:highlight w:val="green"/>
        </w:rPr>
        <w:t>world’s population.</w:t>
      </w:r>
      <w:r w:rsidRPr="004F1A5D">
        <w:rPr>
          <w:rStyle w:val="StyleUnderline"/>
        </w:rPr>
        <w:t xml:space="preserve"> And, </w:t>
      </w:r>
      <w:r w:rsidRPr="004E341F">
        <w:rPr>
          <w:rStyle w:val="StyleUnderline"/>
          <w:highlight w:val="green"/>
        </w:rPr>
        <w:t xml:space="preserve">due to globalization, </w:t>
      </w:r>
      <w:r w:rsidRPr="004E341F">
        <w:rPr>
          <w:rStyle w:val="Emphasis"/>
          <w:highlight w:val="green"/>
        </w:rPr>
        <w:t>China’s economy is intertwined with</w:t>
      </w:r>
      <w:r w:rsidRPr="004F1A5D">
        <w:rPr>
          <w:rStyle w:val="Emphasis"/>
        </w:rPr>
        <w:t xml:space="preserve"> that of </w:t>
      </w:r>
      <w:r w:rsidRPr="004E341F">
        <w:rPr>
          <w:rStyle w:val="Emphasis"/>
          <w:highlight w:val="green"/>
        </w:rPr>
        <w:t>the rest of the world</w:t>
      </w:r>
      <w:r w:rsidRPr="004F1A5D">
        <w:rPr>
          <w:rStyle w:val="StyleUnderline"/>
        </w:rPr>
        <w:t xml:space="preserve"> more than ever </w:t>
      </w:r>
      <w:r w:rsidRPr="004E341F">
        <w:rPr>
          <w:rStyle w:val="StyleUnderline"/>
        </w:rPr>
        <w:t xml:space="preserve">before. </w:t>
      </w:r>
      <w:r w:rsidRPr="004E341F">
        <w:rPr>
          <w:rStyle w:val="StyleUnderline"/>
          <w:highlight w:val="green"/>
        </w:rPr>
        <w:t>China’s collapse</w:t>
      </w:r>
      <w:r w:rsidRPr="004F1A5D">
        <w:rPr>
          <w:rStyle w:val="StyleUnderline"/>
        </w:rPr>
        <w:t xml:space="preserve">, or even decline, </w:t>
      </w:r>
      <w:r w:rsidRPr="004E341F">
        <w:rPr>
          <w:rStyle w:val="Emphasis"/>
          <w:highlight w:val="green"/>
        </w:rPr>
        <w:t>would ripple across</w:t>
      </w:r>
      <w:r w:rsidRPr="004E341F">
        <w:rPr>
          <w:rStyle w:val="StyleUnderline"/>
        </w:rPr>
        <w:t xml:space="preserve"> the</w:t>
      </w:r>
      <w:r w:rsidRPr="004F1A5D">
        <w:rPr>
          <w:rStyle w:val="StyleUnderline"/>
        </w:rPr>
        <w:t xml:space="preserve"> Asia-Pacific and </w:t>
      </w:r>
      <w:r w:rsidRPr="004E341F">
        <w:rPr>
          <w:rStyle w:val="Emphasis"/>
          <w:highlight w:val="green"/>
        </w:rPr>
        <w:t>the world.</w:t>
      </w:r>
      <w:r>
        <w:br/>
      </w:r>
    </w:p>
    <w:p w14:paraId="436CB17D" w14:textId="77777777" w:rsidR="000E2633" w:rsidRPr="008A30B5" w:rsidRDefault="000E2633" w:rsidP="000E2633">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3BE1D55D" w14:textId="77777777" w:rsidR="000E2633" w:rsidRPr="008A30B5" w:rsidRDefault="000E2633" w:rsidP="000E2633">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1C3192A" w14:textId="77777777" w:rsidR="000E2633" w:rsidRPr="008A30B5" w:rsidRDefault="000E2633" w:rsidP="000E2633">
      <w:r w:rsidRPr="008A30B5">
        <w:t xml:space="preserve">Several </w:t>
      </w:r>
      <w:r w:rsidRPr="008A30B5">
        <w:rPr>
          <w:b/>
          <w:u w:val="single"/>
        </w:rPr>
        <w:t>recent works</w:t>
      </w:r>
      <w:r w:rsidRPr="008A30B5">
        <w:t xml:space="preserve"> on China and Sino–US relations </w:t>
      </w:r>
      <w:r w:rsidRPr="008A30B5">
        <w:rPr>
          <w:b/>
          <w:u w:val="single"/>
        </w:rPr>
        <w:t>have made</w:t>
      </w:r>
      <w:r w:rsidRPr="008A30B5">
        <w:t xml:space="preserve"> substantial </w:t>
      </w:r>
      <w:r w:rsidRPr="008A30B5">
        <w:rPr>
          <w:b/>
          <w:u w:val="single"/>
        </w:rPr>
        <w:t>contributions to the current understanding of how and under what circumstances</w:t>
      </w:r>
      <w:r w:rsidRPr="008A30B5">
        <w:t xml:space="preserve"> a combination of </w:t>
      </w:r>
      <w:r w:rsidRPr="008A30B5">
        <w:rPr>
          <w:b/>
          <w:u w:val="single"/>
        </w:rPr>
        <w:t>nuclear deterrence and economic interdependence may reduce the risk of war between major powers</w:t>
      </w:r>
      <w:r w:rsidRPr="008A30B5">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8A30B5">
        <w:t xml:space="preserve"> are right. </w:t>
      </w:r>
      <w:r w:rsidRPr="008A30B5">
        <w:rPr>
          <w:b/>
          <w:highlight w:val="green"/>
          <w:u w:val="single"/>
        </w:rPr>
        <w:t>Interdependence raises the cost of conflict</w:t>
      </w:r>
      <w:r w:rsidRPr="008A30B5">
        <w:t xml:space="preserve"> for all sides </w:t>
      </w:r>
      <w:r w:rsidRPr="008A30B5">
        <w:rPr>
          <w:b/>
          <w:u w:val="single"/>
        </w:rPr>
        <w:t>but</w:t>
      </w:r>
      <w:r w:rsidRPr="008A30B5">
        <w:t xml:space="preserve"> </w:t>
      </w:r>
      <w:r w:rsidRPr="008A30B5">
        <w:rPr>
          <w:b/>
          <w:u w:val="single"/>
        </w:rPr>
        <w:t xml:space="preserve">asymmetrical or unbalanced dependencies and </w:t>
      </w:r>
      <w:r w:rsidRPr="008A30B5">
        <w:rPr>
          <w:b/>
          <w:iCs/>
          <w:highlight w:val="green"/>
          <w:u w:val="single"/>
          <w:bdr w:val="single" w:sz="8" w:space="0" w:color="auto"/>
        </w:rPr>
        <w:t>negative trade expectations</w:t>
      </w:r>
      <w:r w:rsidRPr="008A30B5">
        <w:rPr>
          <w:highlight w:val="green"/>
        </w:rPr>
        <w:t xml:space="preserve"> </w:t>
      </w:r>
      <w:r w:rsidRPr="008A30B5">
        <w:t xml:space="preserve">may </w:t>
      </w:r>
      <w:r w:rsidRPr="008A30B5">
        <w:rPr>
          <w:b/>
          <w:highlight w:val="green"/>
          <w:u w:val="single"/>
        </w:rPr>
        <w:t>generate tensions leading to trade wars among inter-dependent states that</w:t>
      </w:r>
      <w:r w:rsidRPr="008A30B5">
        <w:t xml:space="preserve"> in turn </w:t>
      </w:r>
      <w:r w:rsidRPr="008A30B5">
        <w:rPr>
          <w:b/>
          <w:highlight w:val="green"/>
          <w:u w:val="single"/>
        </w:rPr>
        <w:t xml:space="preserve">increase </w:t>
      </w:r>
      <w:r w:rsidRPr="008A30B5">
        <w:rPr>
          <w:b/>
          <w:u w:val="single"/>
        </w:rPr>
        <w:t xml:space="preserve">the </w:t>
      </w:r>
      <w:r w:rsidRPr="008A30B5">
        <w:rPr>
          <w:b/>
          <w:highlight w:val="green"/>
          <w:u w:val="single"/>
        </w:rPr>
        <w:t>risk of military conflict</w:t>
      </w:r>
      <w:r w:rsidRPr="008A30B5">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8A30B5">
        <w:t xml:space="preserve"> and peace </w:t>
      </w:r>
      <w:r w:rsidRPr="008A30B5">
        <w:rPr>
          <w:b/>
          <w:u w:val="single"/>
        </w:rPr>
        <w:t xml:space="preserve">are taken by very </w:t>
      </w:r>
      <w:r w:rsidRPr="008A30B5">
        <w:rPr>
          <w:b/>
          <w:u w:val="single"/>
        </w:rPr>
        <w:lastRenderedPageBreak/>
        <w:t>few people, who act on the basis of their future expectations</w:t>
      </w:r>
      <w:r w:rsidRPr="008A30B5">
        <w:t xml:space="preserve">. International relations theory must be supplemented by foreign policy analysis in order to assess the value attributed by national decision-makers to economic development and their assessments of risks and opportunities. </w:t>
      </w:r>
      <w:r w:rsidRPr="008A30B5">
        <w:rPr>
          <w:b/>
          <w:highlight w:val="green"/>
          <w:u w:val="single"/>
        </w:rPr>
        <w:t>If leaders</w:t>
      </w:r>
      <w:r w:rsidRPr="008A30B5">
        <w:t xml:space="preserve"> on either side of the Atlantic </w:t>
      </w:r>
      <w:r w:rsidRPr="008A30B5">
        <w:rPr>
          <w:b/>
          <w:highlight w:val="green"/>
          <w:u w:val="single"/>
        </w:rPr>
        <w:t xml:space="preserve">begin to </w:t>
      </w:r>
      <w:r w:rsidRPr="008A30B5">
        <w:rPr>
          <w:b/>
          <w:u w:val="single"/>
        </w:rPr>
        <w:t xml:space="preserve">seriously </w:t>
      </w:r>
      <w:r w:rsidRPr="008A30B5">
        <w:rPr>
          <w:b/>
          <w:iCs/>
          <w:highlight w:val="green"/>
          <w:u w:val="single"/>
          <w:bdr w:val="single" w:sz="8" w:space="0" w:color="auto"/>
        </w:rPr>
        <w:t>fear or anticipate their own nation’s decline</w:t>
      </w:r>
      <w:r w:rsidRPr="008A30B5">
        <w:t xml:space="preserve"> then </w:t>
      </w:r>
      <w:r w:rsidRPr="008A30B5">
        <w:rPr>
          <w:b/>
          <w:highlight w:val="green"/>
          <w:u w:val="single"/>
        </w:rPr>
        <w:t xml:space="preserve">they </w:t>
      </w:r>
      <w:r w:rsidRPr="008A30B5">
        <w:rPr>
          <w:b/>
          <w:u w:val="single"/>
        </w:rPr>
        <w:t xml:space="preserve">may </w:t>
      </w:r>
      <w:r w:rsidRPr="008A30B5">
        <w:rPr>
          <w:b/>
          <w:highlight w:val="green"/>
          <w:u w:val="single"/>
        </w:rPr>
        <w:t>blame</w:t>
      </w:r>
      <w:r w:rsidRPr="008A30B5">
        <w:t xml:space="preserve"> this on </w:t>
      </w:r>
      <w:r w:rsidRPr="008A30B5">
        <w:rPr>
          <w:b/>
          <w:highlight w:val="green"/>
          <w:u w:val="single"/>
        </w:rPr>
        <w:t>external dependence, appeal to anti-foreign sentiments, contemplate the use of force to gain</w:t>
      </w:r>
      <w:r w:rsidRPr="008A30B5">
        <w:t xml:space="preserve"> respect or </w:t>
      </w:r>
      <w:r w:rsidRPr="008A30B5">
        <w:rPr>
          <w:b/>
          <w:highlight w:val="green"/>
          <w:u w:val="single"/>
        </w:rPr>
        <w:t>credibility, adopt protectionist policies, and</w:t>
      </w:r>
      <w:r w:rsidRPr="008A30B5">
        <w:t xml:space="preserve"> ultimately </w:t>
      </w:r>
      <w:r w:rsidRPr="008A30B5">
        <w:rPr>
          <w:b/>
          <w:iCs/>
          <w:highlight w:val="green"/>
          <w:u w:val="single"/>
          <w:bdr w:val="single" w:sz="8" w:space="0" w:color="auto"/>
        </w:rPr>
        <w:t>refuse to be deterred by</w:t>
      </w:r>
      <w:r w:rsidRPr="008A30B5">
        <w:t xml:space="preserve"> either </w:t>
      </w:r>
      <w:r w:rsidRPr="008A30B5">
        <w:rPr>
          <w:b/>
          <w:iCs/>
          <w:highlight w:val="green"/>
          <w:u w:val="single"/>
          <w:bdr w:val="single" w:sz="8" w:space="0" w:color="auto"/>
        </w:rPr>
        <w:t>nuclear arms</w:t>
      </w:r>
      <w:r w:rsidRPr="008A30B5">
        <w:rPr>
          <w:b/>
          <w:u w:val="single"/>
        </w:rPr>
        <w:t xml:space="preserve"> or prospects of socioeconomic calamities. </w:t>
      </w:r>
      <w:r w:rsidRPr="008A30B5">
        <w:rPr>
          <w:b/>
          <w:highlight w:val="green"/>
          <w:u w:val="single"/>
        </w:rPr>
        <w:t xml:space="preserve">Such a dangerous shift could happen </w:t>
      </w:r>
      <w:r w:rsidRPr="008A30B5">
        <w:rPr>
          <w:b/>
          <w:iCs/>
          <w:highlight w:val="green"/>
          <w:u w:val="single"/>
          <w:bdr w:val="single" w:sz="8" w:space="0" w:color="auto"/>
        </w:rPr>
        <w:t>abruptly</w:t>
      </w:r>
      <w:r w:rsidRPr="008A30B5">
        <w:t>, i.e. under the instigation of actions by a third party – or against a third party.</w:t>
      </w:r>
    </w:p>
    <w:p w14:paraId="14A94BEF" w14:textId="77777777" w:rsidR="000E2633" w:rsidRDefault="000E2633" w:rsidP="000E2633">
      <w:r w:rsidRPr="008A30B5">
        <w:t xml:space="preserve">Yet as long as there is both nuclear deterrence and interdependence, the tensions </w:t>
      </w:r>
      <w:r w:rsidRPr="008A30B5">
        <w:rPr>
          <w:b/>
          <w:u w:val="single"/>
        </w:rPr>
        <w:t>in East Asia</w:t>
      </w:r>
      <w:r w:rsidRPr="008A30B5">
        <w:t xml:space="preserve"> are unlikely to escalate to war. As Chan (2013) says, all states in the region are aware that they cannot count on support from either China or the US if they make provocative moves. </w:t>
      </w:r>
      <w:r w:rsidRPr="008A30B5">
        <w:rPr>
          <w:b/>
          <w:highlight w:val="green"/>
          <w:u w:val="single"/>
        </w:rPr>
        <w:t xml:space="preserve">The greatest risk is </w:t>
      </w:r>
      <w:r w:rsidRPr="008A30B5">
        <w:rPr>
          <w:b/>
          <w:iCs/>
          <w:highlight w:val="green"/>
          <w:u w:val="single"/>
          <w:bdr w:val="single" w:sz="8" w:space="0" w:color="auto"/>
        </w:rPr>
        <w:t>not</w:t>
      </w:r>
      <w:r w:rsidRPr="008A30B5">
        <w:t xml:space="preserve"> that </w:t>
      </w:r>
      <w:r w:rsidRPr="008A30B5">
        <w:rPr>
          <w:b/>
          <w:iCs/>
          <w:highlight w:val="green"/>
          <w:u w:val="single"/>
          <w:bdr w:val="single" w:sz="8" w:space="0" w:color="auto"/>
        </w:rPr>
        <w:t>a territorial dispute</w:t>
      </w:r>
      <w:r w:rsidRPr="008A30B5">
        <w:t xml:space="preserve"> leads to war under present circumstances </w:t>
      </w:r>
      <w:r w:rsidRPr="008A30B5">
        <w:rPr>
          <w:b/>
          <w:highlight w:val="green"/>
          <w:u w:val="single"/>
        </w:rPr>
        <w:t xml:space="preserve">but that </w:t>
      </w:r>
      <w:r w:rsidRPr="008A30B5">
        <w:rPr>
          <w:b/>
          <w:iCs/>
          <w:highlight w:val="green"/>
          <w:u w:val="single"/>
          <w:bdr w:val="single" w:sz="8" w:space="0" w:color="auto"/>
        </w:rPr>
        <w:t>changes in the world economy</w:t>
      </w:r>
      <w:r w:rsidRPr="008A30B5">
        <w:rPr>
          <w:b/>
          <w:highlight w:val="green"/>
          <w:u w:val="single"/>
        </w:rPr>
        <w:t xml:space="preserve"> alter</w:t>
      </w:r>
      <w:r w:rsidRPr="008A30B5">
        <w:rPr>
          <w:b/>
          <w:u w:val="single"/>
        </w:rPr>
        <w:t xml:space="preserve"> those </w:t>
      </w:r>
      <w:r w:rsidRPr="008A30B5">
        <w:rPr>
          <w:b/>
          <w:highlight w:val="green"/>
          <w:u w:val="single"/>
        </w:rPr>
        <w:t>circumstances in ways that render inter-state peace more precarious</w:t>
      </w:r>
      <w:r w:rsidRPr="008A30B5">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8A30B5">
        <w:t xml:space="preserve">. </w:t>
      </w:r>
      <w:r w:rsidRPr="008A30B5">
        <w:rPr>
          <w:b/>
          <w:u w:val="single"/>
        </w:rPr>
        <w:t xml:space="preserve">Deterrence could </w:t>
      </w:r>
      <w:r w:rsidRPr="008A30B5">
        <w:rPr>
          <w:b/>
          <w:iCs/>
          <w:u w:val="single"/>
          <w:bdr w:val="single" w:sz="8" w:space="0" w:color="auto"/>
        </w:rPr>
        <w:t>lose its credibility</w:t>
      </w:r>
      <w:r w:rsidRPr="008A30B5">
        <w:t xml:space="preserve">: one of the two </w:t>
      </w:r>
      <w:r w:rsidRPr="008A30B5">
        <w:rPr>
          <w:b/>
          <w:highlight w:val="green"/>
          <w:u w:val="single"/>
        </w:rPr>
        <w:t>great powers might gamble that the other yield in a cyber-war or conventional</w:t>
      </w:r>
      <w:r w:rsidRPr="008A30B5">
        <w:t xml:space="preserve"> limited </w:t>
      </w:r>
      <w:r w:rsidRPr="008A30B5">
        <w:rPr>
          <w:b/>
          <w:highlight w:val="green"/>
          <w:u w:val="single"/>
        </w:rPr>
        <w:t>war</w:t>
      </w:r>
      <w:r w:rsidRPr="008A30B5">
        <w:t>, or third party countries might engage in conflict with each other, with a view to obliging Washington or Beijing to intervene.</w:t>
      </w:r>
    </w:p>
    <w:p w14:paraId="7B0058FE" w14:textId="77777777" w:rsidR="00A901CE" w:rsidRDefault="00A901CE" w:rsidP="00A901CE"/>
    <w:p w14:paraId="5762FDE9" w14:textId="77777777" w:rsidR="00A901CE" w:rsidRDefault="00A901CE" w:rsidP="00A901CE">
      <w:pPr>
        <w:pStyle w:val="Heading2"/>
      </w:pPr>
      <w:r>
        <w:lastRenderedPageBreak/>
        <w:t>1NC – CP</w:t>
      </w:r>
    </w:p>
    <w:p w14:paraId="0BB3B461" w14:textId="77777777" w:rsidR="00A901CE" w:rsidRDefault="00A901CE" w:rsidP="00A901CE">
      <w:pPr>
        <w:pStyle w:val="Heading4"/>
      </w:pPr>
      <w:r>
        <w:t xml:space="preserve">CP: </w:t>
      </w:r>
      <w:r w:rsidRPr="0047404B">
        <w:t xml:space="preserve">The People's Republic of China </w:t>
      </w:r>
      <w:r>
        <w:t xml:space="preserve">and the United States should adopt universal technological standards for the private appropriation of outer space. </w:t>
      </w:r>
    </w:p>
    <w:p w14:paraId="081BB3D3" w14:textId="72EE5E6E" w:rsidR="00A901CE" w:rsidRDefault="00A901CE" w:rsidP="00A901CE">
      <w:pPr>
        <w:pStyle w:val="Heading4"/>
      </w:pPr>
      <w:r>
        <w:t xml:space="preserve">Independently, they don’t solve relations – their evidence says standardization is key, but the plan goes in the </w:t>
      </w:r>
      <w:r w:rsidRPr="000D41B7">
        <w:rPr>
          <w:u w:val="single"/>
        </w:rPr>
        <w:t>opposite direction</w:t>
      </w:r>
      <w:r>
        <w:t xml:space="preserve"> by </w:t>
      </w:r>
      <w:r w:rsidRPr="000D41B7">
        <w:rPr>
          <w:u w:val="single"/>
        </w:rPr>
        <w:t>dramatically</w:t>
      </w:r>
      <w:r>
        <w:t xml:space="preserve"> diverging US and Chinese policies on outer space, and they don’t solve lack of information sharing</w:t>
      </w:r>
      <w:r w:rsidR="009D2756">
        <w:t xml:space="preserve"> – inserted</w:t>
      </w:r>
    </w:p>
    <w:p w14:paraId="29CE5D2D" w14:textId="77777777" w:rsidR="00A901CE" w:rsidRPr="000D41B7" w:rsidRDefault="00A901CE" w:rsidP="00A901CE">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6CD951AD" w14:textId="77777777" w:rsidR="00A901CE" w:rsidRPr="00441174" w:rsidRDefault="00A901CE" w:rsidP="00A901CE">
      <w:pPr>
        <w:rPr>
          <w:szCs w:val="22"/>
          <w:u w:val="single"/>
        </w:rPr>
      </w:pPr>
      <w:r w:rsidRPr="00441174">
        <w:rPr>
          <w:szCs w:val="22"/>
        </w:rPr>
        <w:t>Finally</w:t>
      </w:r>
      <w:r w:rsidRPr="000D41B7">
        <w:rPr>
          <w:rStyle w:val="StyleUnderline"/>
        </w:rPr>
        <w:t xml:space="preserve">, </w:t>
      </w:r>
      <w:r w:rsidRPr="000D41B7">
        <w:rPr>
          <w:rStyle w:val="StyleUnderline"/>
          <w:highlight w:val="green"/>
        </w:rPr>
        <w:t>a lack of coordination</w:t>
      </w:r>
      <w:r w:rsidRPr="000D41B7">
        <w:rPr>
          <w:rStyle w:val="StyleUnderlin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0D41B7">
        <w:rPr>
          <w:rStyle w:val="StyleUnderline"/>
          <w:highlight w:val="green"/>
        </w:rPr>
        <w:t>lack of standardisation</w:t>
      </w:r>
      <w:r w:rsidRPr="000D41B7">
        <w:rPr>
          <w:rStyle w:val="StyleUnderline"/>
          <w:highlight w:val="cyan"/>
        </w:rPr>
        <w:t xml:space="preserve"> driven by</w:t>
      </w:r>
      <w:r w:rsidRPr="000D41B7">
        <w:rPr>
          <w:rStyle w:val="StyleUnderline"/>
        </w:rPr>
        <w:t xml:space="preserve"> a </w:t>
      </w:r>
      <w:r w:rsidRPr="000D41B7">
        <w:rPr>
          <w:rStyle w:val="StyleUnderline"/>
          <w:highlight w:val="cyan"/>
        </w:rPr>
        <w:t>bifurcation into geopolitical blocs</w:t>
      </w:r>
      <w:r w:rsidRPr="00441174">
        <w:rPr>
          <w:szCs w:val="22"/>
          <w:u w:val="single"/>
        </w:rPr>
        <w:t xml:space="preserve"> of lunar activity. As has been pointed out, </w:t>
      </w:r>
      <w:r w:rsidRPr="000D41B7">
        <w:rPr>
          <w:rStyle w:val="StyleUnderline"/>
        </w:rPr>
        <w:t>widely adopted standards of lunar exploration promise considerable benefit</w:t>
      </w:r>
      <w:r w:rsidRPr="00441174">
        <w:rPr>
          <w:szCs w:val="22"/>
          <w:u w:val="single"/>
        </w:rPr>
        <w:t xml:space="preserve">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w:t>
      </w:r>
      <w:r w:rsidRPr="000D41B7">
        <w:rPr>
          <w:rStyle w:val="StyleUnderline"/>
        </w:rPr>
        <w:t xml:space="preserve">Mutual aid is a core tenet of both the Outer Space Treaty and the Artemis Accords. Yet, </w:t>
      </w:r>
      <w:r w:rsidRPr="000D41B7">
        <w:rPr>
          <w:rStyle w:val="StyleUnderline"/>
          <w:highlight w:val="green"/>
        </w:rPr>
        <w:t>a lack of universally accepted technological standards for lunar</w:t>
      </w:r>
      <w:r w:rsidRPr="000D41B7">
        <w:rPr>
          <w:rStyle w:val="StyleUnderline"/>
        </w:rPr>
        <w:t xml:space="preserve"> (and beyond) crewed </w:t>
      </w:r>
      <w:r w:rsidRPr="000D41B7">
        <w:rPr>
          <w:rStyle w:val="StyleUnderline"/>
          <w:highlight w:val="green"/>
        </w:rPr>
        <w:t>operations</w:t>
      </w:r>
      <w:r w:rsidRPr="000D41B7">
        <w:rPr>
          <w:rStyle w:val="StyleUnderline"/>
        </w:rPr>
        <w:t xml:space="preserve"> potentially </w:t>
      </w:r>
      <w:r w:rsidRPr="000D41B7">
        <w:rPr>
          <w:rStyle w:val="StyleUnderline"/>
          <w:highlight w:val="green"/>
        </w:rPr>
        <w:t>makes such action considerably more difficult</w:t>
      </w:r>
      <w:r w:rsidRPr="00441174">
        <w:rPr>
          <w:szCs w:val="22"/>
          <w:u w:val="single"/>
        </w:rPr>
        <w:t xml:space="preserve">. </w:t>
      </w:r>
      <w:r w:rsidRPr="00441174">
        <w:rPr>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681F3AE1" w14:textId="77777777" w:rsidR="00A901CE" w:rsidRPr="00441174" w:rsidRDefault="00A901CE" w:rsidP="00A901CE">
      <w:pPr>
        <w:rPr>
          <w:szCs w:val="22"/>
          <w:u w:val="single"/>
        </w:rPr>
      </w:pPr>
      <w:r w:rsidRPr="00441174">
        <w:rPr>
          <w:szCs w:val="22"/>
        </w:rPr>
        <w:t xml:space="preserve">Again, </w:t>
      </w:r>
      <w:r w:rsidRPr="000D41B7">
        <w:rPr>
          <w:rStyle w:val="StyleUnderline"/>
        </w:rPr>
        <w:t xml:space="preserve">the described issues are most likely to occur should terrestrial </w:t>
      </w:r>
      <w:r w:rsidRPr="000D41B7">
        <w:rPr>
          <w:rStyle w:val="StyleUnderline"/>
          <w:highlight w:val="green"/>
        </w:rPr>
        <w:t>geopolitical tensions</w:t>
      </w:r>
      <w:r w:rsidRPr="000D41B7">
        <w:rPr>
          <w:rStyle w:val="StyleUnderline"/>
        </w:rPr>
        <w:t xml:space="preserve"> between the US and China </w:t>
      </w:r>
      <w:r w:rsidRPr="000D41B7">
        <w:rPr>
          <w:rStyle w:val="Emphasis"/>
          <w:highlight w:val="green"/>
        </w:rPr>
        <w:t>preclude proactive coordination and information sharing</w:t>
      </w:r>
      <w:r w:rsidRPr="00441174">
        <w:rPr>
          <w:szCs w:val="22"/>
          <w:u w:val="single"/>
        </w:rPr>
        <w:t xml:space="preserve">. </w:t>
      </w:r>
      <w:r w:rsidRPr="00441174">
        <w:rPr>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Cs w:val="22"/>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1122AC46" w14:textId="77777777" w:rsidR="00A901CE" w:rsidRPr="00441174" w:rsidRDefault="00A901CE" w:rsidP="00A901CE">
      <w:pPr>
        <w:rPr>
          <w:szCs w:val="22"/>
          <w:u w:val="single"/>
        </w:rPr>
      </w:pPr>
      <w:r w:rsidRPr="00441174">
        <w:rPr>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w:t>
      </w:r>
      <w:r w:rsidRPr="000D41B7">
        <w:rPr>
          <w:szCs w:val="22"/>
          <w:u w:val="single"/>
        </w:rPr>
        <w:t>governments allied to the US to recognise these flashpoints and spearhead</w:t>
      </w:r>
      <w:r w:rsidRPr="00441174">
        <w:rPr>
          <w:szCs w:val="22"/>
          <w:u w:val="single"/>
        </w:rPr>
        <w:t xml:space="preserve"> broader policy responses to proactively support coordination and the activities of their diplomats at the UN. </w:t>
      </w:r>
      <w:r w:rsidRPr="00441174">
        <w:rPr>
          <w:szCs w:val="22"/>
        </w:rPr>
        <w:t>The UK government, whose diplomats already play a major role in coordinating international space activities, must lend them its full support.</w:t>
      </w:r>
    </w:p>
    <w:p w14:paraId="7A37A76F" w14:textId="77777777" w:rsidR="00A901CE" w:rsidRPr="000D41B7" w:rsidRDefault="00A901CE" w:rsidP="00A901CE"/>
    <w:p w14:paraId="3F51E02D" w14:textId="77777777" w:rsidR="00A901CE" w:rsidRDefault="00A901CE" w:rsidP="00A901CE">
      <w:pPr>
        <w:pStyle w:val="Heading2"/>
      </w:pPr>
      <w:r>
        <w:lastRenderedPageBreak/>
        <w:t>1NC – Case</w:t>
      </w:r>
    </w:p>
    <w:p w14:paraId="4311F258" w14:textId="77777777" w:rsidR="00A901CE" w:rsidRDefault="00A901CE" w:rsidP="00A901CE"/>
    <w:p w14:paraId="5EB71ADA" w14:textId="77777777" w:rsidR="00A901CE" w:rsidRDefault="00A901CE" w:rsidP="00A901CE"/>
    <w:p w14:paraId="318DF3F7" w14:textId="77777777" w:rsidR="00A901CE" w:rsidRDefault="00A901CE" w:rsidP="00A901CE">
      <w:pPr>
        <w:pStyle w:val="Heading3"/>
      </w:pPr>
      <w:r>
        <w:lastRenderedPageBreak/>
        <w:t>1NC – Mining</w:t>
      </w:r>
    </w:p>
    <w:p w14:paraId="2DD50B3F" w14:textId="77777777" w:rsidR="00A901CE" w:rsidRPr="0044194E" w:rsidRDefault="00A901CE" w:rsidP="00A901CE">
      <w:pPr>
        <w:pStyle w:val="Heading4"/>
        <w:rPr>
          <w:rStyle w:val="Style13ptBold"/>
          <w:b/>
          <w:bCs w:val="0"/>
        </w:rPr>
      </w:pPr>
      <w:r w:rsidRPr="0044194E">
        <w:rPr>
          <w:rStyle w:val="Style13ptBold"/>
          <w:b/>
          <w:bCs w:val="0"/>
        </w:rPr>
        <w:t xml:space="preserve">Asteroid mining is </w:t>
      </w:r>
      <w:r w:rsidRPr="0044194E">
        <w:rPr>
          <w:rStyle w:val="Style13ptBold"/>
          <w:b/>
          <w:bCs w:val="0"/>
          <w:i/>
          <w:iCs/>
          <w:u w:val="single"/>
        </w:rPr>
        <w:t>science fiction</w:t>
      </w:r>
      <w:r w:rsidRPr="0044194E">
        <w:rPr>
          <w:rStyle w:val="Style13ptBold"/>
          <w:b/>
          <w:bCs w:val="0"/>
        </w:rPr>
        <w:t xml:space="preserve"> – gravity and lack of access to power and water make it impossible </w:t>
      </w:r>
    </w:p>
    <w:p w14:paraId="611D326C" w14:textId="77777777" w:rsidR="00A901CE" w:rsidRPr="00D756B5" w:rsidRDefault="00A901CE" w:rsidP="00A901CE">
      <w:pPr>
        <w:rPr>
          <w:bCs/>
          <w:szCs w:val="16"/>
        </w:rPr>
      </w:pPr>
      <w:r w:rsidRPr="00D756B5">
        <w:rPr>
          <w:rStyle w:val="Style13ptBold"/>
        </w:rPr>
        <w:t xml:space="preserve">Fickling 20 </w:t>
      </w:r>
      <w:r w:rsidRPr="00D756B5">
        <w:rPr>
          <w:rStyle w:val="Style13ptBold"/>
          <w:b w:val="0"/>
          <w:bCs/>
          <w:sz w:val="16"/>
          <w:szCs w:val="16"/>
        </w:rPr>
        <w:t xml:space="preserve">[(David, Opinion columnist covering commodities, as well as industrial and consumer companies) </w:t>
      </w:r>
      <w:r w:rsidRPr="00D756B5">
        <w:rPr>
          <w:rStyle w:val="Emphasis"/>
          <w:highlight w:val="green"/>
        </w:rPr>
        <w:t>“Space Mining on Asteroids Is Never Going to Happen”</w:t>
      </w:r>
      <w:r w:rsidRPr="00D756B5">
        <w:rPr>
          <w:rStyle w:val="Style13ptBold"/>
          <w:b w:val="0"/>
          <w:bCs/>
          <w:sz w:val="16"/>
          <w:szCs w:val="16"/>
        </w:rPr>
        <w:t xml:space="preserve"> Bloomberg, 1/13/2021]</w:t>
      </w:r>
      <w:r>
        <w:rPr>
          <w:rStyle w:val="Style13ptBold"/>
          <w:b w:val="0"/>
          <w:bCs/>
          <w:sz w:val="16"/>
          <w:szCs w:val="16"/>
        </w:rPr>
        <w:br/>
      </w:r>
      <w:r w:rsidRPr="00D756B5">
        <w:t xml:space="preserve">It’s wonderful that people are shooting for the stars — but those who declined to fund the expansive plans of the nascent space mining industry were right about the fundamentals. </w:t>
      </w:r>
      <w:r w:rsidRPr="004D1083">
        <w:rPr>
          <w:rStyle w:val="Emphasis"/>
        </w:rPr>
        <w:t>Space mining won’t get off the ground in any foreseeable future</w:t>
      </w:r>
      <w:r w:rsidRPr="00D756B5">
        <w:t xml:space="preserve"> — and you only have to look at the history of civilization to see why.</w:t>
      </w:r>
    </w:p>
    <w:p w14:paraId="38243E77" w14:textId="77777777" w:rsidR="00A901CE" w:rsidRPr="00D756B5" w:rsidRDefault="00A901CE" w:rsidP="00A901CE">
      <w:r w:rsidRPr="0044194E">
        <w:rPr>
          <w:rStyle w:val="StyleUnderline"/>
        </w:rPr>
        <w:t>One factor rules out most space mining at the outset: gravity.</w:t>
      </w:r>
      <w:r w:rsidRPr="0044194E">
        <w:t xml:space="preserve"> On one</w:t>
      </w:r>
      <w:r w:rsidRPr="00D756B5">
        <w:t xml:space="preserve"> hand, it guarantees that </w:t>
      </w:r>
      <w:r w:rsidRPr="00D756B5">
        <w:rPr>
          <w:rStyle w:val="Emphasis"/>
        </w:rPr>
        <w:t xml:space="preserve">most of </w:t>
      </w:r>
      <w:r w:rsidRPr="00D756B5">
        <w:rPr>
          <w:rStyle w:val="Emphasis"/>
          <w:highlight w:val="green"/>
        </w:rPr>
        <w:t>the solar system’s best mineral resources are</w:t>
      </w:r>
      <w:r w:rsidRPr="00D756B5">
        <w:rPr>
          <w:rStyle w:val="Emphasis"/>
        </w:rPr>
        <w:t xml:space="preserve"> to be found </w:t>
      </w:r>
      <w:r w:rsidRPr="00D756B5">
        <w:rPr>
          <w:rStyle w:val="Emphasis"/>
          <w:highlight w:val="green"/>
        </w:rPr>
        <w:t>under our feet.</w:t>
      </w:r>
      <w:r w:rsidRPr="00D756B5">
        <w:t xml:space="preserve"> Earth is the largest rocky planet orbiting the sun. As a result, the cornucopia of minerals the globe attracted as it coalesced is as rich as will be found this side of Alpha Centauri.</w:t>
      </w:r>
    </w:p>
    <w:p w14:paraId="617D1DEA" w14:textId="77777777" w:rsidR="00A901CE" w:rsidRPr="00D756B5" w:rsidRDefault="00A901CE" w:rsidP="00A901CE">
      <w:pPr>
        <w:rPr>
          <w:rStyle w:val="StyleUnderline"/>
        </w:rPr>
      </w:pPr>
      <w:r w:rsidRPr="00D756B5">
        <w:t xml:space="preserve">Gravity poses a more technical problem, too. </w:t>
      </w:r>
      <w:r w:rsidRPr="00D756B5">
        <w:rPr>
          <w:rStyle w:val="StyleUnderline"/>
          <w:highlight w:val="green"/>
        </w:rPr>
        <w:t xml:space="preserve">Escaping Earth’s </w:t>
      </w:r>
      <w:r w:rsidRPr="0044194E">
        <w:rPr>
          <w:rStyle w:val="Emphasis"/>
          <w:highlight w:val="green"/>
        </w:rPr>
        <w:t>gravitational field</w:t>
      </w:r>
      <w:r w:rsidRPr="00D756B5">
        <w:rPr>
          <w:rStyle w:val="StyleUnderline"/>
          <w:highlight w:val="green"/>
        </w:rPr>
        <w:t xml:space="preserve"> makes transporting the volumes of material needed</w:t>
      </w:r>
      <w:r w:rsidRPr="00D756B5">
        <w:rPr>
          <w:rStyle w:val="StyleUnderline"/>
        </w:rPr>
        <w:t xml:space="preserve"> in a mining operation </w:t>
      </w:r>
      <w:r w:rsidRPr="00D756B5">
        <w:rPr>
          <w:rStyle w:val="Emphasis"/>
          <w:highlight w:val="green"/>
        </w:rPr>
        <w:t>hugely expensive.</w:t>
      </w:r>
      <w:r w:rsidRPr="0044194E">
        <w:t xml:space="preserve"> </w:t>
      </w:r>
      <w:r w:rsidRPr="00D756B5">
        <w:t xml:space="preserve">On Falcon Heavy, the large rocket being developed by Elon Musk’s SpaceX, transporting a payload to the orbit of Mars comes to as little as $5,357 per kilogram — a drastic reduction in normal launch costs. Still, at those prices </w:t>
      </w:r>
      <w:r w:rsidRPr="00D756B5">
        <w:rPr>
          <w:rStyle w:val="StyleUnderline"/>
        </w:rPr>
        <w:t xml:space="preserve">just </w:t>
      </w:r>
      <w:r w:rsidRPr="00D756B5">
        <w:rPr>
          <w:rStyle w:val="StyleUnderline"/>
          <w:highlight w:val="green"/>
        </w:rPr>
        <w:t>lofting a single</w:t>
      </w:r>
      <w:r w:rsidRPr="00D756B5">
        <w:rPr>
          <w:rStyle w:val="StyleUnderline"/>
        </w:rPr>
        <w:t xml:space="preserve"> half-ton drilling </w:t>
      </w:r>
      <w:r w:rsidRPr="00D756B5">
        <w:rPr>
          <w:rStyle w:val="StyleUnderline"/>
          <w:highlight w:val="green"/>
        </w:rPr>
        <w:t xml:space="preserve">rig to the asteroid </w:t>
      </w:r>
      <w:r w:rsidRPr="0044194E">
        <w:rPr>
          <w:rStyle w:val="StyleUnderline"/>
        </w:rPr>
        <w:t xml:space="preserve">belt </w:t>
      </w:r>
      <w:r w:rsidRPr="00D756B5">
        <w:rPr>
          <w:rStyle w:val="StyleUnderline"/>
          <w:highlight w:val="green"/>
        </w:rPr>
        <w:t xml:space="preserve">would use up the </w:t>
      </w:r>
      <w:r w:rsidRPr="0044194E">
        <w:rPr>
          <w:rStyle w:val="StyleUnderline"/>
        </w:rPr>
        <w:t xml:space="preserve">annual </w:t>
      </w:r>
      <w:r w:rsidRPr="00D756B5">
        <w:rPr>
          <w:rStyle w:val="StyleUnderline"/>
          <w:highlight w:val="green"/>
        </w:rPr>
        <w:t>exploration budget of a</w:t>
      </w:r>
      <w:r w:rsidRPr="00D756B5">
        <w:rPr>
          <w:rStyle w:val="StyleUnderline"/>
        </w:rPr>
        <w:t xml:space="preserve"> small </w:t>
      </w:r>
      <w:r w:rsidRPr="00D756B5">
        <w:rPr>
          <w:rStyle w:val="StyleUnderline"/>
          <w:highlight w:val="green"/>
        </w:rPr>
        <w:t>mining company.</w:t>
      </w:r>
    </w:p>
    <w:p w14:paraId="17F18D2D" w14:textId="77777777" w:rsidR="00A901CE" w:rsidRPr="00D756B5" w:rsidRDefault="00A901CE" w:rsidP="00A901CE">
      <w:r w:rsidRPr="0044194E">
        <w:rPr>
          <w:rStyle w:val="Emphasis"/>
          <w:highlight w:val="green"/>
        </w:rPr>
        <w:t>Power is another issue.</w:t>
      </w:r>
      <w:r w:rsidRPr="0044194E">
        <w:rPr>
          <w:rStyle w:val="StyleUnderline"/>
          <w:highlight w:val="green"/>
        </w:rPr>
        <w:t xml:space="preserve"> The i</w:t>
      </w:r>
      <w:r w:rsidRPr="00D756B5">
        <w:rPr>
          <w:rStyle w:val="StyleUnderline"/>
        </w:rPr>
        <w:t xml:space="preserve">nternational </w:t>
      </w:r>
      <w:r w:rsidRPr="0044194E">
        <w:rPr>
          <w:rStyle w:val="StyleUnderline"/>
          <w:highlight w:val="green"/>
        </w:rPr>
        <w:t>s</w:t>
      </w:r>
      <w:r w:rsidRPr="00D756B5">
        <w:rPr>
          <w:rStyle w:val="StyleUnderline"/>
        </w:rPr>
        <w:t xml:space="preserve">pace </w:t>
      </w:r>
      <w:r w:rsidRPr="0044194E">
        <w:rPr>
          <w:rStyle w:val="StyleUnderline"/>
          <w:highlight w:val="green"/>
        </w:rPr>
        <w:t>s</w:t>
      </w:r>
      <w:r w:rsidRPr="00D756B5">
        <w:rPr>
          <w:rStyle w:val="StyleUnderline"/>
        </w:rPr>
        <w:t xml:space="preserve">tation, with 35,000 square feet of solar arrays, </w:t>
      </w:r>
      <w:r w:rsidRPr="0044194E">
        <w:rPr>
          <w:rStyle w:val="StyleUnderline"/>
          <w:highlight w:val="green"/>
        </w:rPr>
        <w:t>generates</w:t>
      </w:r>
      <w:r w:rsidRPr="00D756B5">
        <w:rPr>
          <w:rStyle w:val="StyleUnderline"/>
        </w:rPr>
        <w:t xml:space="preserve"> up to </w:t>
      </w:r>
      <w:r w:rsidRPr="0044194E">
        <w:rPr>
          <w:rStyle w:val="StyleUnderline"/>
          <w:highlight w:val="green"/>
        </w:rPr>
        <w:t>120 kilowatts</w:t>
      </w:r>
      <w:r w:rsidRPr="00D756B5">
        <w:rPr>
          <w:rStyle w:val="StyleUnderline"/>
        </w:rPr>
        <w:t xml:space="preserve"> of electricity. </w:t>
      </w:r>
      <w:r w:rsidRPr="0044194E">
        <w:rPr>
          <w:rStyle w:val="StyleUnderline"/>
          <w:highlight w:val="green"/>
        </w:rPr>
        <w:t>That drill would need</w:t>
      </w:r>
      <w:r w:rsidRPr="004F4859">
        <w:rPr>
          <w:rStyle w:val="StyleUnderline"/>
        </w:rPr>
        <w:t xml:space="preserve"> a </w:t>
      </w:r>
      <w:r w:rsidRPr="0044194E">
        <w:rPr>
          <w:rStyle w:val="StyleUnderline"/>
          <w:highlight w:val="green"/>
        </w:rPr>
        <w:t>similar-</w:t>
      </w:r>
      <w:r w:rsidRPr="004F4859">
        <w:rPr>
          <w:rStyle w:val="StyleUnderline"/>
        </w:rPr>
        <w:t xml:space="preserve">sized </w:t>
      </w:r>
      <w:r w:rsidRPr="0044194E">
        <w:rPr>
          <w:rStyle w:val="StyleUnderline"/>
          <w:highlight w:val="green"/>
        </w:rPr>
        <w:t>power</w:t>
      </w:r>
      <w:r w:rsidRPr="004F4859">
        <w:rPr>
          <w:rStyle w:val="StyleUnderline"/>
        </w:rPr>
        <w:t xml:space="preserve"> plant — </w:t>
      </w:r>
      <w:r w:rsidRPr="0044194E">
        <w:rPr>
          <w:rStyle w:val="StyleUnderline"/>
          <w:highlight w:val="green"/>
        </w:rPr>
        <w:t xml:space="preserve">and most mining companies </w:t>
      </w:r>
      <w:r w:rsidRPr="0044194E">
        <w:rPr>
          <w:rStyle w:val="Emphasis"/>
          <w:highlight w:val="green"/>
        </w:rPr>
        <w:t>operate multiple rigs at a time.</w:t>
      </w:r>
      <w:r w:rsidRPr="00D756B5">
        <w:rPr>
          <w:rStyle w:val="StyleUnderline"/>
        </w:rPr>
        <w:t xml:space="preserve"> Power demands rise drastically once you move from exploration drilling to mining and processing. Bringing material back to Earth would raise the costs even more.</w:t>
      </w:r>
      <w:r w:rsidRPr="00D756B5">
        <w:t xml:space="preserve"> Japan’s Hayabusa2 satellite spent six years and 16.4 billion yen ($157 million) recovering a single gram of material from the asteroid Ryugu and returning it to Earth earlier this month.</w:t>
      </w:r>
    </w:p>
    <w:p w14:paraId="28C1B1CB" w14:textId="77777777" w:rsidR="00A901CE" w:rsidRPr="00D756B5" w:rsidRDefault="00A901CE" w:rsidP="00A901CE">
      <w:r w:rsidRPr="00D756B5">
        <w:t xml:space="preserve">What might you want to mine from space? </w:t>
      </w:r>
      <w:r w:rsidRPr="0044194E">
        <w:rPr>
          <w:rStyle w:val="StyleUnderline"/>
          <w:highlight w:val="green"/>
        </w:rPr>
        <w:t>Water is an essential component of</w:t>
      </w:r>
      <w:r w:rsidRPr="00D756B5">
        <w:rPr>
          <w:rStyle w:val="StyleUnderline"/>
        </w:rPr>
        <w:t xml:space="preserve"> most earth-bound </w:t>
      </w:r>
      <w:r w:rsidRPr="0044194E">
        <w:rPr>
          <w:rStyle w:val="StyleUnderline"/>
          <w:highlight w:val="green"/>
        </w:rPr>
        <w:t>mining operations</w:t>
      </w:r>
      <w:r w:rsidRPr="00D756B5">
        <w:rPr>
          <w:rStyle w:val="StyleUnderline"/>
        </w:rPr>
        <w:t xml:space="preserve"> and a potential raw material for hydrogen-oxygen fuel that could be used in space. The discovery in October of </w:t>
      </w:r>
      <w:r w:rsidRPr="0044194E">
        <w:rPr>
          <w:rStyle w:val="StyleUnderline"/>
          <w:highlight w:val="green"/>
        </w:rPr>
        <w:t>ice molecules in craters on the Moon</w:t>
      </w:r>
      <w:r w:rsidRPr="00D756B5">
        <w:rPr>
          <w:rStyle w:val="StyleUnderline"/>
        </w:rPr>
        <w:t xml:space="preserve"> was taken as a major breakthrough. Still, the concentrations of 100 to 412 parts per million </w:t>
      </w:r>
      <w:r w:rsidRPr="0044194E">
        <w:rPr>
          <w:rStyle w:val="Emphasis"/>
          <w:highlight w:val="green"/>
        </w:rPr>
        <w:t>are extraordinarily low by terrestrial standards.</w:t>
      </w:r>
      <w:r w:rsidRPr="00D756B5">
        <w:t xml:space="preserve"> Copper, which typically costs about $4,500 per metric ton to refine, has an average ore grade of about 6,000 ppm.</w:t>
      </w:r>
    </w:p>
    <w:p w14:paraId="29CE864C" w14:textId="77777777" w:rsidR="00A901CE" w:rsidRPr="00D756B5" w:rsidRDefault="00A901CE" w:rsidP="00A901CE">
      <w:r w:rsidRPr="00D756B5">
        <w:t>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w:t>
      </w:r>
    </w:p>
    <w:p w14:paraId="7302EB5F" w14:textId="77777777" w:rsidR="00A901CE" w:rsidRPr="00D756B5" w:rsidRDefault="00A901CE" w:rsidP="00A901CE">
      <w:r w:rsidRPr="00D756B5">
        <w:t xml:space="preserve">Still, human ingenuity is all about cutting our coat according to our cloth. </w:t>
      </w:r>
      <w:r w:rsidRPr="00D756B5">
        <w:rPr>
          <w:rStyle w:val="StyleUnderline"/>
        </w:rPr>
        <w:t>If such platinum-group metals are going to justify the literally astronomical costs of space mining, they’ll need to count on sustained high prices for the decade or so that would be needed to get such an operation up and running — and that sort of situation is all but unheard-of in the materials industry.</w:t>
      </w:r>
    </w:p>
    <w:p w14:paraId="520C8C94" w14:textId="77777777" w:rsidR="00A901CE" w:rsidRPr="00D756B5" w:rsidRDefault="00A901CE" w:rsidP="00A901CE">
      <w:pPr>
        <w:rPr>
          <w:rStyle w:val="StyleUnderline"/>
        </w:rPr>
      </w:pPr>
      <w:r w:rsidRPr="0044194E">
        <w:rPr>
          <w:rStyle w:val="StyleUnderline"/>
          <w:highlight w:val="green"/>
        </w:rPr>
        <w:t>When prices of an essential commodity get</w:t>
      </w:r>
      <w:r w:rsidRPr="00D756B5">
        <w:rPr>
          <w:rStyle w:val="StyleUnderline"/>
        </w:rPr>
        <w:t xml:space="preserve"> excessively </w:t>
      </w:r>
      <w:r w:rsidRPr="0044194E">
        <w:rPr>
          <w:rStyle w:val="StyleUnderline"/>
          <w:highlight w:val="green"/>
        </w:rPr>
        <w:t>high, chemists get extraordinarily good at finding ways to avoid using it, scrap merchants improve their recycling rates, and miners discover new deposits that wouldn’t have been viable at lower prices.</w:t>
      </w:r>
      <w:r w:rsidRPr="00D756B5">
        <w:t xml:space="preserve"> Even criminals get in on the game. That eventually pushes supply up and demand down, so that prices rebalance — a dynamic we’ve seen play out in the </w:t>
      </w:r>
      <w:r w:rsidRPr="00D756B5">
        <w:lastRenderedPageBreak/>
        <w:t xml:space="preserve">markets for rare earths, lithium and cobalt in recent years. </w:t>
      </w:r>
      <w:r w:rsidRPr="00D756B5">
        <w:rPr>
          <w:rStyle w:val="StyleUnderline"/>
        </w:rPr>
        <w:t>The world mines about three times more platinum than it did in the early 1970s, but prices have barely changed once adjusted for inflation.</w:t>
      </w:r>
    </w:p>
    <w:p w14:paraId="4679E75A" w14:textId="77777777" w:rsidR="00A901CE" w:rsidRPr="00D756B5" w:rsidRDefault="00A901CE" w:rsidP="00A901CE"/>
    <w:p w14:paraId="4EC2C01B" w14:textId="1207542C" w:rsidR="00480096" w:rsidRDefault="00480096" w:rsidP="00A901CE">
      <w:pPr>
        <w:keepNext/>
        <w:keepLines/>
        <w:spacing w:before="200"/>
        <w:outlineLvl w:val="3"/>
        <w:rPr>
          <w:rFonts w:eastAsiaTheme="majorEastAsia" w:cstheme="majorBidi"/>
          <w:b/>
          <w:iCs/>
          <w:sz w:val="26"/>
        </w:rPr>
      </w:pPr>
      <w:r>
        <w:rPr>
          <w:rFonts w:eastAsiaTheme="majorEastAsia" w:cstheme="majorBidi"/>
          <w:b/>
          <w:iCs/>
          <w:sz w:val="26"/>
        </w:rPr>
        <w:t>Hold the line – all of their evidence just makes vague appeals to “tensions” or “security concerns” – not real internal links to war</w:t>
      </w:r>
    </w:p>
    <w:p w14:paraId="4DAD3C83" w14:textId="20509C3F" w:rsidR="00A901CE" w:rsidRPr="000806EB" w:rsidRDefault="00480096" w:rsidP="00A901CE">
      <w:pPr>
        <w:keepNext/>
        <w:keepLines/>
        <w:spacing w:before="200"/>
        <w:outlineLvl w:val="3"/>
        <w:rPr>
          <w:rFonts w:eastAsiaTheme="majorEastAsia" w:cstheme="majorBidi"/>
          <w:b/>
          <w:iCs/>
          <w:sz w:val="26"/>
        </w:rPr>
      </w:pPr>
      <w:r>
        <w:rPr>
          <w:rFonts w:eastAsiaTheme="majorEastAsia" w:cstheme="majorBidi"/>
          <w:b/>
          <w:iCs/>
          <w:sz w:val="26"/>
        </w:rPr>
        <w:t>N</w:t>
      </w:r>
      <w:r w:rsidR="00A901CE" w:rsidRPr="000806EB">
        <w:rPr>
          <w:rFonts w:eastAsiaTheme="majorEastAsia" w:cstheme="majorBidi"/>
          <w:b/>
          <w:iCs/>
          <w:sz w:val="26"/>
        </w:rPr>
        <w:t>o ‘space war’ – Insurmountable barriers and everyone has an interest in keeping space peaceful</w:t>
      </w:r>
    </w:p>
    <w:p w14:paraId="09F75F1C" w14:textId="77777777" w:rsidR="00A901CE" w:rsidRPr="00100A2B" w:rsidRDefault="00A901CE" w:rsidP="00A901CE">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2086FC3" w14:textId="77777777" w:rsidR="00A901CE" w:rsidRPr="00100A2B" w:rsidRDefault="00A901CE" w:rsidP="00A901CE">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 xml:space="preserve">add to the issue of predictability also the issue </w:t>
      </w:r>
      <w:r w:rsidRPr="008212F1">
        <w:rPr>
          <w:rStyle w:val="StyleUnderline"/>
          <w:highlight w:val="green"/>
        </w:rPr>
        <w:lastRenderedPageBreak/>
        <w:t>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48B48DB1" w14:textId="77777777" w:rsidR="00A901CE" w:rsidRDefault="00A901CE" w:rsidP="00A901CE"/>
    <w:p w14:paraId="51AC90E6" w14:textId="77777777" w:rsidR="00A901CE" w:rsidRPr="000D41B7" w:rsidRDefault="00A901CE" w:rsidP="00A901CE"/>
    <w:p w14:paraId="643F99F9" w14:textId="77777777" w:rsidR="00A901CE" w:rsidRPr="00100A2B" w:rsidRDefault="00A901CE" w:rsidP="00A901CE">
      <w:pPr>
        <w:pStyle w:val="Heading4"/>
      </w:pPr>
      <w:r w:rsidRPr="00100A2B">
        <w:t xml:space="preserve">Space debris </w:t>
      </w:r>
      <w:r>
        <w:t>ensures</w:t>
      </w:r>
      <w:r w:rsidRPr="00100A2B">
        <w:t xml:space="preserve"> existential deterrence and a taboo </w:t>
      </w:r>
    </w:p>
    <w:p w14:paraId="7702DE2A" w14:textId="77777777" w:rsidR="00A901CE" w:rsidRPr="00100A2B" w:rsidRDefault="00A901CE" w:rsidP="00A901CE">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4411E300" w14:textId="77777777" w:rsidR="00A901CE" w:rsidRPr="00100A2B" w:rsidRDefault="00A901CE" w:rsidP="00A901CE">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7D3E46A5" w14:textId="77777777" w:rsidR="00A901CE" w:rsidRDefault="00A901CE" w:rsidP="00A901CE"/>
    <w:p w14:paraId="59292B5D" w14:textId="77777777" w:rsidR="00A901CE" w:rsidRPr="00132664" w:rsidRDefault="00A901CE" w:rsidP="00A901CE">
      <w:pPr>
        <w:pStyle w:val="Heading4"/>
      </w:pPr>
      <w:r>
        <w:t xml:space="preserve">Use or lose is wrong – </w:t>
      </w:r>
      <w:bookmarkStart w:id="0" w:name="_Hlk525937169"/>
      <w:r>
        <w:t xml:space="preserve">It’d be irrational AND never be contemplated by any state. </w:t>
      </w:r>
    </w:p>
    <w:p w14:paraId="1B717FB4" w14:textId="77777777" w:rsidR="00A901CE" w:rsidRPr="0086396F" w:rsidRDefault="00A901CE" w:rsidP="00A901CE">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6C3CEBF6" w14:textId="77777777" w:rsidR="00A901CE" w:rsidRDefault="00A901CE" w:rsidP="00A901CE">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783538D2" w14:textId="77777777" w:rsidR="00A901CE" w:rsidRDefault="00A901CE" w:rsidP="00A901CE">
      <w:r>
        <w:lastRenderedPageBreak/>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2CD1C541" w14:textId="77777777" w:rsidR="00A901CE" w:rsidRDefault="00A901CE" w:rsidP="00A901CE">
      <w:r>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bookmarkEnd w:id="0"/>
    <w:p w14:paraId="3F10250E" w14:textId="77777777" w:rsidR="00A901CE" w:rsidRDefault="00A901CE" w:rsidP="00A901CE"/>
    <w:p w14:paraId="696A7049" w14:textId="77777777" w:rsidR="00A901CE" w:rsidRPr="0008103A" w:rsidRDefault="00A901CE" w:rsidP="00A901CE">
      <w:pPr>
        <w:pStyle w:val="Heading4"/>
        <w:rPr>
          <w:u w:val="single"/>
        </w:rPr>
      </w:pPr>
      <w:r w:rsidRPr="0008103A">
        <w:rPr>
          <w:u w:val="single"/>
        </w:rPr>
        <w:t>No space war</w:t>
      </w:r>
      <w:r>
        <w:t xml:space="preserve"> and terrestrial conflict </w:t>
      </w:r>
      <w:r w:rsidRPr="0008103A">
        <w:rPr>
          <w:u w:val="single"/>
        </w:rPr>
        <w:t>turns it</w:t>
      </w:r>
    </w:p>
    <w:p w14:paraId="3362976F" w14:textId="77777777" w:rsidR="00A901CE" w:rsidRPr="002E52B2" w:rsidRDefault="00A901CE" w:rsidP="00A901CE">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As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68583AEA" w14:textId="77777777" w:rsidR="00A901CE" w:rsidRPr="002E52B2" w:rsidRDefault="00A901CE" w:rsidP="00A901CE">
      <w:r w:rsidRPr="002E52B2">
        <w:rPr>
          <w:rStyle w:val="StyleUnderline"/>
        </w:rPr>
        <w:t>The U.S. depends heavily on military and commercial satellites</w:t>
      </w:r>
      <w:r w:rsidRPr="002E52B2">
        <w:t xml:space="preserve">. If a less satellite-dependent opponent launched an anti-satellite (ASAT) attack, it would have far greater impact on the U.S. than the attacker.  However, it’s not as simple as that – for the following reasons: </w:t>
      </w:r>
    </w:p>
    <w:p w14:paraId="1BD908B0" w14:textId="77777777" w:rsidR="00A901CE" w:rsidRPr="002E52B2" w:rsidRDefault="00A901CE" w:rsidP="00A901CE">
      <w:pPr>
        <w:ind w:left="720"/>
      </w:pPr>
      <w:r w:rsidRPr="002E52B2">
        <w:t xml:space="preserve">1. </w:t>
      </w:r>
      <w:r w:rsidRPr="0008103A">
        <w:rPr>
          <w:rStyle w:val="StyleUnderline"/>
        </w:rPr>
        <w:t xml:space="preserve">An ASAT attack would likely be </w:t>
      </w:r>
      <w:r w:rsidRPr="0008103A">
        <w:rPr>
          <w:rStyle w:val="Emphasis"/>
        </w:rPr>
        <w:t>part of a larger, terrestrial attack</w:t>
      </w:r>
      <w:r w:rsidRPr="002E52B2">
        <w:t>.  An attack on space assets would be no different than an attack on territory or other assets on earth. This means that no space war would stay limited to space. An ASAT campaign would be part of a larger conventional military conflict that would play out on earth.</w:t>
      </w:r>
    </w:p>
    <w:p w14:paraId="702F0E11" w14:textId="77777777" w:rsidR="00A901CE" w:rsidRPr="002E52B2" w:rsidRDefault="00A901CE" w:rsidP="00A901CE">
      <w:pPr>
        <w:ind w:left="720"/>
        <w:rPr>
          <w:rStyle w:val="StyleUnderline"/>
        </w:rPr>
      </w:pPr>
      <w:r w:rsidRPr="002E52B2">
        <w:t xml:space="preserve">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2E52B2">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U.S., Russia, China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  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p>
    <w:p w14:paraId="583BA2FA" w14:textId="77777777" w:rsidR="00A901CE" w:rsidRPr="002E52B2" w:rsidRDefault="00A901CE" w:rsidP="00A901CE">
      <w:pPr>
        <w:ind w:left="720"/>
      </w:pPr>
      <w:r w:rsidRPr="002E52B2">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02E833F4" w14:textId="77777777" w:rsidR="00A901CE" w:rsidRPr="002E52B2" w:rsidRDefault="00A901CE" w:rsidP="00A901CE">
      <w:pPr>
        <w:ind w:left="720"/>
      </w:pPr>
      <w:r w:rsidRPr="002E52B2">
        <w:t>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14:paraId="211DD708" w14:textId="77777777" w:rsidR="00A901CE" w:rsidRPr="002E52B2" w:rsidRDefault="00A901CE" w:rsidP="00A901CE">
      <w:pPr>
        <w:ind w:left="720"/>
        <w:rPr>
          <w:rStyle w:val="StyleUnderline"/>
        </w:rPr>
      </w:pPr>
      <w:r w:rsidRPr="002E52B2">
        <w:lastRenderedPageBreak/>
        <w:t xml:space="preserve">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  It is generally accepted that space should be treated as a global common area, rather than a military domain.</w:t>
      </w:r>
    </w:p>
    <w:p w14:paraId="10CF1B03" w14:textId="77777777" w:rsidR="00A901CE" w:rsidRDefault="00A901CE" w:rsidP="00A901CE">
      <w:r w:rsidRPr="002E52B2">
        <w:t xml:space="preserve">While it remains necessary for military planners to create contingency plans for a, </w:t>
      </w:r>
      <w:r w:rsidRPr="0008103A">
        <w:rPr>
          <w:rStyle w:val="StyleUnderline"/>
          <w:highlight w:val="cyan"/>
        </w:rPr>
        <w:t>space war</w:t>
      </w:r>
      <w:r w:rsidRPr="002E52B2">
        <w:t xml:space="preserve"> it </w:t>
      </w:r>
      <w:r w:rsidRPr="0008103A">
        <w:rPr>
          <w:rStyle w:val="StyleUnderline"/>
          <w:highlight w:val="cyan"/>
        </w:rPr>
        <w:t>is</w:t>
      </w:r>
      <w:r w:rsidRPr="002E52B2">
        <w:t xml:space="preserve"> a </w:t>
      </w:r>
      <w:r w:rsidRPr="0008103A">
        <w:rPr>
          <w:rStyle w:val="Emphasis"/>
          <w:sz w:val="24"/>
          <w:szCs w:val="26"/>
          <w:highlight w:val="cyan"/>
        </w:rPr>
        <w:t>highly unlikely</w:t>
      </w:r>
      <w:r w:rsidRPr="0008103A">
        <w:rPr>
          <w:sz w:val="24"/>
          <w:szCs w:val="26"/>
        </w:rPr>
        <w:t xml:space="preserve"> </w:t>
      </w:r>
      <w:r w:rsidRPr="002E52B2">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 xml:space="preserve">.  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2E52B2">
        <w:t xml:space="preserve">.  Those concerned about the potential for war in space should be more concerned about the potential for war, period. </w:t>
      </w:r>
    </w:p>
    <w:p w14:paraId="744C090B" w14:textId="77777777" w:rsidR="00A901CE" w:rsidRDefault="00A901CE" w:rsidP="00A901CE"/>
    <w:p w14:paraId="766E71F5" w14:textId="5D31F261" w:rsidR="00E42E4C" w:rsidRDefault="00A901CE" w:rsidP="00A901CE">
      <w:pPr>
        <w:pStyle w:val="Heading3"/>
      </w:pPr>
      <w:r>
        <w:lastRenderedPageBreak/>
        <w:t>1NC – Heg</w:t>
      </w:r>
    </w:p>
    <w:p w14:paraId="1E9E698D" w14:textId="77777777" w:rsidR="00A901CE" w:rsidRPr="0023233B" w:rsidRDefault="00A901CE" w:rsidP="00A901CE">
      <w:pPr>
        <w:pStyle w:val="Heading4"/>
        <w:rPr>
          <w:rFonts w:cs="Calibri"/>
        </w:rPr>
      </w:pPr>
      <w:r w:rsidRPr="0023233B">
        <w:rPr>
          <w:rFonts w:cs="Calibri"/>
        </w:rPr>
        <w:t>No hegemony impact – empirics and political psychology prove US posture is unrelated to great power peace</w:t>
      </w:r>
    </w:p>
    <w:p w14:paraId="3E441340" w14:textId="77777777" w:rsidR="00A901CE" w:rsidRPr="0023233B" w:rsidRDefault="00A901CE" w:rsidP="00A901CE">
      <w:r w:rsidRPr="0023233B">
        <w:t xml:space="preserve">Christopher </w:t>
      </w:r>
      <w:r w:rsidRPr="0023233B">
        <w:rPr>
          <w:rStyle w:val="Style13ptBold"/>
        </w:rPr>
        <w:t>Fettweis 17</w:t>
      </w:r>
      <w:r w:rsidRPr="0023233B">
        <w:t>, associate professor of political science at Tulane University. 5/8/17, “Unipolarity, Hegemony, and the New Peace” http://www.tandfonline.com/doi/pdf/10.1080/09636412.2017.1306394?needAccess=true</w:t>
      </w:r>
    </w:p>
    <w:p w14:paraId="54A34D99" w14:textId="77777777" w:rsidR="00A901CE" w:rsidRPr="0023233B" w:rsidRDefault="00A901CE" w:rsidP="00A901CE">
      <w:pPr>
        <w:rPr>
          <w:sz w:val="14"/>
        </w:rPr>
      </w:pPr>
      <w:r w:rsidRPr="0023233B">
        <w:rPr>
          <w:rStyle w:val="StyleUnderline"/>
        </w:rPr>
        <w:t xml:space="preserve">Both strains of </w:t>
      </w:r>
      <w:r w:rsidRPr="0023233B">
        <w:rPr>
          <w:rStyle w:val="StyleUnderline"/>
          <w:highlight w:val="green"/>
        </w:rPr>
        <w:t>the heg</w:t>
      </w:r>
      <w:r w:rsidRPr="0023233B">
        <w:rPr>
          <w:rStyle w:val="StyleUnderline"/>
        </w:rPr>
        <w:t xml:space="preserve">emonic-stability </w:t>
      </w:r>
      <w:r w:rsidRPr="0023233B">
        <w:rPr>
          <w:rStyle w:val="StyleUnderline"/>
          <w:highlight w:val="green"/>
        </w:rPr>
        <w:t>explanation assume</w:t>
      </w:r>
      <w:r w:rsidRPr="0023233B">
        <w:rPr>
          <w:rStyle w:val="StyleUnderline"/>
        </w:rPr>
        <w:t xml:space="preserve"> </w:t>
      </w:r>
      <w:r w:rsidRPr="0023233B">
        <w:rPr>
          <w:rStyle w:val="StyleUnderline"/>
          <w:highlight w:val="green"/>
        </w:rPr>
        <w:t>not only that US power is benevolent, but that</w:t>
      </w:r>
      <w:r w:rsidRPr="0023233B">
        <w:rPr>
          <w:rStyle w:val="StyleUnderline"/>
        </w:rPr>
        <w:t xml:space="preserve"> </w:t>
      </w:r>
      <w:r w:rsidRPr="0023233B">
        <w:rPr>
          <w:rStyle w:val="StyleUnderline"/>
          <w:highlight w:val="green"/>
        </w:rPr>
        <w:t xml:space="preserve">others </w:t>
      </w:r>
      <w:r w:rsidRPr="0023233B">
        <w:rPr>
          <w:rStyle w:val="Emphasis"/>
          <w:highlight w:val="green"/>
        </w:rPr>
        <w:t>perceive</w:t>
      </w:r>
      <w:r w:rsidRPr="0023233B">
        <w:rPr>
          <w:rStyle w:val="StyleUnderline"/>
          <w:highlight w:val="green"/>
        </w:rPr>
        <w:t xml:space="preserve"> it that way.</w:t>
      </w:r>
      <w:r w:rsidRPr="0023233B">
        <w:rPr>
          <w:sz w:val="14"/>
          <w:highlight w:val="green"/>
        </w:rPr>
        <w:t xml:space="preserve"> </w:t>
      </w:r>
      <w:r w:rsidRPr="0023233B">
        <w:rPr>
          <w:rStyle w:val="StyleUnderline"/>
        </w:rPr>
        <w:t xml:space="preserve">Hegemonic stability depends on the perceptions of other states to </w:t>
      </w:r>
      <w:r w:rsidRPr="00BD4F79">
        <w:rPr>
          <w:rStyle w:val="StyleUnderline"/>
        </w:rPr>
        <w:t xml:space="preserve">be successful; </w:t>
      </w:r>
      <w:r w:rsidRPr="00BD4F79">
        <w:rPr>
          <w:rStyle w:val="Emphasis"/>
        </w:rPr>
        <w:t>it has no hope</w:t>
      </w:r>
      <w:r w:rsidRPr="00BD4F79">
        <w:rPr>
          <w:rStyle w:val="StyleUnderline"/>
        </w:rPr>
        <w:t xml:space="preserve"> to succeed if it encounters resistance from the less powerful members of the system, or even if they simply refuse to follow the rules</w:t>
      </w:r>
      <w:r w:rsidRPr="00BD4F79">
        <w:rPr>
          <w:sz w:val="14"/>
        </w:rPr>
        <w:t xml:space="preserve">. </w:t>
      </w:r>
      <w:r w:rsidRPr="00BD4F79">
        <w:rPr>
          <w:rStyle w:val="StyleUnderline"/>
        </w:rPr>
        <w:t>Relatively small police forces require</w:t>
      </w:r>
      <w:r w:rsidRPr="0023233B">
        <w:rPr>
          <w:rStyle w:val="StyleUnderline"/>
        </w:rPr>
        <w:t xml:space="preserve"> the general cooperation of large communities to have any chance of establishing order.</w:t>
      </w:r>
      <w:r w:rsidRPr="0023233B">
        <w:rPr>
          <w:sz w:val="14"/>
        </w:rPr>
        <w:t xml:space="preserve"> </w:t>
      </w:r>
      <w:r w:rsidRPr="0023233B">
        <w:rPr>
          <w:rStyle w:val="StyleUnderline"/>
        </w:rPr>
        <w:t>They must perceive the sheriff as just, rational, and essentially nonthreatening.</w:t>
      </w:r>
      <w:r w:rsidRPr="0023233B">
        <w:rPr>
          <w:sz w:val="14"/>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w:t>
      </w:r>
    </w:p>
    <w:p w14:paraId="17E4CE23" w14:textId="77777777" w:rsidR="00A901CE" w:rsidRPr="0023233B" w:rsidRDefault="00A901CE" w:rsidP="00A901CE">
      <w:pPr>
        <w:rPr>
          <w:rStyle w:val="Emphasis"/>
        </w:rPr>
      </w:pPr>
      <w:r w:rsidRPr="0023233B">
        <w:rPr>
          <w:rStyle w:val="StyleUnderline"/>
        </w:rPr>
        <w:t>Hegemonic-stability theorists purport to understand the perceptions of others, at times better than those others understand themselves</w:t>
      </w:r>
      <w:r w:rsidRPr="0023233B">
        <w:rPr>
          <w:sz w:val="14"/>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23233B">
        <w:rPr>
          <w:rStyle w:val="StyleUnderline"/>
          <w:highlight w:val="green"/>
        </w:rPr>
        <w:t>In the</w:t>
      </w:r>
      <w:r w:rsidRPr="0023233B">
        <w:rPr>
          <w:rStyle w:val="StyleUnderline"/>
        </w:rPr>
        <w:t xml:space="preserve"> 19</w:t>
      </w:r>
      <w:r w:rsidRPr="0023233B">
        <w:rPr>
          <w:rStyle w:val="StyleUnderline"/>
          <w:highlight w:val="green"/>
        </w:rPr>
        <w:t>90s</w:t>
      </w:r>
      <w:r w:rsidRPr="0023233B">
        <w:rPr>
          <w:rStyle w:val="StyleUnderline"/>
        </w:rPr>
        <w:t>, Russian protests regarding NATO expansion—though nearly universal—were not taken seriously, since US planners believed the alliance’s benevolent intentions were apparent to all.</w:t>
      </w:r>
      <w:r w:rsidRPr="0023233B">
        <w:rPr>
          <w:sz w:val="14"/>
        </w:rPr>
        <w:t xml:space="preserve"> Sagacious Russians understood that expansion would actually be beneficial, since it would bring stability to their western border.103 </w:t>
      </w:r>
      <w:r w:rsidRPr="0023233B">
        <w:rPr>
          <w:rStyle w:val="StyleUnderline"/>
        </w:rPr>
        <w:t>President Clinton and Secretary of State Warren Christopher were caught off guard by the hostility of their counterparts regarding the issue at a summit in Budapest in December 1994</w:t>
      </w:r>
      <w:r w:rsidRPr="0023233B">
        <w:rPr>
          <w:sz w:val="14"/>
        </w:rPr>
        <w:t xml:space="preserve">.104 </w:t>
      </w:r>
      <w:r w:rsidRPr="0023233B">
        <w:rPr>
          <w:rStyle w:val="StyleUnderline"/>
        </w:rPr>
        <w:t>Despite warnings from the vast majority of academic and policy experts about the likely Russian reaction and overall wisdom of expansion itself, the administration failed to anticipate Moscow’s position.</w:t>
      </w:r>
      <w:r w:rsidRPr="0023233B">
        <w:rPr>
          <w:sz w:val="14"/>
        </w:rPr>
        <w:t xml:space="preserve">105 </w:t>
      </w:r>
      <w:r w:rsidRPr="0023233B">
        <w:rPr>
          <w:rStyle w:val="StyleUnderline"/>
        </w:rPr>
        <w:t xml:space="preserve">The Russians did not seem to believe American assurances that expansion would actually be good for them. </w:t>
      </w:r>
      <w:r w:rsidRPr="0023233B">
        <w:rPr>
          <w:rStyle w:val="Emphasis"/>
          <w:highlight w:val="green"/>
        </w:rPr>
        <w:t>The U</w:t>
      </w:r>
      <w:r w:rsidRPr="0023233B">
        <w:rPr>
          <w:rStyle w:val="Emphasis"/>
        </w:rPr>
        <w:t xml:space="preserve">nited </w:t>
      </w:r>
      <w:r w:rsidRPr="0023233B">
        <w:rPr>
          <w:rStyle w:val="Emphasis"/>
          <w:highlight w:val="green"/>
        </w:rPr>
        <w:t>S</w:t>
      </w:r>
      <w:r w:rsidRPr="0023233B">
        <w:rPr>
          <w:rStyle w:val="Emphasis"/>
        </w:rPr>
        <w:t xml:space="preserve">tates </w:t>
      </w:r>
      <w:r w:rsidRPr="0023233B">
        <w:rPr>
          <w:rStyle w:val="Emphasis"/>
          <w:highlight w:val="green"/>
        </w:rPr>
        <w:t>overestimated the degree to which others saw</w:t>
      </w:r>
      <w:r w:rsidRPr="0023233B">
        <w:rPr>
          <w:rStyle w:val="Emphasis"/>
        </w:rPr>
        <w:t xml:space="preserve"> </w:t>
      </w:r>
      <w:r w:rsidRPr="0023233B">
        <w:rPr>
          <w:rStyle w:val="Emphasis"/>
          <w:highlight w:val="green"/>
        </w:rPr>
        <w:t>it as benevolent</w:t>
      </w:r>
      <w:r w:rsidRPr="0023233B">
        <w:rPr>
          <w:rStyle w:val="Emphasis"/>
        </w:rPr>
        <w:t>.</w:t>
      </w:r>
    </w:p>
    <w:p w14:paraId="3FC4C93D" w14:textId="77777777" w:rsidR="00A901CE" w:rsidRPr="0023233B" w:rsidRDefault="00A901CE" w:rsidP="00A901CE">
      <w:pPr>
        <w:rPr>
          <w:sz w:val="14"/>
        </w:rPr>
      </w:pPr>
      <w:r w:rsidRPr="00BD4F79">
        <w:rPr>
          <w:rStyle w:val="StyleUnderline"/>
        </w:rPr>
        <w:t>Once again, the culture of the United States might make its leaders more vulnerable to this misperception. The need for positive self-regard appears to be particularly strong in North American societies</w:t>
      </w:r>
      <w:r w:rsidRPr="00BD4F79">
        <w:rPr>
          <w:sz w:val="14"/>
        </w:rPr>
        <w:t xml:space="preserve"> compared to elsewhere.106 </w:t>
      </w:r>
      <w:r w:rsidRPr="00BD4F79">
        <w:rPr>
          <w:rStyle w:val="StyleUnderline"/>
        </w:rPr>
        <w:t>Western egos tend to be gratified through self-promotion rather than humility, and independence rather</w:t>
      </w:r>
      <w:r w:rsidRPr="0023233B">
        <w:rPr>
          <w:rStyle w:val="StyleUnderline"/>
        </w:rPr>
        <w:t xml:space="preserve"> than interdependence</w:t>
      </w:r>
      <w:r w:rsidRPr="0023233B">
        <w:rPr>
          <w:sz w:val="14"/>
        </w:rPr>
        <w:t xml:space="preserve">. </w:t>
      </w:r>
      <w:r w:rsidRPr="0023233B">
        <w:rPr>
          <w:rStyle w:val="StyleUnderline"/>
        </w:rPr>
        <w:t>Americans are more likely to feel good if they are unique rather than a good cog in society’s wheel, and uniquely good. The need to be perceived as benevolent</w:t>
      </w:r>
      <w:r w:rsidRPr="0023233B">
        <w:rPr>
          <w:sz w:val="14"/>
        </w:rPr>
        <w:t>, though universal, may well exert stronger encouragement for US observers to project their perceptions onto others.</w:t>
      </w:r>
    </w:p>
    <w:p w14:paraId="7B690FA9" w14:textId="77777777" w:rsidR="00A901CE" w:rsidRPr="0023233B" w:rsidRDefault="00A901CE" w:rsidP="00A901CE">
      <w:pPr>
        <w:rPr>
          <w:rStyle w:val="StyleUnderline"/>
        </w:rPr>
      </w:pP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almost certainly </w:t>
      </w:r>
      <w:r w:rsidRPr="0023233B">
        <w:rPr>
          <w:rStyle w:val="StyleUnderline"/>
          <w:highlight w:val="green"/>
        </w:rPr>
        <w:t>frightens others</w:t>
      </w:r>
      <w:r w:rsidRPr="0023233B">
        <w:rPr>
          <w:rStyle w:val="StyleUnderline"/>
        </w:rPr>
        <w:t xml:space="preserve"> more than its leaders perceive</w:t>
      </w:r>
      <w:r w:rsidRPr="0023233B">
        <w:rPr>
          <w:sz w:val="14"/>
        </w:rPr>
        <w:t xml:space="preserve">. </w:t>
      </w:r>
      <w:r w:rsidRPr="0023233B">
        <w:rPr>
          <w:rStyle w:val="StyleUnderline"/>
        </w:rPr>
        <w:t xml:space="preserve">A quarter of the 68,000 respondents to </w:t>
      </w:r>
      <w:r w:rsidRPr="0023233B">
        <w:rPr>
          <w:rStyle w:val="StyleUnderline"/>
          <w:highlight w:val="green"/>
        </w:rPr>
        <w:t>a</w:t>
      </w:r>
      <w:r w:rsidRPr="0023233B">
        <w:rPr>
          <w:rStyle w:val="StyleUnderline"/>
        </w:rPr>
        <w:t xml:space="preserve"> 2013 Gallup </w:t>
      </w:r>
      <w:r w:rsidRPr="0023233B">
        <w:rPr>
          <w:rStyle w:val="StyleUnderline"/>
          <w:highlight w:val="green"/>
        </w:rPr>
        <w:t>poll in sixty-five countries identified the U</w:t>
      </w:r>
      <w:r w:rsidRPr="0023233B">
        <w:rPr>
          <w:rStyle w:val="StyleUnderline"/>
        </w:rPr>
        <w:t xml:space="preserve">nited </w:t>
      </w:r>
      <w:r w:rsidRPr="0023233B">
        <w:rPr>
          <w:rStyle w:val="StyleUnderline"/>
          <w:highlight w:val="green"/>
        </w:rPr>
        <w:t>S</w:t>
      </w:r>
      <w:r w:rsidRPr="0023233B">
        <w:rPr>
          <w:rStyle w:val="StyleUnderline"/>
        </w:rPr>
        <w:t xml:space="preserve">tates </w:t>
      </w:r>
      <w:r w:rsidRPr="0023233B">
        <w:rPr>
          <w:rStyle w:val="StyleUnderline"/>
          <w:highlight w:val="green"/>
        </w:rPr>
        <w:t>as the “greatest threat to</w:t>
      </w:r>
      <w:r w:rsidRPr="0023233B">
        <w:rPr>
          <w:rStyle w:val="StyleUnderline"/>
        </w:rPr>
        <w:t xml:space="preserve"> </w:t>
      </w:r>
      <w:r w:rsidRPr="0023233B">
        <w:rPr>
          <w:rStyle w:val="StyleUnderline"/>
          <w:highlight w:val="green"/>
        </w:rPr>
        <w:t>world peace</w:t>
      </w:r>
      <w:r w:rsidRPr="0023233B">
        <w:rPr>
          <w:rStyle w:val="StyleUnderline"/>
        </w:rPr>
        <w:t>,” which was more than three times the total for the second-place country</w:t>
      </w:r>
      <w:r w:rsidRPr="0023233B">
        <w:rPr>
          <w:sz w:val="14"/>
        </w:rPr>
        <w:t xml:space="preserve"> (Pakistan).107 </w:t>
      </w:r>
      <w:r w:rsidRPr="0023233B">
        <w:rPr>
          <w:rStyle w:val="StyleUnderline"/>
        </w:rPr>
        <w:t>The international community always has to worry about the potential for police brutality, even if it occurs rarely</w:t>
      </w:r>
      <w:r w:rsidRPr="0023233B">
        <w:rPr>
          <w:sz w:val="14"/>
        </w:rPr>
        <w:t xml:space="preserve">. Such ungratefulness tends to come as a surprise to US leaders. In 2003, Condoleezza Rice was dismayed to discover resistance to US initiatives in Iraq: “There were times,” she said later, “that it appeared that American power was seen to be more dangerous than, </w:t>
      </w:r>
      <w:r w:rsidRPr="00BD4F79">
        <w:rPr>
          <w:sz w:val="14"/>
        </w:rPr>
        <w:t xml:space="preserve">perhaps, Saddam Hussein.” 108 Both liberals and neoconservatives probably exaggerate </w:t>
      </w:r>
      <w:r w:rsidRPr="00BD4F79">
        <w:rPr>
          <w:sz w:val="14"/>
        </w:rPr>
        <w:lastRenderedPageBreak/>
        <w:t>the extent to which US hegemony is everywhere secretly welcomed</w:t>
      </w:r>
      <w:r w:rsidRPr="00BD4F79">
        <w:rPr>
          <w:rStyle w:val="StyleUnderline"/>
        </w:rPr>
        <w:t xml:space="preserve">; it is not just petulant resentment, but understandable disagreement with US policies, that motivates </w:t>
      </w:r>
      <w:r w:rsidRPr="00BD4F79">
        <w:rPr>
          <w:rStyle w:val="Emphasis"/>
        </w:rPr>
        <w:t>counterhegemonic beliefs and behavior</w:t>
      </w:r>
      <w:r w:rsidRPr="00BD4F79">
        <w:rPr>
          <w:rStyle w:val="StyleUnderline"/>
        </w:rPr>
        <w:t>.</w:t>
      </w:r>
    </w:p>
    <w:p w14:paraId="088AB2D2" w14:textId="77777777" w:rsidR="00A901CE" w:rsidRPr="0023233B" w:rsidRDefault="00A901CE" w:rsidP="00A901CE">
      <w:pPr>
        <w:rPr>
          <w:rStyle w:val="StyleUnderline"/>
        </w:rPr>
      </w:pPr>
      <w:r w:rsidRPr="0023233B">
        <w:rPr>
          <w:rStyle w:val="StyleUnderline"/>
        </w:rPr>
        <w:t xml:space="preserve">To review, assuming for a moment that </w:t>
      </w:r>
      <w:r w:rsidRPr="0023233B">
        <w:rPr>
          <w:rStyle w:val="StyleUnderline"/>
          <w:highlight w:val="green"/>
        </w:rPr>
        <w:t>US leaders</w:t>
      </w:r>
      <w:r w:rsidRPr="0023233B">
        <w:rPr>
          <w:rStyle w:val="StyleUnderline"/>
        </w:rPr>
        <w:t xml:space="preserve"> are subject to </w:t>
      </w:r>
      <w:r w:rsidRPr="0023233B">
        <w:rPr>
          <w:rStyle w:val="Emphasis"/>
        </w:rPr>
        <w:t>the same forces that affect every human being</w:t>
      </w:r>
      <w:r w:rsidRPr="0023233B">
        <w:rPr>
          <w:rStyle w:val="StyleUnderline"/>
        </w:rPr>
        <w:t xml:space="preserve">, they </w:t>
      </w:r>
      <w:r w:rsidRPr="0023233B">
        <w:rPr>
          <w:rStyle w:val="Emphasis"/>
          <w:highlight w:val="green"/>
        </w:rPr>
        <w:t>overestimate</w:t>
      </w:r>
      <w:r w:rsidRPr="0023233B">
        <w:rPr>
          <w:rStyle w:val="StyleUnderline"/>
          <w:highlight w:val="green"/>
        </w:rPr>
        <w:t xml:space="preserve"> the amount of control they have over other actors</w:t>
      </w:r>
      <w:r w:rsidRPr="0023233B">
        <w:rPr>
          <w:sz w:val="14"/>
        </w:rPr>
        <w:t xml:space="preserve">, </w:t>
      </w:r>
      <w:r w:rsidRPr="0023233B">
        <w:rPr>
          <w:rStyle w:val="StyleUnderline"/>
        </w:rPr>
        <w:t xml:space="preserve">and are not as important to decisions made elsewhere as they believe themselves to be. </w:t>
      </w:r>
      <w:r w:rsidRPr="00BD4F79">
        <w:rPr>
          <w:rStyle w:val="StyleUnderline"/>
        </w:rPr>
        <w:t>And they probably perceive their own benevolence to be much greater than do others.</w:t>
      </w:r>
      <w:r w:rsidRPr="00BD4F79">
        <w:rPr>
          <w:sz w:val="14"/>
        </w:rPr>
        <w:t xml:space="preserve"> </w:t>
      </w:r>
      <w:r w:rsidRPr="00BD4F79">
        <w:rPr>
          <w:rStyle w:val="StyleUnderline"/>
        </w:rPr>
        <w:t>These common phenomena all influence US beliefs in the same direction, and may well increase the apparent explanatory power of hegemony beyond what the facts would otherwise support.</w:t>
      </w:r>
      <w:r w:rsidRPr="00BD4F79">
        <w:rPr>
          <w:sz w:val="14"/>
        </w:rPr>
        <w:t xml:space="preserve"> </w:t>
      </w:r>
      <w:r w:rsidRPr="00BD4F79">
        <w:rPr>
          <w:rStyle w:val="StyleUnderline"/>
        </w:rPr>
        <w:t xml:space="preserve">The </w:t>
      </w:r>
      <w:r w:rsidRPr="00BD4F79">
        <w:rPr>
          <w:rStyle w:val="Emphasis"/>
        </w:rPr>
        <w:t>U</w:t>
      </w:r>
      <w:r w:rsidRPr="00BD4F79">
        <w:rPr>
          <w:rStyle w:val="StyleUnderline"/>
        </w:rPr>
        <w:t xml:space="preserve">nited </w:t>
      </w:r>
      <w:r w:rsidRPr="00BD4F79">
        <w:rPr>
          <w:rStyle w:val="Emphasis"/>
        </w:rPr>
        <w:t>S</w:t>
      </w:r>
      <w:r w:rsidRPr="00BD4F79">
        <w:rPr>
          <w:rStyle w:val="StyleUnderline"/>
        </w:rPr>
        <w:t>tates is probably not as central to the New Peace as either liberals or neoconservatives believe.</w:t>
      </w:r>
    </w:p>
    <w:p w14:paraId="4BFACF78" w14:textId="77777777" w:rsidR="00A901CE" w:rsidRPr="00BD4F79" w:rsidRDefault="00A901CE" w:rsidP="00A901CE">
      <w:pPr>
        <w:rPr>
          <w:sz w:val="14"/>
        </w:rPr>
      </w:pPr>
      <w:r w:rsidRPr="0023233B">
        <w:rPr>
          <w:sz w:val="14"/>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w:t>
      </w:r>
      <w:r w:rsidRPr="00BD4F79">
        <w:rPr>
          <w:sz w:val="14"/>
        </w:rPr>
        <w:t>alteration by logic and evidence. Beliefs rarely change, so debates rarely end.</w:t>
      </w:r>
    </w:p>
    <w:p w14:paraId="6FF61CBC" w14:textId="77777777" w:rsidR="00A901CE" w:rsidRPr="0023233B" w:rsidRDefault="00A901CE" w:rsidP="00A901CE">
      <w:pPr>
        <w:rPr>
          <w:rStyle w:val="StyleUnderline"/>
        </w:rPr>
      </w:pPr>
      <w:r w:rsidRPr="00BD4F79">
        <w:rPr>
          <w:sz w:val="14"/>
        </w:rPr>
        <w:t xml:space="preserve">For those not yet fully converted, however, </w:t>
      </w:r>
      <w:r w:rsidRPr="00BD4F79">
        <w:rPr>
          <w:rStyle w:val="StyleUnderline"/>
        </w:rPr>
        <w:t>perhaps it will be significant that corroborating evidence for the relationship is extremely hard to identify. If indeed hegemonic stability exists, it does so without leaving much of a trace.</w:t>
      </w:r>
      <w:r w:rsidRPr="00BD4F79">
        <w:rPr>
          <w:sz w:val="14"/>
        </w:rPr>
        <w:t xml:space="preserve"> </w:t>
      </w:r>
      <w:r w:rsidRPr="00BD4F79">
        <w:rPr>
          <w:rStyle w:val="StyleUnderline"/>
        </w:rPr>
        <w:t>Neither Washington’s</w:t>
      </w:r>
      <w:r w:rsidRPr="0023233B">
        <w:rPr>
          <w:rStyle w:val="StyleUnderline"/>
        </w:rPr>
        <w:t xml:space="preserve"> spending</w:t>
      </w:r>
      <w:r w:rsidRPr="0023233B">
        <w:rPr>
          <w:sz w:val="14"/>
        </w:rPr>
        <w:t xml:space="preserve">, nor its </w:t>
      </w:r>
      <w:r w:rsidRPr="0023233B">
        <w:rPr>
          <w:rStyle w:val="StyleUnderline"/>
        </w:rPr>
        <w:t>interventions, nor</w:t>
      </w:r>
      <w:r w:rsidRPr="0023233B">
        <w:rPr>
          <w:sz w:val="14"/>
        </w:rPr>
        <w:t xml:space="preserve"> its overall </w:t>
      </w:r>
      <w:r w:rsidRPr="0023233B">
        <w:rPr>
          <w:rStyle w:val="StyleUnderline"/>
        </w:rPr>
        <w:t>grand strategy seem to</w:t>
      </w:r>
      <w:r w:rsidRPr="0023233B">
        <w:rPr>
          <w:sz w:val="14"/>
        </w:rPr>
        <w:t xml:space="preserve"> </w:t>
      </w:r>
      <w:r w:rsidRPr="0023233B">
        <w:rPr>
          <w:rStyle w:val="StyleUnderline"/>
        </w:rPr>
        <w:t>matter much to the levels of armed conflict around the world</w:t>
      </w:r>
      <w:r w:rsidRPr="0023233B">
        <w:rPr>
          <w:sz w:val="14"/>
        </w:rPr>
        <w:t xml:space="preserve"> (apart from those wars that Uncle Sam starts). </w:t>
      </w:r>
      <w:r w:rsidRPr="0023233B">
        <w:rPr>
          <w:rStyle w:val="StyleUnderline"/>
          <w:highlight w:val="green"/>
        </w:rPr>
        <w:t xml:space="preserve">The </w:t>
      </w:r>
      <w:r w:rsidRPr="0023233B">
        <w:rPr>
          <w:rStyle w:val="Emphasis"/>
          <w:highlight w:val="green"/>
        </w:rPr>
        <w:t>empirical record</w:t>
      </w:r>
      <w:r w:rsidRPr="0023233B">
        <w:rPr>
          <w:rStyle w:val="StyleUnderline"/>
          <w:highlight w:val="green"/>
        </w:rPr>
        <w:t xml:space="preserve"> does not</w:t>
      </w:r>
      <w:r w:rsidRPr="0023233B">
        <w:rPr>
          <w:rStyle w:val="StyleUnderline"/>
        </w:rPr>
        <w:t xml:space="preserve"> </w:t>
      </w:r>
      <w:r w:rsidRPr="0023233B">
        <w:rPr>
          <w:rStyle w:val="StyleUnderline"/>
          <w:highlight w:val="green"/>
        </w:rPr>
        <w:t>contain</w:t>
      </w:r>
      <w:r w:rsidRPr="0023233B">
        <w:rPr>
          <w:rStyle w:val="StyleUnderline"/>
        </w:rPr>
        <w:t xml:space="preserve"> strong </w:t>
      </w:r>
      <w:r w:rsidRPr="0023233B">
        <w:rPr>
          <w:rStyle w:val="StyleUnderline"/>
          <w:highlight w:val="green"/>
        </w:rPr>
        <w:t>reason</w:t>
      </w:r>
      <w:r w:rsidRPr="0023233B">
        <w:rPr>
          <w:rStyle w:val="StyleUnderline"/>
        </w:rPr>
        <w:t xml:space="preserve">s </w:t>
      </w:r>
      <w:r w:rsidRPr="0023233B">
        <w:rPr>
          <w:rStyle w:val="StyleUnderline"/>
          <w:highlight w:val="green"/>
        </w:rPr>
        <w:t>to believe that unipolarity and the New Peace are related</w:t>
      </w:r>
      <w:r w:rsidRPr="0023233B">
        <w:rPr>
          <w:rStyle w:val="StyleUnderline"/>
        </w:rPr>
        <w:t xml:space="preserve">, and insights from </w:t>
      </w:r>
      <w:r w:rsidRPr="0023233B">
        <w:rPr>
          <w:rStyle w:val="Emphasis"/>
        </w:rPr>
        <w:t>political psychology</w:t>
      </w:r>
      <w:r w:rsidRPr="0023233B">
        <w:rPr>
          <w:rStyle w:val="StyleUnderline"/>
        </w:rPr>
        <w:t xml:space="preserve"> suggest that hegemonic stability is a belief particularly susceptible to misperception</w:t>
      </w:r>
      <w:r w:rsidRPr="0023233B">
        <w:rPr>
          <w:sz w:val="14"/>
        </w:rPr>
        <w:t xml:space="preserve">. US leaders probably exaggerate the degree to which their power matters, and could retrench without much risk to themselves or the world around them. </w:t>
      </w:r>
      <w:r w:rsidRPr="0023233B">
        <w:rPr>
          <w:rStyle w:val="StyleUnderline"/>
        </w:rPr>
        <w:t>Researchers will need to look elsewhere to explain why the world has entered into the most peaceful period in its history.</w:t>
      </w:r>
    </w:p>
    <w:p w14:paraId="4FB958F3" w14:textId="19DB9739" w:rsidR="00A901CE" w:rsidRDefault="00A901CE" w:rsidP="00A901CE">
      <w:pPr>
        <w:rPr>
          <w:rStyle w:val="StyleUnderline"/>
        </w:rPr>
      </w:pPr>
      <w:r w:rsidRPr="0023233B">
        <w:rPr>
          <w:sz w:val="14"/>
        </w:rPr>
        <w:t xml:space="preserve">The good news </w:t>
      </w:r>
      <w:r w:rsidRPr="00BD4F79">
        <w:rPr>
          <w:sz w:val="14"/>
        </w:rPr>
        <w:t xml:space="preserve">from this is that </w:t>
      </w:r>
      <w:r w:rsidRPr="00BD4F79">
        <w:rPr>
          <w:rStyle w:val="StyleUnderline"/>
        </w:rPr>
        <w:t>the New Peace will</w:t>
      </w:r>
      <w:r w:rsidRPr="00BD4F79">
        <w:rPr>
          <w:sz w:val="14"/>
        </w:rPr>
        <w:t xml:space="preserve"> probably </w:t>
      </w:r>
      <w:r w:rsidRPr="00BD4F79">
        <w:rPr>
          <w:rStyle w:val="StyleUnderline"/>
        </w:rPr>
        <w:t>persist</w:t>
      </w:r>
      <w:r w:rsidRPr="00BD4F79">
        <w:rPr>
          <w:sz w:val="14"/>
        </w:rPr>
        <w:t xml:space="preserve"> for quite some time, </w:t>
      </w:r>
      <w:r w:rsidRPr="00BD4F79">
        <w:rPr>
          <w:rStyle w:val="StyleUnderline"/>
        </w:rPr>
        <w:t xml:space="preserve">no matter how dominant the </w:t>
      </w:r>
      <w:r w:rsidRPr="00BD4F79">
        <w:rPr>
          <w:rStyle w:val="Emphasis"/>
        </w:rPr>
        <w:t>U</w:t>
      </w:r>
      <w:r w:rsidRPr="00BD4F79">
        <w:rPr>
          <w:rStyle w:val="StyleUnderline"/>
        </w:rPr>
        <w:t xml:space="preserve">nited </w:t>
      </w:r>
      <w:r w:rsidRPr="00BD4F79">
        <w:rPr>
          <w:rStyle w:val="Emphasis"/>
        </w:rPr>
        <w:t>S</w:t>
      </w:r>
      <w:r w:rsidRPr="00BD4F79">
        <w:rPr>
          <w:rStyle w:val="StyleUnderline"/>
        </w:rPr>
        <w:t xml:space="preserve">tates is, </w:t>
      </w:r>
      <w:r w:rsidRPr="00BD4F79">
        <w:rPr>
          <w:rStyle w:val="Emphasis"/>
        </w:rPr>
        <w:t>or what policies President Trump follows</w:t>
      </w:r>
      <w:r w:rsidRPr="00BD4F79">
        <w:rPr>
          <w:sz w:val="14"/>
        </w:rPr>
        <w:t xml:space="preserve">, or how much resentment its actions cause in the periphery. </w:t>
      </w:r>
      <w:r w:rsidRPr="00BD4F79">
        <w:rPr>
          <w:rStyle w:val="StyleUnderline"/>
        </w:rPr>
        <w:t>The people of the twenty-first century are likely</w:t>
      </w:r>
      <w:r w:rsidRPr="0023233B">
        <w:rPr>
          <w:rStyle w:val="StyleUnderline"/>
        </w:rPr>
        <w:t xml:space="preserve"> to be much safer and more secure than any of their predecessors, even if many of them do not always believe it.</w:t>
      </w:r>
    </w:p>
    <w:p w14:paraId="2D1ABACD" w14:textId="77777777" w:rsidR="00BD4F79" w:rsidRPr="0084232C" w:rsidRDefault="00BD4F79" w:rsidP="00BD4F79">
      <w:pPr>
        <w:pStyle w:val="Heading4"/>
        <w:spacing w:line="252" w:lineRule="auto"/>
        <w:rPr>
          <w:rFonts w:cs="Arial"/>
        </w:rPr>
      </w:pPr>
      <w:r>
        <w:rPr>
          <w:rFonts w:cs="Arial"/>
        </w:rPr>
        <w:t>Heg decline</w:t>
      </w:r>
      <w:r w:rsidRPr="0084232C">
        <w:rPr>
          <w:rFonts w:cs="Arial"/>
        </w:rPr>
        <w:t xml:space="preserve"> </w:t>
      </w:r>
      <w:r w:rsidRPr="0084232C">
        <w:rPr>
          <w:rFonts w:cs="Arial"/>
          <w:u w:val="single"/>
        </w:rPr>
        <w:t>inevitable</w:t>
      </w:r>
      <w:r w:rsidRPr="0084232C">
        <w:rPr>
          <w:rFonts w:cs="Arial"/>
        </w:rPr>
        <w:t xml:space="preserve"> and </w:t>
      </w:r>
      <w:r w:rsidRPr="0084232C">
        <w:rPr>
          <w:rFonts w:cs="Arial"/>
          <w:u w:val="single"/>
        </w:rPr>
        <w:t>good</w:t>
      </w:r>
      <w:r w:rsidRPr="0084232C">
        <w:rPr>
          <w:rFonts w:cs="Arial"/>
        </w:rPr>
        <w:t xml:space="preserve"> –</w:t>
      </w:r>
      <w:r>
        <w:rPr>
          <w:rFonts w:cs="Arial"/>
        </w:rPr>
        <w:t xml:space="preserve"> outweighs Brands on recency –</w:t>
      </w:r>
      <w:r w:rsidRPr="0084232C">
        <w:rPr>
          <w:rFonts w:cs="Arial"/>
        </w:rPr>
        <w:t xml:space="preserve"> </w:t>
      </w:r>
      <w:r w:rsidRPr="0084232C">
        <w:rPr>
          <w:rFonts w:cs="Arial"/>
          <w:u w:val="single"/>
        </w:rPr>
        <w:t>COVID</w:t>
      </w:r>
      <w:r w:rsidRPr="0084232C">
        <w:rPr>
          <w:rFonts w:cs="Arial"/>
        </w:rPr>
        <w:t xml:space="preserve">, </w:t>
      </w:r>
      <w:r w:rsidRPr="0084232C">
        <w:rPr>
          <w:rFonts w:cs="Arial"/>
          <w:u w:val="single"/>
        </w:rPr>
        <w:t>Iraq</w:t>
      </w:r>
      <w:r w:rsidRPr="0084232C">
        <w:rPr>
          <w:rFonts w:cs="Arial"/>
        </w:rPr>
        <w:t xml:space="preserve">, financial </w:t>
      </w:r>
      <w:r w:rsidRPr="0084232C">
        <w:rPr>
          <w:rFonts w:cs="Arial"/>
          <w:u w:val="single"/>
        </w:rPr>
        <w:t>crisis</w:t>
      </w:r>
      <w:r w:rsidRPr="0084232C">
        <w:rPr>
          <w:rFonts w:cs="Arial"/>
        </w:rPr>
        <w:t xml:space="preserve">, and </w:t>
      </w:r>
      <w:r w:rsidRPr="0084232C">
        <w:rPr>
          <w:rFonts w:cs="Arial"/>
          <w:u w:val="single"/>
        </w:rPr>
        <w:t>Trump</w:t>
      </w:r>
      <w:r w:rsidRPr="0084232C">
        <w:rPr>
          <w:rFonts w:cs="Arial"/>
        </w:rPr>
        <w:t xml:space="preserve">, and China is </w:t>
      </w:r>
      <w:r w:rsidRPr="0084232C">
        <w:rPr>
          <w:rFonts w:cs="Arial"/>
          <w:u w:val="single"/>
        </w:rPr>
        <w:t>stability-oriented</w:t>
      </w:r>
      <w:r>
        <w:rPr>
          <w:rFonts w:cs="Arial"/>
        </w:rPr>
        <w:t>.</w:t>
      </w:r>
    </w:p>
    <w:p w14:paraId="757D116D" w14:textId="77777777" w:rsidR="00BD4F79" w:rsidRPr="0084232C" w:rsidRDefault="00BD4F79" w:rsidP="00BD4F79">
      <w:pPr>
        <w:spacing w:line="252" w:lineRule="auto"/>
        <w:rPr>
          <w:rFonts w:cs="Arial"/>
          <w:b/>
          <w:sz w:val="26"/>
          <w:u w:val="single"/>
        </w:rPr>
      </w:pPr>
      <w:r w:rsidRPr="0084232C">
        <w:rPr>
          <w:rStyle w:val="Style13ptBold"/>
          <w:rFonts w:cs="Arial"/>
        </w:rPr>
        <w:t>Karabell, PhD IR@Harvard, 07-13</w:t>
      </w:r>
      <w:r w:rsidRPr="0084232C">
        <w:rPr>
          <w:rStyle w:val="Style13ptBold"/>
          <w:rFonts w:cs="Arial"/>
          <w:b w:val="0"/>
          <w:sz w:val="16"/>
          <w:szCs w:val="16"/>
        </w:rPr>
        <w:t>-20</w:t>
      </w:r>
    </w:p>
    <w:p w14:paraId="5A128353" w14:textId="77777777" w:rsidR="00BD4F79" w:rsidRPr="0084232C" w:rsidRDefault="00BD4F79" w:rsidP="00BD4F79">
      <w:pPr>
        <w:spacing w:line="252" w:lineRule="auto"/>
        <w:rPr>
          <w:rStyle w:val="Style13ptBold"/>
          <w:rFonts w:cs="Arial"/>
          <w:b w:val="0"/>
          <w:bCs/>
          <w:sz w:val="16"/>
          <w:szCs w:val="16"/>
        </w:rPr>
      </w:pPr>
      <w:r w:rsidRPr="0084232C">
        <w:rPr>
          <w:rStyle w:val="Style13ptBold"/>
          <w:rFonts w:cs="Arial"/>
          <w:b w:val="0"/>
          <w:sz w:val="16"/>
          <w:szCs w:val="16"/>
        </w:rPr>
        <w:t>(Karabell, Zachary (Founder of Progress Network@New America, President@River Twice Research, Contributing Editor@Politico, Snr. Advisor@Business for Social Responsibility, PhD IR/History@Harvard, with a focus on US-USSR relations during the Cold War). “The Anti-American Century,” Foreign Policy Magazine, July 13, 2020. https://foreignpolicy.com/2020/07/13/anti-american-century-united-states-order//SHL)</w:t>
      </w:r>
    </w:p>
    <w:p w14:paraId="1344E364" w14:textId="77777777" w:rsidR="00BD4F79" w:rsidRPr="0084232C" w:rsidRDefault="00BD4F79" w:rsidP="00BD4F79">
      <w:pPr>
        <w:spacing w:line="252" w:lineRule="auto"/>
        <w:rPr>
          <w:rFonts w:cs="Arial"/>
          <w:bCs/>
          <w:szCs w:val="16"/>
        </w:rPr>
      </w:pPr>
      <w:r w:rsidRPr="0084232C">
        <w:rPr>
          <w:rFonts w:cs="Arial"/>
          <w:bCs/>
          <w:szCs w:val="16"/>
        </w:rPr>
        <w:t xml:space="preserve">The remainder of the century saw the United States bestride the world as the dominant power, sometimes for better and often for worse. But Luce was correct that it was the American Century (or at least half-century). </w:t>
      </w:r>
      <w:r w:rsidRPr="0084232C">
        <w:rPr>
          <w:rStyle w:val="StyleUnderline"/>
          <w:rFonts w:cs="Arial"/>
        </w:rPr>
        <w:t xml:space="preserve">As of 2020, though, the 21st century has become </w:t>
      </w:r>
      <w:r w:rsidRPr="0084232C">
        <w:rPr>
          <w:rStyle w:val="StyleUnderline"/>
          <w:rFonts w:cs="Arial"/>
          <w:bCs/>
        </w:rPr>
        <w:t>“</w:t>
      </w:r>
      <w:r w:rsidRPr="008C178D">
        <w:rPr>
          <w:rStyle w:val="StyleUnderline"/>
          <w:rFonts w:cs="Arial"/>
          <w:bCs/>
          <w:highlight w:val="green"/>
        </w:rPr>
        <w:t>the Anti-American Century</w:t>
      </w:r>
      <w:r w:rsidRPr="0084232C">
        <w:rPr>
          <w:rStyle w:val="StyleUnderline"/>
          <w:rFonts w:cs="Arial"/>
          <w:bCs/>
        </w:rPr>
        <w:t>,”</w:t>
      </w:r>
      <w:r w:rsidRPr="0084232C">
        <w:rPr>
          <w:rFonts w:cs="Arial"/>
          <w:bCs/>
          <w:szCs w:val="16"/>
        </w:rPr>
        <w:t xml:space="preserve"> an identity </w:t>
      </w:r>
      <w:r w:rsidRPr="0084232C">
        <w:rPr>
          <w:rStyle w:val="StyleUnderline"/>
          <w:rFonts w:cs="Arial"/>
        </w:rPr>
        <w:t xml:space="preserve">already </w:t>
      </w:r>
      <w:r w:rsidRPr="008C178D">
        <w:rPr>
          <w:rStyle w:val="StyleUnderline"/>
          <w:rFonts w:cs="Arial"/>
          <w:highlight w:val="green"/>
        </w:rPr>
        <w:t>well-advanced before the pandemic but</w:t>
      </w:r>
      <w:r w:rsidRPr="0084232C">
        <w:rPr>
          <w:rStyle w:val="StyleUnderline"/>
          <w:rFonts w:cs="Arial"/>
        </w:rPr>
        <w:t xml:space="preserve"> certainly </w:t>
      </w:r>
      <w:r w:rsidRPr="0084232C">
        <w:rPr>
          <w:rStyle w:val="StyleUnderline"/>
          <w:rFonts w:cs="Arial"/>
          <w:bCs/>
        </w:rPr>
        <w:t xml:space="preserve">accelerated and </w:t>
      </w:r>
      <w:r w:rsidRPr="008C178D">
        <w:rPr>
          <w:rStyle w:val="StyleUnderline"/>
          <w:rFonts w:cs="Arial"/>
          <w:bCs/>
          <w:highlight w:val="green"/>
        </w:rPr>
        <w:t>cemented</w:t>
      </w:r>
      <w:r w:rsidRPr="008C178D">
        <w:rPr>
          <w:rStyle w:val="StyleUnderline"/>
          <w:rFonts w:cs="Arial"/>
          <w:highlight w:val="green"/>
        </w:rPr>
        <w:t xml:space="preserve"> by it. </w:t>
      </w:r>
      <w:r w:rsidRPr="008C178D">
        <w:rPr>
          <w:rStyle w:val="StyleUnderline"/>
          <w:rFonts w:cs="Arial"/>
        </w:rPr>
        <w:t>The</w:t>
      </w:r>
      <w:r w:rsidRPr="0084232C">
        <w:rPr>
          <w:rStyle w:val="StyleUnderline"/>
          <w:rFonts w:cs="Arial"/>
        </w:rPr>
        <w:t xml:space="preserve"> Anti-American Century may turn out to be aggressively hostile</w:t>
      </w:r>
      <w:r w:rsidRPr="0084232C">
        <w:rPr>
          <w:rFonts w:cs="Arial"/>
          <w:bCs/>
          <w:szCs w:val="16"/>
        </w:rPr>
        <w:t xml:space="preserve"> to the United States, </w:t>
      </w:r>
      <w:r w:rsidRPr="0084232C">
        <w:rPr>
          <w:rStyle w:val="StyleUnderline"/>
          <w:rFonts w:cs="Arial"/>
        </w:rPr>
        <w:t>but for now it is</w:t>
      </w:r>
      <w:r w:rsidRPr="0084232C">
        <w:rPr>
          <w:rFonts w:cs="Arial"/>
          <w:bCs/>
          <w:szCs w:val="16"/>
        </w:rPr>
        <w:t xml:space="preserve"> anti-American mostly </w:t>
      </w:r>
      <w:r w:rsidRPr="0084232C">
        <w:rPr>
          <w:rStyle w:val="StyleUnderline"/>
          <w:rFonts w:cs="Arial"/>
        </w:rPr>
        <w:t>in the sense of being antithetical</w:t>
      </w:r>
      <w:r w:rsidRPr="0084232C">
        <w:rPr>
          <w:rFonts w:cs="Arial"/>
          <w:bCs/>
          <w:szCs w:val="16"/>
        </w:rPr>
        <w:t xml:space="preserve"> to the American Century. </w:t>
      </w:r>
      <w:r w:rsidRPr="0084232C">
        <w:rPr>
          <w:rStyle w:val="StyleUnderline"/>
          <w:rFonts w:cs="Arial"/>
        </w:rPr>
        <w:t xml:space="preserve">The </w:t>
      </w:r>
      <w:r w:rsidRPr="0084232C">
        <w:rPr>
          <w:rStyle w:val="StyleUnderline"/>
          <w:rFonts w:cs="Arial"/>
          <w:bCs/>
        </w:rPr>
        <w:t xml:space="preserve">three </w:t>
      </w:r>
      <w:r w:rsidRPr="008C178D">
        <w:rPr>
          <w:rStyle w:val="StyleUnderline"/>
          <w:rFonts w:cs="Arial"/>
          <w:bCs/>
          <w:highlight w:val="green"/>
        </w:rPr>
        <w:t>pillars of American strength</w:t>
      </w:r>
      <w:r w:rsidRPr="0084232C">
        <w:rPr>
          <w:rStyle w:val="StyleUnderline"/>
          <w:rFonts w:cs="Arial"/>
        </w:rPr>
        <w:t xml:space="preserve">—military, </w:t>
      </w:r>
      <w:r w:rsidRPr="0084232C">
        <w:rPr>
          <w:rStyle w:val="StyleUnderline"/>
          <w:rFonts w:cs="Arial"/>
        </w:rPr>
        <w:lastRenderedPageBreak/>
        <w:t>economic, and political</w:t>
      </w:r>
      <w:r w:rsidRPr="0084232C">
        <w:rPr>
          <w:rFonts w:cs="Arial"/>
          <w:bCs/>
          <w:szCs w:val="16"/>
        </w:rPr>
        <w:t xml:space="preserve">—that defined the last century </w:t>
      </w:r>
      <w:r w:rsidRPr="008C178D">
        <w:rPr>
          <w:rStyle w:val="StyleUnderline"/>
          <w:rFonts w:cs="Arial"/>
          <w:highlight w:val="green"/>
        </w:rPr>
        <w:t>have</w:t>
      </w:r>
      <w:r w:rsidRPr="0084232C">
        <w:rPr>
          <w:rStyle w:val="StyleUnderline"/>
          <w:rFonts w:cs="Arial"/>
        </w:rPr>
        <w:t xml:space="preserve"> each </w:t>
      </w:r>
      <w:r w:rsidRPr="008C178D">
        <w:rPr>
          <w:rStyle w:val="StyleUnderline"/>
          <w:rFonts w:cs="Arial"/>
          <w:highlight w:val="green"/>
        </w:rPr>
        <w:t xml:space="preserve">been </w:t>
      </w:r>
      <w:r w:rsidRPr="008C178D">
        <w:rPr>
          <w:rStyle w:val="StyleUnderline"/>
          <w:rFonts w:cs="Arial"/>
          <w:bCs/>
        </w:rPr>
        <w:t>undermined</w:t>
      </w:r>
      <w:r w:rsidRPr="0084232C">
        <w:rPr>
          <w:rStyle w:val="StyleUnderline"/>
          <w:rFonts w:cs="Arial"/>
          <w:bCs/>
        </w:rPr>
        <w:t xml:space="preserve"> if not </w:t>
      </w:r>
      <w:r w:rsidRPr="008C178D">
        <w:rPr>
          <w:rStyle w:val="StyleUnderline"/>
          <w:rFonts w:cs="Arial"/>
          <w:bCs/>
          <w:highlight w:val="green"/>
        </w:rPr>
        <w:t>obliterated</w:t>
      </w:r>
      <w:r w:rsidRPr="0084232C">
        <w:rPr>
          <w:rFonts w:cs="Arial"/>
          <w:bCs/>
          <w:szCs w:val="16"/>
        </w:rPr>
        <w:t xml:space="preserve">. In this moment, </w:t>
      </w:r>
      <w:r w:rsidRPr="0084232C">
        <w:rPr>
          <w:rStyle w:val="StyleUnderline"/>
          <w:rFonts w:cs="Arial"/>
        </w:rPr>
        <w:t>those</w:t>
      </w:r>
      <w:r w:rsidRPr="0084232C">
        <w:rPr>
          <w:rFonts w:cs="Arial"/>
          <w:bCs/>
          <w:szCs w:val="16"/>
        </w:rPr>
        <w:t xml:space="preserve"> failures </w:t>
      </w:r>
      <w:r w:rsidRPr="0084232C">
        <w:rPr>
          <w:rStyle w:val="StyleUnderline"/>
          <w:rFonts w:cs="Arial"/>
        </w:rPr>
        <w:t>may seem like profound negatives</w:t>
      </w:r>
      <w:r w:rsidRPr="0084232C">
        <w:rPr>
          <w:rFonts w:cs="Arial"/>
          <w:bCs/>
          <w:szCs w:val="16"/>
        </w:rPr>
        <w:t xml:space="preserve">. In his most recent book, the writer Robert Kagan laments that, without American leadership around the world, the jungle will grow back. In the United States’ absence, Beijing may be able to define a less liberal world order. In terms of domestic politics, the left and the right are oddly united in their despair at the erosion of the American Century, as the left bemoans the failure of the American experiment in an age of racial divisions and government ineptitude and the right defends to the hilt “Make America Great Again” redux. </w:t>
      </w:r>
    </w:p>
    <w:p w14:paraId="54D43DCE" w14:textId="77777777" w:rsidR="00BD4F79" w:rsidRPr="0084232C" w:rsidRDefault="00BD4F79" w:rsidP="00BD4F79">
      <w:pPr>
        <w:spacing w:line="252" w:lineRule="auto"/>
        <w:rPr>
          <w:rStyle w:val="StyleUnderline"/>
          <w:rFonts w:cs="Arial"/>
        </w:rPr>
      </w:pPr>
      <w:r w:rsidRPr="0084232C">
        <w:rPr>
          <w:rStyle w:val="StyleUnderline"/>
          <w:rFonts w:cs="Arial"/>
        </w:rPr>
        <w:t xml:space="preserve">Yet the dawn of the Anti-American Century may be </w:t>
      </w:r>
      <w:r w:rsidRPr="008C178D">
        <w:rPr>
          <w:rStyle w:val="StyleUnderline"/>
          <w:rFonts w:cs="Arial"/>
          <w:bCs/>
          <w:highlight w:val="green"/>
        </w:rPr>
        <w:t>precisely what</w:t>
      </w:r>
      <w:r w:rsidRPr="0084232C">
        <w:rPr>
          <w:rStyle w:val="StyleUnderline"/>
          <w:rFonts w:cs="Arial"/>
          <w:bCs/>
        </w:rPr>
        <w:t xml:space="preserve"> both </w:t>
      </w:r>
      <w:r w:rsidRPr="008C178D">
        <w:rPr>
          <w:rStyle w:val="StyleUnderline"/>
          <w:rFonts w:cs="Arial"/>
          <w:bCs/>
          <w:highlight w:val="green"/>
        </w:rPr>
        <w:t>the world</w:t>
      </w:r>
      <w:r w:rsidRPr="0084232C">
        <w:rPr>
          <w:rStyle w:val="StyleUnderline"/>
          <w:rFonts w:cs="Arial"/>
          <w:bCs/>
        </w:rPr>
        <w:t xml:space="preserve"> and the United States </w:t>
      </w:r>
      <w:r w:rsidRPr="008C178D">
        <w:rPr>
          <w:rStyle w:val="StyleUnderline"/>
          <w:rFonts w:cs="Arial"/>
          <w:bCs/>
          <w:highlight w:val="green"/>
        </w:rPr>
        <w:t>need</w:t>
      </w:r>
      <w:r w:rsidRPr="0084232C">
        <w:rPr>
          <w:rFonts w:cs="Arial"/>
          <w:bCs/>
          <w:szCs w:val="16"/>
        </w:rPr>
        <w:t xml:space="preserve"> to meet the particular challenges of today. A world of nearly </w:t>
      </w:r>
      <w:r w:rsidRPr="0084232C">
        <w:rPr>
          <w:rStyle w:val="StyleUnderline"/>
          <w:rFonts w:cs="Arial"/>
        </w:rPr>
        <w:t>7.8 billion people demand</w:t>
      </w:r>
      <w:r w:rsidRPr="0084232C">
        <w:rPr>
          <w:rFonts w:cs="Arial"/>
          <w:bCs/>
          <w:szCs w:val="16"/>
        </w:rPr>
        <w:t xml:space="preserve">s </w:t>
      </w:r>
      <w:r w:rsidRPr="0084232C">
        <w:rPr>
          <w:rStyle w:val="StyleUnderline"/>
          <w:rFonts w:cs="Arial"/>
        </w:rPr>
        <w:t xml:space="preserve">multiple nodes of support, </w:t>
      </w:r>
      <w:r w:rsidRPr="0084232C">
        <w:rPr>
          <w:rStyle w:val="StyleUnderline"/>
          <w:rFonts w:cs="Arial"/>
          <w:bCs/>
        </w:rPr>
        <w:t>not one hegemon</w:t>
      </w:r>
      <w:r w:rsidRPr="0084232C">
        <w:rPr>
          <w:rFonts w:cs="Arial"/>
          <w:bCs/>
          <w:szCs w:val="16"/>
        </w:rPr>
        <w:t xml:space="preserve"> or two jockeying for power. </w:t>
      </w:r>
      <w:r w:rsidRPr="0084232C">
        <w:rPr>
          <w:rStyle w:val="StyleUnderline"/>
          <w:rFonts w:cs="Arial"/>
        </w:rPr>
        <w:t xml:space="preserve">And a United States of </w:t>
      </w:r>
      <w:r w:rsidRPr="0084232C">
        <w:rPr>
          <w:rFonts w:cs="Arial"/>
          <w:bCs/>
          <w:szCs w:val="16"/>
        </w:rPr>
        <w:t xml:space="preserve">great affluence and </w:t>
      </w:r>
      <w:r w:rsidRPr="0084232C">
        <w:rPr>
          <w:rStyle w:val="StyleUnderline"/>
          <w:rFonts w:cs="Arial"/>
        </w:rPr>
        <w:t>great deficiencies needs to accept</w:t>
      </w:r>
      <w:r w:rsidRPr="0084232C">
        <w:rPr>
          <w:rFonts w:cs="Arial"/>
          <w:bCs/>
          <w:szCs w:val="16"/>
        </w:rPr>
        <w:t xml:space="preserve"> that </w:t>
      </w:r>
      <w:r w:rsidRPr="0084232C">
        <w:rPr>
          <w:rStyle w:val="StyleUnderline"/>
          <w:rFonts w:cs="Arial"/>
        </w:rPr>
        <w:t xml:space="preserve">it is </w:t>
      </w:r>
      <w:r w:rsidRPr="0084232C">
        <w:rPr>
          <w:rStyle w:val="StyleUnderline"/>
          <w:rFonts w:cs="Arial"/>
          <w:bCs/>
        </w:rPr>
        <w:t>not ordained to lead</w:t>
      </w:r>
      <w:r w:rsidRPr="0084232C">
        <w:rPr>
          <w:rFonts w:cs="Arial"/>
          <w:bCs/>
          <w:szCs w:val="16"/>
        </w:rPr>
        <w:t xml:space="preserve"> and that its past results are, as investors like to disclaim, no guarantee of future success. </w:t>
      </w:r>
      <w:r w:rsidRPr="0084232C">
        <w:rPr>
          <w:rStyle w:val="StyleUnderline"/>
          <w:rFonts w:cs="Arial"/>
        </w:rPr>
        <w:t xml:space="preserve">The first step to solving a problem is acknowledging that you have one; </w:t>
      </w:r>
      <w:r w:rsidRPr="0084232C">
        <w:rPr>
          <w:rStyle w:val="StyleUnderline"/>
          <w:rFonts w:cs="Arial"/>
          <w:bCs/>
        </w:rPr>
        <w:t>failure to do so</w:t>
      </w:r>
      <w:r w:rsidRPr="0084232C">
        <w:rPr>
          <w:rFonts w:cs="Arial"/>
          <w:bCs/>
          <w:szCs w:val="16"/>
        </w:rPr>
        <w:t>—</w:t>
      </w:r>
      <w:r w:rsidRPr="0084232C">
        <w:rPr>
          <w:rStyle w:val="StyleUnderline"/>
          <w:rFonts w:cs="Arial"/>
        </w:rPr>
        <w:t>to believe only that one’s country is uniquely powerful and destined</w:t>
      </w:r>
      <w:r w:rsidRPr="0084232C">
        <w:rPr>
          <w:rFonts w:cs="Arial"/>
          <w:bCs/>
          <w:szCs w:val="16"/>
        </w:rPr>
        <w:t xml:space="preserve"> by history and culture </w:t>
      </w:r>
      <w:r w:rsidRPr="0084232C">
        <w:rPr>
          <w:rStyle w:val="StyleUnderline"/>
          <w:rFonts w:cs="Arial"/>
        </w:rPr>
        <w:t xml:space="preserve">for greatness—is a </w:t>
      </w:r>
      <w:r w:rsidRPr="0084232C">
        <w:rPr>
          <w:rStyle w:val="StyleUnderline"/>
          <w:rFonts w:cs="Arial"/>
          <w:bCs/>
        </w:rPr>
        <w:t>recipe for a fall</w:t>
      </w:r>
      <w:r w:rsidRPr="0084232C">
        <w:rPr>
          <w:rFonts w:cs="Arial"/>
          <w:bCs/>
          <w:szCs w:val="16"/>
        </w:rPr>
        <w:t xml:space="preserve">. At the dawn of the new millennium, a scant </w:t>
      </w:r>
      <w:r w:rsidRPr="0084232C">
        <w:rPr>
          <w:rStyle w:val="StyleUnderline"/>
          <w:rFonts w:cs="Arial"/>
        </w:rPr>
        <w:t>20 years ago</w:t>
      </w:r>
      <w:r w:rsidRPr="0084232C">
        <w:rPr>
          <w:rFonts w:cs="Arial"/>
          <w:bCs/>
          <w:szCs w:val="16"/>
        </w:rPr>
        <w:t xml:space="preserve"> that feels like an eternity, </w:t>
      </w:r>
      <w:r w:rsidRPr="0084232C">
        <w:rPr>
          <w:rStyle w:val="StyleUnderline"/>
          <w:rFonts w:cs="Arial"/>
        </w:rPr>
        <w:t>the United States was able to say</w:t>
      </w:r>
      <w:r w:rsidRPr="0084232C">
        <w:rPr>
          <w:rFonts w:cs="Arial"/>
          <w:bCs/>
          <w:szCs w:val="16"/>
        </w:rPr>
        <w:t xml:space="preserve"> to itself and the world </w:t>
      </w:r>
      <w:r w:rsidRPr="0084232C">
        <w:rPr>
          <w:rStyle w:val="StyleUnderline"/>
          <w:rFonts w:cs="Arial"/>
        </w:rPr>
        <w:t xml:space="preserve">that it had found a </w:t>
      </w:r>
      <w:r w:rsidRPr="0084232C">
        <w:rPr>
          <w:rStyle w:val="StyleUnderline"/>
          <w:rFonts w:cs="Arial"/>
          <w:bCs/>
        </w:rPr>
        <w:t>uniquely potent formula</w:t>
      </w:r>
      <w:r w:rsidRPr="0084232C">
        <w:rPr>
          <w:rStyle w:val="StyleUnderline"/>
          <w:rFonts w:cs="Arial"/>
        </w:rPr>
        <w:t xml:space="preserve"> for</w:t>
      </w:r>
      <w:r w:rsidRPr="0084232C">
        <w:rPr>
          <w:rFonts w:cs="Arial"/>
          <w:bCs/>
          <w:szCs w:val="16"/>
        </w:rPr>
        <w:t xml:space="preserve"> how to manage </w:t>
      </w:r>
      <w:r w:rsidRPr="0084232C">
        <w:rPr>
          <w:rStyle w:val="StyleUnderline"/>
          <w:rFonts w:cs="Arial"/>
        </w:rPr>
        <w:t xml:space="preserve">democracy. It pointed to its </w:t>
      </w:r>
      <w:r w:rsidRPr="0084232C">
        <w:rPr>
          <w:rStyle w:val="StyleUnderline"/>
          <w:rFonts w:cs="Arial"/>
          <w:bCs/>
        </w:rPr>
        <w:t>role as a global superpower</w:t>
      </w:r>
      <w:r w:rsidRPr="0084232C">
        <w:rPr>
          <w:rStyle w:val="StyleUnderline"/>
          <w:rFonts w:cs="Arial"/>
        </w:rPr>
        <w:t xml:space="preserve"> and its resilient and </w:t>
      </w:r>
      <w:r w:rsidRPr="0084232C">
        <w:rPr>
          <w:rStyle w:val="StyleUnderline"/>
          <w:rFonts w:cs="Arial"/>
          <w:bCs/>
        </w:rPr>
        <w:t>flourishing economy</w:t>
      </w:r>
      <w:r w:rsidRPr="0084232C">
        <w:rPr>
          <w:rStyle w:val="StyleUnderline"/>
          <w:rFonts w:cs="Arial"/>
        </w:rPr>
        <w:t>.</w:t>
      </w:r>
      <w:r w:rsidRPr="0084232C">
        <w:rPr>
          <w:rFonts w:cs="Arial"/>
          <w:bCs/>
          <w:szCs w:val="16"/>
        </w:rPr>
        <w:t xml:space="preserve"> It asserted that it had excelled in advanced research, education, and innovation and stood as an example to countries everywhere. All that was never nearly as true as Americans wished it to be, but </w:t>
      </w:r>
      <w:r w:rsidRPr="0084232C">
        <w:rPr>
          <w:rStyle w:val="StyleUnderline"/>
          <w:rFonts w:cs="Arial"/>
        </w:rPr>
        <w:t>those strengths were, relative to much of the world, undeniable</w:t>
      </w:r>
      <w:r w:rsidRPr="0084232C">
        <w:rPr>
          <w:rFonts w:cs="Arial"/>
          <w:bCs/>
          <w:szCs w:val="16"/>
        </w:rPr>
        <w:t xml:space="preserve">. </w:t>
      </w:r>
      <w:r w:rsidRPr="000E030C">
        <w:rPr>
          <w:rStyle w:val="StyleUnderline"/>
          <w:rFonts w:cs="Arial"/>
        </w:rPr>
        <w:t xml:space="preserve">The pandemic has exposed </w:t>
      </w:r>
      <w:r w:rsidRPr="000E030C">
        <w:rPr>
          <w:rStyle w:val="StyleUnderline"/>
          <w:rFonts w:cs="Arial"/>
          <w:bCs/>
        </w:rPr>
        <w:t>structural fissures</w:t>
      </w:r>
      <w:r w:rsidRPr="0084232C">
        <w:rPr>
          <w:rFonts w:cs="Arial"/>
          <w:bCs/>
          <w:szCs w:val="16"/>
        </w:rPr>
        <w:t xml:space="preserve"> in the United States. It has also underscored </w:t>
      </w:r>
      <w:r w:rsidRPr="0084232C">
        <w:rPr>
          <w:rStyle w:val="StyleUnderline"/>
          <w:rFonts w:cs="Arial"/>
        </w:rPr>
        <w:t xml:space="preserve">that a country whose central government is constrained </w:t>
      </w:r>
      <w:r w:rsidRPr="0084232C">
        <w:rPr>
          <w:rFonts w:cs="Arial"/>
          <w:bCs/>
          <w:szCs w:val="16"/>
        </w:rPr>
        <w:t xml:space="preserve">not just by the three-branch structure of the federal government but also </w:t>
      </w:r>
      <w:r w:rsidRPr="0084232C">
        <w:rPr>
          <w:rStyle w:val="StyleUnderline"/>
          <w:rFonts w:cs="Arial"/>
        </w:rPr>
        <w:t xml:space="preserve">by substantial local and state autonomy is </w:t>
      </w:r>
      <w:r w:rsidRPr="0084232C">
        <w:rPr>
          <w:rStyle w:val="StyleUnderline"/>
          <w:rFonts w:cs="Arial"/>
          <w:bCs/>
        </w:rPr>
        <w:t>not</w:t>
      </w:r>
      <w:r w:rsidRPr="0084232C">
        <w:rPr>
          <w:rFonts w:cs="Arial"/>
          <w:bCs/>
          <w:szCs w:val="16"/>
        </w:rPr>
        <w:t xml:space="preserve"> particularly </w:t>
      </w:r>
      <w:r w:rsidRPr="0084232C">
        <w:rPr>
          <w:rStyle w:val="StyleUnderline"/>
          <w:rFonts w:cs="Arial"/>
          <w:bCs/>
        </w:rPr>
        <w:t>well suited to marshaling a forceful national effort</w:t>
      </w:r>
      <w:r w:rsidRPr="0084232C">
        <w:rPr>
          <w:rFonts w:cs="Arial"/>
          <w:bCs/>
          <w:szCs w:val="16"/>
        </w:rPr>
        <w:t xml:space="preserve"> that isn’t an actual war. But the tut-tutting and eye-rolling abroad about </w:t>
      </w:r>
      <w:r w:rsidRPr="0084232C">
        <w:rPr>
          <w:rStyle w:val="StyleUnderline"/>
          <w:rFonts w:cs="Arial"/>
        </w:rPr>
        <w:t>the anemic U.S. response to</w:t>
      </w:r>
      <w:r w:rsidRPr="0084232C">
        <w:rPr>
          <w:rFonts w:cs="Arial"/>
          <w:bCs/>
          <w:szCs w:val="16"/>
        </w:rPr>
        <w:t xml:space="preserve"> the </w:t>
      </w:r>
      <w:r w:rsidRPr="0084232C">
        <w:rPr>
          <w:rStyle w:val="StyleUnderline"/>
          <w:rFonts w:cs="Arial"/>
        </w:rPr>
        <w:t>COVID</w:t>
      </w:r>
      <w:r w:rsidRPr="0084232C">
        <w:rPr>
          <w:rFonts w:cs="Arial"/>
          <w:bCs/>
          <w:szCs w:val="16"/>
        </w:rPr>
        <w:t xml:space="preserve">-19 pandemic (“The world is taking pity on us,” went the line in one prominent column and in many other since) </w:t>
      </w:r>
      <w:r w:rsidRPr="0084232C">
        <w:rPr>
          <w:rStyle w:val="StyleUnderline"/>
          <w:rFonts w:cs="Arial"/>
        </w:rPr>
        <w:t xml:space="preserve">is simply the </w:t>
      </w:r>
      <w:r w:rsidRPr="0084232C">
        <w:rPr>
          <w:rStyle w:val="StyleUnderline"/>
          <w:rFonts w:cs="Arial"/>
          <w:bCs/>
        </w:rPr>
        <w:t>next iteration of a process</w:t>
      </w:r>
      <w:r w:rsidRPr="0084232C">
        <w:rPr>
          <w:rStyle w:val="StyleUnderline"/>
          <w:rFonts w:cs="Arial"/>
        </w:rPr>
        <w:t xml:space="preserve"> that has been unfolding for two decades. </w:t>
      </w:r>
    </w:p>
    <w:p w14:paraId="6D53F6CD" w14:textId="77777777" w:rsidR="00BD4F79" w:rsidRPr="0084232C" w:rsidRDefault="00BD4F79" w:rsidP="00BD4F79">
      <w:pPr>
        <w:spacing w:line="252" w:lineRule="auto"/>
        <w:rPr>
          <w:rFonts w:cs="Arial"/>
          <w:bCs/>
          <w:szCs w:val="16"/>
        </w:rPr>
      </w:pPr>
      <w:r w:rsidRPr="000E030C">
        <w:rPr>
          <w:rStyle w:val="StyleUnderline"/>
          <w:rFonts w:cs="Arial"/>
          <w:highlight w:val="green"/>
        </w:rPr>
        <w:t>The first pillar</w:t>
      </w:r>
      <w:r w:rsidRPr="0084232C">
        <w:rPr>
          <w:rFonts w:cs="Arial"/>
          <w:bCs/>
          <w:szCs w:val="16"/>
        </w:rPr>
        <w:t xml:space="preserve"> of the American Century </w:t>
      </w:r>
      <w:r w:rsidRPr="000E030C">
        <w:rPr>
          <w:rStyle w:val="StyleUnderline"/>
          <w:rFonts w:cs="Arial"/>
          <w:highlight w:val="green"/>
        </w:rPr>
        <w:t xml:space="preserve">to be </w:t>
      </w:r>
      <w:r w:rsidRPr="000E030C">
        <w:rPr>
          <w:rStyle w:val="StyleUnderline"/>
          <w:rFonts w:cs="Arial"/>
          <w:bCs/>
          <w:highlight w:val="green"/>
        </w:rPr>
        <w:t>knocked aside was military</w:t>
      </w:r>
      <w:r w:rsidRPr="0084232C">
        <w:rPr>
          <w:rFonts w:cs="Arial"/>
          <w:bCs/>
          <w:szCs w:val="16"/>
        </w:rPr>
        <w:t xml:space="preserve">. The U.S. invasion of </w:t>
      </w:r>
      <w:r w:rsidRPr="0084232C">
        <w:rPr>
          <w:rStyle w:val="StyleUnderline"/>
          <w:rFonts w:cs="Arial"/>
        </w:rPr>
        <w:t>Afghanistan</w:t>
      </w:r>
      <w:r w:rsidRPr="0084232C">
        <w:rPr>
          <w:rFonts w:cs="Arial"/>
          <w:bCs/>
          <w:szCs w:val="16"/>
        </w:rPr>
        <w:t xml:space="preserve"> after 9/11 </w:t>
      </w:r>
      <w:r w:rsidRPr="0084232C">
        <w:rPr>
          <w:rStyle w:val="StyleUnderline"/>
          <w:rFonts w:cs="Arial"/>
        </w:rPr>
        <w:t>enjoyed considerable support</w:t>
      </w:r>
      <w:r w:rsidRPr="0084232C">
        <w:rPr>
          <w:rFonts w:cs="Arial"/>
          <w:bCs/>
          <w:szCs w:val="16"/>
        </w:rPr>
        <w:t xml:space="preserve"> internationally as a justified response to the Taliban’s sheltering of al Qaeda and Osama bin Laden. </w:t>
      </w:r>
      <w:r w:rsidRPr="0084232C">
        <w:rPr>
          <w:rStyle w:val="StyleUnderline"/>
          <w:rFonts w:cs="Arial"/>
        </w:rPr>
        <w:t>But</w:t>
      </w:r>
      <w:r w:rsidRPr="0084232C">
        <w:rPr>
          <w:rFonts w:cs="Arial"/>
          <w:bCs/>
          <w:szCs w:val="16"/>
        </w:rPr>
        <w:t xml:space="preserve"> the subsequent invasion of </w:t>
      </w:r>
      <w:r w:rsidRPr="000E030C">
        <w:rPr>
          <w:rStyle w:val="StyleUnderline"/>
          <w:rFonts w:cs="Arial"/>
          <w:bCs/>
          <w:highlight w:val="green"/>
        </w:rPr>
        <w:t>Iraq</w:t>
      </w:r>
      <w:r w:rsidRPr="0084232C">
        <w:rPr>
          <w:rFonts w:cs="Arial"/>
          <w:bCs/>
          <w:szCs w:val="16"/>
        </w:rPr>
        <w:t xml:space="preserve"> in March 2003 </w:t>
      </w:r>
      <w:r w:rsidRPr="0084232C">
        <w:rPr>
          <w:rFonts w:cs="Arial"/>
        </w:rPr>
        <w:t xml:space="preserve">with a paucity of international support followed by </w:t>
      </w:r>
      <w:r w:rsidRPr="000E030C">
        <w:rPr>
          <w:rStyle w:val="StyleUnderline"/>
          <w:rFonts w:cs="Arial"/>
          <w:highlight w:val="green"/>
        </w:rPr>
        <w:t xml:space="preserve">a </w:t>
      </w:r>
      <w:r w:rsidRPr="000E030C">
        <w:rPr>
          <w:rStyle w:val="StyleUnderline"/>
          <w:rFonts w:cs="Arial"/>
          <w:bCs/>
          <w:highlight w:val="green"/>
        </w:rPr>
        <w:t>bungled occupation</w:t>
      </w:r>
      <w:r w:rsidRPr="0084232C">
        <w:rPr>
          <w:rStyle w:val="StyleUnderline"/>
          <w:rFonts w:cs="Arial"/>
        </w:rPr>
        <w:t xml:space="preserve"> and</w:t>
      </w:r>
      <w:r w:rsidRPr="0084232C">
        <w:rPr>
          <w:rFonts w:cs="Arial"/>
        </w:rPr>
        <w:t xml:space="preserve"> years of </w:t>
      </w:r>
      <w:r w:rsidRPr="0084232C">
        <w:rPr>
          <w:rStyle w:val="StyleUnderline"/>
          <w:rFonts w:cs="Arial"/>
          <w:bCs/>
        </w:rPr>
        <w:t>guerrilla war</w:t>
      </w:r>
      <w:r w:rsidRPr="0084232C">
        <w:rPr>
          <w:rFonts w:cs="Arial"/>
          <w:bCs/>
          <w:szCs w:val="16"/>
        </w:rPr>
        <w:t xml:space="preserve"> against American troops </w:t>
      </w:r>
      <w:r w:rsidRPr="000E030C">
        <w:rPr>
          <w:rStyle w:val="StyleUnderline"/>
          <w:rFonts w:cs="Arial"/>
        </w:rPr>
        <w:t>evoked</w:t>
      </w:r>
      <w:r w:rsidRPr="0084232C">
        <w:rPr>
          <w:rStyle w:val="StyleUnderline"/>
          <w:rFonts w:cs="Arial"/>
        </w:rPr>
        <w:t xml:space="preserve"> the </w:t>
      </w:r>
      <w:r w:rsidRPr="000E030C">
        <w:rPr>
          <w:rStyle w:val="StyleUnderline"/>
          <w:rFonts w:cs="Arial"/>
        </w:rPr>
        <w:t>Vietnam</w:t>
      </w:r>
      <w:r w:rsidRPr="0084232C">
        <w:rPr>
          <w:rStyle w:val="StyleUnderline"/>
          <w:rFonts w:cs="Arial"/>
        </w:rPr>
        <w:t xml:space="preserve"> War. Initial misgivings were </w:t>
      </w:r>
      <w:r w:rsidRPr="0084232C">
        <w:rPr>
          <w:rStyle w:val="StyleUnderline"/>
          <w:rFonts w:cs="Arial"/>
          <w:bCs/>
        </w:rPr>
        <w:t>exponentially</w:t>
      </w:r>
      <w:r w:rsidRPr="0084232C">
        <w:rPr>
          <w:rStyle w:val="StyleUnderline"/>
          <w:rFonts w:cs="Arial"/>
        </w:rPr>
        <w:t xml:space="preserve"> </w:t>
      </w:r>
      <w:r w:rsidRPr="0084232C">
        <w:rPr>
          <w:rStyle w:val="StyleUnderline"/>
          <w:rFonts w:cs="Arial"/>
          <w:bCs/>
        </w:rPr>
        <w:t>magnified</w:t>
      </w:r>
      <w:r w:rsidRPr="0084232C">
        <w:rPr>
          <w:rStyle w:val="StyleUnderline"/>
          <w:rFonts w:cs="Arial"/>
        </w:rPr>
        <w:t xml:space="preserve"> by</w:t>
      </w:r>
      <w:r w:rsidRPr="0084232C">
        <w:rPr>
          <w:rFonts w:cs="Arial"/>
          <w:bCs/>
          <w:szCs w:val="16"/>
        </w:rPr>
        <w:t xml:space="preserve"> revelations of American-sanctioned </w:t>
      </w:r>
      <w:r w:rsidRPr="000E030C">
        <w:rPr>
          <w:rStyle w:val="StyleUnderline"/>
          <w:rFonts w:cs="Arial"/>
          <w:highlight w:val="green"/>
        </w:rPr>
        <w:t>torture</w:t>
      </w:r>
      <w:r w:rsidRPr="0084232C">
        <w:rPr>
          <w:rFonts w:cs="Arial"/>
          <w:bCs/>
          <w:szCs w:val="16"/>
        </w:rPr>
        <w:t xml:space="preserve"> in Iraq, at the </w:t>
      </w:r>
      <w:r w:rsidRPr="000E030C">
        <w:rPr>
          <w:rStyle w:val="StyleUnderline"/>
          <w:rFonts w:cs="Arial"/>
          <w:highlight w:val="green"/>
        </w:rPr>
        <w:t>Guantánamo</w:t>
      </w:r>
      <w:r w:rsidRPr="0084232C">
        <w:rPr>
          <w:rStyle w:val="StyleUnderline"/>
          <w:rFonts w:cs="Arial"/>
        </w:rPr>
        <w:t xml:space="preserve"> Bay</w:t>
      </w:r>
      <w:r w:rsidRPr="0084232C">
        <w:rPr>
          <w:rFonts w:cs="Arial"/>
          <w:bCs/>
          <w:szCs w:val="16"/>
        </w:rPr>
        <w:t xml:space="preserve"> detention facility, </w:t>
      </w:r>
      <w:r w:rsidRPr="000E030C">
        <w:rPr>
          <w:rStyle w:val="StyleUnderline"/>
          <w:rFonts w:cs="Arial"/>
          <w:highlight w:val="green"/>
        </w:rPr>
        <w:t>and</w:t>
      </w:r>
      <w:r w:rsidRPr="0084232C">
        <w:rPr>
          <w:rFonts w:cs="Arial"/>
          <w:bCs/>
          <w:szCs w:val="16"/>
        </w:rPr>
        <w:t xml:space="preserve"> at various sites around the world, in clear </w:t>
      </w:r>
      <w:r w:rsidRPr="000E030C">
        <w:rPr>
          <w:rStyle w:val="StyleUnderline"/>
          <w:rFonts w:cs="Arial"/>
          <w:bCs/>
          <w:highlight w:val="green"/>
        </w:rPr>
        <w:t xml:space="preserve">contravention of </w:t>
      </w:r>
      <w:r w:rsidRPr="000E030C">
        <w:rPr>
          <w:rStyle w:val="StyleUnderline"/>
          <w:rFonts w:cs="Arial"/>
          <w:bCs/>
        </w:rPr>
        <w:t xml:space="preserve">the </w:t>
      </w:r>
      <w:r w:rsidRPr="000E030C">
        <w:rPr>
          <w:rStyle w:val="StyleUnderline"/>
          <w:rFonts w:cs="Arial"/>
          <w:bCs/>
          <w:highlight w:val="green"/>
        </w:rPr>
        <w:t>Geneva</w:t>
      </w:r>
      <w:r w:rsidRPr="0084232C">
        <w:rPr>
          <w:rStyle w:val="StyleUnderline"/>
          <w:rFonts w:cs="Arial"/>
        </w:rPr>
        <w:t xml:space="preserve"> Conventions</w:t>
      </w:r>
      <w:r w:rsidRPr="0084232C">
        <w:rPr>
          <w:rFonts w:cs="Arial"/>
          <w:bCs/>
          <w:szCs w:val="16"/>
        </w:rPr>
        <w:t xml:space="preserve"> that the United States had long defended. </w:t>
      </w:r>
      <w:r w:rsidRPr="0084232C">
        <w:rPr>
          <w:rStyle w:val="StyleUnderline"/>
          <w:rFonts w:cs="Arial"/>
        </w:rPr>
        <w:t>Add to that revelations of spying on domestic citizens</w:t>
      </w:r>
      <w:r w:rsidRPr="0084232C">
        <w:rPr>
          <w:rFonts w:cs="Arial"/>
          <w:bCs/>
          <w:szCs w:val="16"/>
        </w:rPr>
        <w:t xml:space="preserve"> in the name of national security and the war on terrorism, </w:t>
      </w:r>
      <w:r w:rsidRPr="0084232C">
        <w:rPr>
          <w:rStyle w:val="StyleUnderline"/>
          <w:rFonts w:cs="Arial"/>
        </w:rPr>
        <w:t xml:space="preserve">and many of the </w:t>
      </w:r>
      <w:r w:rsidRPr="0084232C">
        <w:rPr>
          <w:rStyle w:val="StyleUnderline"/>
          <w:rFonts w:cs="Arial"/>
          <w:bCs/>
        </w:rPr>
        <w:t>pieties of American strength crumbled</w:t>
      </w:r>
      <w:r w:rsidRPr="0084232C">
        <w:rPr>
          <w:rFonts w:cs="Arial"/>
          <w:bCs/>
          <w:szCs w:val="16"/>
        </w:rPr>
        <w:t xml:space="preserve">. </w:t>
      </w:r>
      <w:r w:rsidRPr="0084232C">
        <w:rPr>
          <w:rStyle w:val="StyleUnderline"/>
          <w:rFonts w:cs="Arial"/>
        </w:rPr>
        <w:t>The U</w:t>
      </w:r>
      <w:r w:rsidRPr="0084232C">
        <w:rPr>
          <w:rFonts w:cs="Arial"/>
        </w:rPr>
        <w:t xml:space="preserve">nited </w:t>
      </w:r>
      <w:r w:rsidRPr="0084232C">
        <w:rPr>
          <w:rStyle w:val="StyleUnderline"/>
          <w:rFonts w:cs="Arial"/>
        </w:rPr>
        <w:t>S</w:t>
      </w:r>
      <w:r w:rsidRPr="0084232C">
        <w:rPr>
          <w:rFonts w:cs="Arial"/>
        </w:rPr>
        <w:t xml:space="preserve">tates </w:t>
      </w:r>
      <w:r w:rsidRPr="0084232C">
        <w:rPr>
          <w:rStyle w:val="StyleUnderline"/>
          <w:rFonts w:cs="Arial"/>
        </w:rPr>
        <w:t>emerged</w:t>
      </w:r>
      <w:r w:rsidRPr="0084232C">
        <w:rPr>
          <w:rFonts w:cs="Arial"/>
          <w:bCs/>
          <w:szCs w:val="16"/>
        </w:rPr>
        <w:t xml:space="preserve"> by 2008 </w:t>
      </w:r>
      <w:r w:rsidRPr="0084232C">
        <w:rPr>
          <w:rStyle w:val="StyleUnderline"/>
          <w:rFonts w:cs="Arial"/>
        </w:rPr>
        <w:t>from</w:t>
      </w:r>
      <w:r w:rsidRPr="0084232C">
        <w:rPr>
          <w:rFonts w:cs="Arial"/>
          <w:bCs/>
          <w:szCs w:val="16"/>
        </w:rPr>
        <w:t xml:space="preserve"> its </w:t>
      </w:r>
      <w:r w:rsidRPr="0084232C">
        <w:rPr>
          <w:rStyle w:val="StyleUnderline"/>
          <w:rFonts w:cs="Arial"/>
        </w:rPr>
        <w:t>Iraq</w:t>
      </w:r>
      <w:r w:rsidRPr="0084232C">
        <w:rPr>
          <w:rFonts w:cs="Arial"/>
          <w:bCs/>
          <w:szCs w:val="16"/>
        </w:rPr>
        <w:t xml:space="preserve"> imbroglio </w:t>
      </w:r>
      <w:r w:rsidRPr="0084232C">
        <w:rPr>
          <w:rStyle w:val="StyleUnderline"/>
          <w:rFonts w:cs="Arial"/>
        </w:rPr>
        <w:t>with its military</w:t>
      </w:r>
      <w:r w:rsidRPr="0084232C">
        <w:rPr>
          <w:rFonts w:cs="Arial"/>
          <w:bCs/>
          <w:szCs w:val="16"/>
        </w:rPr>
        <w:t xml:space="preserve"> still second to none in size and capacity but with its </w:t>
      </w:r>
      <w:r w:rsidRPr="0084232C">
        <w:rPr>
          <w:rStyle w:val="StyleUnderline"/>
          <w:rFonts w:cs="Arial"/>
        </w:rPr>
        <w:t xml:space="preserve">image </w:t>
      </w:r>
      <w:r w:rsidRPr="0084232C">
        <w:rPr>
          <w:rStyle w:val="StyleUnderline"/>
          <w:rFonts w:cs="Arial"/>
          <w:bCs/>
        </w:rPr>
        <w:t>severely undermined</w:t>
      </w:r>
      <w:r w:rsidRPr="0084232C">
        <w:rPr>
          <w:rFonts w:cs="Arial"/>
          <w:bCs/>
          <w:szCs w:val="16"/>
        </w:rPr>
        <w:t xml:space="preserve">. </w:t>
      </w:r>
    </w:p>
    <w:p w14:paraId="4930170D" w14:textId="77777777" w:rsidR="00BD4F79" w:rsidRPr="0084232C" w:rsidRDefault="00BD4F79" w:rsidP="00BD4F79">
      <w:pPr>
        <w:spacing w:line="252" w:lineRule="auto"/>
        <w:rPr>
          <w:rFonts w:cs="Arial"/>
          <w:bCs/>
          <w:szCs w:val="16"/>
        </w:rPr>
      </w:pPr>
      <w:r w:rsidRPr="0084232C">
        <w:rPr>
          <w:rStyle w:val="StyleUnderline"/>
          <w:rFonts w:cs="Arial"/>
        </w:rPr>
        <w:t xml:space="preserve">The </w:t>
      </w:r>
      <w:r w:rsidRPr="000E030C">
        <w:rPr>
          <w:rStyle w:val="StyleUnderline"/>
          <w:rFonts w:cs="Arial"/>
          <w:highlight w:val="green"/>
        </w:rPr>
        <w:t>second</w:t>
      </w:r>
      <w:r w:rsidRPr="0084232C">
        <w:rPr>
          <w:rFonts w:cs="Arial"/>
          <w:bCs/>
          <w:szCs w:val="16"/>
        </w:rPr>
        <w:t xml:space="preserve"> pillar </w:t>
      </w:r>
      <w:r w:rsidRPr="0084232C">
        <w:rPr>
          <w:rStyle w:val="StyleUnderline"/>
          <w:rFonts w:cs="Arial"/>
        </w:rPr>
        <w:t xml:space="preserve">to crumble </w:t>
      </w:r>
      <w:r w:rsidRPr="000E030C">
        <w:rPr>
          <w:rStyle w:val="StyleUnderline"/>
          <w:rFonts w:cs="Arial"/>
          <w:highlight w:val="green"/>
        </w:rPr>
        <w:t xml:space="preserve">was </w:t>
      </w:r>
      <w:r w:rsidRPr="000E030C">
        <w:rPr>
          <w:rStyle w:val="StyleUnderline"/>
          <w:rFonts w:cs="Arial"/>
          <w:bCs/>
          <w:highlight w:val="green"/>
        </w:rPr>
        <w:t>economic</w:t>
      </w:r>
      <w:r w:rsidRPr="0084232C">
        <w:rPr>
          <w:rFonts w:cs="Arial"/>
          <w:bCs/>
          <w:szCs w:val="16"/>
        </w:rPr>
        <w:t xml:space="preserve">. One of </w:t>
      </w:r>
      <w:r w:rsidRPr="0084232C">
        <w:rPr>
          <w:rStyle w:val="StyleUnderline"/>
          <w:rFonts w:cs="Arial"/>
        </w:rPr>
        <w:t>the central conceits of Luce’s American Century was that the</w:t>
      </w:r>
      <w:r w:rsidRPr="0084232C">
        <w:rPr>
          <w:rFonts w:cs="Arial"/>
          <w:bCs/>
          <w:szCs w:val="16"/>
        </w:rPr>
        <w:t xml:space="preserve"> unique virtues of the </w:t>
      </w:r>
      <w:r w:rsidRPr="0084232C">
        <w:rPr>
          <w:rStyle w:val="StyleUnderline"/>
          <w:rFonts w:cs="Arial"/>
        </w:rPr>
        <w:t>American economic system would</w:t>
      </w:r>
      <w:r w:rsidRPr="0084232C">
        <w:rPr>
          <w:rFonts w:cs="Arial"/>
          <w:bCs/>
          <w:szCs w:val="16"/>
        </w:rPr>
        <w:t xml:space="preserve"> act as a powerful </w:t>
      </w:r>
      <w:r w:rsidRPr="0084232C">
        <w:rPr>
          <w:rStyle w:val="StyleUnderline"/>
          <w:rFonts w:cs="Arial"/>
          <w:bCs/>
        </w:rPr>
        <w:t>rebuke</w:t>
      </w:r>
      <w:r w:rsidRPr="0084232C">
        <w:rPr>
          <w:rFonts w:cs="Arial"/>
          <w:bCs/>
          <w:szCs w:val="16"/>
        </w:rPr>
        <w:t xml:space="preserve"> of </w:t>
      </w:r>
      <w:r w:rsidRPr="0084232C">
        <w:rPr>
          <w:rStyle w:val="Emphasis"/>
          <w:rFonts w:cs="Arial"/>
        </w:rPr>
        <w:t>communism</w:t>
      </w:r>
      <w:r w:rsidRPr="0084232C">
        <w:rPr>
          <w:rFonts w:cs="Arial"/>
          <w:bCs/>
          <w:szCs w:val="16"/>
        </w:rPr>
        <w:t xml:space="preserve">. And even after the fall of the Soviet Union, </w:t>
      </w:r>
      <w:r w:rsidRPr="0084232C">
        <w:rPr>
          <w:rStyle w:val="StyleUnderline"/>
          <w:rFonts w:cs="Arial"/>
        </w:rPr>
        <w:t xml:space="preserve">the flourishing American economy was a </w:t>
      </w:r>
      <w:r w:rsidRPr="0084232C">
        <w:rPr>
          <w:rStyle w:val="StyleUnderline"/>
          <w:rFonts w:cs="Arial"/>
          <w:bCs/>
        </w:rPr>
        <w:t>magnet for talent and innovation</w:t>
      </w:r>
      <w:r w:rsidRPr="0084232C">
        <w:rPr>
          <w:rFonts w:cs="Arial"/>
          <w:bCs/>
          <w:szCs w:val="16"/>
        </w:rPr>
        <w:t xml:space="preserve">, with U.S. technology firms defining the first internet boom of the 1990s and then the next wave in the 2000s. Meanwhile, </w:t>
      </w:r>
      <w:r w:rsidRPr="0084232C">
        <w:rPr>
          <w:rStyle w:val="StyleUnderline"/>
          <w:rFonts w:cs="Arial"/>
        </w:rPr>
        <w:t>the Washington Consensus</w:t>
      </w:r>
      <w:r w:rsidRPr="0084232C">
        <w:rPr>
          <w:rFonts w:cs="Arial"/>
          <w:bCs/>
          <w:szCs w:val="16"/>
        </w:rPr>
        <w:t xml:space="preserve"> that coalesced in the 1980s </w:t>
      </w:r>
      <w:r w:rsidRPr="0084232C">
        <w:rPr>
          <w:rStyle w:val="StyleUnderline"/>
          <w:rFonts w:cs="Arial"/>
        </w:rPr>
        <w:t xml:space="preserve">about how to structure free markets was the </w:t>
      </w:r>
      <w:r w:rsidRPr="0084232C">
        <w:rPr>
          <w:rStyle w:val="StyleUnderline"/>
          <w:rFonts w:cs="Arial"/>
          <w:bCs/>
        </w:rPr>
        <w:t>blueprint for post-1989 reconstruction</w:t>
      </w:r>
      <w:r w:rsidRPr="0084232C">
        <w:rPr>
          <w:rFonts w:cs="Arial"/>
          <w:bCs/>
          <w:szCs w:val="16"/>
        </w:rPr>
        <w:t xml:space="preserve"> of Eastern Europe and Russia. </w:t>
      </w:r>
      <w:r w:rsidRPr="0084232C">
        <w:rPr>
          <w:rStyle w:val="StyleUnderline"/>
          <w:rFonts w:cs="Arial"/>
        </w:rPr>
        <w:t>It was also used</w:t>
      </w:r>
      <w:r w:rsidRPr="0084232C">
        <w:rPr>
          <w:rFonts w:cs="Arial"/>
          <w:bCs/>
          <w:szCs w:val="16"/>
        </w:rPr>
        <w:t xml:space="preserve"> as a loose framework </w:t>
      </w:r>
      <w:r w:rsidRPr="0084232C">
        <w:rPr>
          <w:rStyle w:val="StyleUnderline"/>
          <w:rFonts w:cs="Arial"/>
        </w:rPr>
        <w:t>by</w:t>
      </w:r>
      <w:r w:rsidRPr="0084232C">
        <w:rPr>
          <w:rFonts w:cs="Arial"/>
          <w:bCs/>
          <w:szCs w:val="16"/>
        </w:rPr>
        <w:t xml:space="preserve"> both </w:t>
      </w:r>
      <w:r w:rsidRPr="0084232C">
        <w:rPr>
          <w:rStyle w:val="StyleUnderline"/>
          <w:rFonts w:cs="Arial"/>
        </w:rPr>
        <w:t>the I</w:t>
      </w:r>
      <w:r w:rsidRPr="0084232C">
        <w:rPr>
          <w:rFonts w:cs="Arial"/>
          <w:bCs/>
          <w:szCs w:val="16"/>
        </w:rPr>
        <w:t xml:space="preserve">nternational </w:t>
      </w:r>
      <w:r w:rsidRPr="0084232C">
        <w:rPr>
          <w:rStyle w:val="StyleUnderline"/>
          <w:rFonts w:cs="Arial"/>
        </w:rPr>
        <w:t>M</w:t>
      </w:r>
      <w:r w:rsidRPr="0084232C">
        <w:rPr>
          <w:rFonts w:cs="Arial"/>
          <w:bCs/>
          <w:szCs w:val="16"/>
        </w:rPr>
        <w:t xml:space="preserve">onetary </w:t>
      </w:r>
      <w:r w:rsidRPr="0084232C">
        <w:rPr>
          <w:rStyle w:val="StyleUnderline"/>
          <w:rFonts w:cs="Arial"/>
        </w:rPr>
        <w:t>F</w:t>
      </w:r>
      <w:r w:rsidRPr="0084232C">
        <w:rPr>
          <w:rFonts w:cs="Arial"/>
          <w:bCs/>
          <w:szCs w:val="16"/>
        </w:rPr>
        <w:t xml:space="preserve">und </w:t>
      </w:r>
      <w:r w:rsidRPr="0084232C">
        <w:rPr>
          <w:rStyle w:val="StyleUnderline"/>
          <w:rFonts w:cs="Arial"/>
        </w:rPr>
        <w:t>and the World Bank</w:t>
      </w:r>
      <w:r w:rsidRPr="0084232C">
        <w:rPr>
          <w:rFonts w:cs="Arial"/>
          <w:bCs/>
          <w:szCs w:val="16"/>
        </w:rPr>
        <w:t xml:space="preserve"> in their efforts to push countries around the world to drop trade barriers, end state-run businesses, and open up their capital accounts to global flows. While some countries, especially Russia, suffered mightily from this medicine, </w:t>
      </w:r>
      <w:r w:rsidRPr="0084232C">
        <w:rPr>
          <w:rStyle w:val="StyleUnderline"/>
          <w:rFonts w:cs="Arial"/>
        </w:rPr>
        <w:t xml:space="preserve">the sheer economic power of the United States </w:t>
      </w:r>
      <w:r w:rsidRPr="0084232C">
        <w:rPr>
          <w:rStyle w:val="StyleUnderline"/>
          <w:rFonts w:cs="Arial"/>
          <w:bCs/>
        </w:rPr>
        <w:t>left little alternative</w:t>
      </w:r>
      <w:r w:rsidRPr="0084232C">
        <w:rPr>
          <w:rFonts w:cs="Arial"/>
          <w:bCs/>
          <w:szCs w:val="16"/>
        </w:rPr>
        <w:t xml:space="preserve"> for most nations. </w:t>
      </w:r>
      <w:r w:rsidRPr="000E030C">
        <w:rPr>
          <w:rStyle w:val="StyleUnderline"/>
          <w:rFonts w:cs="Arial"/>
        </w:rPr>
        <w:t>China</w:t>
      </w:r>
      <w:r w:rsidRPr="0084232C">
        <w:rPr>
          <w:rStyle w:val="StyleUnderline"/>
          <w:rFonts w:cs="Arial"/>
        </w:rPr>
        <w:t xml:space="preserve"> was the notable exception, and its</w:t>
      </w:r>
      <w:r w:rsidRPr="0084232C">
        <w:rPr>
          <w:rFonts w:cs="Arial"/>
          <w:bCs/>
          <w:szCs w:val="16"/>
        </w:rPr>
        <w:t xml:space="preserve"> size and the widespread perception that it would eventually move toward the U.S. model after joining the World Trade Organization allowed it to evolve along its own path. </w:t>
      </w:r>
      <w:r w:rsidRPr="000E030C">
        <w:rPr>
          <w:rStyle w:val="StyleUnderline"/>
          <w:highlight w:val="green"/>
        </w:rPr>
        <w:t>China’s economic</w:t>
      </w:r>
      <w:r w:rsidRPr="000E030C">
        <w:rPr>
          <w:rStyle w:val="StyleUnderline"/>
          <w:rFonts w:cs="Arial"/>
          <w:highlight w:val="green"/>
        </w:rPr>
        <w:t xml:space="preserve"> success </w:t>
      </w:r>
      <w:r w:rsidRPr="000E030C">
        <w:rPr>
          <w:rStyle w:val="StyleUnderline"/>
          <w:rFonts w:cs="Arial"/>
          <w:bCs/>
          <w:highlight w:val="green"/>
        </w:rPr>
        <w:t>eroded American dominance</w:t>
      </w:r>
      <w:r w:rsidRPr="0084232C">
        <w:rPr>
          <w:rFonts w:cs="Arial"/>
          <w:bCs/>
          <w:szCs w:val="16"/>
        </w:rPr>
        <w:t xml:space="preserve">, but </w:t>
      </w:r>
      <w:r w:rsidRPr="0084232C">
        <w:rPr>
          <w:rStyle w:val="StyleUnderline"/>
          <w:rFonts w:cs="Arial"/>
        </w:rPr>
        <w:t xml:space="preserve">it was </w:t>
      </w:r>
      <w:r w:rsidRPr="000E030C">
        <w:rPr>
          <w:rStyle w:val="StyleUnderline"/>
          <w:rFonts w:cs="Arial"/>
        </w:rPr>
        <w:t xml:space="preserve">the </w:t>
      </w:r>
      <w:r w:rsidRPr="000E030C">
        <w:rPr>
          <w:rStyle w:val="StyleUnderline"/>
          <w:rFonts w:cs="Arial"/>
          <w:bCs/>
        </w:rPr>
        <w:t xml:space="preserve">financial </w:t>
      </w:r>
      <w:r w:rsidRPr="000E030C">
        <w:rPr>
          <w:rStyle w:val="StyleUnderline"/>
          <w:rFonts w:cs="Arial"/>
          <w:bCs/>
        </w:rPr>
        <w:lastRenderedPageBreak/>
        <w:t>crisis</w:t>
      </w:r>
      <w:r w:rsidRPr="000E030C">
        <w:rPr>
          <w:rStyle w:val="StyleUnderline"/>
          <w:rFonts w:cs="Arial"/>
        </w:rPr>
        <w:t xml:space="preserve"> of </w:t>
      </w:r>
      <w:r w:rsidRPr="000E030C">
        <w:rPr>
          <w:rStyle w:val="StyleUnderline"/>
          <w:rFonts w:cs="Arial"/>
          <w:highlight w:val="green"/>
        </w:rPr>
        <w:t>2008</w:t>
      </w:r>
      <w:r w:rsidRPr="0084232C">
        <w:rPr>
          <w:rStyle w:val="StyleUnderline"/>
          <w:rFonts w:cs="Arial"/>
        </w:rPr>
        <w:t xml:space="preserve">-2009 that </w:t>
      </w:r>
      <w:r w:rsidRPr="000E030C">
        <w:rPr>
          <w:rStyle w:val="StyleUnderline"/>
          <w:rFonts w:cs="Arial"/>
          <w:bCs/>
          <w:highlight w:val="green"/>
        </w:rPr>
        <w:t xml:space="preserve">truly knocked away the </w:t>
      </w:r>
      <w:r w:rsidRPr="000E030C">
        <w:rPr>
          <w:rStyle w:val="StyleUnderline"/>
          <w:rFonts w:cs="Arial"/>
          <w:bCs/>
        </w:rPr>
        <w:t xml:space="preserve">economic </w:t>
      </w:r>
      <w:r w:rsidRPr="000E030C">
        <w:rPr>
          <w:rStyle w:val="StyleUnderline"/>
          <w:rFonts w:cs="Arial"/>
          <w:bCs/>
          <w:highlight w:val="green"/>
        </w:rPr>
        <w:t>pillar</w:t>
      </w:r>
      <w:r w:rsidRPr="000E030C">
        <w:rPr>
          <w:rFonts w:cs="Arial"/>
          <w:bCs/>
          <w:szCs w:val="16"/>
          <w:highlight w:val="green"/>
        </w:rPr>
        <w:t>.</w:t>
      </w:r>
      <w:r w:rsidRPr="0084232C">
        <w:rPr>
          <w:rFonts w:cs="Arial"/>
          <w:bCs/>
          <w:szCs w:val="16"/>
        </w:rPr>
        <w:t xml:space="preserve"> For years, the question in investors’ minds had been: “When would the bad loans on the books of China’s state-owned banks lead to a crash in China?” It turned out that it wasn’t China’s banks that were the problem; it was </w:t>
      </w:r>
      <w:r w:rsidRPr="000E030C">
        <w:rPr>
          <w:rStyle w:val="StyleUnderline"/>
          <w:rFonts w:cs="Arial"/>
        </w:rPr>
        <w:t>banks in the United States</w:t>
      </w:r>
      <w:r w:rsidRPr="000E030C">
        <w:rPr>
          <w:rFonts w:cs="Arial"/>
          <w:bCs/>
          <w:szCs w:val="16"/>
        </w:rPr>
        <w:t>.</w:t>
      </w:r>
      <w:r w:rsidRPr="0084232C">
        <w:rPr>
          <w:rFonts w:cs="Arial"/>
          <w:bCs/>
          <w:szCs w:val="16"/>
        </w:rPr>
        <w:t xml:space="preserve"> And they </w:t>
      </w:r>
      <w:r w:rsidRPr="000E030C">
        <w:rPr>
          <w:rStyle w:val="StyleUnderline"/>
          <w:rFonts w:cs="Arial"/>
        </w:rPr>
        <w:t xml:space="preserve">were </w:t>
      </w:r>
      <w:r w:rsidRPr="000E030C">
        <w:rPr>
          <w:rStyle w:val="StyleUnderline"/>
          <w:rFonts w:cs="Arial"/>
          <w:highlight w:val="green"/>
        </w:rPr>
        <w:t xml:space="preserve">a </w:t>
      </w:r>
      <w:r w:rsidRPr="000E030C">
        <w:rPr>
          <w:rStyle w:val="StyleUnderline"/>
          <w:rFonts w:cs="Arial"/>
          <w:bCs/>
          <w:highlight w:val="green"/>
        </w:rPr>
        <w:t>contagion that went global</w:t>
      </w:r>
      <w:r w:rsidRPr="0084232C">
        <w:rPr>
          <w:rFonts w:cs="Arial"/>
          <w:bCs/>
          <w:szCs w:val="16"/>
        </w:rPr>
        <w:t xml:space="preserve">. The U.S.-led financial system survived, but </w:t>
      </w:r>
      <w:r w:rsidRPr="000E030C">
        <w:rPr>
          <w:rStyle w:val="StyleUnderline"/>
          <w:rFonts w:cs="Arial"/>
          <w:highlight w:val="green"/>
        </w:rPr>
        <w:t xml:space="preserve">the </w:t>
      </w:r>
      <w:r w:rsidRPr="000E030C">
        <w:rPr>
          <w:rStyle w:val="StyleUnderline"/>
          <w:rFonts w:cs="Arial"/>
          <w:bCs/>
          <w:highlight w:val="green"/>
        </w:rPr>
        <w:t>economic reputation</w:t>
      </w:r>
      <w:r w:rsidRPr="0084232C">
        <w:rPr>
          <w:rStyle w:val="StyleUnderline"/>
          <w:rFonts w:cs="Arial"/>
        </w:rPr>
        <w:t xml:space="preserve"> of the United States</w:t>
      </w:r>
      <w:r w:rsidRPr="0084232C">
        <w:rPr>
          <w:rFonts w:cs="Arial"/>
          <w:bCs/>
          <w:szCs w:val="16"/>
        </w:rPr>
        <w:t>—the prestige that Luce understood as a key element of its power—</w:t>
      </w:r>
      <w:r w:rsidRPr="000E030C">
        <w:rPr>
          <w:rStyle w:val="Emphasis"/>
          <w:rFonts w:cs="Arial"/>
          <w:highlight w:val="green"/>
        </w:rPr>
        <w:t>was devastated</w:t>
      </w:r>
      <w:r w:rsidRPr="000E030C">
        <w:rPr>
          <w:rFonts w:cs="Arial"/>
          <w:bCs/>
          <w:szCs w:val="16"/>
          <w:highlight w:val="green"/>
        </w:rPr>
        <w:t>.</w:t>
      </w:r>
      <w:r w:rsidRPr="0084232C">
        <w:rPr>
          <w:rFonts w:cs="Arial"/>
          <w:bCs/>
          <w:szCs w:val="16"/>
        </w:rPr>
        <w:t xml:space="preserve"> </w:t>
      </w:r>
    </w:p>
    <w:p w14:paraId="54F11BDF" w14:textId="77777777" w:rsidR="00BD4F79" w:rsidRPr="0084232C" w:rsidRDefault="00BD4F79" w:rsidP="00BD4F79">
      <w:pPr>
        <w:spacing w:line="252" w:lineRule="auto"/>
        <w:rPr>
          <w:rFonts w:cs="Arial"/>
          <w:bCs/>
          <w:szCs w:val="16"/>
        </w:rPr>
      </w:pPr>
      <w:r w:rsidRPr="000E030C">
        <w:rPr>
          <w:rStyle w:val="StyleUnderline"/>
          <w:rFonts w:cs="Arial"/>
          <w:highlight w:val="green"/>
        </w:rPr>
        <w:t>The final pillar</w:t>
      </w:r>
      <w:r w:rsidRPr="0084232C">
        <w:rPr>
          <w:rStyle w:val="StyleUnderline"/>
          <w:rFonts w:cs="Arial"/>
        </w:rPr>
        <w:t xml:space="preserve"> was </w:t>
      </w:r>
      <w:r w:rsidRPr="000E030C">
        <w:rPr>
          <w:rStyle w:val="StyleUnderline"/>
          <w:rFonts w:cs="Arial"/>
          <w:bCs/>
          <w:highlight w:val="green"/>
        </w:rPr>
        <w:t>democracy</w:t>
      </w:r>
      <w:r w:rsidRPr="0084232C">
        <w:rPr>
          <w:rFonts w:cs="Arial"/>
          <w:bCs/>
          <w:szCs w:val="16"/>
        </w:rPr>
        <w:t xml:space="preserve">. For decades, </w:t>
      </w:r>
      <w:r w:rsidRPr="0084232C">
        <w:rPr>
          <w:rStyle w:val="StyleUnderline"/>
          <w:rFonts w:cs="Arial"/>
        </w:rPr>
        <w:t>the United States could boast that it was the oldest and most established democracy</w:t>
      </w:r>
      <w:r w:rsidRPr="0084232C">
        <w:rPr>
          <w:rFonts w:cs="Arial"/>
          <w:bCs/>
          <w:szCs w:val="16"/>
        </w:rPr>
        <w:t xml:space="preserve"> in the world, with a singular system for preserving individual freedoms and harnessing collective energies. </w:t>
      </w:r>
      <w:r w:rsidRPr="0084232C">
        <w:rPr>
          <w:rStyle w:val="StyleUnderline"/>
          <w:rFonts w:cs="Arial"/>
        </w:rPr>
        <w:t>It</w:t>
      </w:r>
      <w:r w:rsidRPr="0084232C">
        <w:rPr>
          <w:rFonts w:cs="Arial"/>
          <w:bCs/>
          <w:szCs w:val="16"/>
        </w:rPr>
        <w:t xml:space="preserve"> routinely </w:t>
      </w:r>
      <w:r w:rsidRPr="0084232C">
        <w:rPr>
          <w:rStyle w:val="StyleUnderline"/>
          <w:rFonts w:cs="Arial"/>
        </w:rPr>
        <w:t>nudged and</w:t>
      </w:r>
      <w:r w:rsidRPr="0084232C">
        <w:rPr>
          <w:rFonts w:cs="Arial"/>
          <w:bCs/>
          <w:szCs w:val="16"/>
        </w:rPr>
        <w:t xml:space="preserve"> sometimes </w:t>
      </w:r>
      <w:r w:rsidRPr="0084232C">
        <w:rPr>
          <w:rStyle w:val="StyleUnderline"/>
          <w:rFonts w:cs="Arial"/>
        </w:rPr>
        <w:t xml:space="preserve">coerced allies and adversaries to </w:t>
      </w:r>
      <w:r w:rsidRPr="0084232C">
        <w:rPr>
          <w:rStyle w:val="StyleUnderline"/>
          <w:rFonts w:cs="Arial"/>
          <w:bCs/>
        </w:rPr>
        <w:t>open up and democratize</w:t>
      </w:r>
      <w:r w:rsidRPr="0084232C">
        <w:rPr>
          <w:rStyle w:val="StyleUnderline"/>
          <w:rFonts w:cs="Arial"/>
        </w:rPr>
        <w:t>.</w:t>
      </w:r>
      <w:r w:rsidRPr="0084232C">
        <w:rPr>
          <w:rFonts w:cs="Arial"/>
          <w:bCs/>
          <w:szCs w:val="16"/>
        </w:rPr>
        <w:t xml:space="preserve"> That in no way precluded dealing with dictators, but </w:t>
      </w:r>
      <w:r w:rsidRPr="000E030C">
        <w:rPr>
          <w:rStyle w:val="StyleUnderline"/>
          <w:rFonts w:cs="Arial"/>
        </w:rPr>
        <w:t xml:space="preserve">the presumption was that </w:t>
      </w:r>
      <w:r w:rsidRPr="000E030C">
        <w:rPr>
          <w:rStyle w:val="StyleUnderline"/>
          <w:rFonts w:cs="Arial"/>
          <w:bCs/>
        </w:rPr>
        <w:t xml:space="preserve">democracy was the best bulwark against </w:t>
      </w:r>
      <w:r w:rsidRPr="00107811">
        <w:rPr>
          <w:rStyle w:val="StyleUnderline"/>
          <w:rFonts w:cs="Arial"/>
          <w:bCs/>
        </w:rPr>
        <w:t>autocracy</w:t>
      </w:r>
      <w:r w:rsidRPr="0084232C">
        <w:rPr>
          <w:rStyle w:val="StyleUnderline"/>
          <w:rFonts w:cs="Arial"/>
          <w:bCs/>
        </w:rPr>
        <w:t xml:space="preserve"> and the best path to affluence</w:t>
      </w:r>
      <w:r w:rsidRPr="0084232C">
        <w:rPr>
          <w:rStyle w:val="StyleUnderline"/>
          <w:rFonts w:cs="Arial"/>
        </w:rPr>
        <w:t>.</w:t>
      </w:r>
      <w:r w:rsidRPr="0084232C">
        <w:rPr>
          <w:rFonts w:cs="Arial"/>
          <w:bCs/>
          <w:szCs w:val="16"/>
        </w:rPr>
        <w:t xml:space="preserve"> The United States, whatever its flaws, got democracy about as right as anyone. It was never quite the “strongest democracy” according to those who measured such things: The Scandinavian countries led there. But </w:t>
      </w:r>
      <w:r w:rsidRPr="0084232C">
        <w:rPr>
          <w:rStyle w:val="StyleUnderline"/>
          <w:rFonts w:cs="Arial"/>
        </w:rPr>
        <w:t xml:space="preserve">it was undoubtedly the </w:t>
      </w:r>
      <w:r w:rsidRPr="0084232C">
        <w:rPr>
          <w:rStyle w:val="StyleUnderline"/>
          <w:rFonts w:cs="Arial"/>
          <w:bCs/>
        </w:rPr>
        <w:t>strongest of the large and dynamic democracies</w:t>
      </w:r>
      <w:r w:rsidRPr="0084232C">
        <w:rPr>
          <w:rFonts w:cs="Arial"/>
          <w:bCs/>
          <w:szCs w:val="16"/>
        </w:rPr>
        <w:t xml:space="preserve">, which combined with its other two pillars created the American Century. </w:t>
      </w:r>
      <w:r w:rsidRPr="0084232C">
        <w:rPr>
          <w:rStyle w:val="StyleUnderline"/>
          <w:rFonts w:cs="Arial"/>
        </w:rPr>
        <w:t>Then</w:t>
      </w:r>
      <w:r w:rsidRPr="0084232C">
        <w:rPr>
          <w:rFonts w:cs="Arial"/>
          <w:bCs/>
          <w:szCs w:val="16"/>
        </w:rPr>
        <w:t xml:space="preserve"> Donald </w:t>
      </w:r>
      <w:r w:rsidRPr="000E030C">
        <w:rPr>
          <w:rStyle w:val="StyleUnderline"/>
          <w:rFonts w:cs="Arial"/>
          <w:bCs/>
        </w:rPr>
        <w:t>Trump was elected</w:t>
      </w:r>
      <w:r w:rsidRPr="0084232C">
        <w:rPr>
          <w:rFonts w:cs="Arial"/>
          <w:bCs/>
          <w:szCs w:val="16"/>
        </w:rPr>
        <w:t xml:space="preserve"> president. </w:t>
      </w:r>
      <w:r w:rsidRPr="0084232C">
        <w:rPr>
          <w:rStyle w:val="StyleUnderline"/>
          <w:rFonts w:cs="Arial"/>
        </w:rPr>
        <w:t>Already</w:t>
      </w:r>
      <w:r w:rsidRPr="0084232C">
        <w:rPr>
          <w:rFonts w:cs="Arial"/>
          <w:bCs/>
          <w:szCs w:val="16"/>
        </w:rPr>
        <w:t xml:space="preserve"> by 2016, American </w:t>
      </w:r>
      <w:r w:rsidRPr="000E030C">
        <w:rPr>
          <w:rStyle w:val="StyleUnderline"/>
          <w:rFonts w:cs="Arial"/>
        </w:rPr>
        <w:t xml:space="preserve">democracy was showing </w:t>
      </w:r>
      <w:r w:rsidRPr="000E030C">
        <w:rPr>
          <w:rStyle w:val="StyleUnderline"/>
          <w:rFonts w:cs="Arial"/>
          <w:bCs/>
        </w:rPr>
        <w:t>signs of strain</w:t>
      </w:r>
      <w:r w:rsidRPr="0084232C">
        <w:rPr>
          <w:rFonts w:cs="Arial"/>
          <w:bCs/>
          <w:szCs w:val="16"/>
        </w:rPr>
        <w:t xml:space="preserve">. Public </w:t>
      </w:r>
      <w:r w:rsidRPr="0084232C">
        <w:rPr>
          <w:rStyle w:val="StyleUnderline"/>
          <w:rFonts w:cs="Arial"/>
        </w:rPr>
        <w:t>faith and participation</w:t>
      </w:r>
      <w:r w:rsidRPr="0084232C">
        <w:rPr>
          <w:rFonts w:cs="Arial"/>
          <w:bCs/>
          <w:szCs w:val="16"/>
        </w:rPr>
        <w:t xml:space="preserve"> in government </w:t>
      </w:r>
      <w:r w:rsidRPr="0084232C">
        <w:rPr>
          <w:rStyle w:val="StyleUnderline"/>
          <w:rFonts w:cs="Arial"/>
        </w:rPr>
        <w:t xml:space="preserve">had </w:t>
      </w:r>
      <w:r w:rsidRPr="0084232C">
        <w:rPr>
          <w:rStyle w:val="StyleUnderline"/>
          <w:rFonts w:cs="Arial"/>
          <w:bCs/>
        </w:rPr>
        <w:t>so declined</w:t>
      </w:r>
      <w:r w:rsidRPr="0084232C">
        <w:rPr>
          <w:rStyle w:val="StyleUnderline"/>
          <w:rFonts w:cs="Arial"/>
        </w:rPr>
        <w:t xml:space="preserve"> as to put the system on notice</w:t>
      </w:r>
      <w:r w:rsidRPr="0084232C">
        <w:rPr>
          <w:rFonts w:cs="Arial"/>
          <w:bCs/>
          <w:szCs w:val="16"/>
        </w:rPr>
        <w:t xml:space="preserve">. </w:t>
      </w:r>
      <w:r w:rsidRPr="0084232C">
        <w:rPr>
          <w:rStyle w:val="StyleUnderline"/>
          <w:rFonts w:cs="Arial"/>
        </w:rPr>
        <w:t>But</w:t>
      </w:r>
      <w:r w:rsidRPr="0084232C">
        <w:rPr>
          <w:rFonts w:cs="Arial"/>
          <w:bCs/>
          <w:szCs w:val="16"/>
        </w:rPr>
        <w:t xml:space="preserve"> the election of </w:t>
      </w:r>
      <w:r w:rsidRPr="000E030C">
        <w:rPr>
          <w:rStyle w:val="StyleUnderline"/>
          <w:rFonts w:cs="Arial"/>
          <w:highlight w:val="green"/>
        </w:rPr>
        <w:t>Trump</w:t>
      </w:r>
      <w:r w:rsidRPr="0084232C">
        <w:rPr>
          <w:rFonts w:cs="Arial"/>
          <w:bCs/>
          <w:szCs w:val="16"/>
        </w:rPr>
        <w:t xml:space="preserve"> severely </w:t>
      </w:r>
      <w:r w:rsidRPr="000E030C">
        <w:rPr>
          <w:rStyle w:val="StyleUnderline"/>
          <w:rFonts w:cs="Arial"/>
          <w:bCs/>
          <w:highlight w:val="green"/>
        </w:rPr>
        <w:t>eroded the ability of Americans</w:t>
      </w:r>
      <w:r w:rsidRPr="000E030C">
        <w:rPr>
          <w:rStyle w:val="StyleUnderline"/>
          <w:rFonts w:cs="Arial"/>
          <w:highlight w:val="green"/>
        </w:rPr>
        <w:t xml:space="preserve"> to say</w:t>
      </w:r>
      <w:r w:rsidRPr="0084232C">
        <w:rPr>
          <w:rFonts w:cs="Arial"/>
          <w:bCs/>
          <w:szCs w:val="16"/>
        </w:rPr>
        <w:t xml:space="preserve"> either to themselves or to the world </w:t>
      </w:r>
      <w:r w:rsidRPr="0084232C">
        <w:rPr>
          <w:rStyle w:val="StyleUnderline"/>
          <w:rFonts w:cs="Arial"/>
        </w:rPr>
        <w:t xml:space="preserve">that </w:t>
      </w:r>
      <w:r w:rsidRPr="000E030C">
        <w:rPr>
          <w:rStyle w:val="StyleUnderline"/>
          <w:rFonts w:cs="Arial"/>
          <w:highlight w:val="green"/>
        </w:rPr>
        <w:t>their process was</w:t>
      </w:r>
      <w:r w:rsidRPr="0084232C">
        <w:rPr>
          <w:rStyle w:val="StyleUnderline"/>
          <w:rFonts w:cs="Arial"/>
        </w:rPr>
        <w:t xml:space="preserve"> uniquely </w:t>
      </w:r>
      <w:r w:rsidRPr="000E030C">
        <w:rPr>
          <w:rStyle w:val="StyleUnderline"/>
          <w:rFonts w:cs="Arial"/>
          <w:highlight w:val="green"/>
        </w:rPr>
        <w:t xml:space="preserve">able to </w:t>
      </w:r>
      <w:r w:rsidRPr="000E030C">
        <w:rPr>
          <w:rStyle w:val="StyleUnderline"/>
          <w:rFonts w:cs="Arial"/>
          <w:bCs/>
          <w:highlight w:val="green"/>
        </w:rPr>
        <w:t>withstand</w:t>
      </w:r>
      <w:r w:rsidRPr="0084232C">
        <w:rPr>
          <w:rFonts w:cs="Arial"/>
          <w:bCs/>
          <w:szCs w:val="16"/>
        </w:rPr>
        <w:t xml:space="preserve"> the pressures of </w:t>
      </w:r>
      <w:r w:rsidRPr="000E030C">
        <w:rPr>
          <w:rStyle w:val="Emphasis"/>
          <w:rFonts w:cs="Arial"/>
          <w:highlight w:val="green"/>
        </w:rPr>
        <w:t>populism</w:t>
      </w:r>
      <w:r w:rsidRPr="000E030C">
        <w:rPr>
          <w:rStyle w:val="StyleUnderline"/>
          <w:rFonts w:cs="Arial"/>
          <w:highlight w:val="green"/>
        </w:rPr>
        <w:t xml:space="preserve"> and</w:t>
      </w:r>
      <w:r w:rsidRPr="000E030C">
        <w:rPr>
          <w:rFonts w:cs="Arial"/>
          <w:bCs/>
          <w:szCs w:val="16"/>
          <w:highlight w:val="green"/>
        </w:rPr>
        <w:t xml:space="preserve"> </w:t>
      </w:r>
      <w:r w:rsidRPr="000E030C">
        <w:rPr>
          <w:rFonts w:cs="Arial"/>
          <w:bCs/>
          <w:szCs w:val="16"/>
        </w:rPr>
        <w:t>nascent</w:t>
      </w:r>
      <w:r w:rsidRPr="0084232C">
        <w:rPr>
          <w:rFonts w:cs="Arial"/>
          <w:bCs/>
          <w:szCs w:val="16"/>
        </w:rPr>
        <w:t xml:space="preserve"> </w:t>
      </w:r>
      <w:r w:rsidRPr="000E030C">
        <w:rPr>
          <w:rStyle w:val="Emphasis"/>
          <w:rFonts w:cs="Arial"/>
          <w:highlight w:val="green"/>
        </w:rPr>
        <w:t>authoritarianism</w:t>
      </w:r>
      <w:r w:rsidRPr="0084232C">
        <w:rPr>
          <w:rFonts w:cs="Arial"/>
          <w:bCs/>
          <w:szCs w:val="16"/>
        </w:rPr>
        <w:t xml:space="preserve"> that Americans for decades had preached against. Arguably, Trump has done much less damage than his many critics aver, and that may indeed reflect a domestic system of checks and balances that makes it devilishly difficult for any one president to commit major abuses of power. </w:t>
      </w:r>
      <w:r w:rsidRPr="0084232C">
        <w:rPr>
          <w:rStyle w:val="StyleUnderline"/>
          <w:rFonts w:cs="Arial"/>
        </w:rPr>
        <w:t xml:space="preserve">But the strength of American </w:t>
      </w:r>
      <w:r w:rsidRPr="000E030C">
        <w:rPr>
          <w:rStyle w:val="StyleUnderline"/>
          <w:rFonts w:cs="Arial"/>
          <w:highlight w:val="green"/>
        </w:rPr>
        <w:t>democracy</w:t>
      </w:r>
      <w:r w:rsidRPr="0084232C">
        <w:rPr>
          <w:rFonts w:cs="Arial"/>
          <w:bCs/>
          <w:szCs w:val="16"/>
        </w:rPr>
        <w:t xml:space="preserve"> in the world </w:t>
      </w:r>
      <w:r w:rsidRPr="000E030C">
        <w:rPr>
          <w:rStyle w:val="StyleUnderline"/>
          <w:rFonts w:cs="Arial"/>
          <w:highlight w:val="green"/>
        </w:rPr>
        <w:t>was</w:t>
      </w:r>
      <w:r w:rsidRPr="0084232C">
        <w:rPr>
          <w:rStyle w:val="StyleUnderline"/>
          <w:rFonts w:cs="Arial"/>
        </w:rPr>
        <w:t xml:space="preserve"> also as a </w:t>
      </w:r>
      <w:r w:rsidRPr="0084232C">
        <w:rPr>
          <w:rStyle w:val="StyleUnderline"/>
          <w:rFonts w:cs="Arial"/>
          <w:bCs/>
        </w:rPr>
        <w:t xml:space="preserve">symbol and </w:t>
      </w:r>
      <w:r w:rsidRPr="000E030C">
        <w:rPr>
          <w:rStyle w:val="StyleUnderline"/>
          <w:rFonts w:cs="Arial"/>
          <w:bCs/>
          <w:highlight w:val="green"/>
        </w:rPr>
        <w:t>a beacon</w:t>
      </w:r>
      <w:r w:rsidRPr="0084232C">
        <w:rPr>
          <w:rFonts w:cs="Arial"/>
          <w:bCs/>
          <w:szCs w:val="16"/>
        </w:rPr>
        <w:t xml:space="preserve">, one </w:t>
      </w:r>
      <w:r w:rsidRPr="0084232C">
        <w:rPr>
          <w:rStyle w:val="StyleUnderline"/>
          <w:rFonts w:cs="Arial"/>
        </w:rPr>
        <w:t>that drew immigrants and talent</w:t>
      </w:r>
      <w:r w:rsidRPr="0084232C">
        <w:rPr>
          <w:rFonts w:cs="Arial"/>
          <w:bCs/>
          <w:szCs w:val="16"/>
        </w:rPr>
        <w:t xml:space="preserve"> because of the opportunities that the United States offered and nurtured. On that score, the </w:t>
      </w:r>
      <w:r w:rsidRPr="000E030C">
        <w:rPr>
          <w:rStyle w:val="StyleUnderline"/>
          <w:rFonts w:cs="Arial"/>
          <w:highlight w:val="green"/>
        </w:rPr>
        <w:t>Trump</w:t>
      </w:r>
      <w:r w:rsidRPr="0084232C">
        <w:rPr>
          <w:rFonts w:cs="Arial"/>
          <w:bCs/>
          <w:szCs w:val="16"/>
        </w:rPr>
        <w:t xml:space="preserve"> administration dramatically </w:t>
      </w:r>
      <w:r w:rsidRPr="000E030C">
        <w:rPr>
          <w:rStyle w:val="StyleUnderline"/>
          <w:rFonts w:cs="Arial"/>
          <w:bCs/>
          <w:highlight w:val="green"/>
        </w:rPr>
        <w:t>eroded the U</w:t>
      </w:r>
      <w:r w:rsidRPr="0084232C">
        <w:rPr>
          <w:rStyle w:val="StyleUnderline"/>
          <w:rFonts w:cs="Arial"/>
          <w:bCs/>
        </w:rPr>
        <w:t xml:space="preserve">nited </w:t>
      </w:r>
      <w:r w:rsidRPr="000E030C">
        <w:rPr>
          <w:rStyle w:val="StyleUnderline"/>
          <w:rFonts w:cs="Arial"/>
          <w:bCs/>
          <w:highlight w:val="green"/>
        </w:rPr>
        <w:t>S</w:t>
      </w:r>
      <w:r w:rsidRPr="0084232C">
        <w:rPr>
          <w:rStyle w:val="StyleUnderline"/>
          <w:rFonts w:cs="Arial"/>
          <w:bCs/>
        </w:rPr>
        <w:t xml:space="preserve">tates’ </w:t>
      </w:r>
      <w:r w:rsidRPr="000E030C">
        <w:rPr>
          <w:rStyle w:val="StyleUnderline"/>
          <w:rFonts w:cs="Arial"/>
          <w:bCs/>
          <w:highlight w:val="green"/>
        </w:rPr>
        <w:t>global standing</w:t>
      </w:r>
      <w:r w:rsidRPr="0084232C">
        <w:rPr>
          <w:rFonts w:cs="Arial"/>
          <w:bCs/>
          <w:szCs w:val="16"/>
        </w:rPr>
        <w:t xml:space="preserve">. Yes, the image of the United States also suffered mightily in the 1970s, with the humiliation of Vietnam and the revelations of American anti-democratic policies in much of what was then known as the Third World. It is possible that had the economic revival of the 1980s not happened, the American Century would have ended then. It didn’t, but </w:t>
      </w:r>
      <w:r w:rsidRPr="000E030C">
        <w:rPr>
          <w:rStyle w:val="Emphasis"/>
          <w:rFonts w:cs="Arial"/>
          <w:highlight w:val="green"/>
        </w:rPr>
        <w:t>then came the pandemic</w:t>
      </w:r>
      <w:r w:rsidRPr="0084232C">
        <w:rPr>
          <w:rFonts w:cs="Arial"/>
          <w:bCs/>
          <w:szCs w:val="16"/>
        </w:rPr>
        <w:t xml:space="preserve">. Much as Chinese Premier Zhou Enlai once famously said of the legacy of the French Revolution that it was too soon to make final judgments, it is premature to start ranking nations conclusively by how well they met a pandemic that is still raging. It is clear, however, that </w:t>
      </w:r>
      <w:r w:rsidRPr="0084232C">
        <w:rPr>
          <w:rStyle w:val="StyleUnderline"/>
          <w:rFonts w:cs="Arial"/>
        </w:rPr>
        <w:t xml:space="preserve">what may be American strengths in other contexts are in this moment </w:t>
      </w:r>
      <w:r w:rsidRPr="0084232C">
        <w:rPr>
          <w:rStyle w:val="StyleUnderline"/>
          <w:rFonts w:cs="Arial"/>
          <w:bCs/>
        </w:rPr>
        <w:t>a panoply of weaknesses</w:t>
      </w:r>
      <w:r w:rsidRPr="0084232C">
        <w:rPr>
          <w:rStyle w:val="StyleUnderline"/>
          <w:rFonts w:cs="Arial"/>
        </w:rPr>
        <w:t xml:space="preserve">: </w:t>
      </w:r>
      <w:r w:rsidRPr="000E030C">
        <w:rPr>
          <w:rStyle w:val="StyleUnderline"/>
          <w:rFonts w:cs="Arial"/>
          <w:highlight w:val="green"/>
        </w:rPr>
        <w:t>decentralized</w:t>
      </w:r>
      <w:r w:rsidRPr="0084232C">
        <w:rPr>
          <w:rFonts w:cs="Arial"/>
          <w:bCs/>
          <w:szCs w:val="16"/>
        </w:rPr>
        <w:t xml:space="preserve"> domestic </w:t>
      </w:r>
      <w:r w:rsidRPr="000E030C">
        <w:rPr>
          <w:rStyle w:val="StyleUnderline"/>
          <w:rFonts w:cs="Arial"/>
          <w:highlight w:val="green"/>
        </w:rPr>
        <w:t>governance</w:t>
      </w:r>
      <w:r w:rsidRPr="0084232C">
        <w:rPr>
          <w:rStyle w:val="StyleUnderline"/>
          <w:rFonts w:cs="Arial"/>
        </w:rPr>
        <w:t xml:space="preserve">, highly </w:t>
      </w:r>
      <w:r w:rsidRPr="000E030C">
        <w:rPr>
          <w:rStyle w:val="StyleUnderline"/>
          <w:rFonts w:cs="Arial"/>
          <w:highlight w:val="green"/>
        </w:rPr>
        <w:t>contested politics</w:t>
      </w:r>
      <w:r w:rsidRPr="0084232C">
        <w:rPr>
          <w:rStyle w:val="StyleUnderline"/>
          <w:rFonts w:cs="Arial"/>
        </w:rPr>
        <w:t>, and immense cultural variations</w:t>
      </w:r>
      <w:r w:rsidRPr="0084232C">
        <w:rPr>
          <w:rFonts w:cs="Arial"/>
          <w:bCs/>
          <w:szCs w:val="16"/>
        </w:rPr>
        <w:t xml:space="preserve"> across states and regions. </w:t>
      </w:r>
      <w:r w:rsidRPr="0084232C">
        <w:rPr>
          <w:rStyle w:val="StyleUnderline"/>
          <w:rFonts w:cs="Arial"/>
        </w:rPr>
        <w:t>All of those inoculate Americans against autocracy</w:t>
      </w:r>
      <w:r w:rsidRPr="0084232C">
        <w:rPr>
          <w:rFonts w:cs="Arial"/>
          <w:bCs/>
          <w:szCs w:val="16"/>
        </w:rPr>
        <w:t xml:space="preserve"> and government overreach </w:t>
      </w:r>
      <w:r w:rsidRPr="0084232C">
        <w:rPr>
          <w:rStyle w:val="StyleUnderline"/>
          <w:rFonts w:cs="Arial"/>
        </w:rPr>
        <w:t xml:space="preserve">but </w:t>
      </w:r>
      <w:r w:rsidRPr="000E030C">
        <w:rPr>
          <w:rStyle w:val="StyleUnderline"/>
          <w:rFonts w:cs="Arial"/>
          <w:highlight w:val="green"/>
        </w:rPr>
        <w:t xml:space="preserve">leave the country </w:t>
      </w:r>
      <w:r w:rsidRPr="000E030C">
        <w:rPr>
          <w:rStyle w:val="StyleUnderline"/>
          <w:rFonts w:cs="Arial"/>
          <w:bCs/>
          <w:highlight w:val="green"/>
        </w:rPr>
        <w:t>vulnerable to national crises</w:t>
      </w:r>
      <w:r w:rsidRPr="0084232C">
        <w:rPr>
          <w:rStyle w:val="StyleUnderline"/>
          <w:rFonts w:cs="Arial"/>
          <w:bCs/>
        </w:rPr>
        <w:t xml:space="preserve"> that require a unified response</w:t>
      </w:r>
      <w:r w:rsidRPr="0084232C">
        <w:rPr>
          <w:rFonts w:cs="Arial"/>
          <w:bCs/>
          <w:szCs w:val="16"/>
        </w:rPr>
        <w:t xml:space="preserve">. Coming in the midst of the Trump administration, </w:t>
      </w:r>
      <w:r w:rsidRPr="0084232C">
        <w:rPr>
          <w:rStyle w:val="StyleUnderline"/>
          <w:rFonts w:cs="Arial"/>
        </w:rPr>
        <w:t xml:space="preserve">the American pandemic response has </w:t>
      </w:r>
      <w:r w:rsidRPr="0084232C">
        <w:rPr>
          <w:rStyle w:val="StyleUnderline"/>
          <w:rFonts w:cs="Arial"/>
          <w:bCs/>
        </w:rPr>
        <w:t>utterly crushed the image of the United States</w:t>
      </w:r>
      <w:r w:rsidRPr="0084232C">
        <w:rPr>
          <w:rFonts w:cs="Arial"/>
          <w:bCs/>
          <w:szCs w:val="16"/>
        </w:rPr>
        <w:t xml:space="preserve"> as an ambassador for good governance and democracy—</w:t>
      </w:r>
      <w:r w:rsidRPr="0084232C">
        <w:rPr>
          <w:rStyle w:val="StyleUnderline"/>
          <w:rFonts w:cs="Arial"/>
        </w:rPr>
        <w:t xml:space="preserve">and </w:t>
      </w:r>
      <w:r w:rsidRPr="0084232C">
        <w:rPr>
          <w:rStyle w:val="StyleUnderline"/>
          <w:rFonts w:cs="Arial"/>
          <w:bCs/>
        </w:rPr>
        <w:t>with it, the last pillar of the American Century</w:t>
      </w:r>
      <w:r w:rsidRPr="0084232C">
        <w:rPr>
          <w:rFonts w:cs="Arial"/>
          <w:bCs/>
          <w:szCs w:val="16"/>
        </w:rPr>
        <w:t xml:space="preserve">. </w:t>
      </w:r>
    </w:p>
    <w:p w14:paraId="40C72529" w14:textId="77777777" w:rsidR="00BD4F79" w:rsidRPr="00754446" w:rsidRDefault="00BD4F79" w:rsidP="00BD4F79">
      <w:pPr>
        <w:spacing w:line="252" w:lineRule="auto"/>
        <w:rPr>
          <w:rFonts w:cs="Arial"/>
          <w:bCs/>
          <w:szCs w:val="16"/>
        </w:rPr>
      </w:pPr>
      <w:r w:rsidRPr="0084232C">
        <w:rPr>
          <w:rFonts w:cs="Arial"/>
          <w:bCs/>
          <w:szCs w:val="16"/>
        </w:rPr>
        <w:t xml:space="preserve">Many in both the United States and throughout the world may believe that the end of the American </w:t>
      </w:r>
      <w:r w:rsidRPr="00442B0B">
        <w:rPr>
          <w:rFonts w:cs="Arial"/>
          <w:bCs/>
          <w:szCs w:val="16"/>
        </w:rPr>
        <w:t xml:space="preserve">Century is tragic, but </w:t>
      </w:r>
      <w:r w:rsidRPr="00442B0B">
        <w:rPr>
          <w:rStyle w:val="StyleUnderline"/>
          <w:rFonts w:cs="Arial"/>
        </w:rPr>
        <w:t xml:space="preserve">the dawn of the Anti-American Century holds the </w:t>
      </w:r>
      <w:r w:rsidRPr="00442B0B">
        <w:rPr>
          <w:rStyle w:val="StyleUnderline"/>
          <w:rFonts w:cs="Arial"/>
          <w:bCs/>
        </w:rPr>
        <w:t>promise of better times for the globe</w:t>
      </w:r>
      <w:r w:rsidRPr="00442B0B">
        <w:rPr>
          <w:rStyle w:val="StyleUnderline"/>
          <w:rFonts w:cs="Arial"/>
        </w:rPr>
        <w:t xml:space="preserve"> and the opportunity for </w:t>
      </w:r>
      <w:r w:rsidRPr="00442B0B">
        <w:rPr>
          <w:rStyle w:val="StyleUnderline"/>
          <w:rFonts w:cs="Arial"/>
          <w:bCs/>
        </w:rPr>
        <w:t>Americans to finally confront their country’s structural problems</w:t>
      </w:r>
      <w:r w:rsidRPr="00442B0B">
        <w:rPr>
          <w:rFonts w:cs="Arial"/>
          <w:bCs/>
          <w:szCs w:val="16"/>
        </w:rPr>
        <w:t>. After all, unless one believes that the United States</w:t>
      </w:r>
      <w:r w:rsidRPr="0084232C">
        <w:rPr>
          <w:rFonts w:cs="Arial"/>
          <w:bCs/>
          <w:szCs w:val="16"/>
        </w:rPr>
        <w:t xml:space="preserve"> has a monopoly on the desire for peace, individual rights, and prosperity, 7.8 billion people and nearly 200 nations large and small are just as capable as Americans of acting in those collective interests. </w:t>
      </w:r>
      <w:r w:rsidRPr="0084232C">
        <w:rPr>
          <w:rStyle w:val="StyleUnderline"/>
          <w:rFonts w:cs="Arial"/>
        </w:rPr>
        <w:t>To believe otherwise is to hold that the only formula for</w:t>
      </w:r>
      <w:r w:rsidRPr="0084232C">
        <w:rPr>
          <w:rFonts w:cs="Arial"/>
          <w:bCs/>
          <w:szCs w:val="16"/>
        </w:rPr>
        <w:t xml:space="preserve"> international </w:t>
      </w:r>
      <w:r w:rsidRPr="0084232C">
        <w:rPr>
          <w:rStyle w:val="StyleUnderline"/>
          <w:rFonts w:cs="Arial"/>
        </w:rPr>
        <w:t xml:space="preserve">stability and prosperity is an </w:t>
      </w:r>
      <w:r w:rsidRPr="0084232C">
        <w:rPr>
          <w:rStyle w:val="StyleUnderline"/>
          <w:rFonts w:cs="Arial"/>
          <w:bCs/>
        </w:rPr>
        <w:t>endless continuation</w:t>
      </w:r>
      <w:r w:rsidRPr="0084232C">
        <w:rPr>
          <w:rFonts w:cs="Arial"/>
          <w:bCs/>
          <w:szCs w:val="16"/>
        </w:rPr>
        <w:t xml:space="preserve"> of the American Century. </w:t>
      </w:r>
      <w:r w:rsidRPr="0084232C">
        <w:rPr>
          <w:rStyle w:val="StyleUnderline"/>
          <w:rFonts w:cs="Arial"/>
        </w:rPr>
        <w:t xml:space="preserve">That inevitably leads to the </w:t>
      </w:r>
      <w:r w:rsidRPr="0084232C">
        <w:rPr>
          <w:rStyle w:val="StyleUnderline"/>
          <w:rFonts w:cs="Arial"/>
          <w:bCs/>
        </w:rPr>
        <w:t>question of China</w:t>
      </w:r>
      <w:r w:rsidRPr="0084232C">
        <w:rPr>
          <w:rFonts w:cs="Arial"/>
          <w:bCs/>
          <w:szCs w:val="16"/>
        </w:rPr>
        <w:t xml:space="preserve"> and its status as an emerging global power, especially as the United States retreats or is forced to. </w:t>
      </w:r>
      <w:r w:rsidRPr="0084232C">
        <w:rPr>
          <w:rStyle w:val="StyleUnderline"/>
          <w:rFonts w:cs="Arial"/>
        </w:rPr>
        <w:t xml:space="preserve">True, China </w:t>
      </w:r>
      <w:r w:rsidRPr="0084232C">
        <w:rPr>
          <w:rStyle w:val="StyleUnderline"/>
          <w:rFonts w:cs="Arial"/>
          <w:bCs/>
        </w:rPr>
        <w:t>defines rights differently</w:t>
      </w:r>
      <w:r w:rsidRPr="0084232C">
        <w:rPr>
          <w:rFonts w:cs="Arial"/>
          <w:bCs/>
          <w:szCs w:val="16"/>
        </w:rPr>
        <w:t xml:space="preserve"> than the United States, </w:t>
      </w:r>
      <w:r w:rsidRPr="0084232C">
        <w:rPr>
          <w:rStyle w:val="StyleUnderline"/>
          <w:rFonts w:cs="Arial"/>
        </w:rPr>
        <w:t>and many outside of China may not find that template</w:t>
      </w:r>
      <w:r w:rsidRPr="0084232C">
        <w:rPr>
          <w:rFonts w:cs="Arial"/>
          <w:bCs/>
          <w:szCs w:val="16"/>
        </w:rPr>
        <w:t xml:space="preserve"> an </w:t>
      </w:r>
      <w:r w:rsidRPr="0084232C">
        <w:rPr>
          <w:rStyle w:val="Emphasis"/>
          <w:rFonts w:cs="Arial"/>
        </w:rPr>
        <w:t>appealing</w:t>
      </w:r>
      <w:r w:rsidRPr="0084232C">
        <w:rPr>
          <w:rFonts w:cs="Arial"/>
          <w:bCs/>
          <w:szCs w:val="16"/>
        </w:rPr>
        <w:t xml:space="preserve"> one. </w:t>
      </w:r>
      <w:r w:rsidRPr="0084232C">
        <w:rPr>
          <w:rStyle w:val="StyleUnderline"/>
          <w:rFonts w:cs="Arial"/>
        </w:rPr>
        <w:t>But the Chinese template remains</w:t>
      </w:r>
      <w:r w:rsidRPr="0084232C">
        <w:rPr>
          <w:rFonts w:cs="Arial"/>
          <w:bCs/>
          <w:szCs w:val="16"/>
        </w:rPr>
        <w:t xml:space="preserve"> a </w:t>
      </w:r>
      <w:r w:rsidRPr="000E030C">
        <w:rPr>
          <w:rStyle w:val="StyleUnderline"/>
          <w:rFonts w:cs="Arial"/>
          <w:highlight w:val="green"/>
        </w:rPr>
        <w:t>Chinese</w:t>
      </w:r>
      <w:r w:rsidRPr="0084232C">
        <w:rPr>
          <w:rFonts w:cs="Arial"/>
          <w:bCs/>
          <w:szCs w:val="16"/>
        </w:rPr>
        <w:t xml:space="preserve"> one, </w:t>
      </w:r>
      <w:r w:rsidRPr="0084232C">
        <w:rPr>
          <w:rStyle w:val="StyleUnderline"/>
          <w:rFonts w:cs="Arial"/>
        </w:rPr>
        <w:t xml:space="preserve">propagated by a </w:t>
      </w:r>
      <w:r w:rsidRPr="000E030C">
        <w:rPr>
          <w:rStyle w:val="StyleUnderline"/>
          <w:rFonts w:cs="Arial"/>
          <w:highlight w:val="green"/>
        </w:rPr>
        <w:t>government</w:t>
      </w:r>
      <w:r w:rsidRPr="0084232C">
        <w:rPr>
          <w:rStyle w:val="StyleUnderline"/>
          <w:rFonts w:cs="Arial"/>
        </w:rPr>
        <w:t xml:space="preserve"> that </w:t>
      </w:r>
      <w:r w:rsidRPr="000E030C">
        <w:rPr>
          <w:rStyle w:val="StyleUnderline"/>
          <w:rFonts w:cs="Arial"/>
          <w:highlight w:val="green"/>
        </w:rPr>
        <w:t>seems</w:t>
      </w:r>
      <w:r w:rsidRPr="0084232C">
        <w:rPr>
          <w:rStyle w:val="StyleUnderline"/>
          <w:rFonts w:cs="Arial"/>
        </w:rPr>
        <w:t xml:space="preserve"> quite </w:t>
      </w:r>
      <w:r w:rsidRPr="000E030C">
        <w:rPr>
          <w:rStyle w:val="StyleUnderline"/>
          <w:rFonts w:cs="Arial"/>
          <w:bCs/>
          <w:highlight w:val="green"/>
        </w:rPr>
        <w:t>interested in keeping</w:t>
      </w:r>
      <w:r w:rsidRPr="0084232C">
        <w:rPr>
          <w:rStyle w:val="StyleUnderline"/>
          <w:rFonts w:cs="Arial"/>
          <w:bCs/>
        </w:rPr>
        <w:t xml:space="preserve"> the </w:t>
      </w:r>
      <w:r w:rsidRPr="000E030C">
        <w:rPr>
          <w:rStyle w:val="StyleUnderline"/>
          <w:rFonts w:cs="Arial"/>
          <w:bCs/>
          <w:highlight w:val="green"/>
        </w:rPr>
        <w:t>global peace</w:t>
      </w:r>
      <w:r w:rsidRPr="000E030C">
        <w:rPr>
          <w:rFonts w:cs="Arial"/>
          <w:bCs/>
          <w:szCs w:val="16"/>
          <w:highlight w:val="green"/>
        </w:rPr>
        <w:t xml:space="preserve"> </w:t>
      </w:r>
      <w:r w:rsidRPr="000E030C">
        <w:rPr>
          <w:rFonts w:cs="Arial"/>
          <w:bCs/>
          <w:szCs w:val="16"/>
        </w:rPr>
        <w:t>even</w:t>
      </w:r>
      <w:r w:rsidRPr="0084232C">
        <w:rPr>
          <w:rFonts w:cs="Arial"/>
          <w:bCs/>
          <w:szCs w:val="16"/>
        </w:rPr>
        <w:t xml:space="preserve"> while asserting its power. And whatever one thinks of China’s future, it remains true that </w:t>
      </w:r>
      <w:r w:rsidRPr="0084232C">
        <w:rPr>
          <w:rStyle w:val="StyleUnderline"/>
          <w:rFonts w:cs="Arial"/>
        </w:rPr>
        <w:t>you’d have to think that the United States is somehow</w:t>
      </w:r>
      <w:r w:rsidRPr="0084232C">
        <w:rPr>
          <w:rFonts w:cs="Arial"/>
          <w:bCs/>
          <w:szCs w:val="16"/>
        </w:rPr>
        <w:t xml:space="preserve"> a </w:t>
      </w:r>
      <w:r w:rsidRPr="0084232C">
        <w:rPr>
          <w:rStyle w:val="StyleUnderline"/>
          <w:rFonts w:cs="Arial"/>
        </w:rPr>
        <w:t>freakish and exceptional</w:t>
      </w:r>
      <w:r w:rsidRPr="0084232C">
        <w:rPr>
          <w:rFonts w:cs="Arial"/>
          <w:bCs/>
          <w:szCs w:val="16"/>
        </w:rPr>
        <w:t xml:space="preserve"> </w:t>
      </w:r>
      <w:r w:rsidRPr="0084232C">
        <w:rPr>
          <w:rFonts w:cs="Arial"/>
          <w:bCs/>
          <w:szCs w:val="16"/>
        </w:rPr>
        <w:lastRenderedPageBreak/>
        <w:t xml:space="preserve">nation </w:t>
      </w:r>
      <w:r w:rsidRPr="0084232C">
        <w:rPr>
          <w:rStyle w:val="StyleUnderline"/>
          <w:rFonts w:cs="Arial"/>
        </w:rPr>
        <w:t xml:space="preserve">alone committed to peace and </w:t>
      </w:r>
      <w:r w:rsidRPr="009762CE">
        <w:rPr>
          <w:rStyle w:val="StyleUnderline"/>
          <w:rFonts w:cs="Arial"/>
        </w:rPr>
        <w:t>prosperity to believe firmly that the end of the American Century spells a backward step</w:t>
      </w:r>
      <w:r w:rsidRPr="009762CE">
        <w:rPr>
          <w:rFonts w:cs="Arial"/>
          <w:bCs/>
          <w:szCs w:val="16"/>
        </w:rPr>
        <w:t xml:space="preserve"> for humanity. As for the United State </w:t>
      </w:r>
      <w:r w:rsidRPr="009762CE">
        <w:rPr>
          <w:rStyle w:val="StyleUnderline"/>
          <w:rFonts w:cs="Arial"/>
        </w:rPr>
        <w:t xml:space="preserve">domestically, decades of global preeminence </w:t>
      </w:r>
      <w:r w:rsidRPr="009762CE">
        <w:rPr>
          <w:rStyle w:val="StyleUnderline"/>
          <w:rFonts w:cs="Arial"/>
          <w:bCs/>
        </w:rPr>
        <w:t>have not done Americans well at</w:t>
      </w:r>
      <w:r w:rsidRPr="009762CE">
        <w:rPr>
          <w:rStyle w:val="StyleUnderline"/>
          <w:rFonts w:cs="Arial"/>
        </w:rPr>
        <w:t xml:space="preserve"> </w:t>
      </w:r>
      <w:r w:rsidRPr="009762CE">
        <w:rPr>
          <w:rStyle w:val="StyleUnderline"/>
          <w:rFonts w:cs="Arial"/>
          <w:bCs/>
        </w:rPr>
        <w:t>home</w:t>
      </w:r>
      <w:r w:rsidRPr="009762CE">
        <w:rPr>
          <w:rFonts w:cs="Arial"/>
          <w:bCs/>
          <w:szCs w:val="16"/>
        </w:rPr>
        <w:t xml:space="preserve"> in recent years. </w:t>
      </w:r>
      <w:r w:rsidRPr="009762CE">
        <w:rPr>
          <w:rStyle w:val="StyleUnderline"/>
          <w:rFonts w:cs="Arial"/>
        </w:rPr>
        <w:t xml:space="preserve">Standards of living have </w:t>
      </w:r>
      <w:r w:rsidRPr="009762CE">
        <w:rPr>
          <w:rStyle w:val="StyleUnderline"/>
          <w:rFonts w:cs="Arial"/>
          <w:bCs/>
        </w:rPr>
        <w:t>stagnated</w:t>
      </w:r>
      <w:r w:rsidRPr="009762CE">
        <w:rPr>
          <w:rStyle w:val="StyleUnderline"/>
          <w:rFonts w:cs="Arial"/>
        </w:rPr>
        <w:t xml:space="preserve"> and not kept pace with</w:t>
      </w:r>
      <w:r w:rsidRPr="009762CE">
        <w:rPr>
          <w:rFonts w:cs="Arial"/>
          <w:bCs/>
          <w:szCs w:val="16"/>
        </w:rPr>
        <w:t xml:space="preserve"> those in numerous </w:t>
      </w:r>
      <w:r w:rsidRPr="009762CE">
        <w:rPr>
          <w:rStyle w:val="StyleUnderline"/>
          <w:rFonts w:cs="Arial"/>
        </w:rPr>
        <w:t xml:space="preserve">other countries. </w:t>
      </w:r>
      <w:r w:rsidRPr="009762CE">
        <w:rPr>
          <w:rStyle w:val="StyleUnderline"/>
          <w:rFonts w:cs="Arial"/>
          <w:bCs/>
        </w:rPr>
        <w:t>Racism</w:t>
      </w:r>
      <w:r w:rsidRPr="009762CE">
        <w:rPr>
          <w:rStyle w:val="StyleUnderline"/>
          <w:rFonts w:cs="Arial"/>
        </w:rPr>
        <w:t xml:space="preserve"> </w:t>
      </w:r>
      <w:r w:rsidRPr="009762CE">
        <w:rPr>
          <w:rStyle w:val="StyleUnderline"/>
          <w:rFonts w:cs="Arial"/>
          <w:bCs/>
        </w:rPr>
        <w:t>persists</w:t>
      </w:r>
      <w:r w:rsidRPr="009762CE">
        <w:rPr>
          <w:rFonts w:cs="Arial"/>
          <w:bCs/>
          <w:szCs w:val="16"/>
        </w:rPr>
        <w:t>. None of the countries that have excelled at education</w:t>
      </w:r>
      <w:r w:rsidRPr="0084232C">
        <w:rPr>
          <w:rFonts w:cs="Arial"/>
          <w:bCs/>
          <w:szCs w:val="16"/>
        </w:rPr>
        <w:t xml:space="preserve">, health care, and standards of living are as large or complicated as the United States, but </w:t>
      </w:r>
      <w:r w:rsidRPr="0084232C">
        <w:rPr>
          <w:rStyle w:val="StyleUnderline"/>
          <w:rFonts w:cs="Arial"/>
        </w:rPr>
        <w:t xml:space="preserve">even by its own standards, the </w:t>
      </w:r>
      <w:r w:rsidRPr="0084232C">
        <w:rPr>
          <w:rStyle w:val="StyleUnderline"/>
          <w:rFonts w:cs="Arial"/>
          <w:bCs/>
        </w:rPr>
        <w:t>country has fallen short</w:t>
      </w:r>
      <w:r w:rsidRPr="0084232C">
        <w:rPr>
          <w:rFonts w:cs="Arial"/>
          <w:bCs/>
          <w:szCs w:val="16"/>
        </w:rPr>
        <w:t xml:space="preserve"> of what it once achieved. </w:t>
      </w:r>
      <w:r w:rsidRPr="0084232C">
        <w:rPr>
          <w:rStyle w:val="StyleUnderline"/>
          <w:rFonts w:cs="Arial"/>
        </w:rPr>
        <w:t>It spends massively</w:t>
      </w:r>
      <w:r w:rsidRPr="0084232C">
        <w:rPr>
          <w:rFonts w:cs="Arial"/>
          <w:bCs/>
          <w:szCs w:val="16"/>
        </w:rPr>
        <w:t xml:space="preserve"> on education, infrastructure, poverty alleviation, health care, and defense—</w:t>
      </w:r>
      <w:r w:rsidRPr="0084232C">
        <w:rPr>
          <w:rStyle w:val="StyleUnderline"/>
          <w:rFonts w:cs="Arial"/>
        </w:rPr>
        <w:t xml:space="preserve">but it </w:t>
      </w:r>
      <w:r w:rsidRPr="0084232C">
        <w:rPr>
          <w:rStyle w:val="StyleUnderline"/>
          <w:rFonts w:cs="Arial"/>
          <w:bCs/>
        </w:rPr>
        <w:t>does not manage to spend smartly</w:t>
      </w:r>
      <w:r w:rsidRPr="0084232C">
        <w:rPr>
          <w:rFonts w:cs="Arial"/>
          <w:bCs/>
          <w:szCs w:val="16"/>
        </w:rPr>
        <w:t xml:space="preserve">. Yes, material life is better now for almost everyone than it was 50 years ago; people live longer, have more health care, eat better, are more educated, live in safer cities and towns, but that is true everywhere in the world. </w:t>
      </w:r>
      <w:r w:rsidRPr="0084232C">
        <w:rPr>
          <w:rStyle w:val="StyleUnderline"/>
          <w:rFonts w:cs="Arial"/>
        </w:rPr>
        <w:t xml:space="preserve">The United States </w:t>
      </w:r>
      <w:r w:rsidRPr="0084232C">
        <w:rPr>
          <w:rStyle w:val="StyleUnderline"/>
          <w:rFonts w:cs="Arial"/>
          <w:bCs/>
        </w:rPr>
        <w:t>cannot toot its own horn</w:t>
      </w:r>
      <w:r w:rsidRPr="0084232C">
        <w:rPr>
          <w:rStyle w:val="StyleUnderline"/>
          <w:rFonts w:cs="Arial"/>
        </w:rPr>
        <w:t xml:space="preserve"> here.</w:t>
      </w:r>
      <w:r w:rsidRPr="0084232C">
        <w:rPr>
          <w:rFonts w:cs="Arial"/>
          <w:bCs/>
          <w:szCs w:val="16"/>
        </w:rPr>
        <w:t xml:space="preserve"> The simple fact is that </w:t>
      </w:r>
      <w:r w:rsidRPr="0084232C">
        <w:rPr>
          <w:rStyle w:val="StyleUnderline"/>
          <w:rFonts w:cs="Arial"/>
        </w:rPr>
        <w:t>success and strength</w:t>
      </w:r>
      <w:r w:rsidRPr="0084232C">
        <w:rPr>
          <w:rFonts w:cs="Arial"/>
          <w:bCs/>
          <w:szCs w:val="16"/>
        </w:rPr>
        <w:t>—military, political, economic, and to that add cultural—</w:t>
      </w:r>
      <w:r w:rsidRPr="0084232C">
        <w:rPr>
          <w:rStyle w:val="StyleUnderline"/>
          <w:rFonts w:cs="Arial"/>
        </w:rPr>
        <w:t xml:space="preserve">are </w:t>
      </w:r>
      <w:r w:rsidRPr="0084232C">
        <w:rPr>
          <w:rStyle w:val="StyleUnderline"/>
          <w:rFonts w:cs="Arial"/>
          <w:bCs/>
        </w:rPr>
        <w:t>not birthrights</w:t>
      </w:r>
      <w:r w:rsidRPr="0084232C">
        <w:rPr>
          <w:rFonts w:cs="Arial"/>
          <w:bCs/>
          <w:szCs w:val="16"/>
        </w:rPr>
        <w:t xml:space="preserve">. </w:t>
      </w:r>
      <w:r w:rsidRPr="0084232C">
        <w:rPr>
          <w:rStyle w:val="StyleUnderline"/>
          <w:rFonts w:cs="Arial"/>
        </w:rPr>
        <w:t xml:space="preserve">The United States doesn’t get to be great or powerful </w:t>
      </w:r>
      <w:r w:rsidRPr="0084232C">
        <w:rPr>
          <w:rStyle w:val="StyleUnderline"/>
          <w:rFonts w:cs="Arial"/>
          <w:bCs/>
        </w:rPr>
        <w:t>just because it used to be</w:t>
      </w:r>
      <w:r w:rsidRPr="0084232C">
        <w:rPr>
          <w:rFonts w:cs="Arial"/>
          <w:bCs/>
          <w:szCs w:val="16"/>
        </w:rPr>
        <w:t xml:space="preserve">, although it certainly can help to have a head start. If the country was ever truly exceptional, it was exceptional because successive generations worked and fought and struggled to make it so, not because those generations patted themselves on the back. There have been acute moments of </w:t>
      </w:r>
      <w:r w:rsidRPr="0084232C">
        <w:rPr>
          <w:rStyle w:val="StyleUnderline"/>
          <w:rFonts w:cs="Arial"/>
          <w:bCs/>
        </w:rPr>
        <w:t>hubris</w:t>
      </w:r>
      <w:r w:rsidRPr="0084232C">
        <w:rPr>
          <w:rStyle w:val="StyleUnderline"/>
          <w:rFonts w:cs="Arial"/>
        </w:rPr>
        <w:t xml:space="preserve"> and </w:t>
      </w:r>
      <w:r w:rsidRPr="0084232C">
        <w:rPr>
          <w:rStyle w:val="StyleUnderline"/>
          <w:rFonts w:cs="Arial"/>
          <w:bCs/>
        </w:rPr>
        <w:t>overreach</w:t>
      </w:r>
      <w:r w:rsidRPr="0084232C">
        <w:rPr>
          <w:rFonts w:cs="Arial"/>
          <w:bCs/>
          <w:szCs w:val="16"/>
        </w:rPr>
        <w:t xml:space="preserve"> during the decades of the American Century, but </w:t>
      </w:r>
      <w:r w:rsidRPr="0084232C">
        <w:rPr>
          <w:rStyle w:val="StyleUnderline"/>
          <w:rFonts w:cs="Arial"/>
        </w:rPr>
        <w:t xml:space="preserve">never has the disconnect between what the United States is and what Americans say it is </w:t>
      </w:r>
      <w:r w:rsidRPr="0084232C">
        <w:rPr>
          <w:rStyle w:val="StyleUnderline"/>
          <w:rFonts w:cs="Arial"/>
          <w:bCs/>
        </w:rPr>
        <w:t>been so profound</w:t>
      </w:r>
      <w:r w:rsidRPr="0084232C">
        <w:rPr>
          <w:rStyle w:val="StyleUnderline"/>
          <w:rFonts w:cs="Arial"/>
        </w:rPr>
        <w:t>.</w:t>
      </w:r>
      <w:r w:rsidRPr="0084232C">
        <w:rPr>
          <w:rFonts w:cs="Arial"/>
          <w:bCs/>
          <w:szCs w:val="16"/>
        </w:rPr>
        <w:t xml:space="preserve"> Out of this moment, therefore, is </w:t>
      </w:r>
      <w:r w:rsidRPr="0084232C">
        <w:rPr>
          <w:rStyle w:val="StyleUnderline"/>
          <w:rFonts w:cs="Arial"/>
        </w:rPr>
        <w:t xml:space="preserve">the promise not of American exceptionalism </w:t>
      </w:r>
      <w:r w:rsidRPr="0084232C">
        <w:rPr>
          <w:rStyle w:val="StyleUnderline"/>
          <w:rFonts w:cs="Arial"/>
          <w:bCs/>
        </w:rPr>
        <w:t>but American humility</w:t>
      </w:r>
      <w:r w:rsidRPr="0084232C">
        <w:rPr>
          <w:rFonts w:cs="Arial"/>
          <w:bCs/>
          <w:szCs w:val="16"/>
        </w:rPr>
        <w:t xml:space="preserve">, a moment of recognition that, to move forward, </w:t>
      </w:r>
      <w:r w:rsidRPr="0084232C">
        <w:rPr>
          <w:rStyle w:val="StyleUnderline"/>
          <w:rFonts w:cs="Arial"/>
        </w:rPr>
        <w:t xml:space="preserve">the United States has to </w:t>
      </w:r>
      <w:r w:rsidRPr="0084232C">
        <w:rPr>
          <w:rStyle w:val="StyleUnderline"/>
          <w:rFonts w:cs="Arial"/>
          <w:bCs/>
        </w:rPr>
        <w:t>let go of the American Century</w:t>
      </w:r>
      <w:r w:rsidRPr="0084232C">
        <w:rPr>
          <w:rStyle w:val="StyleUnderline"/>
          <w:rFonts w:cs="Arial"/>
        </w:rPr>
        <w:t xml:space="preserve">, say </w:t>
      </w:r>
      <w:r w:rsidRPr="0084232C">
        <w:rPr>
          <w:rStyle w:val="StyleUnderline"/>
          <w:rFonts w:cs="Arial"/>
          <w:bCs/>
        </w:rPr>
        <w:t>goodbye to exceptionalism</w:t>
      </w:r>
      <w:r w:rsidRPr="0084232C">
        <w:rPr>
          <w:rStyle w:val="StyleUnderline"/>
          <w:rFonts w:cs="Arial"/>
        </w:rPr>
        <w:t xml:space="preserve">, and </w:t>
      </w:r>
      <w:r w:rsidRPr="0084232C">
        <w:rPr>
          <w:rStyle w:val="StyleUnderline"/>
          <w:rFonts w:cs="Arial"/>
          <w:bCs/>
        </w:rPr>
        <w:t>accept that it is a normal country</w:t>
      </w:r>
      <w:r w:rsidRPr="0084232C">
        <w:rPr>
          <w:rFonts w:cs="Arial"/>
          <w:bCs/>
          <w:szCs w:val="16"/>
        </w:rPr>
        <w:t xml:space="preserve"> like any other, just richer and with a massive military arsenal and multiple wells of strength and multiple areas of self-delusion. </w:t>
      </w:r>
      <w:r w:rsidRPr="0084232C">
        <w:rPr>
          <w:rStyle w:val="StyleUnderline"/>
          <w:rFonts w:cs="Arial"/>
        </w:rPr>
        <w:t>The end</w:t>
      </w:r>
      <w:r w:rsidRPr="0084232C">
        <w:rPr>
          <w:rFonts w:cs="Arial"/>
          <w:bCs/>
          <w:szCs w:val="16"/>
        </w:rPr>
        <w:t xml:space="preserve"> of the American Century </w:t>
      </w:r>
      <w:r w:rsidRPr="0084232C">
        <w:rPr>
          <w:rStyle w:val="StyleUnderline"/>
          <w:rFonts w:cs="Arial"/>
        </w:rPr>
        <w:t xml:space="preserve">offers the opportunity to </w:t>
      </w:r>
      <w:r w:rsidRPr="0084232C">
        <w:rPr>
          <w:rStyle w:val="StyleUnderline"/>
          <w:rFonts w:cs="Arial"/>
          <w:bCs/>
        </w:rPr>
        <w:t>look at where the country falls short</w:t>
      </w:r>
      <w:r w:rsidRPr="0084232C">
        <w:rPr>
          <w:rFonts w:cs="Arial"/>
          <w:bCs/>
          <w:szCs w:val="16"/>
        </w:rPr>
        <w:t xml:space="preserve"> and start fixing what is broken. Whether Americans will seize that opportunity, who knows. But </w:t>
      </w:r>
      <w:r w:rsidRPr="0084232C">
        <w:rPr>
          <w:rStyle w:val="Emphasis"/>
          <w:rFonts w:cs="Arial"/>
        </w:rPr>
        <w:t>this is not a tragedy; it is the beginning of something new.</w:t>
      </w:r>
    </w:p>
    <w:p w14:paraId="184513F1" w14:textId="77777777" w:rsidR="00BD4F79" w:rsidRPr="0023233B" w:rsidRDefault="00BD4F79" w:rsidP="00A901CE">
      <w:pPr>
        <w:rPr>
          <w:rStyle w:val="StyleUnderline"/>
        </w:rPr>
      </w:pPr>
    </w:p>
    <w:p w14:paraId="16047CA3" w14:textId="72D2BE4D" w:rsidR="007F4451" w:rsidRPr="00DE6C78" w:rsidRDefault="007F4451" w:rsidP="007F4451">
      <w:pPr>
        <w:pStyle w:val="Heading4"/>
      </w:pPr>
      <w:r>
        <w:t xml:space="preserve">Pursuit of hegemony is </w:t>
      </w:r>
      <w:r w:rsidRPr="003B3BA1">
        <w:rPr>
          <w:u w:val="single"/>
        </w:rPr>
        <w:t>not inevitable</w:t>
      </w:r>
      <w:r>
        <w:t xml:space="preserve"> – Trump made alternatives politically imaginable, Americans are skeptical, Congress is regaining power</w:t>
      </w:r>
      <w:r w:rsidR="008B43EB">
        <w:t xml:space="preserve"> </w:t>
      </w:r>
    </w:p>
    <w:p w14:paraId="452E3BD3" w14:textId="77777777" w:rsidR="007F4451" w:rsidRPr="003B3BA1" w:rsidRDefault="007F4451" w:rsidP="007F4451">
      <w:pPr>
        <w:rPr>
          <w:rStyle w:val="StyleUnderline"/>
          <w:b w:val="0"/>
          <w:sz w:val="16"/>
          <w:u w:val="none"/>
        </w:rPr>
      </w:pPr>
      <w:r w:rsidRPr="00DF7E10">
        <w:rPr>
          <w:rStyle w:val="Style13ptBold"/>
        </w:rPr>
        <w:t>Walt 19</w:t>
      </w:r>
      <w:r>
        <w:t xml:space="preserve"> [STEPHEN M. WALT is Robert and Renee Belfer Professor of International Affairs at the Harvard Kennedy School and the author of The Hell of Good Intentions: America's Foreign Policy Elite and the Decline of U.S. Primacy. Foreign Affairs. May/June. “The End of Hubris And the New Age of American Restraint.” </w:t>
      </w:r>
      <w:hyperlink r:id="rId9" w:history="1">
        <w:r w:rsidRPr="009234CE">
          <w:rPr>
            <w:rStyle w:val="Hyperlink"/>
          </w:rPr>
          <w:t>https://www.foreignaffairs.com/articles/2019-04-16/end-hubris</w:t>
        </w:r>
      </w:hyperlink>
      <w:r>
        <w:t xml:space="preserve"> My </w:t>
      </w:r>
      <w:r w:rsidRPr="003B3BA1">
        <w:t>OCR sometimes turns E’s into C’s, I think I got them all, but please let me know if I missed one</w:t>
      </w:r>
      <w:r w:rsidRPr="00F21E7B">
        <w:t xml:space="preserve">Despite the stagnation within the foreign policy establishment, </w:t>
      </w:r>
      <w:r w:rsidRPr="00B072FB">
        <w:rPr>
          <w:rStyle w:val="StyleUnderline"/>
          <w:highlight w:val="cyan"/>
        </w:rPr>
        <w:t xml:space="preserve">the prospects for a more </w:t>
      </w:r>
      <w:r w:rsidRPr="00B072FB">
        <w:rPr>
          <w:rStyle w:val="Emphasis"/>
          <w:highlight w:val="cyan"/>
        </w:rPr>
        <w:t>realist</w:t>
      </w:r>
      <w:r w:rsidRPr="007C0F01">
        <w:rPr>
          <w:rStyle w:val="StyleUnderline"/>
        </w:rPr>
        <w:t>,</w:t>
      </w:r>
      <w:r w:rsidRPr="00F21E7B">
        <w:t xml:space="preserve"> </w:t>
      </w:r>
      <w:r w:rsidRPr="007C0F01">
        <w:rPr>
          <w:rStyle w:val="StyleUnderline"/>
        </w:rPr>
        <w:t>more</w:t>
      </w:r>
      <w:r w:rsidRPr="00F21E7B">
        <w:t xml:space="preserve"> </w:t>
      </w:r>
      <w:r w:rsidRPr="00B072FB">
        <w:rPr>
          <w:rStyle w:val="Emphasis"/>
          <w:highlight w:val="cyan"/>
        </w:rPr>
        <w:t>restrained</w:t>
      </w:r>
      <w:r w:rsidRPr="00F21E7B">
        <w:t xml:space="preserve"> U</w:t>
      </w:r>
      <w:r w:rsidRPr="007C0F01">
        <w:rPr>
          <w:rStyle w:val="StyleUnderline"/>
        </w:rPr>
        <w:t xml:space="preserve">.S. foreign </w:t>
      </w:r>
      <w:r w:rsidRPr="00B072FB">
        <w:rPr>
          <w:rStyle w:val="StyleUnderline"/>
          <w:highlight w:val="cyan"/>
        </w:rPr>
        <w:t>policy are better today than</w:t>
      </w:r>
      <w:r w:rsidRPr="007C0F01">
        <w:rPr>
          <w:rStyle w:val="StyleUnderline"/>
        </w:rPr>
        <w:t xml:space="preserve"> they have been </w:t>
      </w:r>
      <w:r w:rsidRPr="00B072FB">
        <w:rPr>
          <w:rStyle w:val="StyleUnderline"/>
          <w:highlight w:val="cyan"/>
        </w:rPr>
        <w:t>in many years</w:t>
      </w:r>
      <w:r w:rsidRPr="00F21E7B">
        <w:t xml:space="preserve">. For all his flaws, </w:t>
      </w:r>
      <w:r w:rsidRPr="00B072FB">
        <w:rPr>
          <w:rStyle w:val="StyleUnderline"/>
          <w:highlight w:val="cyan"/>
        </w:rPr>
        <w:t>'Trump</w:t>
      </w:r>
      <w:r w:rsidRPr="007C0F01">
        <w:rPr>
          <w:rStyle w:val="StyleUnderline"/>
        </w:rPr>
        <w:t xml:space="preserve"> has </w:t>
      </w:r>
      <w:r w:rsidRPr="00B072FB">
        <w:rPr>
          <w:rStyle w:val="StyleUnderline"/>
          <w:highlight w:val="cyan"/>
        </w:rPr>
        <w:t xml:space="preserve">made it easier to propose </w:t>
      </w:r>
      <w:r w:rsidRPr="00B072FB">
        <w:rPr>
          <w:rStyle w:val="Emphasis"/>
          <w:highlight w:val="cyan"/>
        </w:rPr>
        <w:t>alternatives</w:t>
      </w:r>
      <w:r w:rsidRPr="007C0F01">
        <w:rPr>
          <w:rStyle w:val="StyleUnderline"/>
        </w:rPr>
        <w:t xml:space="preserve"> to </w:t>
      </w:r>
      <w:r w:rsidRPr="007C0F01">
        <w:rPr>
          <w:rStyle w:val="Emphasis"/>
        </w:rPr>
        <w:t>liberal hegemony</w:t>
      </w:r>
      <w:r w:rsidRPr="00F21E7B">
        <w:t xml:space="preserve"> </w:t>
      </w:r>
      <w:r w:rsidRPr="007C0F01">
        <w:rPr>
          <w:rStyle w:val="StyleUnderline"/>
        </w:rPr>
        <w:t xml:space="preserve">by expressing such disdain for the </w:t>
      </w:r>
      <w:r w:rsidRPr="007C0F01">
        <w:rPr>
          <w:rStyle w:val="Emphasis"/>
        </w:rPr>
        <w:t>elite consensus</w:t>
      </w:r>
      <w:r w:rsidRPr="00F21E7B">
        <w:t xml:space="preserve">. </w:t>
      </w:r>
      <w:r w:rsidRPr="007C0F01">
        <w:rPr>
          <w:rStyle w:val="StyleUnderline"/>
        </w:rPr>
        <w:t xml:space="preserve">Younger </w:t>
      </w:r>
      <w:r w:rsidRPr="00B072FB">
        <w:rPr>
          <w:rStyle w:val="StyleUnderline"/>
          <w:highlight w:val="cyan"/>
        </w:rPr>
        <w:t xml:space="preserve">Americans are more </w:t>
      </w:r>
      <w:r w:rsidRPr="00B072FB">
        <w:rPr>
          <w:rStyle w:val="Emphasis"/>
          <w:highlight w:val="cyan"/>
        </w:rPr>
        <w:t>skeptical</w:t>
      </w:r>
      <w:r w:rsidRPr="007C0F01">
        <w:rPr>
          <w:rStyle w:val="StyleUnderline"/>
        </w:rPr>
        <w:t xml:space="preserve"> of their country’s </w:t>
      </w:r>
      <w:r w:rsidRPr="007C0F01">
        <w:rPr>
          <w:rStyle w:val="Emphasis"/>
        </w:rPr>
        <w:t>imperial pretensions</w:t>
      </w:r>
      <w:r w:rsidRPr="007C0F01">
        <w:rPr>
          <w:rStyle w:val="StyleUnderline"/>
        </w:rPr>
        <w:t xml:space="preserve"> than are their elders, </w:t>
      </w:r>
      <w:r w:rsidRPr="00B072FB">
        <w:rPr>
          <w:rStyle w:val="StyleUnderline"/>
          <w:highlight w:val="cyan"/>
        </w:rPr>
        <w:t>and</w:t>
      </w:r>
      <w:r w:rsidRPr="007C0F01">
        <w:rPr>
          <w:rStyle w:val="StyleUnderline"/>
        </w:rPr>
        <w:t xml:space="preserve"> some new </w:t>
      </w:r>
      <w:r w:rsidRPr="00B072FB">
        <w:rPr>
          <w:rStyle w:val="StyleUnderline"/>
          <w:highlight w:val="cyan"/>
        </w:rPr>
        <w:t xml:space="preserve">members of Congress seem bent on </w:t>
      </w:r>
      <w:r w:rsidRPr="003B3BA1">
        <w:rPr>
          <w:rStyle w:val="StyleUnderline"/>
          <w:highlight w:val="cyan"/>
        </w:rPr>
        <w:t>clawing back</w:t>
      </w:r>
      <w:r w:rsidRPr="007C0F01">
        <w:rPr>
          <w:rStyle w:val="StyleUnderline"/>
        </w:rPr>
        <w:t xml:space="preserve"> some of the </w:t>
      </w:r>
      <w:r w:rsidRPr="00B072FB">
        <w:rPr>
          <w:rStyle w:val="StyleUnderline"/>
          <w:highlight w:val="cyan"/>
        </w:rPr>
        <w:t xml:space="preserve">control over </w:t>
      </w:r>
      <w:r w:rsidRPr="00B072FB">
        <w:rPr>
          <w:rStyle w:val="Emphasis"/>
          <w:highlight w:val="cyan"/>
        </w:rPr>
        <w:t>foreign policy</w:t>
      </w:r>
      <w:r w:rsidRPr="007C0F01">
        <w:rPr>
          <w:rStyle w:val="StyleUnderline"/>
        </w:rPr>
        <w:t xml:space="preserve"> that presidents have amassed over the past 70 years.</w:t>
      </w:r>
    </w:p>
    <w:p w14:paraId="4BBC1F7D" w14:textId="568C1FA9" w:rsidR="006B5647" w:rsidRDefault="007F4451" w:rsidP="006B5647">
      <w:pPr>
        <w:rPr>
          <w:rStyle w:val="StyleUnderline"/>
        </w:rPr>
      </w:pPr>
      <w:r w:rsidRPr="00DE6C78">
        <w:rPr>
          <w:rStyle w:val="StyleUnderline"/>
        </w:rPr>
        <w:t xml:space="preserve">Furthermore, powerful </w:t>
      </w:r>
      <w:r w:rsidRPr="00B072FB">
        <w:rPr>
          <w:rStyle w:val="Emphasis"/>
          <w:highlight w:val="cyan"/>
        </w:rPr>
        <w:t>structural forces</w:t>
      </w:r>
      <w:r w:rsidRPr="00B072FB">
        <w:rPr>
          <w:highlight w:val="cyan"/>
        </w:rPr>
        <w:t xml:space="preserve"> </w:t>
      </w:r>
      <w:r w:rsidRPr="00B072FB">
        <w:rPr>
          <w:rStyle w:val="StyleUnderline"/>
          <w:highlight w:val="cyan"/>
        </w:rPr>
        <w:t xml:space="preserve">are working </w:t>
      </w:r>
      <w:r w:rsidRPr="00B072FB">
        <w:rPr>
          <w:rStyle w:val="Emphasis"/>
          <w:highlight w:val="cyan"/>
        </w:rPr>
        <w:t>against liberal hegemony</w:t>
      </w:r>
      <w:r w:rsidRPr="00DE6C78">
        <w:t xml:space="preserve"> </w:t>
      </w:r>
      <w:r w:rsidRPr="00DE6C78">
        <w:rPr>
          <w:rStyle w:val="StyleUnderline"/>
        </w:rPr>
        <w:t xml:space="preserve">and </w:t>
      </w:r>
      <w:r w:rsidRPr="003B3BA1">
        <w:rPr>
          <w:rStyle w:val="StyleUnderline"/>
        </w:rPr>
        <w:t>in favor of offshore balancing</w:t>
      </w:r>
      <w:r w:rsidRPr="00DE6C78">
        <w:t xml:space="preserve">. </w:t>
      </w:r>
      <w:r w:rsidRPr="00B072FB">
        <w:rPr>
          <w:rStyle w:val="Emphasis"/>
          <w:highlight w:val="cyan"/>
        </w:rPr>
        <w:t>China’s rise</w:t>
      </w:r>
      <w:r w:rsidRPr="00B072FB">
        <w:rPr>
          <w:rStyle w:val="StyleUnderline"/>
          <w:highlight w:val="cyan"/>
        </w:rPr>
        <w:t xml:space="preserve"> and</w:t>
      </w:r>
      <w:r w:rsidRPr="00DE6C78">
        <w:rPr>
          <w:rStyle w:val="StyleUnderline"/>
        </w:rPr>
        <w:t xml:space="preserve"> the partial revival of </w:t>
      </w:r>
      <w:r w:rsidRPr="00B072FB">
        <w:rPr>
          <w:rStyle w:val="Emphasis"/>
          <w:highlight w:val="cyan"/>
        </w:rPr>
        <w:t>Russian power</w:t>
      </w:r>
      <w:r w:rsidRPr="00B072FB">
        <w:rPr>
          <w:highlight w:val="cyan"/>
        </w:rPr>
        <w:t xml:space="preserve"> </w:t>
      </w:r>
      <w:r w:rsidRPr="00B072FB">
        <w:rPr>
          <w:rStyle w:val="StyleUnderline"/>
          <w:highlight w:val="cyan"/>
        </w:rPr>
        <w:t>are forcing the</w:t>
      </w:r>
      <w:r w:rsidRPr="00DE6C78">
        <w:t xml:space="preserve"> </w:t>
      </w:r>
      <w:r w:rsidRPr="00B072FB">
        <w:rPr>
          <w:rStyle w:val="Emphasis"/>
          <w:highlight w:val="cyan"/>
        </w:rPr>
        <w:t>U</w:t>
      </w:r>
      <w:r w:rsidRPr="00DE6C78">
        <w:t xml:space="preserve">nited </w:t>
      </w:r>
      <w:r w:rsidRPr="00B072FB">
        <w:rPr>
          <w:rStyle w:val="Emphasis"/>
          <w:highlight w:val="cyan"/>
        </w:rPr>
        <w:t>S</w:t>
      </w:r>
      <w:r w:rsidRPr="00DE6C78">
        <w:t xml:space="preserve">tates </w:t>
      </w:r>
      <w:r w:rsidRPr="00B072FB">
        <w:rPr>
          <w:rStyle w:val="StyleUnderline"/>
          <w:highlight w:val="cyan"/>
        </w:rPr>
        <w:t>to pay</w:t>
      </w:r>
      <w:r w:rsidRPr="00DE6C78">
        <w:rPr>
          <w:rStyle w:val="StyleUnderline"/>
        </w:rPr>
        <w:t xml:space="preserve"> closer </w:t>
      </w:r>
      <w:r w:rsidRPr="00B072FB">
        <w:rPr>
          <w:rStyle w:val="StyleUnderline"/>
          <w:highlight w:val="cyan"/>
        </w:rPr>
        <w:t>attention to balance-of-power</w:t>
      </w:r>
      <w:r w:rsidRPr="00DE6C78">
        <w:rPr>
          <w:rStyle w:val="StyleUnderline"/>
        </w:rPr>
        <w:t xml:space="preserve"> </w:t>
      </w:r>
      <w:r w:rsidRPr="00DE6C78">
        <w:t xml:space="preserve">politics, especially </w:t>
      </w:r>
      <w:r w:rsidRPr="00DE6C78">
        <w:rPr>
          <w:rStyle w:val="StyleUnderline"/>
        </w:rPr>
        <w:t xml:space="preserve">in Asia. The </w:t>
      </w:r>
      <w:r w:rsidRPr="003B3BA1">
        <w:rPr>
          <w:rStyle w:val="StyleUnderline"/>
        </w:rPr>
        <w:t>intractable problems of the Middle East</w:t>
      </w:r>
      <w:r w:rsidRPr="00DE6C78">
        <w:rPr>
          <w:rStyle w:val="StyleUnderline"/>
        </w:rPr>
        <w:t xml:space="preserve"> will </w:t>
      </w:r>
      <w:r w:rsidRPr="003B3BA1">
        <w:rPr>
          <w:rStyle w:val="StyleUnderline"/>
        </w:rPr>
        <w:t>make</w:t>
      </w:r>
      <w:r w:rsidRPr="00DE6C78">
        <w:rPr>
          <w:rStyle w:val="StyleUnderline"/>
        </w:rPr>
        <w:t xml:space="preserve"> future presidents reluctant to squander more blood and treasure there especially in chasing the </w:t>
      </w:r>
      <w:r w:rsidRPr="00DE6C78">
        <w:rPr>
          <w:rStyle w:val="Emphasis"/>
        </w:rPr>
        <w:t>siren song</w:t>
      </w:r>
      <w:r w:rsidRPr="00DE6C78">
        <w:rPr>
          <w:rStyle w:val="StyleUnderline"/>
        </w:rPr>
        <w:t xml:space="preserve"> of </w:t>
      </w:r>
      <w:r w:rsidRPr="00DE6C78">
        <w:rPr>
          <w:rStyle w:val="Emphasis"/>
        </w:rPr>
        <w:t>democracy promotion</w:t>
      </w:r>
      <w:r w:rsidRPr="00DE6C78">
        <w:t xml:space="preserve">. </w:t>
      </w:r>
      <w:r w:rsidRPr="00B072FB">
        <w:rPr>
          <w:rStyle w:val="StyleUnderline"/>
          <w:highlight w:val="cyan"/>
        </w:rPr>
        <w:t>Pressure on the defense budget is unlikely to diminish</w:t>
      </w:r>
      <w:r w:rsidRPr="00DE6C78">
        <w:rPr>
          <w:rStyle w:val="StyleUnderline"/>
        </w:rPr>
        <w:t>, especially once the costs of</w:t>
      </w:r>
      <w:r w:rsidRPr="00DE6C78">
        <w:t xml:space="preserve"> </w:t>
      </w:r>
      <w:r w:rsidRPr="00DE6C78">
        <w:rPr>
          <w:rStyle w:val="Emphasis"/>
        </w:rPr>
        <w:t>climate change</w:t>
      </w:r>
      <w:r w:rsidRPr="00DE6C78">
        <w:t xml:space="preserve"> </w:t>
      </w:r>
      <w:r w:rsidRPr="00DE6C78">
        <w:rPr>
          <w:rStyle w:val="StyleUnderline"/>
        </w:rPr>
        <w:t xml:space="preserve">begin to bite, and because trillions of dollars' worth of domestic needs </w:t>
      </w:r>
      <w:r w:rsidRPr="00DE6C78">
        <w:rPr>
          <w:rStyle w:val="Emphasis"/>
        </w:rPr>
        <w:t>cry out for attention</w:t>
      </w:r>
      <w:r w:rsidRPr="00DE6C78">
        <w:rPr>
          <w:rStyle w:val="StyleUnderline"/>
        </w:rPr>
        <w:t>.</w:t>
      </w:r>
    </w:p>
    <w:p w14:paraId="2A80DFDC" w14:textId="1CC52B3D" w:rsidR="006B5647" w:rsidRDefault="006B5647" w:rsidP="008B43EB">
      <w:pPr>
        <w:pStyle w:val="Heading4"/>
        <w:rPr>
          <w:rFonts w:cs="Calibri"/>
        </w:rPr>
      </w:pPr>
      <w:r>
        <w:rPr>
          <w:rFonts w:cs="Calibri"/>
        </w:rPr>
        <w:lastRenderedPageBreak/>
        <w:t>Their ev goes neg – the idea that “America is back” proves we’re always 1 president away from abandoning heg, and there’s no impact to inevitable ebbs and flows – inserted</w:t>
      </w:r>
    </w:p>
    <w:p w14:paraId="57BB356C" w14:textId="77777777" w:rsidR="006B5647" w:rsidRPr="000B409E" w:rsidRDefault="006B5647" w:rsidP="006B5647">
      <w:r w:rsidRPr="000B409E">
        <w:rPr>
          <w:rStyle w:val="Style13ptBold"/>
        </w:rPr>
        <w:t>Tepperman 21</w:t>
      </w:r>
      <w:r>
        <w:t xml:space="preserve"> – a former editor in chief of Foreign Policy and the author of The Fix: How Countries Use Crises to Solve the World’s Worst Problems. (Jonathan, "Biden Was Right: </w:t>
      </w:r>
      <w:r w:rsidRPr="006B5647">
        <w:rPr>
          <w:rStyle w:val="Style13ptBold"/>
          <w:highlight w:val="green"/>
        </w:rPr>
        <w:t>America Is Back</w:t>
      </w:r>
      <w:r>
        <w:t>," Foreign Policy, 2-23-2021, https://foreignpolicy.com/2021/02/23/biden-was-right-america-is-back/, Accessed 11-17-2021, LASA-SC)</w:t>
      </w:r>
    </w:p>
    <w:p w14:paraId="43FD4F78" w14:textId="77777777" w:rsidR="006B5647" w:rsidRDefault="006B5647" w:rsidP="006B5647">
      <w:r w:rsidRPr="00BE1DCF">
        <w:t xml:space="preserve">President Joe </w:t>
      </w:r>
      <w:r w:rsidRPr="000B409E">
        <w:rPr>
          <w:rStyle w:val="StyleUnderline"/>
        </w:rPr>
        <w:t>Biden’s declaration</w:t>
      </w:r>
      <w:r w:rsidRPr="00BE1DCF">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t xml:space="preserve">; of course not. </w:t>
      </w:r>
      <w:r w:rsidRPr="00BE1DCF">
        <w:rPr>
          <w:rStyle w:val="StyleUnderline"/>
        </w:rPr>
        <w:t>What Biden</w:t>
      </w:r>
      <w:r w:rsidRPr="00BE1DCF">
        <w:t xml:space="preserve"> likely </w:t>
      </w:r>
      <w:r w:rsidRPr="00BE1DCF">
        <w:rPr>
          <w:rStyle w:val="Emphasis"/>
        </w:rPr>
        <w:t>meant to convey</w:t>
      </w:r>
      <w:r w:rsidRPr="00BE1DCF">
        <w:t>—and what allies and adversaries should pay attention to—</w:t>
      </w:r>
      <w:r w:rsidRPr="00BE1DCF">
        <w:rPr>
          <w:rStyle w:val="StyleUnderline"/>
        </w:rPr>
        <w:t>is the fact that</w:t>
      </w:r>
      <w:r w:rsidRPr="00BE1DCF">
        <w:t xml:space="preserve"> </w:t>
      </w:r>
      <w:r w:rsidRPr="006C1BC6">
        <w:rPr>
          <w:rStyle w:val="Emphasis"/>
          <w:highlight w:val="cyan"/>
        </w:rPr>
        <w:t>Washington is trying again</w:t>
      </w:r>
      <w:r w:rsidRPr="00BE1DCF">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t xml:space="preserve">If you have any doubt that America is back in this sense, just compare any of the five weeks </w:t>
      </w:r>
      <w:r w:rsidRPr="006C1BC6">
        <w:rPr>
          <w:rStyle w:val="StyleUnderline"/>
          <w:highlight w:val="cyan"/>
        </w:rPr>
        <w:t>Biden</w:t>
      </w:r>
      <w:r w:rsidRPr="00BE1DCF">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t xml:space="preserve">: by </w:t>
      </w:r>
      <w:r w:rsidRPr="00BE1DCF">
        <w:rPr>
          <w:rStyle w:val="Emphasis"/>
        </w:rPr>
        <w:t>returning to the G-7</w:t>
      </w:r>
      <w:r w:rsidRPr="00BE1DCF">
        <w:t xml:space="preserve"> (which </w:t>
      </w:r>
      <w:r w:rsidRPr="006B5647">
        <w:rPr>
          <w:rStyle w:val="StyleUnderline"/>
        </w:rPr>
        <w:t xml:space="preserve">Trump spurned), for example, or by </w:t>
      </w:r>
      <w:r w:rsidRPr="006B5647">
        <w:rPr>
          <w:rStyle w:val="StyleUnderline"/>
          <w:highlight w:val="green"/>
        </w:rPr>
        <w:t>reversing Trump’s withdrawal of U.S. troops</w:t>
      </w:r>
      <w:r w:rsidRPr="006B5647">
        <w:rPr>
          <w:rStyle w:val="StyleUnderline"/>
        </w:rPr>
        <w:t xml:space="preserve"> from Germany. Washington has </w:t>
      </w:r>
      <w:r w:rsidRPr="006B5647">
        <w:rPr>
          <w:rStyle w:val="StyleUnderline"/>
          <w:highlight w:val="green"/>
        </w:rPr>
        <w:t>rejoined the Paris Agreement on climate change and the World Health Organization (both of which Trump dumped</w:t>
      </w:r>
      <w:r w:rsidRPr="006B5647">
        <w:rPr>
          <w:rStyle w:val="StyleUnderline"/>
        </w:rPr>
        <w:t xml:space="preserve">). Biden has </w:t>
      </w:r>
      <w:r w:rsidRPr="006B5647">
        <w:rPr>
          <w:rStyle w:val="StyleUnderline"/>
          <w:highlight w:val="green"/>
        </w:rPr>
        <w:t>extended the New START</w:t>
      </w:r>
      <w:r w:rsidRPr="006B5647">
        <w:rPr>
          <w:rStyle w:val="StyleUnderline"/>
        </w:rPr>
        <w:t xml:space="preserve"> nuclear arms treaty with Russia (</w:t>
      </w:r>
      <w:r w:rsidRPr="006B5647">
        <w:rPr>
          <w:rStyle w:val="StyleUnderline"/>
          <w:highlight w:val="green"/>
        </w:rPr>
        <w:t>which Trump was about to abandon</w:t>
      </w:r>
      <w:r w:rsidRPr="006B5647">
        <w:rPr>
          <w:rStyle w:val="StyleUnderline"/>
        </w:rPr>
        <w:t>) and broadcast his intent to reenter the Iran nuclear deal, known as the Joint Comprehensive Plan of Actio</w:t>
      </w:r>
      <w:r w:rsidRPr="00BE1DCF">
        <w:t xml:space="preserve">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t>—</w:t>
      </w:r>
      <w:r w:rsidRPr="00BE1DCF">
        <w:rPr>
          <w:rStyle w:val="Emphasis"/>
        </w:rPr>
        <w:t>is yet more evidence for Biden’s claim that America is back</w:t>
      </w:r>
      <w:r w:rsidRPr="00BE1DCF">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t xml:space="preserve">, a history of ensuring that, after every one of its disastrous bouts of inattention (think the interwar period) or destructive Jacksonian rage (think the aftermath of 9/11), </w:t>
      </w:r>
      <w:r w:rsidRPr="006B5647">
        <w:rPr>
          <w:rStyle w:val="Emphasis"/>
          <w:highlight w:val="green"/>
        </w:rPr>
        <w:lastRenderedPageBreak/>
        <w:t>the national pendulum swings</w:t>
      </w:r>
      <w:r w:rsidRPr="00BE1DCF">
        <w:t xml:space="preserve"> back to the middle</w:t>
      </w:r>
      <w:r w:rsidRPr="006B5647">
        <w:rPr>
          <w:highlight w:val="green"/>
        </w:rPr>
        <w:t xml:space="preserve">. </w:t>
      </w:r>
      <w:r w:rsidRPr="006B5647">
        <w:rPr>
          <w:rStyle w:val="Style13ptBold"/>
          <w:highlight w:val="green"/>
        </w:rPr>
        <w:t>Every Richard Nixon gets followed by a Gerald Ford or Jimmy Carter, every George W. Bush by a Barack Obama</w:t>
      </w:r>
      <w:r w:rsidRPr="006B5647">
        <w:rPr>
          <w:rStyle w:val="Style13ptBold"/>
        </w:rPr>
        <w:t>. Some mistakes take a lot longer to address than others</w:t>
      </w:r>
      <w:r w:rsidRPr="00BE1DCF">
        <w:t xml:space="preserve">. But the country often gets there in the end. </w:t>
      </w:r>
      <w:r w:rsidRPr="00BE1DCF">
        <w:rPr>
          <w:rStyle w:val="StyleUnderline"/>
        </w:rPr>
        <w:t xml:space="preserve">American exceptionalism has become a dirty word in recent years, </w:t>
      </w:r>
      <w:r w:rsidRPr="00BE1DCF">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t xml:space="preserve">. Of course, the </w:t>
      </w:r>
      <w:r w:rsidRPr="006C1BC6">
        <w:rPr>
          <w:rStyle w:val="StyleUnderline"/>
          <w:highlight w:val="cyan"/>
        </w:rPr>
        <w:t>U</w:t>
      </w:r>
      <w:r w:rsidRPr="00BE1DCF">
        <w:t xml:space="preserve">nited </w:t>
      </w:r>
      <w:r w:rsidRPr="006C1BC6">
        <w:rPr>
          <w:rStyle w:val="StyleUnderline"/>
          <w:highlight w:val="cyan"/>
        </w:rPr>
        <w:t>S</w:t>
      </w:r>
      <w:r w:rsidRPr="00BE1DCF">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t xml:space="preserve"> </w:t>
      </w:r>
      <w:r w:rsidRPr="00BE1DCF">
        <w:rPr>
          <w:rStyle w:val="Emphasis"/>
        </w:rPr>
        <w:t>before it can claim to be “back”</w:t>
      </w:r>
      <w:r w:rsidRPr="00BE1DCF">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t xml:space="preserve"> And that’s something we should all be grateful for.</w:t>
      </w:r>
    </w:p>
    <w:p w14:paraId="7B35BDB1" w14:textId="77777777" w:rsidR="006B5647" w:rsidRPr="006B5647" w:rsidRDefault="006B5647" w:rsidP="006B5647"/>
    <w:p w14:paraId="409D1A41" w14:textId="3ACBE931" w:rsidR="008B43EB" w:rsidRPr="008B43EB" w:rsidRDefault="006B5647" w:rsidP="008B43EB">
      <w:pPr>
        <w:pStyle w:val="Heading4"/>
        <w:rPr>
          <w:rStyle w:val="StyleUnderline"/>
          <w:rFonts w:cs="Calibri"/>
          <w:b/>
          <w:sz w:val="26"/>
          <w:u w:val="none"/>
        </w:rPr>
      </w:pPr>
      <w:r>
        <w:rPr>
          <w:rFonts w:cs="Calibri"/>
        </w:rPr>
        <w:t>O</w:t>
      </w:r>
      <w:r w:rsidR="008B43EB">
        <w:rPr>
          <w:rFonts w:cs="Calibri"/>
        </w:rPr>
        <w:t xml:space="preserve">ff nuclear alliances – 1AC Hayes </w:t>
      </w:r>
      <w:r w:rsidR="008062DE">
        <w:rPr>
          <w:rFonts w:cs="Calibri"/>
        </w:rPr>
        <w:t>is literally in the past tense – </w:t>
      </w:r>
      <w:r w:rsidR="008B43EB">
        <w:rPr>
          <w:rFonts w:cs="Calibri"/>
        </w:rPr>
        <w:t xml:space="preserve">proves </w:t>
      </w:r>
      <w:r w:rsidR="008062DE">
        <w:rPr>
          <w:rFonts w:cs="Calibri"/>
        </w:rPr>
        <w:t xml:space="preserve">heg </w:t>
      </w:r>
      <w:r w:rsidR="008B43EB">
        <w:rPr>
          <w:rFonts w:cs="Calibri"/>
        </w:rPr>
        <w:t>unsustainab</w:t>
      </w:r>
      <w:r w:rsidR="008062DE">
        <w:rPr>
          <w:rFonts w:cs="Calibri"/>
        </w:rPr>
        <w:t>le</w:t>
      </w:r>
      <w:r w:rsidR="006C6604">
        <w:rPr>
          <w:rFonts w:cs="Calibri"/>
        </w:rPr>
        <w:t xml:space="preserve"> and previous prolif should have triggered their impact</w:t>
      </w:r>
      <w:r w:rsidR="008062DE">
        <w:rPr>
          <w:rFonts w:cs="Calibri"/>
        </w:rPr>
        <w:t xml:space="preserve"> </w:t>
      </w:r>
      <w:r w:rsidR="000B09D5">
        <w:rPr>
          <w:rFonts w:cs="Calibri"/>
        </w:rPr>
        <w:t>– inserted</w:t>
      </w:r>
    </w:p>
    <w:p w14:paraId="5AFC51C7" w14:textId="77777777" w:rsidR="008B43EB" w:rsidRDefault="008B43EB" w:rsidP="008B43EB">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10" w:tgtFrame="_blank" w:history="1">
        <w:r w:rsidRPr="00A421D9">
          <w:rPr>
            <w:rStyle w:val="Hyperlink"/>
          </w:rPr>
          <w:t>https://www.tandfonline.com/do</w:t>
        </w:r>
        <w:r w:rsidRPr="00A421D9">
          <w:rPr>
            <w:rStyle w:val="Hyperlink"/>
          </w:rPr>
          <w:t>i</w:t>
        </w:r>
        <w:r w:rsidRPr="00A421D9">
          <w:rPr>
            <w:rStyle w:val="Hyperlink"/>
          </w:rPr>
          <w:t>/full/10.1080/25751654.2018.1532525</w:t>
        </w:r>
      </w:hyperlink>
      <w:r w:rsidRPr="00A421D9">
        <w:t>]</w:t>
      </w:r>
    </w:p>
    <w:p w14:paraId="1CDA341C" w14:textId="77777777" w:rsidR="008B43EB" w:rsidRDefault="008B43EB" w:rsidP="008B43EB">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Cs w:val="16"/>
        </w:rPr>
        <w:t>.</w:t>
      </w:r>
    </w:p>
    <w:p w14:paraId="7A0DD076" w14:textId="77777777" w:rsidR="008B43EB" w:rsidRDefault="008B43EB" w:rsidP="008B43EB">
      <w:pPr>
        <w:shd w:val="clear" w:color="auto" w:fill="FFFFFF"/>
        <w:rPr>
          <w:color w:val="000000"/>
        </w:rPr>
      </w:pPr>
      <w:r>
        <w:rPr>
          <w:color w:val="000000"/>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Cs w:val="16"/>
          <w:shd w:val="clear" w:color="auto" w:fill="00FFFF"/>
        </w:rPr>
        <w:t> </w:t>
      </w:r>
      <w:r>
        <w:rPr>
          <w:color w:val="000000"/>
          <w:u w:val="single"/>
          <w:shd w:val="clear" w:color="auto" w:fill="00FFFF"/>
        </w:rPr>
        <w:t>of past policy combined with bureaucratic inertia</w:t>
      </w:r>
      <w:r>
        <w:rPr>
          <w:color w:val="000000"/>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Cs w:val="16"/>
        </w:rPr>
        <w:t> with reference to its “technological deterrent” since about 2012.9 </w:t>
      </w:r>
      <w:r>
        <w:rPr>
          <w:color w:val="000000"/>
          <w:u w:val="single"/>
          <w:shd w:val="clear" w:color="auto" w:fill="00FFFF"/>
        </w:rPr>
        <w:t>This</w:t>
      </w:r>
      <w:r>
        <w:rPr>
          <w:color w:val="000000"/>
          <w:szCs w:val="16"/>
        </w:rPr>
        <w:t> period </w:t>
      </w:r>
      <w:r>
        <w:rPr>
          <w:color w:val="000000"/>
          <w:u w:val="single"/>
          <w:shd w:val="clear" w:color="auto" w:fill="00FFFF"/>
        </w:rPr>
        <w:t>could last</w:t>
      </w:r>
      <w:r>
        <w:rPr>
          <w:color w:val="000000"/>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Cs w:val="16"/>
        </w:rPr>
        <w:t>; or a new, post-hegemonic strategic framework is established to manage and/or abolish nuclear threat.</w:t>
      </w:r>
    </w:p>
    <w:p w14:paraId="7F034B34" w14:textId="77777777" w:rsidR="008B43EB" w:rsidRDefault="008B43EB" w:rsidP="008B43EB">
      <w:pPr>
        <w:shd w:val="clear" w:color="auto" w:fill="FFFFFF"/>
        <w:rPr>
          <w:color w:val="000000"/>
        </w:rPr>
      </w:pPr>
      <w:r w:rsidRPr="008062DE">
        <w:rPr>
          <w:rStyle w:val="StyleUnderline"/>
          <w:highlight w:val="green"/>
        </w:rPr>
        <w:t>Under full-blown American nuclear hegemony, fewer states had nuclear weapons</w:t>
      </w:r>
      <w:r w:rsidRPr="008062DE">
        <w:rPr>
          <w:rStyle w:val="StyleUnderline"/>
        </w:rPr>
        <w:t>, the major nuclear weapons states entered into legally binding restraints on force levels and they learned from nuclear near-misses to promulgate rules of the road and tacit understandings. The lines drawn during full-blown collisions involving nuclear weapons were stark and concentrated the minds of leaders greatly. In a nuclear duel, it was clear that only one of two sides could fire first; the only question was which one. No</w:t>
      </w:r>
      <w:r w:rsidRPr="000B09D5">
        <w:rPr>
          <w:rStyle w:val="StyleUnderline"/>
          <w:highlight w:val="green"/>
        </w:rPr>
        <w:t>w, with nine nuclear weapons states</w:t>
      </w:r>
      <w:r w:rsidRPr="008062DE">
        <w:rPr>
          <w:rStyle w:val="StyleUnderline"/>
        </w:rPr>
        <w:t>, and conflicts conceivably involving three, four or more of them, no matter how much leaders concentrate</w:t>
      </w:r>
      <w:r w:rsidRPr="000B09D5">
        <w:rPr>
          <w:rStyle w:val="StyleUnderline"/>
        </w:rPr>
        <w:t xml:space="preserve">, </w:t>
      </w:r>
      <w:r w:rsidRPr="000B09D5">
        <w:rPr>
          <w:rStyle w:val="StyleUnderline"/>
          <w:highlight w:val="green"/>
        </w:rPr>
        <w:t>it will not be evident who is aiming at who,</w:t>
      </w:r>
      <w:r w:rsidRPr="008062DE">
        <w:rPr>
          <w:rStyle w:val="StyleUnderline"/>
        </w:rPr>
        <w:t xml:space="preserve"> who may fire first, and during a volley, who fired first and even who hit whom</w:t>
      </w:r>
      <w:r>
        <w:rPr>
          <w:color w:val="000000"/>
          <w:szCs w:val="16"/>
        </w:rPr>
        <w:t>.</w:t>
      </w:r>
    </w:p>
    <w:p w14:paraId="3C691256" w14:textId="77777777" w:rsidR="008B43EB" w:rsidRPr="0007118B" w:rsidRDefault="008B43EB" w:rsidP="008B43EB">
      <w:pPr>
        <w:shd w:val="clear" w:color="auto" w:fill="FFFFFF"/>
        <w:rPr>
          <w:color w:val="000000"/>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Cs w:val="16"/>
        </w:rPr>
        <w:t>, </w:t>
      </w:r>
      <w:r>
        <w:rPr>
          <w:color w:val="000000"/>
          <w:u w:val="single"/>
        </w:rPr>
        <w:t>sufficient to conduct not only a few nuclear attacks</w:t>
      </w:r>
      <w:r>
        <w:rPr>
          <w:color w:val="000000"/>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Cs w:val="16"/>
        </w:rPr>
        <w:t>, </w:t>
      </w:r>
      <w:r>
        <w:rPr>
          <w:color w:val="000000"/>
          <w:u w:val="single"/>
        </w:rPr>
        <w:t>especially in nuclear states torn apart by civil war</w:t>
      </w:r>
      <w:r>
        <w:rPr>
          <w:color w:val="000000"/>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Cs w:val="16"/>
        </w:rPr>
        <w:t>, </w:t>
      </w:r>
      <w:r>
        <w:rPr>
          <w:color w:val="000000"/>
          <w:u w:val="single"/>
        </w:rPr>
        <w:t>the second time, less</w:t>
      </w:r>
      <w:r>
        <w:rPr>
          <w:color w:val="000000"/>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Cs w:val="16"/>
        </w:rPr>
        <w:t>.</w:t>
      </w:r>
    </w:p>
    <w:p w14:paraId="6D546D91" w14:textId="77777777" w:rsidR="008B43EB" w:rsidRPr="00DE6C78" w:rsidRDefault="008B43EB" w:rsidP="007F4451"/>
    <w:p w14:paraId="0CD9F251" w14:textId="43769B00" w:rsidR="00722CB0" w:rsidRPr="00597016" w:rsidRDefault="00722CB0" w:rsidP="00722CB0">
      <w:pPr>
        <w:pStyle w:val="Heading4"/>
        <w:rPr>
          <w:rFonts w:cs="Calibri"/>
        </w:rPr>
      </w:pPr>
      <w:r>
        <w:rPr>
          <w:rFonts w:cs="Calibri"/>
          <w:u w:val="single"/>
        </w:rPr>
        <w:lastRenderedPageBreak/>
        <w:t>Regionalism</w:t>
      </w:r>
      <w:r>
        <w:rPr>
          <w:rFonts w:cs="Calibri"/>
        </w:rPr>
        <w:t xml:space="preserve"> is better than unipolarity </w:t>
      </w:r>
      <w:r w:rsidRPr="00597016">
        <w:rPr>
          <w:rFonts w:cs="Calibri"/>
          <w:u w:val="single"/>
        </w:rPr>
        <w:softHyphen/>
      </w:r>
      <w:r>
        <w:rPr>
          <w:rFonts w:cs="Calibri"/>
        </w:rPr>
        <w:t>– o</w:t>
      </w:r>
      <w:r w:rsidRPr="00597016">
        <w:rPr>
          <w:rFonts w:cs="Calibri"/>
        </w:rPr>
        <w:t xml:space="preserve">nly rejecting US-centrism </w:t>
      </w:r>
      <w:r>
        <w:rPr>
          <w:rFonts w:cs="Calibri"/>
        </w:rPr>
        <w:t xml:space="preserve">causes </w:t>
      </w:r>
      <w:r w:rsidRPr="009B5E0A">
        <w:rPr>
          <w:rFonts w:cs="Calibri"/>
          <w:u w:val="single"/>
        </w:rPr>
        <w:t>cooperation</w:t>
      </w:r>
      <w:r w:rsidR="00FA7EFE">
        <w:rPr>
          <w:rFonts w:cs="Calibri"/>
        </w:rPr>
        <w:t xml:space="preserve"> – answers their China bad arguments</w:t>
      </w:r>
    </w:p>
    <w:p w14:paraId="2031D549" w14:textId="77777777" w:rsidR="00722CB0" w:rsidRPr="00597016" w:rsidRDefault="00722CB0" w:rsidP="00722CB0">
      <w:pPr>
        <w:rPr>
          <w:rStyle w:val="Style13ptBold"/>
        </w:rPr>
      </w:pPr>
      <w:r w:rsidRPr="00597016">
        <w:rPr>
          <w:rStyle w:val="Style13ptBold"/>
        </w:rPr>
        <w:t>Tang, PhD, ‘19</w:t>
      </w:r>
    </w:p>
    <w:p w14:paraId="32D00C6A" w14:textId="77777777" w:rsidR="00722CB0" w:rsidRPr="00597016" w:rsidRDefault="00722CB0" w:rsidP="00722CB0">
      <w:pPr>
        <w:rPr>
          <w:szCs w:val="16"/>
        </w:rPr>
      </w:pPr>
      <w:r w:rsidRPr="00597016">
        <w:rPr>
          <w:szCs w:val="16"/>
        </w:rPr>
        <w:t>(Shiping, WayneStUniversity, MSIR@UCBerkeley, ProfInternationalStudies@FudanUniversity, “The Future of International Order(s),” The Washington Quarterly, 41(4), January) BW</w:t>
      </w:r>
    </w:p>
    <w:p w14:paraId="72790F81" w14:textId="77777777" w:rsidR="00722CB0" w:rsidRPr="00E24739" w:rsidRDefault="00722CB0" w:rsidP="00722CB0">
      <w:pPr>
        <w:rPr>
          <w:u w:val="single"/>
        </w:rPr>
      </w:pPr>
      <w:r w:rsidRPr="003367DF">
        <w:rPr>
          <w:rStyle w:val="Emphasis"/>
          <w:highlight w:val="green"/>
        </w:rPr>
        <w:t>Overlapping regional orders</w:t>
      </w:r>
      <w:r w:rsidRPr="003367DF">
        <w:rPr>
          <w:rStyle w:val="StyleUnderline"/>
          <w:highlight w:val="green"/>
        </w:rPr>
        <w:t xml:space="preserve"> will become a key component of any future international order</w:t>
      </w:r>
      <w:r w:rsidRPr="00597016">
        <w:rPr>
          <w:rStyle w:val="StyleUnderline"/>
        </w:rPr>
        <w:t>.</w:t>
      </w:r>
      <w:r w:rsidRPr="00597016">
        <w:t xml:space="preserve">15 Moreover, although the European Union is often the model conjured when thinking of regionalism, we need to approach regionalism without always taking the EU as the yardstick.16 According to a recent study by J. Thomas Volgy et al,17 regions with a single great power (e.g., North America) tend to be the most peaceful, with the exception of South Asia. In contrast, regions without a great power are more violence-prone such as the Middle East. Thus, </w:t>
      </w:r>
      <w:r w:rsidRPr="00597016">
        <w:rPr>
          <w:rStyle w:val="StyleUnderline"/>
        </w:rPr>
        <w:t>when a region lacks a regional great power or a regional great power is either unable or unwilling</w:t>
      </w:r>
      <w:r w:rsidRPr="00597016">
        <w:t xml:space="preserve"> (or both) </w:t>
      </w:r>
      <w:r w:rsidRPr="00597016">
        <w:rPr>
          <w:rStyle w:val="StyleUnderline"/>
        </w:rPr>
        <w:t xml:space="preserve">to construct a peaceful regional order, that region tends to be </w:t>
      </w:r>
      <w:r w:rsidRPr="00597016">
        <w:rPr>
          <w:rStyle w:val="Emphasis"/>
        </w:rPr>
        <w:t>less peaceful.</w:t>
      </w:r>
      <w:r w:rsidRPr="00597016">
        <w:t xml:space="preserve"> In contrast, </w:t>
      </w:r>
      <w:r w:rsidRPr="003367DF">
        <w:rPr>
          <w:rStyle w:val="StyleUnderline"/>
          <w:highlight w:val="green"/>
        </w:rPr>
        <w:t>the outcomes for regions with two</w:t>
      </w:r>
      <w:r w:rsidRPr="00597016">
        <w:t xml:space="preserve"> or more (mostly two) </w:t>
      </w:r>
      <w:r w:rsidRPr="003367DF">
        <w:rPr>
          <w:rStyle w:val="StyleUnderline"/>
        </w:rPr>
        <w:t xml:space="preserve">great </w:t>
      </w:r>
      <w:r w:rsidRPr="003367DF">
        <w:rPr>
          <w:rStyle w:val="StyleUnderline"/>
          <w:highlight w:val="green"/>
        </w:rPr>
        <w:t>powers depend on whether</w:t>
      </w:r>
      <w:r w:rsidRPr="00597016">
        <w:rPr>
          <w:rStyle w:val="StyleUnderline"/>
        </w:rPr>
        <w:t xml:space="preserve"> the regional </w:t>
      </w:r>
      <w:r w:rsidRPr="003367DF">
        <w:rPr>
          <w:rStyle w:val="StyleUnderline"/>
          <w:highlight w:val="green"/>
        </w:rPr>
        <w:t xml:space="preserve">powers can </w:t>
      </w:r>
      <w:r w:rsidRPr="003367DF">
        <w:rPr>
          <w:rStyle w:val="Emphasis"/>
          <w:highlight w:val="green"/>
        </w:rPr>
        <w:t>work together</w:t>
      </w:r>
      <w:r w:rsidRPr="00597016">
        <w:rPr>
          <w:rStyle w:val="Emphasis"/>
        </w:rPr>
        <w:t xml:space="preserve">. </w:t>
      </w:r>
      <w:r w:rsidRPr="00597016">
        <w:t xml:space="preserve">Regional great powers working together tend to produce peace (e.g., the European Union in Europe), while </w:t>
      </w:r>
      <w:r w:rsidRPr="00597016">
        <w:rPr>
          <w:rStyle w:val="StyleUnderline"/>
        </w:rPr>
        <w:t xml:space="preserve">their </w:t>
      </w:r>
      <w:r w:rsidRPr="003367DF">
        <w:rPr>
          <w:rStyle w:val="StyleUnderline"/>
          <w:highlight w:val="green"/>
        </w:rPr>
        <w:t>lack of coop</w:t>
      </w:r>
      <w:r w:rsidRPr="00597016">
        <w:rPr>
          <w:rStyle w:val="StyleUnderline"/>
        </w:rPr>
        <w:t xml:space="preserve">eration (e.g. East Asia) </w:t>
      </w:r>
      <w:r w:rsidRPr="003367DF">
        <w:rPr>
          <w:rStyle w:val="StyleUnderline"/>
        </w:rPr>
        <w:t xml:space="preserve">tends to be </w:t>
      </w:r>
      <w:r w:rsidRPr="003367DF">
        <w:rPr>
          <w:rStyle w:val="StyleUnderline"/>
          <w:highlight w:val="green"/>
        </w:rPr>
        <w:t xml:space="preserve">more </w:t>
      </w:r>
      <w:r w:rsidRPr="003367DF">
        <w:rPr>
          <w:rStyle w:val="Emphasis"/>
          <w:highlight w:val="green"/>
        </w:rPr>
        <w:t>prone to war</w:t>
      </w:r>
      <w:r w:rsidRPr="00597016">
        <w:rPr>
          <w:rStyle w:val="Emphasis"/>
        </w:rPr>
        <w:t>.</w:t>
      </w:r>
      <w:r w:rsidRPr="00597016">
        <w:t xml:space="preserve"> Western Europe has been largely peaceful since World War II because </w:t>
      </w:r>
      <w:r w:rsidRPr="00597016">
        <w:rPr>
          <w:rStyle w:val="StyleUnderline"/>
        </w:rPr>
        <w:t>Germany and France have cooperated</w:t>
      </w:r>
      <w:r w:rsidRPr="00597016">
        <w:t xml:space="preserve"> with each other. By the same token, </w:t>
      </w:r>
      <w:r w:rsidRPr="00597016">
        <w:rPr>
          <w:rStyle w:val="StyleUnderline"/>
        </w:rPr>
        <w:t>Central Asia may be moving toward</w:t>
      </w:r>
      <w:r w:rsidRPr="00597016">
        <w:t xml:space="preserve"> a zone of </w:t>
      </w:r>
      <w:r w:rsidRPr="00597016">
        <w:rPr>
          <w:rStyle w:val="StyleUnderline"/>
        </w:rPr>
        <w:t xml:space="preserve">peace, now that </w:t>
      </w:r>
      <w:r w:rsidRPr="00597016">
        <w:rPr>
          <w:rStyle w:val="Emphasis"/>
        </w:rPr>
        <w:t>Russia and China</w:t>
      </w:r>
      <w:r w:rsidRPr="00597016">
        <w:rPr>
          <w:rStyle w:val="StyleUnderline"/>
        </w:rPr>
        <w:t xml:space="preserve"> have been increasingly working together.</w:t>
      </w:r>
      <w:r w:rsidRPr="00597016">
        <w:t xml:space="preserve"> By comparison, </w:t>
      </w:r>
      <w:r w:rsidRPr="00597016">
        <w:rPr>
          <w:rStyle w:val="StyleUnderline"/>
        </w:rPr>
        <w:t xml:space="preserve">East Asia’s future is looking increasingly fraught, given the </w:t>
      </w:r>
      <w:r w:rsidRPr="00597016">
        <w:rPr>
          <w:rStyle w:val="Emphasis"/>
        </w:rPr>
        <w:t>rivalry</w:t>
      </w:r>
      <w:r w:rsidRPr="00597016">
        <w:rPr>
          <w:rStyle w:val="StyleUnderline"/>
        </w:rPr>
        <w:t xml:space="preserve"> between the U.S./Japan alliance and China,</w:t>
      </w:r>
      <w:r w:rsidRPr="00597016">
        <w:t xml:space="preserve"> in addition to many regional states’ reluctance to embrace some kind of leadership role for Japan previously and now China. Indeed, </w:t>
      </w:r>
      <w:r w:rsidRPr="00597016">
        <w:rPr>
          <w:rStyle w:val="StyleUnderline"/>
        </w:rPr>
        <w:t>with the collapse of the East Asia Summit</w:t>
      </w:r>
      <w:r w:rsidRPr="00597016">
        <w:t xml:space="preserve"> that aims to forge a more integrated East Asia with only states from East Asia, </w:t>
      </w:r>
      <w:r w:rsidRPr="00597016">
        <w:rPr>
          <w:rStyle w:val="StyleUnderline"/>
        </w:rPr>
        <w:t xml:space="preserve">East Asia seems to be a region </w:t>
      </w:r>
      <w:r w:rsidRPr="00597016">
        <w:rPr>
          <w:rStyle w:val="Emphasis"/>
        </w:rPr>
        <w:t>lacking a genuinely regional project,</w:t>
      </w:r>
      <w:r w:rsidRPr="00597016">
        <w:t xml:space="preserve"> at least for now. What does this mean for global governance? I venture to argue that </w:t>
      </w:r>
      <w:r w:rsidRPr="00597016">
        <w:rPr>
          <w:rStyle w:val="Emphasis"/>
        </w:rPr>
        <w:t>regional resilience</w:t>
      </w:r>
      <w:r w:rsidRPr="00597016">
        <w:rPr>
          <w:rStyle w:val="StyleUnderline"/>
        </w:rPr>
        <w:t xml:space="preserve"> may now be more important than ever. </w:t>
      </w:r>
      <w:r w:rsidRPr="003367DF">
        <w:rPr>
          <w:rStyle w:val="StyleUnderline"/>
          <w:highlight w:val="green"/>
        </w:rPr>
        <w:t>As long as</w:t>
      </w:r>
      <w:r w:rsidRPr="00597016">
        <w:rPr>
          <w:rStyle w:val="StyleUnderline"/>
        </w:rPr>
        <w:t xml:space="preserve"> these </w:t>
      </w:r>
      <w:r w:rsidRPr="003367DF">
        <w:rPr>
          <w:rStyle w:val="StyleUnderline"/>
          <w:highlight w:val="green"/>
        </w:rPr>
        <w:t>regional blocs</w:t>
      </w:r>
      <w:r w:rsidRPr="00597016">
        <w:t xml:space="preserve"> (and even spheres of influence) </w:t>
      </w:r>
      <w:r w:rsidRPr="003367DF">
        <w:rPr>
          <w:rStyle w:val="StyleUnderline"/>
          <w:highlight w:val="green"/>
        </w:rPr>
        <w:t>are rule-based</w:t>
      </w:r>
      <w:r w:rsidRPr="00597016">
        <w:t xml:space="preserve"> and peacefully shaped, </w:t>
      </w:r>
      <w:r w:rsidRPr="003367DF">
        <w:rPr>
          <w:rStyle w:val="StyleUnderline"/>
          <w:highlight w:val="green"/>
        </w:rPr>
        <w:t>the</w:t>
      </w:r>
      <w:r w:rsidRPr="00597016">
        <w:rPr>
          <w:rStyle w:val="StyleUnderline"/>
        </w:rPr>
        <w:t xml:space="preserve"> current </w:t>
      </w:r>
      <w:r w:rsidRPr="003367DF">
        <w:rPr>
          <w:rStyle w:val="StyleUnderline"/>
        </w:rPr>
        <w:t xml:space="preserve">international </w:t>
      </w:r>
      <w:r w:rsidRPr="003367DF">
        <w:rPr>
          <w:rStyle w:val="StyleUnderline"/>
          <w:highlight w:val="green"/>
        </w:rPr>
        <w:t xml:space="preserve">order may be </w:t>
      </w:r>
      <w:r w:rsidRPr="003367DF">
        <w:rPr>
          <w:rStyle w:val="Emphasis"/>
          <w:highlight w:val="green"/>
        </w:rPr>
        <w:t>more stable</w:t>
      </w:r>
      <w:r w:rsidRPr="00597016">
        <w:rPr>
          <w:rStyle w:val="Emphasis"/>
        </w:rPr>
        <w:t xml:space="preserve"> and resilient </w:t>
      </w:r>
      <w:r w:rsidRPr="003367DF">
        <w:rPr>
          <w:rStyle w:val="Emphasis"/>
          <w:highlight w:val="green"/>
        </w:rPr>
        <w:t>than an order with only one center</w:t>
      </w:r>
      <w:r w:rsidRPr="00597016">
        <w:rPr>
          <w:rStyle w:val="Emphasis"/>
        </w:rPr>
        <w:t>.</w:t>
      </w:r>
      <w:r w:rsidRPr="00597016">
        <w:t xml:space="preserve"> Indeed, one can credibly argue that </w:t>
      </w:r>
      <w:r w:rsidRPr="00597016">
        <w:rPr>
          <w:rStyle w:val="StyleUnderline"/>
        </w:rPr>
        <w:t>the post-WWII international system has been so stable precisely because many regions have institutionalized regional peace by constructing more rule-based regional orders.</w:t>
      </w:r>
      <w:r w:rsidRPr="00597016">
        <w:t xml:space="preserve">18 </w:t>
      </w:r>
      <w:r w:rsidRPr="003367DF">
        <w:rPr>
          <w:rStyle w:val="StyleUnderline"/>
          <w:highlight w:val="green"/>
        </w:rPr>
        <w:t xml:space="preserve">The key is </w:t>
      </w:r>
      <w:r w:rsidRPr="003367DF">
        <w:rPr>
          <w:rStyle w:val="Emphasis"/>
          <w:highlight w:val="green"/>
        </w:rPr>
        <w:t>not</w:t>
      </w:r>
      <w:r w:rsidRPr="00597016">
        <w:t xml:space="preserve"> necessarily that </w:t>
      </w:r>
      <w:r w:rsidRPr="003367DF">
        <w:rPr>
          <w:rStyle w:val="StyleUnderline"/>
          <w:highlight w:val="green"/>
        </w:rPr>
        <w:t xml:space="preserve">there is </w:t>
      </w:r>
      <w:r w:rsidRPr="003367DF">
        <w:rPr>
          <w:rStyle w:val="Emphasis"/>
          <w:highlight w:val="green"/>
        </w:rPr>
        <w:t>one</w:t>
      </w:r>
      <w:r w:rsidRPr="003367DF">
        <w:rPr>
          <w:rStyle w:val="StyleUnderline"/>
          <w:highlight w:val="green"/>
        </w:rPr>
        <w:t xml:space="preserve"> rule-maker, but that </w:t>
      </w:r>
      <w:r w:rsidRPr="003367DF">
        <w:rPr>
          <w:rStyle w:val="Emphasis"/>
          <w:highlight w:val="green"/>
        </w:rPr>
        <w:t>each region</w:t>
      </w:r>
      <w:r w:rsidRPr="003367DF">
        <w:rPr>
          <w:rStyle w:val="StyleUnderline"/>
          <w:highlight w:val="green"/>
        </w:rPr>
        <w:t xml:space="preserve"> has rules.</w:t>
      </w:r>
      <w:r w:rsidRPr="00597016">
        <w:rPr>
          <w:rFonts w:eastAsia="Times New Roman"/>
        </w:rPr>
        <w:t xml:space="preserve"> </w:t>
      </w:r>
      <w:r w:rsidRPr="00597016">
        <w:t xml:space="preserve">Here, it may be useful to recall that </w:t>
      </w:r>
      <w:r w:rsidRPr="00597016">
        <w:rPr>
          <w:rStyle w:val="StyleUnderline"/>
        </w:rPr>
        <w:t>Pax Americana extended beyond the Western hemisphere only after the Cold War,</w:t>
      </w:r>
      <w:r w:rsidRPr="00597016">
        <w:t xml:space="preserve"> and </w:t>
      </w:r>
      <w:r w:rsidRPr="00597016">
        <w:rPr>
          <w:rStyle w:val="StyleUnderline"/>
        </w:rPr>
        <w:t>this may well be</w:t>
      </w:r>
      <w:r w:rsidRPr="00597016">
        <w:t xml:space="preserve"> the first and </w:t>
      </w:r>
      <w:r w:rsidRPr="00597016">
        <w:rPr>
          <w:rStyle w:val="StyleUnderline"/>
        </w:rPr>
        <w:t xml:space="preserve">the </w:t>
      </w:r>
      <w:r w:rsidRPr="00597016">
        <w:rPr>
          <w:rStyle w:val="Emphasis"/>
        </w:rPr>
        <w:t>last time</w:t>
      </w:r>
      <w:r w:rsidRPr="00597016">
        <w:rPr>
          <w:rStyle w:val="StyleUnderline"/>
        </w:rPr>
        <w:t xml:space="preserve"> that any order approaches a global one.</w:t>
      </w:r>
      <w:r w:rsidRPr="00597016">
        <w:t xml:space="preserve"> Throughout history, many regional orders have existed, though no truly global one has. </w:t>
      </w:r>
      <w:r w:rsidRPr="00597016">
        <w:rPr>
          <w:rStyle w:val="StyleUnderline"/>
        </w:rPr>
        <w:t>Although many regional great powers may attempt to construct regional orders</w:t>
      </w:r>
      <w:r w:rsidRPr="00597016">
        <w:t xml:space="preserve"> that can manage most regional issues within the region, </w:t>
      </w:r>
      <w:r w:rsidRPr="00597016">
        <w:rPr>
          <w:rStyle w:val="Emphasis"/>
        </w:rPr>
        <w:t>few, if any,</w:t>
      </w:r>
      <w:r w:rsidRPr="00597016">
        <w:t xml:space="preserve"> of these orders </w:t>
      </w:r>
      <w:r w:rsidRPr="00597016">
        <w:rPr>
          <w:rStyle w:val="StyleUnderline"/>
        </w:rPr>
        <w:t>run counter to Pax Americana. The notion that Pax Americana</w:t>
      </w:r>
      <w:r w:rsidRPr="00597016">
        <w:t xml:space="preserve"> is coming to an end and then </w:t>
      </w:r>
      <w:r w:rsidRPr="00597016">
        <w:rPr>
          <w:rStyle w:val="StyleUnderline"/>
        </w:rPr>
        <w:t xml:space="preserve">will be replaced by a new global order underpinned by </w:t>
      </w:r>
      <w:r w:rsidRPr="00597016">
        <w:rPr>
          <w:rStyle w:val="Emphasis"/>
        </w:rPr>
        <w:t>another</w:t>
      </w:r>
      <w:r w:rsidRPr="00597016">
        <w:rPr>
          <w:rStyle w:val="StyleUnderline"/>
        </w:rPr>
        <w:t xml:space="preserve"> global hegemon </w:t>
      </w:r>
      <w:r w:rsidRPr="00597016">
        <w:rPr>
          <w:rStyle w:val="Emphasis"/>
        </w:rPr>
        <w:t>cannot be easily substantiated.</w:t>
      </w:r>
      <w:r w:rsidRPr="00597016">
        <w:t xml:space="preserve"> </w:t>
      </w:r>
      <w:r w:rsidRPr="00597016">
        <w:rPr>
          <w:rStyle w:val="StyleUnderline"/>
        </w:rPr>
        <w:t>We</w:t>
      </w:r>
      <w:r w:rsidRPr="00597016">
        <w:t xml:space="preserve"> therefore </w:t>
      </w:r>
      <w:r w:rsidRPr="00597016">
        <w:rPr>
          <w:rStyle w:val="StyleUnderline"/>
        </w:rPr>
        <w:t xml:space="preserve">should </w:t>
      </w:r>
      <w:r w:rsidRPr="00597016">
        <w:rPr>
          <w:rStyle w:val="Emphasis"/>
        </w:rPr>
        <w:t>welcome regionalism</w:t>
      </w:r>
      <w:r w:rsidRPr="00597016">
        <w:t xml:space="preserve"> projects </w:t>
      </w:r>
      <w:r w:rsidRPr="00597016">
        <w:rPr>
          <w:rStyle w:val="StyleUnderline"/>
        </w:rPr>
        <w:t xml:space="preserve">in various regions. </w:t>
      </w:r>
      <w:r w:rsidRPr="003367DF">
        <w:rPr>
          <w:rStyle w:val="StyleUnderline"/>
        </w:rPr>
        <w:t>When regions</w:t>
      </w:r>
      <w:r w:rsidRPr="00597016">
        <w:rPr>
          <w:rStyle w:val="StyleUnderline"/>
        </w:rPr>
        <w:t xml:space="preserve"> can mostly </w:t>
      </w:r>
      <w:r w:rsidRPr="003367DF">
        <w:rPr>
          <w:rStyle w:val="StyleUnderline"/>
        </w:rPr>
        <w:t>take care of themselves, the world becomes</w:t>
      </w:r>
      <w:r w:rsidRPr="00597016">
        <w:t xml:space="preserve"> a </w:t>
      </w:r>
      <w:r w:rsidRPr="00597016">
        <w:rPr>
          <w:rStyle w:val="Emphasis"/>
        </w:rPr>
        <w:t xml:space="preserve">much </w:t>
      </w:r>
      <w:r w:rsidRPr="003367DF">
        <w:rPr>
          <w:rStyle w:val="Emphasis"/>
        </w:rPr>
        <w:t>safer</w:t>
      </w:r>
      <w:r w:rsidRPr="00597016">
        <w:rPr>
          <w:rStyle w:val="Emphasis"/>
        </w:rPr>
        <w:t xml:space="preserve"> and better governed</w:t>
      </w:r>
      <w:r w:rsidRPr="00597016">
        <w:t xml:space="preserve"> place. Indeed, </w:t>
      </w:r>
      <w:r w:rsidRPr="003367DF">
        <w:rPr>
          <w:rStyle w:val="StyleUnderline"/>
          <w:highlight w:val="green"/>
        </w:rPr>
        <w:t>if regional states</w:t>
      </w:r>
      <w:r w:rsidRPr="00597016">
        <w:t xml:space="preserve"> can </w:t>
      </w:r>
      <w:r w:rsidRPr="003367DF">
        <w:rPr>
          <w:rStyle w:val="StyleUnderline"/>
          <w:highlight w:val="green"/>
        </w:rPr>
        <w:t>manage their</w:t>
      </w:r>
      <w:r w:rsidRPr="00597016">
        <w:t xml:space="preserve"> regional </w:t>
      </w:r>
      <w:r w:rsidRPr="003367DF">
        <w:rPr>
          <w:rStyle w:val="StyleUnderline"/>
          <w:highlight w:val="green"/>
        </w:rPr>
        <w:t>affairs</w:t>
      </w:r>
      <w:r w:rsidRPr="00597016">
        <w:t xml:space="preserve"> well, then </w:t>
      </w:r>
      <w:r w:rsidRPr="003367DF">
        <w:rPr>
          <w:rStyle w:val="StyleUnderline"/>
          <w:highlight w:val="green"/>
        </w:rPr>
        <w:t>regions can withstand stronger headwind from</w:t>
      </w:r>
      <w:r w:rsidRPr="00597016">
        <w:rPr>
          <w:rStyle w:val="StyleUnderline"/>
        </w:rPr>
        <w:t xml:space="preserve"> the lonely and now whimsical superpower under Donald </w:t>
      </w:r>
      <w:r w:rsidRPr="003367DF">
        <w:rPr>
          <w:rStyle w:val="StyleUnderline"/>
          <w:highlight w:val="green"/>
        </w:rPr>
        <w:t>Trump</w:t>
      </w:r>
      <w:r w:rsidRPr="00597016">
        <w:rPr>
          <w:rStyle w:val="StyleUnderline"/>
        </w:rPr>
        <w:t>.</w:t>
      </w:r>
      <w:r w:rsidRPr="00597016">
        <w:t xml:space="preserve"> After all, </w:t>
      </w:r>
      <w:r w:rsidRPr="00597016">
        <w:rPr>
          <w:rStyle w:val="StyleUnderline"/>
        </w:rPr>
        <w:t>almost every one of the existing security communities</w:t>
      </w:r>
      <w:r w:rsidRPr="00597016">
        <w:t xml:space="preserve"> have </w:t>
      </w:r>
      <w:r w:rsidRPr="00597016">
        <w:rPr>
          <w:rStyle w:val="StyleUnderline"/>
        </w:rPr>
        <w:t>originated regionally</w:t>
      </w:r>
      <w:r w:rsidRPr="00597016">
        <w:t xml:space="preserve"> first. If regions are becoming increasingly critical, then </w:t>
      </w:r>
      <w:r w:rsidRPr="00597016">
        <w:rPr>
          <w:rStyle w:val="StyleUnderline"/>
        </w:rPr>
        <w:t xml:space="preserve">we can also expect </w:t>
      </w:r>
      <w:r w:rsidRPr="003367DF">
        <w:rPr>
          <w:rStyle w:val="Emphasis"/>
          <w:highlight w:val="green"/>
        </w:rPr>
        <w:t>interregional coordination</w:t>
      </w:r>
      <w:r w:rsidRPr="00597016">
        <w:rPr>
          <w:rStyle w:val="StyleUnderline"/>
        </w:rPr>
        <w:t xml:space="preserve"> between regions to </w:t>
      </w:r>
      <w:r w:rsidRPr="003367DF">
        <w:rPr>
          <w:rStyle w:val="StyleUnderline"/>
          <w:highlight w:val="green"/>
        </w:rPr>
        <w:t>become more critical</w:t>
      </w:r>
      <w:r w:rsidRPr="00597016">
        <w:rPr>
          <w:rStyle w:val="StyleUnderline"/>
        </w:rPr>
        <w:t xml:space="preserve"> for the future international order.</w:t>
      </w:r>
      <w:r w:rsidRPr="00597016">
        <w:t xml:space="preserve"> There are three possible types of these interregional dynamics. First, extra-regional great powers (EGPs) can choose to work for or against regionalism projects in other </w:t>
      </w:r>
      <w:r w:rsidRPr="00597016">
        <w:lastRenderedPageBreak/>
        <w:t xml:space="preserve">regions.19 </w:t>
      </w:r>
      <w:r w:rsidRPr="00597016">
        <w:rPr>
          <w:rStyle w:val="StyleUnderline"/>
        </w:rPr>
        <w:t>It is certainly possible that extra-regional great powers</w:t>
      </w:r>
      <w:r w:rsidRPr="00597016">
        <w:t xml:space="preserve"> (</w:t>
      </w:r>
      <w:r w:rsidRPr="00597016">
        <w:rPr>
          <w:rStyle w:val="StyleUnderline"/>
        </w:rPr>
        <w:t>such as the United States</w:t>
      </w:r>
      <w:r w:rsidRPr="00597016">
        <w:t xml:space="preserve"> in the European order) </w:t>
      </w:r>
      <w:r w:rsidRPr="00597016">
        <w:rPr>
          <w:rStyle w:val="StyleUnderline"/>
        </w:rPr>
        <w:t>and regional great powers</w:t>
      </w:r>
      <w:r w:rsidRPr="00597016">
        <w:t xml:space="preserve"> (</w:t>
      </w:r>
      <w:r w:rsidRPr="00597016">
        <w:rPr>
          <w:rStyle w:val="StyleUnderline"/>
        </w:rPr>
        <w:t>such as France</w:t>
      </w:r>
      <w:r w:rsidRPr="00597016">
        <w:t xml:space="preserve"> and </w:t>
      </w:r>
      <w:r w:rsidRPr="00597016">
        <w:rPr>
          <w:rStyle w:val="StyleUnderline"/>
        </w:rPr>
        <w:t>Germany</w:t>
      </w:r>
      <w:r w:rsidRPr="00597016">
        <w:t xml:space="preserve"> in Europe, </w:t>
      </w:r>
      <w:r w:rsidRPr="00597016">
        <w:rPr>
          <w:rStyle w:val="StyleUnderline"/>
        </w:rPr>
        <w:t>or</w:t>
      </w:r>
      <w:r w:rsidRPr="00597016">
        <w:t xml:space="preserve"> China and </w:t>
      </w:r>
      <w:r w:rsidRPr="00597016">
        <w:rPr>
          <w:rStyle w:val="StyleUnderline"/>
        </w:rPr>
        <w:t>Japan</w:t>
      </w:r>
      <w:r w:rsidRPr="00597016">
        <w:t xml:space="preserve"> in East Asia) </w:t>
      </w:r>
      <w:r w:rsidRPr="00597016">
        <w:rPr>
          <w:rStyle w:val="StyleUnderline"/>
        </w:rPr>
        <w:t>and other regional</w:t>
      </w:r>
      <w:r w:rsidRPr="00597016">
        <w:t xml:space="preserve"> small-to-medium </w:t>
      </w:r>
      <w:r w:rsidRPr="00597016">
        <w:rPr>
          <w:rStyle w:val="StyleUnderline"/>
        </w:rPr>
        <w:t xml:space="preserve">states </w:t>
      </w:r>
      <w:r w:rsidRPr="00597016">
        <w:rPr>
          <w:rStyle w:val="Emphasis"/>
        </w:rPr>
        <w:t>work together,</w:t>
      </w:r>
      <w:r w:rsidRPr="00597016">
        <w:t xml:space="preserve"> if they can realize that doing so is better than plotting against each other. On this front, </w:t>
      </w:r>
      <w:r w:rsidRPr="00597016">
        <w:rPr>
          <w:rStyle w:val="StyleUnderline"/>
        </w:rPr>
        <w:t>the United States has been the traditional go-to extra-regional great power.</w:t>
      </w:r>
      <w:r w:rsidRPr="00597016">
        <w:t xml:space="preserve"> Today, however, </w:t>
      </w:r>
      <w:r w:rsidRPr="00597016">
        <w:rPr>
          <w:rStyle w:val="StyleUnderline"/>
        </w:rPr>
        <w:t xml:space="preserve">both the </w:t>
      </w:r>
      <w:r w:rsidRPr="00597016">
        <w:rPr>
          <w:rStyle w:val="Emphasis"/>
        </w:rPr>
        <w:t>EU and China</w:t>
      </w:r>
      <w:r w:rsidRPr="00597016">
        <w:rPr>
          <w:rStyle w:val="StyleUnderline"/>
        </w:rPr>
        <w:t xml:space="preserve"> might possibly join its ranks.</w:t>
      </w:r>
      <w:r w:rsidRPr="00597016">
        <w:t xml:space="preserve"> Arguably, </w:t>
      </w:r>
      <w:r w:rsidRPr="00597016">
        <w:rPr>
          <w:rStyle w:val="StyleUnderline"/>
        </w:rPr>
        <w:t>the Asia-Europe Summit, the Africa-China summit, and China’s</w:t>
      </w:r>
      <w:r w:rsidRPr="00597016">
        <w:t xml:space="preserve"> “One Belt and One Road” (OBOR), or Belt and Road Initiative (</w:t>
      </w:r>
      <w:r w:rsidRPr="00597016">
        <w:rPr>
          <w:rStyle w:val="StyleUnderline"/>
        </w:rPr>
        <w:t>BRI</w:t>
      </w:r>
      <w:r w:rsidRPr="00597016">
        <w:t xml:space="preserve">), </w:t>
      </w:r>
      <w:r w:rsidRPr="00597016">
        <w:rPr>
          <w:rStyle w:val="StyleUnderline"/>
        </w:rPr>
        <w:t xml:space="preserve">are initiatives undertaken by the EU and China that may have a </w:t>
      </w:r>
      <w:r w:rsidRPr="00597016">
        <w:rPr>
          <w:rStyle w:val="Emphasis"/>
        </w:rPr>
        <w:t>constructive role</w:t>
      </w:r>
      <w:r w:rsidRPr="00597016">
        <w:rPr>
          <w:rStyle w:val="StyleUnderline"/>
        </w:rPr>
        <w:t xml:space="preserve"> in another region.</w:t>
      </w:r>
      <w:r w:rsidRPr="00597016">
        <w:t xml:space="preserve"> Of course, it must be admitted that China’s OBOR has not always been welcomed, to put it politely. As a result, it is unclear whether and how much OBOR can create interregional linkages. Likewise, it is unclear whether the China-Africa Summit can create much interregional and intraregional connection within Africa, although </w:t>
      </w:r>
      <w:r w:rsidRPr="00597016">
        <w:rPr>
          <w:rStyle w:val="StyleUnderline"/>
        </w:rPr>
        <w:t>several African countries are quite interested in drawing useful lessons from China’s economic development</w:t>
      </w:r>
      <w:r w:rsidRPr="00597016">
        <w:t xml:space="preserve"> simply because these countries would love to achieve a sustained high rate of economic growth. </w:t>
      </w:r>
      <w:r w:rsidRPr="00597016">
        <w:rPr>
          <w:rStyle w:val="StyleUnderline"/>
        </w:rPr>
        <w:t>The same can be said regarding the Asia-EU Meeting</w:t>
      </w:r>
      <w:r w:rsidRPr="00597016">
        <w:t xml:space="preserve"> (ASEM) </w:t>
      </w:r>
      <w:r w:rsidRPr="00597016">
        <w:rPr>
          <w:rStyle w:val="StyleUnderline"/>
        </w:rPr>
        <w:t>and the Africa Union-EU Summit</w:t>
      </w:r>
      <w:r w:rsidRPr="00597016">
        <w:t>: these two interregional initiatives have added little to intraregional integration and the making of regional</w:t>
      </w:r>
      <w:r w:rsidRPr="00597016">
        <w:rPr>
          <w:rFonts w:eastAsia="Times New Roman"/>
        </w:rPr>
        <w:t xml:space="preserve"> </w:t>
      </w:r>
      <w:r w:rsidRPr="00597016">
        <w:t xml:space="preserve">orders because countries within one of the regions do not like greater integration, at least for now. Second, </w:t>
      </w:r>
      <w:r w:rsidRPr="00597016">
        <w:rPr>
          <w:rStyle w:val="StyleUnderline"/>
        </w:rPr>
        <w:t>regional organizations</w:t>
      </w:r>
      <w:r w:rsidRPr="00597016">
        <w:t xml:space="preserve"> (e.g., the EU, the Africa Union, the Association of Southeast Asian Nations [ASEAN], and the Shanghai Cooperation Organization) can </w:t>
      </w:r>
      <w:r w:rsidRPr="00597016">
        <w:rPr>
          <w:rStyle w:val="StyleUnderline"/>
        </w:rPr>
        <w:t>work together with each other and other key players to create new interregional frameworks or initiatives</w:t>
      </w:r>
      <w:r w:rsidRPr="00597016">
        <w:t xml:space="preserve"> that can bring different regions together, or at least make different regions more connected with each other, besides making states within a region work together more. Here, the key question may be whether regions with more mature regionalism projects can lead the way. For instance, can the EU and East Asia work together, or even the EU, East Asia, and the Africa Union together? Third, different regional great powers can choose to work together with each other. Again, the United States has been the traditional go-to partner for many issues. Now with Trump, will key regional states rethink whether their U.S.-centrism is still warranted, at least until Trump is gone? For instance, can China and Japan work more closely with Argentina and Brazil in Latin America, or with India in South Asia? Likewise, can France and Germany work more closely with China and Japan? Altogether, </w:t>
      </w:r>
      <w:r w:rsidRPr="00597016">
        <w:rPr>
          <w:rStyle w:val="StyleUnderline"/>
        </w:rPr>
        <w:t xml:space="preserve">because regions are </w:t>
      </w:r>
      <w:r w:rsidRPr="00597016">
        <w:rPr>
          <w:rStyle w:val="Emphasis"/>
        </w:rPr>
        <w:t>becoming more regionalized,</w:t>
      </w:r>
      <w:r w:rsidRPr="00597016">
        <w:rPr>
          <w:rStyle w:val="StyleUnderline"/>
        </w:rPr>
        <w:t xml:space="preserve"> closer interregional </w:t>
      </w:r>
      <w:r w:rsidRPr="00597016">
        <w:rPr>
          <w:rStyle w:val="Emphasis"/>
        </w:rPr>
        <w:t>coordination and cooperation</w:t>
      </w:r>
      <w:r w:rsidRPr="00597016">
        <w:rPr>
          <w:rStyle w:val="StyleUnderline"/>
        </w:rPr>
        <w:t xml:space="preserve"> based on </w:t>
      </w:r>
      <w:r w:rsidRPr="00597016">
        <w:rPr>
          <w:rStyle w:val="Emphasis"/>
        </w:rPr>
        <w:t>open regionalism</w:t>
      </w:r>
      <w:r w:rsidRPr="00597016">
        <w:rPr>
          <w:rStyle w:val="StyleUnderline"/>
        </w:rPr>
        <w:t xml:space="preserve"> can become a key pillar of the emerging multiplex international order.</w:t>
      </w:r>
      <w:r w:rsidRPr="00597016">
        <w:t>20</w:t>
      </w:r>
      <w:r w:rsidRPr="00597016">
        <w:rPr>
          <w:rFonts w:eastAsia="Times New Roman"/>
        </w:rPr>
        <w:t xml:space="preserve"> </w:t>
      </w:r>
      <w:r w:rsidRPr="00597016">
        <w:t xml:space="preserve">Reforming Global Governance: More Bottom-up than Top-down? According to the definition of order noted above, rules or institutions (as key components of global governance) constitute the third dimension of international order, with the first being an order’s scope of coverage and the second being the relative distribution of power. Hence, reforming global governance is to reform one dimension of the international order for a better world by revising (or modifying) old rules and making new ones while retaining many key old rules. </w:t>
      </w:r>
      <w:r w:rsidRPr="00597016">
        <w:rPr>
          <w:rStyle w:val="StyleUnderline"/>
        </w:rPr>
        <w:t>The post-WWII and</w:t>
      </w:r>
      <w:r w:rsidRPr="00597016">
        <w:t xml:space="preserve"> then </w:t>
      </w:r>
      <w:r w:rsidRPr="00597016">
        <w:rPr>
          <w:rStyle w:val="StyleUnderline"/>
        </w:rPr>
        <w:t xml:space="preserve">post-Cold War international order was mostly a </w:t>
      </w:r>
      <w:r w:rsidRPr="00124E32">
        <w:rPr>
          <w:rStyle w:val="StyleUnderline"/>
          <w:highlight w:val="green"/>
        </w:rPr>
        <w:t>top-down order</w:t>
      </w:r>
      <w:r w:rsidRPr="00597016">
        <w:rPr>
          <w:rStyle w:val="StyleUnderline"/>
        </w:rPr>
        <w:t xml:space="preserve"> because it was mostly </w:t>
      </w:r>
      <w:r w:rsidRPr="00124E32">
        <w:rPr>
          <w:rStyle w:val="Emphasis"/>
          <w:highlight w:val="green"/>
        </w:rPr>
        <w:t>imposed by the U</w:t>
      </w:r>
      <w:r w:rsidRPr="00597016">
        <w:rPr>
          <w:rStyle w:val="Emphasis"/>
        </w:rPr>
        <w:t xml:space="preserve">nited </w:t>
      </w:r>
      <w:r w:rsidRPr="00124E32">
        <w:rPr>
          <w:rStyle w:val="Emphasis"/>
          <w:highlight w:val="green"/>
        </w:rPr>
        <w:t>S</w:t>
      </w:r>
      <w:r w:rsidRPr="00597016">
        <w:rPr>
          <w:rStyle w:val="Emphasis"/>
        </w:rPr>
        <w:t>tates</w:t>
      </w:r>
      <w:r w:rsidRPr="00597016">
        <w:rPr>
          <w:rStyle w:val="StyleUnderline"/>
        </w:rPr>
        <w:t xml:space="preserve"> and its allies. </w:t>
      </w:r>
      <w:r w:rsidRPr="00124E32">
        <w:rPr>
          <w:rStyle w:val="Emphasis"/>
          <w:highlight w:val="green"/>
        </w:rPr>
        <w:t>Maintaining</w:t>
      </w:r>
      <w:r w:rsidRPr="00124E32">
        <w:rPr>
          <w:rStyle w:val="StyleUnderline"/>
          <w:highlight w:val="green"/>
        </w:rPr>
        <w:t xml:space="preserve"> this</w:t>
      </w:r>
      <w:r w:rsidRPr="00597016">
        <w:rPr>
          <w:rStyle w:val="StyleUnderline"/>
        </w:rPr>
        <w:t xml:space="preserve"> status quo </w:t>
      </w:r>
      <w:r w:rsidRPr="00124E32">
        <w:rPr>
          <w:rStyle w:val="StyleUnderline"/>
          <w:highlight w:val="green"/>
        </w:rPr>
        <w:t xml:space="preserve">looks </w:t>
      </w:r>
      <w:r w:rsidRPr="00124E32">
        <w:rPr>
          <w:rStyle w:val="Emphasis"/>
          <w:highlight w:val="green"/>
        </w:rPr>
        <w:t>increasingly unlikely</w:t>
      </w:r>
      <w:r w:rsidRPr="00597016">
        <w:rPr>
          <w:rStyle w:val="Emphasis"/>
        </w:rPr>
        <w:t>.</w:t>
      </w:r>
      <w:r w:rsidRPr="00597016">
        <w:t xml:space="preserve"> In terms of making rules and reforming global governance, </w:t>
      </w:r>
      <w:r w:rsidRPr="00597016">
        <w:rPr>
          <w:rStyle w:val="StyleUnderline"/>
        </w:rPr>
        <w:t xml:space="preserve">we are now moving from a mostly top-down style to a more </w:t>
      </w:r>
      <w:r w:rsidRPr="00597016">
        <w:rPr>
          <w:rStyle w:val="Emphasis"/>
        </w:rPr>
        <w:t>bottom-up</w:t>
      </w:r>
      <w:r w:rsidRPr="00597016">
        <w:rPr>
          <w:rStyle w:val="StyleUnderline"/>
        </w:rPr>
        <w:t xml:space="preserve"> one.</w:t>
      </w:r>
      <w:r w:rsidRPr="00597016">
        <w:t xml:space="preserve"> </w:t>
      </w:r>
      <w:r w:rsidRPr="00597016">
        <w:rPr>
          <w:rStyle w:val="StyleUnderline"/>
        </w:rPr>
        <w:t>There are two critical forces</w:t>
      </w:r>
      <w:r w:rsidRPr="00597016">
        <w:t xml:space="preserve"> behind this. </w:t>
      </w:r>
      <w:r w:rsidRPr="00597016">
        <w:rPr>
          <w:rStyle w:val="StyleUnderline"/>
        </w:rPr>
        <w:t>First, major transformations of international order in the past had been mostly a process of victors imposing order after major wars</w:t>
      </w:r>
      <w:r w:rsidRPr="00597016">
        <w:t xml:space="preserve"> (</w:t>
      </w:r>
      <w:r w:rsidRPr="00597016">
        <w:rPr>
          <w:rStyle w:val="StyleUnderline"/>
        </w:rPr>
        <w:t>e.g., 1648, 1919, 1945, and 1991</w:t>
      </w:r>
      <w:r w:rsidRPr="00597016">
        <w:t xml:space="preserve">). </w:t>
      </w:r>
      <w:r w:rsidRPr="00597016">
        <w:rPr>
          <w:rStyle w:val="StyleUnderline"/>
        </w:rPr>
        <w:t xml:space="preserve">With </w:t>
      </w:r>
      <w:r w:rsidRPr="00597016">
        <w:rPr>
          <w:rStyle w:val="Emphasis"/>
        </w:rPr>
        <w:t>major wars being no longer feasible</w:t>
      </w:r>
      <w:r w:rsidRPr="00597016">
        <w:rPr>
          <w:rStyle w:val="StyleUnderline"/>
        </w:rPr>
        <w:t xml:space="preserve"> among great powers, it may be increasingly unlikely to have</w:t>
      </w:r>
      <w:r w:rsidRPr="00597016">
        <w:t xml:space="preserve"> clear winners and losers. Hence, it may be increasingly unlikely to have </w:t>
      </w:r>
      <w:r w:rsidRPr="00597016">
        <w:rPr>
          <w:rStyle w:val="StyleUnderline"/>
        </w:rPr>
        <w:t>clearly victorious sides that can hold the power and moral influence to impose order</w:t>
      </w:r>
      <w:r w:rsidRPr="00597016">
        <w:t xml:space="preserve"> (upon losers and the rest). </w:t>
      </w:r>
      <w:r w:rsidRPr="00597016">
        <w:rPr>
          <w:rStyle w:val="StyleUnderline"/>
        </w:rPr>
        <w:t xml:space="preserve">Second, with the </w:t>
      </w:r>
      <w:r w:rsidRPr="00597016">
        <w:rPr>
          <w:rStyle w:val="Emphasis"/>
        </w:rPr>
        <w:t>diffusion of power from the West,</w:t>
      </w:r>
      <w:r w:rsidRPr="00597016">
        <w:rPr>
          <w:rStyle w:val="StyleUnderline"/>
        </w:rPr>
        <w:t xml:space="preserve"> the ability to impose order may no longer be realized. States</w:t>
      </w:r>
      <w:r w:rsidRPr="00597016">
        <w:t xml:space="preserve">, at least since 1648, were the only central agents in holding a concentration of power. </w:t>
      </w:r>
      <w:r w:rsidRPr="00597016">
        <w:rPr>
          <w:rStyle w:val="StyleUnderline"/>
        </w:rPr>
        <w:t>In contrast,</w:t>
      </w:r>
      <w:r w:rsidRPr="00597016">
        <w:t xml:space="preserve"> in today’s “flat” world, </w:t>
      </w:r>
      <w:r w:rsidRPr="00597016">
        <w:rPr>
          <w:rStyle w:val="StyleUnderline"/>
        </w:rPr>
        <w:t xml:space="preserve">agents </w:t>
      </w:r>
      <w:r w:rsidRPr="00597016">
        <w:rPr>
          <w:rStyle w:val="Emphasis"/>
        </w:rPr>
        <w:t>other than states</w:t>
      </w:r>
      <w:r w:rsidRPr="00597016">
        <w:rPr>
          <w:rStyle w:val="StyleUnderline"/>
        </w:rPr>
        <w:t xml:space="preserve"> have gained increasingly significant power in shaping rules,</w:t>
      </w:r>
      <w:r w:rsidRPr="00597016">
        <w:t xml:space="preserve"> even though states remain key players. As a result, both developments point to new and multiple agents contesting rules. In addition, more regionalization will also mean that </w:t>
      </w:r>
      <w:r w:rsidRPr="00124E32">
        <w:rPr>
          <w:rStyle w:val="Emphasis"/>
        </w:rPr>
        <w:t>global governance</w:t>
      </w:r>
      <w:r w:rsidRPr="00124E32">
        <w:rPr>
          <w:rStyle w:val="StyleUnderline"/>
        </w:rPr>
        <w:t xml:space="preserve"> will be</w:t>
      </w:r>
      <w:r w:rsidRPr="00597016">
        <w:rPr>
          <w:rStyle w:val="StyleUnderline"/>
        </w:rPr>
        <w:t xml:space="preserve"> increasingly constrained by regionalism projects.</w:t>
      </w:r>
      <w:r w:rsidRPr="00597016">
        <w:t xml:space="preserve"> More regional, issue-specific, domain-specific (or ad hoc) rule-making is becoming the norm. </w:t>
      </w:r>
      <w:r w:rsidRPr="00124E32">
        <w:rPr>
          <w:rStyle w:val="Emphasis"/>
          <w:highlight w:val="green"/>
        </w:rPr>
        <w:t>Climate change</w:t>
      </w:r>
      <w:r w:rsidRPr="00124E32">
        <w:rPr>
          <w:rStyle w:val="StyleUnderline"/>
          <w:highlight w:val="green"/>
        </w:rPr>
        <w:t xml:space="preserve"> is one </w:t>
      </w:r>
      <w:r w:rsidRPr="00124E32">
        <w:rPr>
          <w:rStyle w:val="StyleUnderline"/>
        </w:rPr>
        <w:t xml:space="preserve">prominent </w:t>
      </w:r>
      <w:r w:rsidRPr="00124E32">
        <w:rPr>
          <w:rStyle w:val="StyleUnderline"/>
          <w:highlight w:val="green"/>
        </w:rPr>
        <w:t>example</w:t>
      </w:r>
      <w:r w:rsidRPr="00597016">
        <w:rPr>
          <w:rStyle w:val="StyleUnderline"/>
        </w:rPr>
        <w:t xml:space="preserve"> </w:t>
      </w:r>
      <w:r w:rsidRPr="00597016">
        <w:rPr>
          <w:rStyle w:val="StyleUnderline"/>
        </w:rPr>
        <w:lastRenderedPageBreak/>
        <w:t xml:space="preserve">of a specific </w:t>
      </w:r>
      <w:r w:rsidRPr="00597016">
        <w:t xml:space="preserve">issue getting attention because it is </w:t>
      </w:r>
      <w:r w:rsidRPr="00124E32">
        <w:rPr>
          <w:rStyle w:val="StyleUnderline"/>
          <w:highlight w:val="green"/>
        </w:rPr>
        <w:t>being moved forward by regional</w:t>
      </w:r>
      <w:r w:rsidRPr="00597016">
        <w:rPr>
          <w:rStyle w:val="StyleUnderline"/>
        </w:rPr>
        <w:t xml:space="preserve"> and subnational </w:t>
      </w:r>
      <w:r w:rsidRPr="00124E32">
        <w:rPr>
          <w:rStyle w:val="StyleUnderline"/>
          <w:highlight w:val="green"/>
        </w:rPr>
        <w:t>players</w:t>
      </w:r>
      <w:r w:rsidRPr="00597016">
        <w:rPr>
          <w:rStyle w:val="StyleUnderline"/>
        </w:rPr>
        <w:t xml:space="preserve">. </w:t>
      </w:r>
      <w:r w:rsidRPr="00124E32">
        <w:rPr>
          <w:rStyle w:val="StyleUnderline"/>
          <w:highlight w:val="green"/>
        </w:rPr>
        <w:t>Federations of scientists and grassroots movements have</w:t>
      </w:r>
      <w:r w:rsidRPr="00597016">
        <w:rPr>
          <w:rStyle w:val="StyleUnderline"/>
        </w:rPr>
        <w:t xml:space="preserve"> played a </w:t>
      </w:r>
      <w:r w:rsidRPr="00124E32">
        <w:rPr>
          <w:rStyle w:val="StyleUnderline"/>
          <w:highlight w:val="green"/>
        </w:rPr>
        <w:t>critical role</w:t>
      </w:r>
      <w:r w:rsidRPr="00597016">
        <w:rPr>
          <w:rStyle w:val="StyleUnderline"/>
        </w:rPr>
        <w:t xml:space="preserve"> in pushing forward important agendas for environmental protection and reducing greenhouse gas.</w:t>
      </w:r>
      <w:r w:rsidRPr="00597016">
        <w:t xml:space="preserve"> Despite serious under-participation from the Global South, </w:t>
      </w:r>
      <w:r w:rsidRPr="00597016">
        <w:rPr>
          <w:rStyle w:val="StyleUnderline"/>
        </w:rPr>
        <w:t>subnational players, especially global cites, have taken a more active role</w:t>
      </w:r>
      <w:r w:rsidRPr="00597016">
        <w:t xml:space="preserve"> in shaping the future rules of environmental protection </w:t>
      </w:r>
      <w:r w:rsidRPr="00597016">
        <w:rPr>
          <w:rStyle w:val="StyleUnderline"/>
        </w:rPr>
        <w:t>while state-to-state coordination on climate change has mostly stalled.</w:t>
      </w:r>
      <w:r w:rsidRPr="00597016">
        <w:t xml:space="preserve">21 This is just one example. </w:t>
      </w:r>
      <w:r w:rsidRPr="00597016">
        <w:rPr>
          <w:rStyle w:val="StyleUnderline"/>
        </w:rPr>
        <w:t>There will be many regional orders within different domains and dimensions, meaning more bottom-up</w:t>
      </w:r>
      <w:r w:rsidRPr="00597016">
        <w:t xml:space="preserve"> rather than top-down </w:t>
      </w:r>
      <w:r w:rsidRPr="00597016">
        <w:rPr>
          <w:rStyle w:val="StyleUnderline"/>
        </w:rPr>
        <w:t>rule-making.</w:t>
      </w:r>
      <w:r w:rsidRPr="00597016">
        <w:t xml:space="preserve"> Similarly, </w:t>
      </w:r>
      <w:r w:rsidRPr="00597016">
        <w:rPr>
          <w:rStyle w:val="StyleUnderline"/>
        </w:rPr>
        <w:t>key progress has been advanced by nongovernmental actors in areas like quality management, transparency accounting and corporate responsibilities.</w:t>
      </w:r>
      <w:r w:rsidRPr="00597016">
        <w:t xml:space="preserve">22 Even though many of these major changes such as the ISO certificate system and corporate responsibilities for environmental protection were mostly from the corporate world, they have played an important role in shaping global governance more broadly. Without quality management and corporate responsibilities, it is unlikely that issues such as food security and environmental protection would have the kind of attention they do. Global governance is no longer the exclusive domain of states. Non-corporate nongovernmental actors have also been making moves. One such example is the area of art repatriation. Although often a victim state does formally request its stolen or looted art treasures to be returned and often another state has to approve the repatriation, the real action in art repatriation has been driven by museums, artists, and associations of them. Finally, we should never forget technological breakthroughs. </w:t>
      </w:r>
      <w:r w:rsidRPr="00597016">
        <w:rPr>
          <w:rStyle w:val="StyleUnderline"/>
        </w:rPr>
        <w:t xml:space="preserve">The </w:t>
      </w:r>
      <w:r w:rsidRPr="00597016">
        <w:rPr>
          <w:rStyle w:val="Emphasis"/>
        </w:rPr>
        <w:t>capitalist system</w:t>
      </w:r>
      <w:r w:rsidRPr="00597016">
        <w:rPr>
          <w:rStyle w:val="StyleUnderline"/>
        </w:rPr>
        <w:t xml:space="preserve"> will continue to spur the relentless drive for technological progress and profit, and</w:t>
      </w:r>
      <w:r w:rsidRPr="00597016">
        <w:t xml:space="preserve"> thus will </w:t>
      </w:r>
      <w:r w:rsidRPr="00597016">
        <w:rPr>
          <w:rStyle w:val="StyleUnderline"/>
        </w:rPr>
        <w:t xml:space="preserve">continue to bring </w:t>
      </w:r>
      <w:r w:rsidRPr="00597016">
        <w:rPr>
          <w:rStyle w:val="Emphasis"/>
        </w:rPr>
        <w:t>profound changes</w:t>
      </w:r>
      <w:r w:rsidRPr="00597016">
        <w:rPr>
          <w:rStyle w:val="StyleUnderline"/>
        </w:rPr>
        <w:t xml:space="preserve"> in rules underpinning global governance, especially in</w:t>
      </w:r>
      <w:r w:rsidRPr="00597016">
        <w:t xml:space="preserve"> areas such as </w:t>
      </w:r>
      <w:r w:rsidRPr="00597016">
        <w:rPr>
          <w:rStyle w:val="StyleUnderline"/>
        </w:rPr>
        <w:t>communication, logistics, e-commerce, and travel.</w:t>
      </w:r>
      <w:r w:rsidRPr="00597016">
        <w:rPr>
          <w:rFonts w:eastAsia="Times New Roman"/>
        </w:rPr>
        <w:t xml:space="preserve"> </w:t>
      </w:r>
      <w:r w:rsidRPr="00597016">
        <w:t xml:space="preserve">All these developments point to a more bottom-up style of shaping the international order, with multiple cross-cutting agents and initiatives. For instance, global cities may work with grassroots movements to pressure their respective national governments in other areas as they have about environmental protection when state-led initiatives (e.g., the Paris Accord) have stalled. The question though remains: can we effectively cope with challenges by having multiple agents competing for rules in overlapping domains? Nevertheless, it appears to be the world (and the order) that we are increasingly living in. Beyond the West: The Future of Modernity </w:t>
      </w:r>
      <w:r w:rsidRPr="00597016">
        <w:rPr>
          <w:rStyle w:val="StyleUnderline"/>
        </w:rPr>
        <w:t xml:space="preserve">Though cracks within the West were evident before Brexit and Trump—ranging from how to tackle global warming, the rise of non-Western countries, and regime change in Iraq, Libya, and Syria—I am </w:t>
      </w:r>
      <w:r w:rsidRPr="00597016">
        <w:rPr>
          <w:rStyle w:val="Emphasis"/>
        </w:rPr>
        <w:t>not predicting the decline of the West.</w:t>
      </w:r>
      <w:r w:rsidRPr="00597016">
        <w:t xml:space="preserve"> Global governance without the West is both unimaginable and undesirable. However, </w:t>
      </w:r>
      <w:r w:rsidRPr="00597016">
        <w:rPr>
          <w:rStyle w:val="StyleUnderline"/>
        </w:rPr>
        <w:t xml:space="preserve">both the West and the non-West must </w:t>
      </w:r>
      <w:r w:rsidRPr="00124E32">
        <w:rPr>
          <w:rStyle w:val="Emphasis"/>
          <w:highlight w:val="green"/>
        </w:rPr>
        <w:t>look beyond the West</w:t>
      </w:r>
      <w:r w:rsidRPr="00124E32">
        <w:rPr>
          <w:rStyle w:val="StyleUnderline"/>
          <w:highlight w:val="green"/>
        </w:rPr>
        <w:t xml:space="preserve"> for partners</w:t>
      </w:r>
      <w:r w:rsidRPr="00597016">
        <w:rPr>
          <w:rStyle w:val="StyleUnderline"/>
        </w:rPr>
        <w:t xml:space="preserve"> in a host of issues. Some issues require cooperation</w:t>
      </w:r>
      <w:r w:rsidRPr="00597016">
        <w:t xml:space="preserve"> within the non-West; others require cooperation between the West and the non-West. Thus, </w:t>
      </w:r>
      <w:r w:rsidRPr="00124E32">
        <w:rPr>
          <w:rStyle w:val="StyleUnderline"/>
          <w:highlight w:val="green"/>
        </w:rPr>
        <w:t xml:space="preserve">the West needs to </w:t>
      </w:r>
      <w:r w:rsidRPr="00124E32">
        <w:rPr>
          <w:rStyle w:val="Emphasis"/>
          <w:highlight w:val="green"/>
        </w:rPr>
        <w:t>reduce its egocentrism</w:t>
      </w:r>
      <w:r w:rsidRPr="00597016">
        <w:rPr>
          <w:rStyle w:val="StyleUnderline"/>
        </w:rPr>
        <w:t xml:space="preserve"> and look beyond its borders </w:t>
      </w:r>
      <w:r w:rsidRPr="00124E32">
        <w:rPr>
          <w:rStyle w:val="StyleUnderline"/>
          <w:highlight w:val="green"/>
        </w:rPr>
        <w:t>for</w:t>
      </w:r>
      <w:r w:rsidRPr="00597016">
        <w:rPr>
          <w:rStyle w:val="StyleUnderline"/>
        </w:rPr>
        <w:t xml:space="preserve"> the sake of </w:t>
      </w:r>
      <w:r w:rsidRPr="00124E32">
        <w:rPr>
          <w:rStyle w:val="StyleUnderline"/>
        </w:rPr>
        <w:t xml:space="preserve">a </w:t>
      </w:r>
      <w:r w:rsidRPr="00124E32">
        <w:rPr>
          <w:rStyle w:val="Emphasis"/>
          <w:highlight w:val="green"/>
        </w:rPr>
        <w:t>better</w:t>
      </w:r>
      <w:r w:rsidRPr="00597016">
        <w:rPr>
          <w:rStyle w:val="Emphasis"/>
        </w:rPr>
        <w:t xml:space="preserve"> international </w:t>
      </w:r>
      <w:r w:rsidRPr="00124E32">
        <w:rPr>
          <w:rStyle w:val="Emphasis"/>
          <w:highlight w:val="green"/>
        </w:rPr>
        <w:t>order</w:t>
      </w:r>
      <w:r w:rsidRPr="00597016">
        <w:rPr>
          <w:rStyle w:val="Emphasis"/>
        </w:rPr>
        <w:t>.</w:t>
      </w:r>
      <w:r w:rsidRPr="00597016">
        <w:t xml:space="preserve"> More critically, </w:t>
      </w:r>
      <w:r w:rsidRPr="00597016">
        <w:rPr>
          <w:rStyle w:val="StyleUnderline"/>
        </w:rPr>
        <w:t xml:space="preserve">identifying the West as the eternal exception in the modernity project </w:t>
      </w:r>
      <w:r w:rsidRPr="00597016">
        <w:rPr>
          <w:rStyle w:val="Emphasis"/>
        </w:rPr>
        <w:t>hinders</w:t>
      </w:r>
      <w:r w:rsidRPr="00597016">
        <w:t xml:space="preserve"> rather than helps </w:t>
      </w:r>
      <w:r w:rsidRPr="00597016">
        <w:rPr>
          <w:rStyle w:val="Emphasis"/>
        </w:rPr>
        <w:t>progress</w:t>
      </w:r>
      <w:r w:rsidRPr="00597016">
        <w:rPr>
          <w:rStyle w:val="StyleUnderline"/>
        </w:rPr>
        <w:t xml:space="preserve"> toward a more inclusive modernity project.</w:t>
      </w:r>
      <w:r w:rsidRPr="00597016">
        <w:t xml:space="preserve"> What does </w:t>
      </w:r>
      <w:r w:rsidRPr="00597016">
        <w:rPr>
          <w:rStyle w:val="StyleUnderline"/>
        </w:rPr>
        <w:t>the rise of ethno-nationalism within the West</w:t>
      </w:r>
      <w:r w:rsidRPr="00597016">
        <w:t xml:space="preserve"> (e.g., the United States, the UK, Austria, or even France) mean for the future of international order(s)? Politically, it </w:t>
      </w:r>
      <w:r w:rsidRPr="00597016">
        <w:rPr>
          <w:rStyle w:val="StyleUnderline"/>
        </w:rPr>
        <w:t>will mean more “America first,” “Britain first,” and “Germany First” etc.</w:t>
      </w:r>
      <w:r w:rsidRPr="00597016">
        <w:t xml:space="preserve"> As such, </w:t>
      </w:r>
      <w:r w:rsidRPr="00597016">
        <w:rPr>
          <w:rStyle w:val="StyleUnderline"/>
        </w:rPr>
        <w:t xml:space="preserve">it will </w:t>
      </w:r>
      <w:r w:rsidRPr="00597016">
        <w:rPr>
          <w:rStyle w:val="Emphasis"/>
        </w:rPr>
        <w:t>deepen the cracks</w:t>
      </w:r>
      <w:r w:rsidRPr="00597016">
        <w:rPr>
          <w:rStyle w:val="StyleUnderline"/>
        </w:rPr>
        <w:t xml:space="preserve"> in the West.</w:t>
      </w:r>
      <w:r w:rsidRPr="00597016">
        <w:t xml:space="preserve"> Economically, </w:t>
      </w:r>
      <w:r w:rsidRPr="00597016">
        <w:rPr>
          <w:rStyle w:val="StyleUnderline"/>
        </w:rPr>
        <w:t>it will mean</w:t>
      </w:r>
      <w:r w:rsidRPr="00597016">
        <w:t xml:space="preserve"> more or less the same as what we have seen in recent years, with </w:t>
      </w:r>
      <w:r w:rsidRPr="00597016">
        <w:rPr>
          <w:rStyle w:val="Emphasis"/>
        </w:rPr>
        <w:t>more protectionism and less open trade.</w:t>
      </w:r>
      <w:r w:rsidRPr="00597016">
        <w:t xml:space="preserve"> Both </w:t>
      </w:r>
      <w:r w:rsidRPr="00597016">
        <w:rPr>
          <w:rStyle w:val="StyleUnderline"/>
        </w:rPr>
        <w:t>trends present challenges for</w:t>
      </w:r>
      <w:r w:rsidRPr="00597016">
        <w:t xml:space="preserve"> the operation of </w:t>
      </w:r>
      <w:r w:rsidRPr="00597016">
        <w:rPr>
          <w:rStyle w:val="StyleUnderline"/>
        </w:rPr>
        <w:t>the present order.</w:t>
      </w:r>
      <w:r w:rsidRPr="00597016">
        <w:t xml:space="preserve"> For the future of the West itself, two critical points should be considered. First, </w:t>
      </w:r>
      <w:r w:rsidRPr="00597016">
        <w:rPr>
          <w:rStyle w:val="Emphasis"/>
        </w:rPr>
        <w:t>despite the rise</w:t>
      </w:r>
      <w:r w:rsidRPr="00597016">
        <w:rPr>
          <w:rStyle w:val="StyleUnderline"/>
        </w:rPr>
        <w:t xml:space="preserve"> of non-Western countries, the United States and the West </w:t>
      </w:r>
      <w:r w:rsidRPr="00597016">
        <w:rPr>
          <w:rStyle w:val="Emphasis"/>
        </w:rPr>
        <w:t>remain the most critical players</w:t>
      </w:r>
      <w:r w:rsidRPr="00597016">
        <w:rPr>
          <w:rStyle w:val="StyleUnderline"/>
        </w:rPr>
        <w:t xml:space="preserve"> of the existing international order</w:t>
      </w:r>
      <w:r w:rsidRPr="00597016">
        <w:t xml:space="preserve"> in the foreseeable future. Thus, one of the most critical unknowns to the future of international order may be what kind of damages Trump can wreck upon it. Trump will inevitably pass, but Trumpism, for lack of a better term, will likely remain an undercurrent within U.S. domestic politics for some time to come.</w:t>
      </w:r>
      <w:r w:rsidRPr="00597016">
        <w:rPr>
          <w:rFonts w:eastAsia="Times New Roman"/>
        </w:rPr>
        <w:t xml:space="preserve"> </w:t>
      </w:r>
      <w:r w:rsidRPr="00597016">
        <w:t xml:space="preserve">What does this mean for the international order? At the very least, two aspects should be considered. First, will Trump and Trumpism have some lasting impact (or do lasting harm) on the U.S. role and power in the world, including on the legitimacy of American leadership? Or could the resilience of U.S. staying power make Trump and Trumpism only a fleeting moment without lasting impact? Also, even if the United States reverted to its pre-Trump approach toward the international order, will the world have changed so much that the United States will need to find new roles for exercising its leadership in a new world order? The second critical point about the West, for the near future, is whether the idea of a more-or-less coherent West persist with some modifications? Should such an idea still </w:t>
      </w:r>
      <w:r w:rsidRPr="00597016">
        <w:lastRenderedPageBreak/>
        <w:t xml:space="preserve">hold special sway inside and outside the West? Within the West, the idea of a unified West certainly provides a sense of security, solidarity, and perhaps superiority. But that idea may also have inhibited the West from coming to terms with the non-West. If this is true, will the West become less Western-centric? Or will the non-West remain so fragmented that the concept of the West will still remain a linchpin of any future international order? Since World War II, the United States and the EU (often together) have been leaders of the international order by default. Both sides of the Atlantic prefer each other as the go-to partner for almost all key issues. Yet, if the West-centric order really desires to integrate the rest of the world into the existing order, then a partnership between the EU and other key states and regional organizations would be useful. This is especially true with Trump in the White House and the European Union experiencing its own problems of governance and populism backlashes. For one thing, Trump seems to believe that the United States should replace partners, which are expensive and no longer necessary, with followers. The key question then becomes whether the EU can work together with other states and regional organizations. For instance, </w:t>
      </w:r>
      <w:r w:rsidRPr="00597016">
        <w:rPr>
          <w:rStyle w:val="StyleUnderline"/>
        </w:rPr>
        <w:t>can the African Union and the EU cooperate to reduce poverty? Can the EU and Asia work together to promote trade?</w:t>
      </w:r>
      <w:r w:rsidRPr="00597016">
        <w:t xml:space="preserve"> Similarly, </w:t>
      </w:r>
      <w:r w:rsidRPr="00597016">
        <w:rPr>
          <w:rStyle w:val="StyleUnderline"/>
        </w:rPr>
        <w:t>can the EU and China forge a stable partnership to combat climate change and advance African growth?</w:t>
      </w:r>
      <w:r w:rsidRPr="00597016">
        <w:t xml:space="preserve"> </w:t>
      </w:r>
      <w:r w:rsidRPr="00597016">
        <w:rPr>
          <w:rStyle w:val="StyleUnderline"/>
        </w:rPr>
        <w:t xml:space="preserve">All these </w:t>
      </w:r>
      <w:r w:rsidRPr="00124E32">
        <w:rPr>
          <w:rStyle w:val="StyleUnderline"/>
          <w:highlight w:val="green"/>
        </w:rPr>
        <w:t xml:space="preserve">possibilities </w:t>
      </w:r>
      <w:r w:rsidRPr="00124E32">
        <w:rPr>
          <w:rStyle w:val="Emphasis"/>
          <w:highlight w:val="green"/>
        </w:rPr>
        <w:t>cannot become realities</w:t>
      </w:r>
      <w:r w:rsidRPr="00124E32">
        <w:rPr>
          <w:rStyle w:val="StyleUnderline"/>
          <w:highlight w:val="green"/>
        </w:rPr>
        <w:t xml:space="preserve"> unless</w:t>
      </w:r>
      <w:r w:rsidRPr="00597016">
        <w:t xml:space="preserve"> the EU and other </w:t>
      </w:r>
      <w:r w:rsidRPr="00597016">
        <w:rPr>
          <w:rStyle w:val="StyleUnderline"/>
        </w:rPr>
        <w:t xml:space="preserve">regional organizations and </w:t>
      </w:r>
      <w:r w:rsidRPr="00124E32">
        <w:rPr>
          <w:rStyle w:val="StyleUnderline"/>
          <w:highlight w:val="green"/>
        </w:rPr>
        <w:t xml:space="preserve">states </w:t>
      </w:r>
      <w:r w:rsidRPr="00124E32">
        <w:rPr>
          <w:rStyle w:val="Emphasis"/>
          <w:highlight w:val="green"/>
        </w:rPr>
        <w:t>no longer see</w:t>
      </w:r>
      <w:r w:rsidRPr="00124E32">
        <w:rPr>
          <w:rStyle w:val="StyleUnderline"/>
          <w:highlight w:val="green"/>
        </w:rPr>
        <w:t xml:space="preserve"> the U</w:t>
      </w:r>
      <w:r w:rsidRPr="00597016">
        <w:rPr>
          <w:rStyle w:val="StyleUnderline"/>
        </w:rPr>
        <w:t xml:space="preserve">nited </w:t>
      </w:r>
      <w:r w:rsidRPr="00124E32">
        <w:rPr>
          <w:rStyle w:val="StyleUnderline"/>
          <w:highlight w:val="green"/>
        </w:rPr>
        <w:t>S</w:t>
      </w:r>
      <w:r w:rsidRPr="00597016">
        <w:rPr>
          <w:rStyle w:val="StyleUnderline"/>
        </w:rPr>
        <w:t xml:space="preserve">tates </w:t>
      </w:r>
      <w:r w:rsidRPr="00124E32">
        <w:rPr>
          <w:rStyle w:val="StyleUnderline"/>
          <w:highlight w:val="green"/>
        </w:rPr>
        <w:t>as their only</w:t>
      </w:r>
      <w:r w:rsidRPr="00597016">
        <w:rPr>
          <w:rStyle w:val="StyleUnderline"/>
        </w:rPr>
        <w:t xml:space="preserve"> plausible </w:t>
      </w:r>
      <w:r w:rsidRPr="00124E32">
        <w:rPr>
          <w:rStyle w:val="StyleUnderline"/>
          <w:highlight w:val="green"/>
        </w:rPr>
        <w:t>partner</w:t>
      </w:r>
      <w:r w:rsidRPr="00597016">
        <w:rPr>
          <w:rStyle w:val="StyleUnderline"/>
        </w:rPr>
        <w:t xml:space="preserve">. It may be high time for countries to </w:t>
      </w:r>
      <w:r w:rsidRPr="00597016">
        <w:rPr>
          <w:rStyle w:val="Emphasis"/>
        </w:rPr>
        <w:t>rethink</w:t>
      </w:r>
      <w:r w:rsidRPr="00597016">
        <w:rPr>
          <w:rStyle w:val="StyleUnderline"/>
        </w:rPr>
        <w:t xml:space="preserve"> whether their </w:t>
      </w:r>
      <w:r w:rsidRPr="00597016">
        <w:rPr>
          <w:rStyle w:val="Emphasis"/>
        </w:rPr>
        <w:t>U.S.-centrism</w:t>
      </w:r>
      <w:r w:rsidRPr="00597016">
        <w:rPr>
          <w:rStyle w:val="StyleUnderline"/>
        </w:rPr>
        <w:t xml:space="preserve"> is still warranted,</w:t>
      </w:r>
      <w:r w:rsidRPr="00597016">
        <w:t xml:space="preserve"> at least until Trump is gone. For instance, whether the EU and China can forge a stable partnership really depends on whether they can see each other and approach their potential cooperation from an angle without the United States being at the center of their imagination.23 Likewise, can the EU and BRICS (Brazil, Russia, India, China, and South Africa) provide better ideas on rules of global governance and fill the void of political power now that Trump has only an “America First” policy? This may be the critical question for leaders of these</w:t>
      </w:r>
      <w:r w:rsidRPr="00597016">
        <w:rPr>
          <w:rFonts w:eastAsia="Times New Roman"/>
        </w:rPr>
        <w:t xml:space="preserve"> </w:t>
      </w:r>
      <w:r w:rsidRPr="00597016">
        <w:t xml:space="preserve">countries. </w:t>
      </w:r>
      <w:r w:rsidRPr="00597016">
        <w:rPr>
          <w:rStyle w:val="StyleUnderline"/>
        </w:rPr>
        <w:t>We need</w:t>
      </w:r>
      <w:r w:rsidRPr="00597016">
        <w:t xml:space="preserve"> not only “West and West” and “Non-West and Non-West” but also </w:t>
      </w:r>
      <w:r w:rsidRPr="00597016">
        <w:rPr>
          <w:rStyle w:val="StyleUnderline"/>
        </w:rPr>
        <w:t xml:space="preserve">“West and Non-West” partnerships. This </w:t>
      </w:r>
      <w:r w:rsidRPr="00124E32">
        <w:rPr>
          <w:rStyle w:val="StyleUnderline"/>
          <w:highlight w:val="green"/>
        </w:rPr>
        <w:t>rejection of U.S.-centrism</w:t>
      </w:r>
      <w:r w:rsidRPr="00597016">
        <w:t xml:space="preserve">, whether temporary or not, </w:t>
      </w:r>
      <w:r w:rsidRPr="00597016">
        <w:rPr>
          <w:rStyle w:val="StyleUnderline"/>
        </w:rPr>
        <w:t xml:space="preserve">may be a </w:t>
      </w:r>
      <w:r w:rsidRPr="00124E32">
        <w:rPr>
          <w:rStyle w:val="Emphasis"/>
          <w:highlight w:val="green"/>
        </w:rPr>
        <w:t>critical</w:t>
      </w:r>
      <w:r w:rsidRPr="00597016">
        <w:rPr>
          <w:rStyle w:val="Emphasis"/>
        </w:rPr>
        <w:t xml:space="preserve"> variable </w:t>
      </w:r>
      <w:r w:rsidRPr="00124E32">
        <w:rPr>
          <w:rStyle w:val="Emphasis"/>
          <w:highlight w:val="green"/>
        </w:rPr>
        <w:t>in shaping</w:t>
      </w:r>
      <w:r w:rsidRPr="00597016">
        <w:rPr>
          <w:rStyle w:val="Emphasis"/>
        </w:rPr>
        <w:t xml:space="preserve"> the rules of </w:t>
      </w:r>
      <w:r w:rsidRPr="00124E32">
        <w:rPr>
          <w:rStyle w:val="Emphasis"/>
          <w:highlight w:val="green"/>
        </w:rPr>
        <w:t>global governance</w:t>
      </w:r>
      <w:r w:rsidRPr="00597016">
        <w:rPr>
          <w:rStyle w:val="StyleUnderline"/>
        </w:rPr>
        <w:t xml:space="preserve"> in future international order(s) in the next couple years.</w:t>
      </w:r>
    </w:p>
    <w:p w14:paraId="602C4D4D" w14:textId="5AE1F5B7" w:rsidR="00A901CE" w:rsidRDefault="00A901CE" w:rsidP="00A901CE"/>
    <w:p w14:paraId="6B888509" w14:textId="77777777" w:rsidR="001C6F39" w:rsidRPr="00026F7F" w:rsidRDefault="001C6F39" w:rsidP="001C6F39">
      <w:pPr>
        <w:pStyle w:val="Heading4"/>
      </w:pPr>
      <w:r w:rsidRPr="00026F7F">
        <w:t>Continued US-Japan alliance ensures extinction</w:t>
      </w:r>
    </w:p>
    <w:p w14:paraId="6F64A30D" w14:textId="77777777" w:rsidR="001C6F39" w:rsidRDefault="001C6F39" w:rsidP="001C6F39">
      <w:r>
        <w:t xml:space="preserve">Stephen </w:t>
      </w:r>
      <w:r w:rsidRPr="00742FB6">
        <w:rPr>
          <w:rStyle w:val="Style13ptBold"/>
        </w:rPr>
        <w:t>Lendman 15</w:t>
      </w:r>
      <w:r>
        <w:t>, Stephen Lendman is a writer and broadcaster. In early 2007 he began regular radio hosting, now The Progressive Radio News Hour on The Progressive Radio Network.5-1-2015, "Obama Threatens China with Nuclear Weapons. Militarization of Asia-Pacific," No Publication, http://www.globalresearch.ca/obama-threatens-china-with-nuclear-weapons-militarization-of-asia-pacific/5446134?print=1</w:t>
      </w:r>
    </w:p>
    <w:p w14:paraId="02D02270" w14:textId="77777777" w:rsidR="001C6F39" w:rsidRDefault="001C6F39" w:rsidP="001C6F39">
      <w:pPr>
        <w:rPr>
          <w:rStyle w:val="StyleUnderline"/>
        </w:rPr>
      </w:pPr>
      <w:r w:rsidRPr="00B86CBD">
        <w:rPr>
          <w:sz w:val="14"/>
        </w:rPr>
        <w:t xml:space="preserve">Last Friday, National Security Council senior Asian affairs director Evan Medeiros said John Kerry and Defense Secretary Ashton Carter would meet their Japanese counterparts in New York on Monday. They’d “announce some </w:t>
      </w:r>
      <w:r w:rsidRPr="006D4318">
        <w:rPr>
          <w:rStyle w:val="StyleUnderline"/>
        </w:rPr>
        <w:t>historic changes to the</w:t>
      </w:r>
      <w:r w:rsidRPr="00B86CBD">
        <w:rPr>
          <w:sz w:val="14"/>
        </w:rPr>
        <w:t xml:space="preserve"> way </w:t>
      </w:r>
      <w:r w:rsidRPr="006D4318">
        <w:rPr>
          <w:rStyle w:val="StyleUnderline"/>
        </w:rPr>
        <w:t>US-Japan alliance</w:t>
      </w:r>
      <w:r w:rsidRPr="00B86CBD">
        <w:rPr>
          <w:sz w:val="14"/>
        </w:rPr>
        <w:t xml:space="preserve"> operates” ahead of Prime Minister Shinzo Abe’s Washington visit this week. On Tuesday, Obama hosted him with an official state dinner. Regional security issues will be discussed during his stay. A Monday released statement recklessly said </w:t>
      </w:r>
      <w:r w:rsidRPr="006D4318">
        <w:rPr>
          <w:rStyle w:val="StyleUnderline"/>
        </w:rPr>
        <w:t>Washington intends using nuclear and conventional weapons to defend Japan if necessary</w:t>
      </w:r>
      <w:r w:rsidRPr="00B86CBD">
        <w:rPr>
          <w:sz w:val="14"/>
        </w:rPr>
        <w:t>. “</w:t>
      </w:r>
      <w:r w:rsidRPr="00B86CBD">
        <w:rPr>
          <w:rStyle w:val="StyleUnderline"/>
        </w:rPr>
        <w:t>Central to (its Asia policy) is the ironclad US commitment to the defense of Japan</w:t>
      </w:r>
      <w:r w:rsidRPr="006D4318">
        <w:rPr>
          <w:rStyle w:val="StyleUnderline"/>
        </w:rPr>
        <w:t>, through the full range of US military capabilities, including nuclear and conventional</w:t>
      </w:r>
      <w:r w:rsidRPr="00B86CBD">
        <w:rPr>
          <w:sz w:val="14"/>
        </w:rPr>
        <w:t xml:space="preserve">,” it said. Japan has no regional enemies. At the same time, its Shino Abe-led government is its most militant since WW II – in a nation constitutionally opposed to war and militarism. According to a joint US/Japan statement issued Monday: Japan’s Foreign Minister Fumio Kishida and Defense Minister General Nakatani “welcomed US plans to deploy additional Aegis ships to Yokosuka Naval Base by 2017, as well as the swap-out of the aircraft carrier USS George Washington with the more advanced USS Ronald Reagan later this year.” On April 6, the Defense Department announced it would locate 60% of America’s fleet to the Pacific/Indian Ocean region – armed with the newest/most state-of-the-art weapons systems. </w:t>
      </w:r>
      <w:r w:rsidRPr="00CC4268">
        <w:rPr>
          <w:rStyle w:val="StyleUnderline"/>
          <w:highlight w:val="green"/>
        </w:rPr>
        <w:t>Washington and Tokyo maintain disputed islands</w:t>
      </w:r>
      <w:r w:rsidRPr="00B86CBD">
        <w:rPr>
          <w:sz w:val="14"/>
        </w:rPr>
        <w:t xml:space="preserve"> China calls Diaoyu (for Japan Senkaku</w:t>
      </w:r>
      <w:r w:rsidRPr="00026F7F">
        <w:rPr>
          <w:sz w:val="14"/>
        </w:rPr>
        <w:t>) “</w:t>
      </w:r>
      <w:r w:rsidRPr="00026F7F">
        <w:rPr>
          <w:rStyle w:val="StyleUnderline"/>
        </w:rPr>
        <w:t>are territories under the</w:t>
      </w:r>
      <w:r w:rsidRPr="006D4318">
        <w:rPr>
          <w:rStyle w:val="StyleUnderline"/>
        </w:rPr>
        <w:t xml:space="preserve"> administration of Japan and therefore fall within the scope of the commitments</w:t>
      </w:r>
      <w:r w:rsidRPr="00B86CBD">
        <w:rPr>
          <w:sz w:val="14"/>
        </w:rPr>
        <w:t xml:space="preserve"> under Article 5 </w:t>
      </w:r>
      <w:r w:rsidRPr="006D4318">
        <w:rPr>
          <w:rStyle w:val="StyleUnderline"/>
        </w:rPr>
        <w:t>of the</w:t>
      </w:r>
      <w:r w:rsidRPr="00B86CBD">
        <w:rPr>
          <w:sz w:val="14"/>
        </w:rPr>
        <w:t xml:space="preserve"> US-Japan </w:t>
      </w:r>
      <w:r w:rsidRPr="006D4318">
        <w:rPr>
          <w:rStyle w:val="StyleUnderline"/>
        </w:rPr>
        <w:t>Treaty</w:t>
      </w:r>
      <w:r w:rsidRPr="00B86CBD">
        <w:rPr>
          <w:sz w:val="14"/>
        </w:rPr>
        <w:t xml:space="preserve"> of Mutual Cooperation and Security.” Tokyo claimed possession of the disputed islands since 1895 – Beijing since 1783. America occupied them from 1945 – 1972. Key is what lies offshore – substantial oil and gas deposits for whichever country controls them. </w:t>
      </w:r>
      <w:r w:rsidRPr="006D4318">
        <w:rPr>
          <w:rStyle w:val="StyleUnderline"/>
        </w:rPr>
        <w:t xml:space="preserve">Geopolitics are in play – </w:t>
      </w:r>
      <w:r w:rsidRPr="00CC4268">
        <w:rPr>
          <w:rStyle w:val="StyleUnderline"/>
          <w:highlight w:val="green"/>
        </w:rPr>
        <w:t>part of Washington’s</w:t>
      </w:r>
      <w:r w:rsidRPr="00B86CBD">
        <w:rPr>
          <w:rStyle w:val="StyleUnderline"/>
        </w:rPr>
        <w:t xml:space="preserve"> Asia </w:t>
      </w:r>
      <w:r w:rsidRPr="00CC4268">
        <w:rPr>
          <w:rStyle w:val="StyleUnderline"/>
          <w:highlight w:val="green"/>
        </w:rPr>
        <w:t xml:space="preserve">policy to </w:t>
      </w:r>
      <w:r w:rsidRPr="00026F7F">
        <w:rPr>
          <w:rStyle w:val="StyleUnderline"/>
        </w:rPr>
        <w:t xml:space="preserve">marginalize, contain, </w:t>
      </w:r>
      <w:r w:rsidRPr="00CC4268">
        <w:rPr>
          <w:rStyle w:val="StyleUnderline"/>
          <w:highlight w:val="green"/>
        </w:rPr>
        <w:t xml:space="preserve">isolate </w:t>
      </w:r>
      <w:r w:rsidRPr="00026F7F">
        <w:rPr>
          <w:rStyle w:val="StyleUnderline"/>
        </w:rPr>
        <w:t xml:space="preserve">and weaken </w:t>
      </w:r>
      <w:r w:rsidRPr="00CC4268">
        <w:rPr>
          <w:rStyle w:val="StyleUnderline"/>
          <w:highlight w:val="green"/>
        </w:rPr>
        <w:t>China</w:t>
      </w:r>
      <w:r w:rsidRPr="00B86CBD">
        <w:rPr>
          <w:sz w:val="14"/>
          <w:highlight w:val="green"/>
        </w:rPr>
        <w:t xml:space="preserve">. </w:t>
      </w:r>
      <w:r w:rsidRPr="00026F7F">
        <w:rPr>
          <w:rStyle w:val="StyleUnderline"/>
        </w:rPr>
        <w:t xml:space="preserve">Increasing </w:t>
      </w:r>
      <w:r w:rsidRPr="00CC4268">
        <w:rPr>
          <w:rStyle w:val="StyleUnderline"/>
          <w:highlight w:val="green"/>
        </w:rPr>
        <w:t xml:space="preserve">Japanese militarism combined with America’s rage for war threatens open conflict </w:t>
      </w:r>
      <w:r w:rsidRPr="00026F7F">
        <w:rPr>
          <w:rStyle w:val="StyleUnderline"/>
        </w:rPr>
        <w:t>in a part of the world hostile to foreign invaders</w:t>
      </w:r>
      <w:r w:rsidRPr="006D4318">
        <w:rPr>
          <w:rStyle w:val="StyleUnderline"/>
        </w:rPr>
        <w:t>.</w:t>
      </w:r>
      <w:r>
        <w:rPr>
          <w:rStyle w:val="StyleUnderline"/>
        </w:rPr>
        <w:t xml:space="preserve"> </w:t>
      </w:r>
      <w:r w:rsidRPr="006D4318">
        <w:rPr>
          <w:rStyle w:val="StyleUnderline"/>
        </w:rPr>
        <w:t xml:space="preserve">Apparently Washington learned nothing from its earlier humiliating Southeast Asia </w:t>
      </w:r>
      <w:r w:rsidRPr="00026F7F">
        <w:rPr>
          <w:rStyle w:val="StyleUnderline"/>
        </w:rPr>
        <w:t xml:space="preserve">defeat. </w:t>
      </w:r>
      <w:r w:rsidRPr="00CC4268">
        <w:rPr>
          <w:rStyle w:val="StyleUnderline"/>
          <w:highlight w:val="green"/>
        </w:rPr>
        <w:t xml:space="preserve">Confronting China </w:t>
      </w:r>
      <w:r w:rsidRPr="00B86CBD">
        <w:rPr>
          <w:sz w:val="14"/>
        </w:rPr>
        <w:t>and/</w:t>
      </w:r>
      <w:r w:rsidRPr="00CC4268">
        <w:rPr>
          <w:rStyle w:val="StyleUnderline"/>
          <w:highlight w:val="green"/>
        </w:rPr>
        <w:t xml:space="preserve">or Russia militarily risk far greater </w:t>
      </w:r>
      <w:r w:rsidRPr="00B86CBD">
        <w:rPr>
          <w:sz w:val="14"/>
        </w:rPr>
        <w:t xml:space="preserve">potential </w:t>
      </w:r>
      <w:r w:rsidRPr="00CC4268">
        <w:rPr>
          <w:rStyle w:val="StyleUnderline"/>
          <w:highlight w:val="green"/>
        </w:rPr>
        <w:t xml:space="preserve">consequences – </w:t>
      </w:r>
      <w:r w:rsidRPr="00CC4268">
        <w:rPr>
          <w:rStyle w:val="Emphasis"/>
          <w:highlight w:val="green"/>
        </w:rPr>
        <w:lastRenderedPageBreak/>
        <w:t>potential humanity destroying nuclear war.</w:t>
      </w:r>
      <w:r w:rsidRPr="00B86CBD">
        <w:rPr>
          <w:sz w:val="14"/>
          <w:highlight w:val="green"/>
        </w:rPr>
        <w:t xml:space="preserve"> </w:t>
      </w:r>
      <w:r w:rsidRPr="00CC4268">
        <w:rPr>
          <w:rStyle w:val="StyleUnderline"/>
          <w:highlight w:val="green"/>
        </w:rPr>
        <w:t>Belligerent US and Japanese foreign and defense ministers are in lockstep</w:t>
      </w:r>
      <w:r w:rsidRPr="006D4318">
        <w:rPr>
          <w:rStyle w:val="StyleUnderline"/>
        </w:rPr>
        <w:t xml:space="preserve"> </w:t>
      </w:r>
      <w:r w:rsidRPr="00B86CBD">
        <w:rPr>
          <w:sz w:val="14"/>
        </w:rPr>
        <w:t xml:space="preserve">saying “they oppose any unilateral action that seeks to undermine Japan’s administration of (the disputed) islands” – code language for potentially </w:t>
      </w:r>
      <w:r w:rsidRPr="00CC4268">
        <w:rPr>
          <w:rStyle w:val="StyleUnderline"/>
          <w:highlight w:val="green"/>
        </w:rPr>
        <w:t>provoking China belligerently</w:t>
      </w:r>
      <w:r w:rsidRPr="006D4318">
        <w:rPr>
          <w:rStyle w:val="StyleUnderline"/>
        </w:rPr>
        <w:t>.</w:t>
      </w:r>
      <w:r w:rsidRPr="00B86CBD">
        <w:rPr>
          <w:sz w:val="14"/>
        </w:rPr>
        <w:t xml:space="preserve"> </w:t>
      </w:r>
      <w:r w:rsidRPr="006D4318">
        <w:rPr>
          <w:rStyle w:val="StyleUnderline"/>
        </w:rPr>
        <w:t>It’s part of Washington’s so-called East Asia rebalancing – challenging China through strengthened military,</w:t>
      </w:r>
      <w:r w:rsidRPr="00B86CBD">
        <w:rPr>
          <w:sz w:val="14"/>
        </w:rPr>
        <w:t xml:space="preserve"> economic, and political </w:t>
      </w:r>
      <w:r w:rsidRPr="006D4318">
        <w:rPr>
          <w:rStyle w:val="StyleUnderline"/>
        </w:rPr>
        <w:t>ties</w:t>
      </w:r>
      <w:r w:rsidRPr="00B86CBD">
        <w:rPr>
          <w:sz w:val="14"/>
        </w:rPr>
        <w:t xml:space="preserve"> with Japan, South Korea, India, Australia, New Zealand, Indonesia, the Philippines, Thailand, Myanmar, Singapore and Vietnam. </w:t>
      </w:r>
      <w:r w:rsidRPr="006D4318">
        <w:rPr>
          <w:rStyle w:val="StyleUnderline"/>
        </w:rPr>
        <w:t xml:space="preserve">Strategy includes </w:t>
      </w:r>
      <w:r w:rsidRPr="00CC4268">
        <w:rPr>
          <w:rStyle w:val="StyleUnderline"/>
          <w:highlight w:val="green"/>
        </w:rPr>
        <w:t>undermining Chinese regional influence, isolating it from neighbors, and giving Washington more dominance over territories and waters not its own</w:t>
      </w:r>
      <w:r w:rsidRPr="006D4318">
        <w:rPr>
          <w:rStyle w:val="StyleUnderline"/>
        </w:rPr>
        <w:t>.</w:t>
      </w:r>
      <w:r>
        <w:rPr>
          <w:rStyle w:val="StyleUnderline"/>
        </w:rPr>
        <w:t xml:space="preserve"> </w:t>
      </w:r>
      <w:r w:rsidRPr="00B86CBD">
        <w:rPr>
          <w:sz w:val="14"/>
        </w:rPr>
        <w:t xml:space="preserve">At the same time, US-dominated NATO Secretary-General Jens Stoltenberg confirmed plans to more than double the Alliance’s Response Force from 13,000 to 30,000 – plus create a new 5,000-strong quick reaction Spearhead Force “to build more stability,” he said. He lied claiming “a dramatically changed security environment in Europe.” NATO’s only threats are ones it invents. </w:t>
      </w:r>
      <w:r w:rsidRPr="006D4318">
        <w:rPr>
          <w:rStyle w:val="StyleUnderline"/>
        </w:rPr>
        <w:t>Humanity’s only real threat is America’s rage for endless wars – together with rogue partners willing to serve its interests over their own – willing to forego peace and stability for permanent conflicts.</w:t>
      </w:r>
    </w:p>
    <w:p w14:paraId="299C4825" w14:textId="724A1148" w:rsidR="001C6F39" w:rsidRDefault="001C6F39" w:rsidP="00A901CE"/>
    <w:p w14:paraId="3FF44080" w14:textId="77777777" w:rsidR="001C6F39" w:rsidRPr="00305295" w:rsidRDefault="001C6F39" w:rsidP="001C6F39">
      <w:pPr>
        <w:pStyle w:val="Heading4"/>
      </w:pPr>
      <w:r>
        <w:t>Power transitions cause retrenchment and peace, not war.</w:t>
      </w:r>
    </w:p>
    <w:p w14:paraId="185B45F2" w14:textId="77777777" w:rsidR="001C6F39" w:rsidRPr="00A56B0A" w:rsidRDefault="001C6F39" w:rsidP="001C6F39">
      <w:pPr>
        <w:rPr>
          <w:rStyle w:val="Style13ptBold"/>
        </w:rPr>
      </w:pPr>
      <w:r w:rsidRPr="00A56B0A">
        <w:rPr>
          <w:rStyle w:val="Style13ptBold"/>
        </w:rPr>
        <w:t>MacDonald and Parent, PhDs in Political Science, 20</w:t>
      </w:r>
    </w:p>
    <w:p w14:paraId="0097076C" w14:textId="77777777" w:rsidR="001C6F39" w:rsidRPr="00950586" w:rsidRDefault="001C6F39" w:rsidP="001C6F39">
      <w:pPr>
        <w:jc w:val="both"/>
        <w:rPr>
          <w:szCs w:val="16"/>
        </w:rPr>
      </w:pPr>
      <w:r w:rsidRPr="00950586">
        <w:rPr>
          <w:szCs w:val="16"/>
        </w:rPr>
        <w:t xml:space="preserve">(Paul K., Columbia, Associate Professor of Political Science at Wellesley College, and Joseph M., Columbia, Associate Professor of Political Science at the University of Notre Dame, The Authors Respond, </w:t>
      </w:r>
      <w:r w:rsidRPr="00950586">
        <w:rPr>
          <w:i/>
          <w:iCs/>
          <w:szCs w:val="16"/>
        </w:rPr>
        <w:t>Journal of East Asian Studies</w:t>
      </w:r>
      <w:r w:rsidRPr="00950586">
        <w:rPr>
          <w:szCs w:val="16"/>
        </w:rPr>
        <w:t>, 20(2): 176-179) BW</w:t>
      </w:r>
    </w:p>
    <w:p w14:paraId="4740463B" w14:textId="77777777" w:rsidR="00D21ECE" w:rsidRDefault="001C6F39" w:rsidP="001C6F39">
      <w:r w:rsidRPr="00A56B0A">
        <w:rPr>
          <w:rStyle w:val="StyleUnderline"/>
        </w:rPr>
        <w:t>How do great powers respond to decline?</w:t>
      </w:r>
      <w:r w:rsidRPr="001F47BE">
        <w:t xml:space="preserve"> Do they tend to embrace policies that raise the risk of war with rising challengers? These were the core questions that we set out to answer in our book Twilight of the Titans. We focused on these questions because there is a growing consensus among many policymakers and pundits that shifts in relative power are particularly perilous. In an influential 2015 Atlantic Monthly article, for example, the political scientist Graham </w:t>
      </w:r>
      <w:r w:rsidRPr="00A56B0A">
        <w:rPr>
          <w:rStyle w:val="StyleUnderline"/>
        </w:rPr>
        <w:t>Allison argued that “war between the United States and China</w:t>
      </w:r>
      <w:r w:rsidRPr="001F47BE">
        <w:t xml:space="preserve"> in the decades ahead is not just possible, but much more likely than recognized at the moment. Indeed, judging by the historical record, war </w:t>
      </w:r>
      <w:r w:rsidRPr="00A56B0A">
        <w:rPr>
          <w:rStyle w:val="StyleUnderline"/>
        </w:rPr>
        <w:t>is more likely than not”</w:t>
      </w:r>
      <w:r w:rsidRPr="001F47BE">
        <w:t xml:space="preserve"> (Allison 2015; 2017). In 2017, Allison reportedly briefed these findings, which are derived from his accounting of sixteen historical power transitions, to Trump’s National Security Council (Crowley 2017). For better or worse, academic arguments about rising and falling powers are helping to shape contemporary Sino-American relations. Probably for worse, because the marquee finding in our book is that </w:t>
      </w:r>
      <w:r w:rsidRPr="00C01E07">
        <w:rPr>
          <w:rStyle w:val="Emphasis"/>
          <w:highlight w:val="green"/>
        </w:rPr>
        <w:t>power transition theory is wrong</w:t>
      </w:r>
      <w:r w:rsidRPr="00A56B0A">
        <w:rPr>
          <w:rStyle w:val="Emphasis"/>
        </w:rPr>
        <w:t>.</w:t>
      </w:r>
      <w:r w:rsidRPr="00A56B0A">
        <w:rPr>
          <w:rStyle w:val="StyleUnderline"/>
        </w:rPr>
        <w:t xml:space="preserve"> Ordinal </w:t>
      </w:r>
      <w:r w:rsidRPr="00C01E07">
        <w:rPr>
          <w:rStyle w:val="StyleUnderline"/>
          <w:highlight w:val="green"/>
        </w:rPr>
        <w:t xml:space="preserve">transitions between </w:t>
      </w:r>
      <w:r w:rsidRPr="00C01E07">
        <w:rPr>
          <w:rStyle w:val="StyleUnderline"/>
        </w:rPr>
        <w:t xml:space="preserve">rising and declining </w:t>
      </w:r>
      <w:r w:rsidRPr="00C01E07">
        <w:rPr>
          <w:rStyle w:val="StyleUnderline"/>
          <w:highlight w:val="green"/>
        </w:rPr>
        <w:t xml:space="preserve">powers tend to be </w:t>
      </w:r>
      <w:r w:rsidRPr="00C01E07">
        <w:rPr>
          <w:rStyle w:val="Emphasis"/>
          <w:highlight w:val="green"/>
        </w:rPr>
        <w:t>less</w:t>
      </w:r>
      <w:r w:rsidRPr="00A56B0A">
        <w:rPr>
          <w:rStyle w:val="Emphasis"/>
        </w:rPr>
        <w:t>—</w:t>
      </w:r>
      <w:r w:rsidRPr="00C01E07">
        <w:rPr>
          <w:rStyle w:val="Emphasis"/>
        </w:rPr>
        <w:t>rather than more</w:t>
      </w:r>
      <w:r w:rsidRPr="00A56B0A">
        <w:rPr>
          <w:rStyle w:val="Emphasis"/>
        </w:rPr>
        <w:t>—</w:t>
      </w:r>
      <w:r w:rsidRPr="00C01E07">
        <w:rPr>
          <w:rStyle w:val="Emphasis"/>
          <w:highlight w:val="green"/>
        </w:rPr>
        <w:t>conflict prone</w:t>
      </w:r>
      <w:r w:rsidRPr="00A56B0A">
        <w:rPr>
          <w:rStyle w:val="Emphasis"/>
        </w:rPr>
        <w:t>.</w:t>
      </w:r>
      <w:r w:rsidRPr="001F47BE">
        <w:t xml:space="preserve"> The main reason why this is the case is because </w:t>
      </w:r>
      <w:r w:rsidRPr="00C01E07">
        <w:rPr>
          <w:rStyle w:val="StyleUnderline"/>
          <w:highlight w:val="green"/>
        </w:rPr>
        <w:t>great powers</w:t>
      </w:r>
      <w:r w:rsidRPr="00A56B0A">
        <w:rPr>
          <w:rStyle w:val="StyleUnderline"/>
        </w:rPr>
        <w:t xml:space="preserve"> tend to </w:t>
      </w:r>
      <w:r w:rsidRPr="00C01E07">
        <w:rPr>
          <w:rStyle w:val="StyleUnderline"/>
          <w:highlight w:val="green"/>
        </w:rPr>
        <w:t>respond</w:t>
      </w:r>
      <w:r w:rsidRPr="00A56B0A">
        <w:rPr>
          <w:rStyle w:val="StyleUnderline"/>
        </w:rPr>
        <w:t xml:space="preserve"> to decline </w:t>
      </w:r>
      <w:r w:rsidRPr="00C01E07">
        <w:rPr>
          <w:rStyle w:val="StyleUnderline"/>
          <w:highlight w:val="green"/>
        </w:rPr>
        <w:t>not by lashing out</w:t>
      </w:r>
      <w:r w:rsidRPr="00A56B0A">
        <w:rPr>
          <w:rStyle w:val="StyleUnderline"/>
        </w:rPr>
        <w:t xml:space="preserve"> against their rising rivals, </w:t>
      </w:r>
      <w:r w:rsidRPr="00C01E07">
        <w:rPr>
          <w:rStyle w:val="StyleUnderline"/>
          <w:highlight w:val="green"/>
        </w:rPr>
        <w:t>but by adopting</w:t>
      </w:r>
      <w:r w:rsidRPr="00A56B0A">
        <w:rPr>
          <w:rStyle w:val="StyleUnderline"/>
        </w:rPr>
        <w:t xml:space="preserve"> </w:t>
      </w:r>
      <w:r w:rsidRPr="00C01E07">
        <w:rPr>
          <w:rStyle w:val="StyleUnderline"/>
        </w:rPr>
        <w:t xml:space="preserve">policies of </w:t>
      </w:r>
      <w:r w:rsidRPr="00C01E07">
        <w:rPr>
          <w:rStyle w:val="StyleUnderline"/>
          <w:highlight w:val="green"/>
        </w:rPr>
        <w:t>strategic retrenchment</w:t>
      </w:r>
      <w:r w:rsidRPr="00A56B0A">
        <w:rPr>
          <w:rStyle w:val="StyleUnderline"/>
        </w:rPr>
        <w:t>.</w:t>
      </w:r>
      <w:r w:rsidRPr="001F47BE">
        <w:t xml:space="preserve"> These policies do not always work, and different structural conditions can make it easier or harder for declining powers to use retrenchment to effectively manage decline. Yet </w:t>
      </w:r>
      <w:r w:rsidRPr="00A56B0A">
        <w:rPr>
          <w:rStyle w:val="StyleUnderline"/>
        </w:rPr>
        <w:t>to the extent that hawks in the United States are drawing on power transition theory to advocate for “confronting” a rising China or</w:t>
      </w:r>
      <w:r w:rsidRPr="001F47BE">
        <w:t xml:space="preserve"> for a strategy of </w:t>
      </w:r>
      <w:r w:rsidRPr="00A56B0A">
        <w:rPr>
          <w:rStyle w:val="StyleUnderline"/>
        </w:rPr>
        <w:t xml:space="preserve">“great power competition,” these </w:t>
      </w:r>
      <w:r w:rsidRPr="00C01E07">
        <w:rPr>
          <w:rStyle w:val="StyleUnderline"/>
        </w:rPr>
        <w:t xml:space="preserve">policy recommendations are based on </w:t>
      </w:r>
      <w:r w:rsidRPr="00C01E07">
        <w:rPr>
          <w:rStyle w:val="Emphasis"/>
        </w:rPr>
        <w:t>flimsy intellectual foundations.</w:t>
      </w:r>
      <w:r w:rsidRPr="001F47BE">
        <w:t xml:space="preserve"> We appreciate the care with which all three of the reviewers have engaged with the arguments and evidence we present in our book. All three seem to accept the basic conclusion: that the impending Sino-American power transition may be turbulent, but that conflict is less likely than not. Yet there are some important areas of dispute. One concerns what the chief source of grand strategy is and how that will affects great power relations. Along with Robert Ross, we tend to rely on structural material factors, while David Kang and Ketian Zhang rely more on domestic and/or non-material factors. The other concerns how conflictual the rise of China will be. Ironically, although we tend to share Ross’s analytical focus on systemic factors, we reach a much more optimistic</w:t>
      </w:r>
      <w:r w:rsidRPr="001F47BE">
        <w:rPr>
          <w:rFonts w:ascii="Times New Roman" w:eastAsia="Times New Roman" w:hAnsi="Times New Roman" w:cs="Times New Roman"/>
        </w:rPr>
        <w:t xml:space="preserve"> </w:t>
      </w:r>
      <w:r w:rsidRPr="001F47BE">
        <w:t xml:space="preserve">conclusion about the extent to which conditions in the Asia-Pacific are “ripe for rivalry” (Friedberg 1993). Let us start with the question of what shapes grand strategy. Our book follows realist theory and argues that actors in international politics, typically </w:t>
      </w:r>
      <w:r w:rsidRPr="00C01E07">
        <w:rPr>
          <w:rStyle w:val="StyleUnderline"/>
        </w:rPr>
        <w:t>states</w:t>
      </w:r>
      <w:r w:rsidRPr="001F47BE">
        <w:t xml:space="preserve">, </w:t>
      </w:r>
      <w:r w:rsidRPr="00C01E07">
        <w:rPr>
          <w:rStyle w:val="StyleUnderline"/>
        </w:rPr>
        <w:t>are primarily interested in</w:t>
      </w:r>
      <w:r w:rsidRPr="00A56B0A">
        <w:rPr>
          <w:rStyle w:val="StyleUnderline"/>
        </w:rPr>
        <w:t xml:space="preserve"> their </w:t>
      </w:r>
      <w:r w:rsidRPr="00C01E07">
        <w:rPr>
          <w:rStyle w:val="StyleUnderline"/>
        </w:rPr>
        <w:t>security and survival</w:t>
      </w:r>
      <w:r w:rsidRPr="00A56B0A">
        <w:rPr>
          <w:rStyle w:val="StyleUnderline"/>
        </w:rPr>
        <w:t>. This is precisely why states tend to be alarmed by relative decline,</w:t>
      </w:r>
      <w:r w:rsidRPr="001F47BE">
        <w:t xml:space="preserve"> because it exposes them to potential harm. Yet beyond this simple and spare assumption, we accept that states can define their security needs in a wide variety of ways, and that culture, history, and domestic politics can matter a great deal in how they do so. Here we are in complete agreement with Kang that one should not “unproblematically assume that all states are the same in the contemporary world.” He is absolutely right to be frustrated that international relations scholars know much more about European </w:t>
      </w:r>
      <w:r w:rsidRPr="001F47BE">
        <w:lastRenderedPageBreak/>
        <w:t xml:space="preserve">than Asian history, a regrettable legacy of imperialism and the Cold War, which is getting better too slowly. </w:t>
      </w:r>
      <w:r w:rsidRPr="00A56B0A">
        <w:rPr>
          <w:rStyle w:val="StyleUnderline"/>
        </w:rPr>
        <w:t>We accept that China’s conception of its security needs</w:t>
      </w:r>
      <w:r w:rsidRPr="001F47BE">
        <w:t xml:space="preserve"> and its role in the Asia-Pacific region </w:t>
      </w:r>
      <w:r w:rsidRPr="00A56B0A">
        <w:rPr>
          <w:rStyle w:val="StyleUnderline"/>
        </w:rPr>
        <w:t>will inevitably be shaped by cultural and historical legacies,</w:t>
      </w:r>
      <w:r w:rsidRPr="001F47BE">
        <w:t xml:space="preserve"> the same way that Britain’s tradition of “splendid isolation” or French conceptions of “grandeur” influenced their grand strategic responses in the cases we explore in our book. Indeed, although our research finds that shifts in relative power are among the most important factors shaping great power grand strategies, we note that the correlation is imperfect. States routinely retrench less than we expect given the depth of their declines, to highlight one notable exception (pp. 53–55). The question for contemporary US–Chinese relations is the extent to which historical or cultural differences override structural conditions or make it simply impossible to compare cases of rising and declining powers. Here we disagree with Kang that China’s experience is not just distinctive, but fundamentally sui generis. </w:t>
      </w:r>
      <w:r w:rsidRPr="00A56B0A">
        <w:rPr>
          <w:rStyle w:val="StyleUnderline"/>
        </w:rPr>
        <w:t>It may be true that “the historical East Asian system was hegemonic,”</w:t>
      </w:r>
      <w:r w:rsidRPr="001F47BE">
        <w:t xml:space="preserve"> and that as a result, Chinese foreign policy was traditionally oriented more towards monitoring hierarchic relationships rather than managing shifts in the balance of power. </w:t>
      </w:r>
      <w:r w:rsidRPr="00A56B0A">
        <w:rPr>
          <w:rStyle w:val="StyleUnderline"/>
        </w:rPr>
        <w:t xml:space="preserve">Yet </w:t>
      </w:r>
      <w:r w:rsidRPr="00C01E07">
        <w:rPr>
          <w:rStyle w:val="StyleUnderline"/>
        </w:rPr>
        <w:t>British grand strategy was likewise obsessed with questions of imperial management</w:t>
      </w:r>
      <w:r w:rsidRPr="00A56B0A">
        <w:rPr>
          <w:rStyle w:val="StyleUnderline"/>
        </w:rPr>
        <w:t>, while the expansion and contraction of contested frontiers were central preoccupations of Russian grand strategy. Similarly, it may well be the case that East Asian history highlights “the dangers of internal challenges</w:t>
      </w:r>
      <w:r w:rsidRPr="001F47BE">
        <w:t xml:space="preserve"> rather than external threats.” </w:t>
      </w:r>
      <w:r w:rsidRPr="00A56B0A">
        <w:rPr>
          <w:rStyle w:val="StyleUnderline"/>
        </w:rPr>
        <w:t xml:space="preserve">Yet French policymakers grappled with a rising Germany amidst a contested transition from royalism to republicanism, while domestic unrest and parliamentary protest provided a fatal backdrop for late-tsarist responses to decline. </w:t>
      </w:r>
      <w:r w:rsidRPr="00C01E07">
        <w:rPr>
          <w:rStyle w:val="StyleUnderline"/>
        </w:rPr>
        <w:t>Great powers are inevitably preoccupied with a range of competing concerns</w:t>
      </w:r>
      <w:r w:rsidRPr="00A56B0A">
        <w:rPr>
          <w:rStyle w:val="StyleUnderline"/>
        </w:rPr>
        <w:t>—external threats, imperial entanglements, domestic difficulties</w:t>
      </w:r>
      <w:r w:rsidRPr="001F47BE">
        <w:t xml:space="preserve">—all of which are impacted by decline in different ways to varying degrees. Zhang’s core contention is that the making of grand strategy is more complex than we allow for in the book. She notes that there are multiple ways to measure “rising” and “declining,” that grand strategies are sometimes too complex to capture with a single word such as “retrenchment,” and that diplomatic or economic interests can often trump security concerns. We acknowledge all of these points and do our best to defend our choices in the text. </w:t>
      </w:r>
      <w:r w:rsidRPr="00A56B0A">
        <w:rPr>
          <w:rStyle w:val="StyleUnderline"/>
        </w:rPr>
        <w:t>We</w:t>
      </w:r>
      <w:r w:rsidRPr="001F47BE">
        <w:t xml:space="preserve"> choose one way to </w:t>
      </w:r>
      <w:r w:rsidRPr="00A56B0A">
        <w:rPr>
          <w:rStyle w:val="StyleUnderline"/>
        </w:rPr>
        <w:t>measure</w:t>
      </w:r>
      <w:r w:rsidRPr="001F47BE">
        <w:t xml:space="preserve"> decline (</w:t>
      </w:r>
      <w:r w:rsidRPr="00A56B0A">
        <w:rPr>
          <w:rStyle w:val="StyleUnderline"/>
        </w:rPr>
        <w:t>relative great power share of GDP</w:t>
      </w:r>
      <w:r w:rsidRPr="001F47BE">
        <w:t xml:space="preserve">) </w:t>
      </w:r>
      <w:r w:rsidRPr="00A56B0A">
        <w:rPr>
          <w:rStyle w:val="StyleUnderline"/>
        </w:rPr>
        <w:t>and focus on</w:t>
      </w:r>
      <w:r w:rsidRPr="001F47BE">
        <w:t xml:space="preserve"> a particular moment of decline (</w:t>
      </w:r>
      <w:r w:rsidRPr="00A56B0A">
        <w:rPr>
          <w:rStyle w:val="StyleUnderline"/>
        </w:rPr>
        <w:t>five year windows around an ordinal transition</w:t>
      </w:r>
      <w:r w:rsidRPr="001F47BE">
        <w:t xml:space="preserve">) not because these are the only measures or moments that matter, but </w:t>
      </w:r>
      <w:r w:rsidRPr="005F7B8E">
        <w:rPr>
          <w:rStyle w:val="StyleUnderline"/>
        </w:rPr>
        <w:t>because they match those of power transition theorists and are easiest to implement</w:t>
      </w:r>
      <w:r w:rsidRPr="001F47BE">
        <w:t xml:space="preserve"> (pp. 5–6, 45–48). </w:t>
      </w:r>
      <w:r w:rsidRPr="00A56B0A">
        <w:rPr>
          <w:rStyle w:val="StyleUnderline"/>
        </w:rPr>
        <w:t>We classify and compare grand strategies based on their relative ambition</w:t>
      </w:r>
      <w:r w:rsidRPr="001F47BE">
        <w:t xml:space="preserve">—do they trend towards expansion or retrenchment—not because this is the only or necessarily the best way to think about grand strategy, but </w:t>
      </w:r>
      <w:r w:rsidRPr="00A56B0A">
        <w:rPr>
          <w:rStyle w:val="StyleUnderline"/>
        </w:rPr>
        <w:t>because questions of the bearing burdens and managing costs tend to be particularly salient during moments of decline</w:t>
      </w:r>
      <w:r w:rsidRPr="001F47BE">
        <w:t xml:space="preserve"> (pp. 6–9, 48–50). Zhang is certainly correct that there are broader shifts in the character of international politics that may mute our findings. Perhaps globalization has fundamentally transformed the boundaries in which great power competition can take place, thereby rendering the concerns of power transition theorists obsolete (nuclear </w:t>
      </w:r>
      <w:r w:rsidRPr="00442B0B">
        <w:t xml:space="preserve">weapons, international institutions, and the spread of democracy are often cited as having a similar pacifying effect). We try to account for this in our discussion of the “conquest calculus”: </w:t>
      </w:r>
      <w:r w:rsidRPr="00442B0B">
        <w:rPr>
          <w:rStyle w:val="StyleUnderline"/>
        </w:rPr>
        <w:t>when it is harder for states to profit from using force, they will be less likely to choose preventive war in response to decline</w:t>
      </w:r>
      <w:r w:rsidRPr="00442B0B">
        <w:t xml:space="preserve"> (pp. 70–71). </w:t>
      </w:r>
      <w:r w:rsidRPr="00442B0B">
        <w:rPr>
          <w:rStyle w:val="StyleUnderline"/>
        </w:rPr>
        <w:t xml:space="preserve">Yet many of our cases of decline come from nineteenth- and early twentieth-century Europe, when these pacifying forces were relatively weak, and yet </w:t>
      </w:r>
      <w:r w:rsidRPr="00442B0B">
        <w:rPr>
          <w:rStyle w:val="Emphasis"/>
        </w:rPr>
        <w:t>great powers still tended to favor retrenchment over</w:t>
      </w:r>
      <w:r w:rsidRPr="00F86C42">
        <w:rPr>
          <w:rStyle w:val="Emphasis"/>
        </w:rPr>
        <w:t xml:space="preserve"> war</w:t>
      </w:r>
      <w:r w:rsidRPr="00F86C42">
        <w:t xml:space="preserve"> (pp</w:t>
      </w:r>
      <w:r w:rsidRPr="001F47BE">
        <w:t>. 40–41, 191–192). Even in familiar and favorable cases, the evidence in favor of power transition theory is thin</w:t>
      </w:r>
      <w:r w:rsidRPr="00C01E07">
        <w:rPr>
          <w:highlight w:val="green"/>
        </w:rPr>
        <w:t xml:space="preserve">. </w:t>
      </w:r>
      <w:r w:rsidRPr="00C01E07">
        <w:rPr>
          <w:rStyle w:val="StyleUnderline"/>
          <w:highlight w:val="green"/>
        </w:rPr>
        <w:t xml:space="preserve">Now that </w:t>
      </w:r>
      <w:r w:rsidRPr="00F86C42">
        <w:rPr>
          <w:rStyle w:val="Emphasis"/>
        </w:rPr>
        <w:t>trade</w:t>
      </w:r>
      <w:r w:rsidRPr="00A56B0A">
        <w:rPr>
          <w:rStyle w:val="Emphasis"/>
        </w:rPr>
        <w:t xml:space="preserve"> networks, international </w:t>
      </w:r>
      <w:r w:rsidRPr="00C01E07">
        <w:rPr>
          <w:rStyle w:val="Emphasis"/>
          <w:highlight w:val="green"/>
        </w:rPr>
        <w:t>institutions</w:t>
      </w:r>
      <w:r w:rsidRPr="00F86C42">
        <w:rPr>
          <w:rStyle w:val="Emphasis"/>
        </w:rPr>
        <w:t>, democracy, and nuc</w:t>
      </w:r>
      <w:r w:rsidRPr="00A56B0A">
        <w:rPr>
          <w:rStyle w:val="Emphasis"/>
        </w:rPr>
        <w:t>lear weapon</w:t>
      </w:r>
      <w:r w:rsidRPr="00F86C42">
        <w:rPr>
          <w:rStyle w:val="Emphasis"/>
        </w:rPr>
        <w:t>s</w:t>
      </w:r>
      <w:r w:rsidRPr="00F86C42">
        <w:rPr>
          <w:rStyle w:val="StyleUnderline"/>
        </w:rPr>
        <w:t xml:space="preserve"> </w:t>
      </w:r>
      <w:r w:rsidRPr="00C01E07">
        <w:rPr>
          <w:rStyle w:val="StyleUnderline"/>
          <w:highlight w:val="green"/>
        </w:rPr>
        <w:t>have remade the global landscape</w:t>
      </w:r>
      <w:r w:rsidRPr="00A56B0A">
        <w:rPr>
          <w:rStyle w:val="StyleUnderline"/>
        </w:rPr>
        <w:t xml:space="preserve">, the </w:t>
      </w:r>
      <w:r w:rsidRPr="00C01E07">
        <w:rPr>
          <w:rStyle w:val="StyleUnderline"/>
          <w:highlight w:val="green"/>
        </w:rPr>
        <w:t>implications</w:t>
      </w:r>
      <w:r w:rsidRPr="00A56B0A">
        <w:rPr>
          <w:rStyle w:val="StyleUnderline"/>
        </w:rPr>
        <w:t xml:space="preserve"> of our argument </w:t>
      </w:r>
      <w:r w:rsidRPr="00C01E07">
        <w:rPr>
          <w:rStyle w:val="StyleUnderline"/>
          <w:highlight w:val="green"/>
        </w:rPr>
        <w:t xml:space="preserve">tend to be </w:t>
      </w:r>
      <w:r w:rsidRPr="00F86C42">
        <w:rPr>
          <w:rStyle w:val="StyleUnderline"/>
        </w:rPr>
        <w:t xml:space="preserve">more </w:t>
      </w:r>
      <w:r w:rsidRPr="00C01E07">
        <w:rPr>
          <w:rStyle w:val="StyleUnderline"/>
          <w:highlight w:val="green"/>
        </w:rPr>
        <w:t>optimistic</w:t>
      </w:r>
      <w:r w:rsidRPr="00A56B0A">
        <w:rPr>
          <w:rStyle w:val="StyleUnderline"/>
        </w:rPr>
        <w:t xml:space="preserve">. </w:t>
      </w:r>
      <w:r w:rsidRPr="00C01E07">
        <w:rPr>
          <w:rStyle w:val="StyleUnderline"/>
        </w:rPr>
        <w:t xml:space="preserve">Decline is not destiny, and </w:t>
      </w:r>
      <w:r w:rsidRPr="00C01E07">
        <w:rPr>
          <w:rStyle w:val="Emphasis"/>
          <w:highlight w:val="green"/>
        </w:rPr>
        <w:t>great powers have considerable latitude</w:t>
      </w:r>
      <w:r w:rsidRPr="00C01E07">
        <w:rPr>
          <w:rStyle w:val="StyleUnderline"/>
          <w:highlight w:val="green"/>
        </w:rPr>
        <w:t xml:space="preserve"> to manage </w:t>
      </w:r>
      <w:r w:rsidRPr="00C01E07">
        <w:rPr>
          <w:rStyle w:val="StyleUnderline"/>
        </w:rPr>
        <w:t xml:space="preserve">power </w:t>
      </w:r>
      <w:r w:rsidRPr="00C01E07">
        <w:rPr>
          <w:rStyle w:val="StyleUnderline"/>
          <w:highlight w:val="green"/>
        </w:rPr>
        <w:t>transitions using retrenchment</w:t>
      </w:r>
      <w:r w:rsidRPr="00A56B0A">
        <w:rPr>
          <w:rStyle w:val="StyleUnderline"/>
        </w:rPr>
        <w:t>,</w:t>
      </w:r>
      <w:r w:rsidRPr="001F47BE">
        <w:t xml:space="preserve"> even in seemingly unfavorable circumstances. We were surprised, therefore, that Ross finds our account “especially pessimistic” about the future of Sino-American relations. </w:t>
      </w:r>
      <w:r w:rsidRPr="00A56B0A">
        <w:rPr>
          <w:rStyle w:val="StyleUnderline"/>
        </w:rPr>
        <w:t>Ross is right that some</w:t>
      </w:r>
      <w:r w:rsidRPr="001F47BE">
        <w:t xml:space="preserve"> of the </w:t>
      </w:r>
      <w:r w:rsidRPr="00C01E07">
        <w:rPr>
          <w:rStyle w:val="StyleUnderline"/>
          <w:highlight w:val="green"/>
        </w:rPr>
        <w:t>conditions</w:t>
      </w:r>
      <w:r w:rsidRPr="001F47BE">
        <w:t xml:space="preserve"> we emphasiz</w:t>
      </w:r>
      <w:r w:rsidRPr="00C01E07">
        <w:t>e</w:t>
      </w:r>
      <w:r w:rsidRPr="001F47BE">
        <w:t xml:space="preserve"> </w:t>
      </w:r>
      <w:r w:rsidRPr="00C01E07">
        <w:rPr>
          <w:rStyle w:val="StyleUnderline"/>
          <w:highlight w:val="green"/>
        </w:rPr>
        <w:t>may make the U</w:t>
      </w:r>
      <w:r w:rsidRPr="00A56B0A">
        <w:rPr>
          <w:rStyle w:val="StyleUnderline"/>
        </w:rPr>
        <w:t xml:space="preserve">nited </w:t>
      </w:r>
      <w:r w:rsidRPr="00C01E07">
        <w:rPr>
          <w:rStyle w:val="StyleUnderline"/>
          <w:highlight w:val="green"/>
        </w:rPr>
        <w:t>S</w:t>
      </w:r>
      <w:r w:rsidRPr="00A56B0A">
        <w:rPr>
          <w:rStyle w:val="StyleUnderline"/>
        </w:rPr>
        <w:t xml:space="preserve">tates </w:t>
      </w:r>
      <w:r w:rsidRPr="00C01E07">
        <w:rPr>
          <w:rStyle w:val="StyleUnderline"/>
          <w:highlight w:val="green"/>
        </w:rPr>
        <w:t>reluctant to retrench,</w:t>
      </w:r>
      <w:r w:rsidRPr="00A56B0A">
        <w:rPr>
          <w:rStyle w:val="StyleUnderline"/>
        </w:rPr>
        <w:t xml:space="preserve"> notably</w:t>
      </w:r>
      <w:r w:rsidRPr="001F47BE">
        <w:t xml:space="preserve"> the United States’ </w:t>
      </w:r>
      <w:r w:rsidRPr="00A56B0A">
        <w:rPr>
          <w:rStyle w:val="StyleUnderline"/>
        </w:rPr>
        <w:t>unwillingness to surrender preeminence and the apparent absence of regional allies</w:t>
      </w:r>
      <w:r w:rsidRPr="001F47BE">
        <w:t xml:space="preserve"> who are </w:t>
      </w:r>
      <w:r w:rsidRPr="00A56B0A">
        <w:rPr>
          <w:rStyle w:val="StyleUnderline"/>
        </w:rPr>
        <w:t>willing or able to balance</w:t>
      </w:r>
      <w:r w:rsidRPr="001F47BE">
        <w:t xml:space="preserve"> against a rising </w:t>
      </w:r>
      <w:r w:rsidRPr="00A56B0A">
        <w:rPr>
          <w:rStyle w:val="StyleUnderline"/>
        </w:rPr>
        <w:t xml:space="preserve">China. </w:t>
      </w:r>
      <w:r w:rsidRPr="00C01E07">
        <w:rPr>
          <w:rStyle w:val="StyleUnderline"/>
          <w:highlight w:val="green"/>
        </w:rPr>
        <w:t>Nevertheless</w:t>
      </w:r>
      <w:r w:rsidRPr="00A56B0A">
        <w:rPr>
          <w:rStyle w:val="StyleUnderline"/>
        </w:rPr>
        <w:t>,</w:t>
      </w:r>
      <w:r w:rsidRPr="001F47BE">
        <w:t xml:space="preserve"> there are </w:t>
      </w:r>
      <w:r w:rsidRPr="00C01E07">
        <w:rPr>
          <w:rStyle w:val="StyleUnderline"/>
          <w:highlight w:val="green"/>
        </w:rPr>
        <w:t>other conditions</w:t>
      </w:r>
      <w:r w:rsidRPr="001F47BE">
        <w:t xml:space="preserve"> that appear to </w:t>
      </w:r>
      <w:r w:rsidRPr="00C01E07">
        <w:rPr>
          <w:rStyle w:val="StyleUnderline"/>
          <w:highlight w:val="green"/>
        </w:rPr>
        <w:t>favor</w:t>
      </w:r>
      <w:r w:rsidRPr="00A56B0A">
        <w:rPr>
          <w:rStyle w:val="StyleUnderline"/>
        </w:rPr>
        <w:t xml:space="preserve"> accommodation and </w:t>
      </w:r>
      <w:r w:rsidRPr="00C01E07">
        <w:rPr>
          <w:rStyle w:val="StyleUnderline"/>
          <w:highlight w:val="green"/>
        </w:rPr>
        <w:t>retrenchment</w:t>
      </w:r>
      <w:r w:rsidRPr="00A56B0A">
        <w:rPr>
          <w:rStyle w:val="StyleUnderline"/>
        </w:rPr>
        <w:t xml:space="preserve">: </w:t>
      </w:r>
      <w:r w:rsidRPr="00C01E07">
        <w:rPr>
          <w:rStyle w:val="Emphasis"/>
          <w:highlight w:val="green"/>
        </w:rPr>
        <w:t>vast distances separate the two biggest powers</w:t>
      </w:r>
      <w:r w:rsidRPr="00A56B0A">
        <w:rPr>
          <w:rStyle w:val="Emphasis"/>
        </w:rPr>
        <w:t xml:space="preserve">; the </w:t>
      </w:r>
      <w:r w:rsidRPr="00A56B0A">
        <w:rPr>
          <w:rStyle w:val="Emphasis"/>
        </w:rPr>
        <w:lastRenderedPageBreak/>
        <w:t xml:space="preserve">conquest </w:t>
      </w:r>
      <w:r w:rsidRPr="00C01E07">
        <w:rPr>
          <w:rStyle w:val="Emphasis"/>
          <w:highlight w:val="green"/>
        </w:rPr>
        <w:t>calculus appears to favor the defense</w:t>
      </w:r>
      <w:r w:rsidRPr="00A56B0A">
        <w:rPr>
          <w:rStyle w:val="Emphasis"/>
        </w:rPr>
        <w:t xml:space="preserve">; American </w:t>
      </w:r>
      <w:r w:rsidRPr="00C01E07">
        <w:rPr>
          <w:rStyle w:val="Emphasis"/>
          <w:highlight w:val="green"/>
        </w:rPr>
        <w:t>security commitments are</w:t>
      </w:r>
      <w:r w:rsidRPr="00A56B0A">
        <w:rPr>
          <w:rStyle w:val="Emphasis"/>
        </w:rPr>
        <w:t xml:space="preserve"> relatively </w:t>
      </w:r>
      <w:r w:rsidRPr="00C01E07">
        <w:rPr>
          <w:rStyle w:val="Emphasis"/>
          <w:highlight w:val="green"/>
        </w:rPr>
        <w:t>independent</w:t>
      </w:r>
      <w:r w:rsidRPr="00A56B0A">
        <w:rPr>
          <w:rStyle w:val="Emphasis"/>
        </w:rPr>
        <w:t xml:space="preserve">, easing worries about falling dominos; </w:t>
      </w:r>
      <w:r w:rsidRPr="00C01E07">
        <w:rPr>
          <w:rStyle w:val="Emphasis"/>
          <w:highlight w:val="green"/>
        </w:rPr>
        <w:t>and the U</w:t>
      </w:r>
      <w:r w:rsidRPr="00A56B0A">
        <w:rPr>
          <w:rStyle w:val="Emphasis"/>
        </w:rPr>
        <w:t xml:space="preserve">nited </w:t>
      </w:r>
      <w:r w:rsidRPr="00C01E07">
        <w:rPr>
          <w:rStyle w:val="Emphasis"/>
          <w:highlight w:val="green"/>
        </w:rPr>
        <w:t>S</w:t>
      </w:r>
      <w:r w:rsidRPr="00A56B0A">
        <w:rPr>
          <w:rStyle w:val="Emphasis"/>
        </w:rPr>
        <w:t xml:space="preserve">tates </w:t>
      </w:r>
      <w:r w:rsidRPr="00C01E07">
        <w:rPr>
          <w:rStyle w:val="Emphasis"/>
          <w:highlight w:val="green"/>
        </w:rPr>
        <w:t>is falling gradually, which leaves time for experimentation</w:t>
      </w:r>
      <w:r w:rsidRPr="00A56B0A">
        <w:rPr>
          <w:rStyle w:val="Emphasis"/>
        </w:rPr>
        <w:t xml:space="preserve"> and for reforms to bear fruit</w:t>
      </w:r>
      <w:r w:rsidRPr="001F47BE">
        <w:t xml:space="preserve"> (pp. 197–198). We concur with Ross’s observation about the importance of </w:t>
      </w:r>
      <w:r w:rsidRPr="00A56B0A">
        <w:rPr>
          <w:rStyle w:val="StyleUnderline"/>
        </w:rPr>
        <w:t>geography</w:t>
      </w:r>
      <w:r w:rsidRPr="001F47BE">
        <w:t xml:space="preserve">, which </w:t>
      </w:r>
      <w:r w:rsidRPr="00A56B0A">
        <w:rPr>
          <w:rStyle w:val="StyleUnderline"/>
        </w:rPr>
        <w:t>can mute incentives to use force and provide opportunities for retrenchment</w:t>
      </w:r>
      <w:r w:rsidRPr="001F47BE">
        <w:t xml:space="preserve"> (pp. 39–41). Still, we think these opportunities are not unique to maritime environments. </w:t>
      </w:r>
      <w:r w:rsidRPr="00A56B0A">
        <w:rPr>
          <w:rStyle w:val="StyleUnderline"/>
        </w:rPr>
        <w:t xml:space="preserve">In the 1880s, the vast and dispersed character of Russia’s imperial commitments provided it with opportunities to pull back from exposed frontiers while reinforcing key strongpoints. </w:t>
      </w:r>
      <w:r w:rsidRPr="00C01E07">
        <w:rPr>
          <w:rStyle w:val="StyleUnderline"/>
          <w:highlight w:val="green"/>
        </w:rPr>
        <w:t>Declining powers</w:t>
      </w:r>
      <w:r w:rsidRPr="00A56B0A">
        <w:rPr>
          <w:rStyle w:val="StyleUnderline"/>
        </w:rPr>
        <w:t xml:space="preserve"> often </w:t>
      </w:r>
      <w:r w:rsidRPr="00C01E07">
        <w:rPr>
          <w:rStyle w:val="StyleUnderline"/>
          <w:highlight w:val="green"/>
        </w:rPr>
        <w:t xml:space="preserve">see retrenchment </w:t>
      </w:r>
      <w:r w:rsidRPr="005467E3">
        <w:rPr>
          <w:rStyle w:val="StyleUnderline"/>
        </w:rPr>
        <w:t xml:space="preserve">not as a strategy that sacrifices security, but </w:t>
      </w:r>
      <w:r w:rsidRPr="00C01E07">
        <w:rPr>
          <w:rStyle w:val="StyleUnderline"/>
          <w:highlight w:val="green"/>
        </w:rPr>
        <w:t xml:space="preserve">as a means to </w:t>
      </w:r>
      <w:r w:rsidRPr="00C01E07">
        <w:rPr>
          <w:rStyle w:val="Emphasis"/>
          <w:highlight w:val="green"/>
        </w:rPr>
        <w:t>bolster deterrence and protect vital interests</w:t>
      </w:r>
      <w:r w:rsidRPr="00A56B0A">
        <w:rPr>
          <w:rStyle w:val="Emphasis"/>
        </w:rPr>
        <w:t>.</w:t>
      </w:r>
      <w:r w:rsidRPr="001F47BE">
        <w:t xml:space="preserve"> If so, then the United States was wise to reorient its defense priorities and devote an increasing share of its resources to the Pacific. As for applications, we would like to consider two: balancing and signaling. Kang builds the case that Asian states are not balancing against China because China is not a threat, is working to reassure its neighbors, and by implication does not much threaten the United States. In contrast, we believe that Kang is excessively optimistic about the intensity of the security dilemma in Asia. At root, balance of power theory proposes that, in a self-help world, great powers generally balance against each other mostly by</w:t>
      </w:r>
      <w:r w:rsidRPr="001F47BE">
        <w:rPr>
          <w:rFonts w:ascii="Times New Roman" w:eastAsia="Times New Roman" w:hAnsi="Times New Roman" w:cs="Times New Roman"/>
        </w:rPr>
        <w:t xml:space="preserve"> </w:t>
      </w:r>
      <w:r w:rsidRPr="001F47BE">
        <w:t xml:space="preserve">strengthening their own capabilities; for weaker actors, however, their behaviors are more variable. This is exactly what Kang’s Figure 1 shows and exactly what American policymakers fear: </w:t>
      </w:r>
      <w:r w:rsidRPr="00A56B0A">
        <w:rPr>
          <w:rStyle w:val="StyleUnderline"/>
        </w:rPr>
        <w:t>China balancing against the United States and most Asian states failing to balance against China</w:t>
      </w:r>
      <w:r w:rsidRPr="001F47BE">
        <w:t xml:space="preserve">. This </w:t>
      </w:r>
      <w:r w:rsidRPr="00A56B0A">
        <w:rPr>
          <w:rStyle w:val="StyleUnderline"/>
        </w:rPr>
        <w:t>has led to a rebalancing of US forces to the Asia-Pacific and increasingly fraught relations</w:t>
      </w:r>
      <w:r w:rsidRPr="001F47BE">
        <w:t xml:space="preserve"> between the two superpowers. Moreover, and rather than being a sui generis feature of East Asia, </w:t>
      </w:r>
      <w:r w:rsidRPr="00A56B0A">
        <w:rPr>
          <w:rStyle w:val="StyleUnderline"/>
        </w:rPr>
        <w:t xml:space="preserve">this trend is also consistent with historical practice. Our data suggest that </w:t>
      </w:r>
      <w:r w:rsidRPr="00C01E07">
        <w:rPr>
          <w:rStyle w:val="StyleUnderline"/>
          <w:highlight w:val="green"/>
        </w:rPr>
        <w:t>rising powers</w:t>
      </w:r>
      <w:r w:rsidRPr="00A56B0A">
        <w:rPr>
          <w:rStyle w:val="StyleUnderline"/>
        </w:rPr>
        <w:t xml:space="preserve"> tend to increase defense spending at a faster rate than other great powers, but that they also tend to </w:t>
      </w:r>
      <w:r w:rsidRPr="00C01E07">
        <w:rPr>
          <w:rStyle w:val="Emphasis"/>
          <w:highlight w:val="green"/>
        </w:rPr>
        <w:t>negotiate more alliance agreements and</w:t>
      </w:r>
      <w:r w:rsidRPr="00A56B0A">
        <w:rPr>
          <w:rStyle w:val="Emphasis"/>
        </w:rPr>
        <w:t xml:space="preserve"> to </w:t>
      </w:r>
      <w:r w:rsidRPr="00C01E07">
        <w:rPr>
          <w:rStyle w:val="Emphasis"/>
          <w:highlight w:val="green"/>
        </w:rPr>
        <w:t>get involved in fewer</w:t>
      </w:r>
      <w:r w:rsidRPr="00A56B0A">
        <w:rPr>
          <w:rStyle w:val="Emphasis"/>
        </w:rPr>
        <w:t xml:space="preserve"> militarized </w:t>
      </w:r>
      <w:r w:rsidRPr="00C01E07">
        <w:rPr>
          <w:rStyle w:val="Emphasis"/>
          <w:highlight w:val="green"/>
        </w:rPr>
        <w:t>disputes</w:t>
      </w:r>
      <w:r w:rsidRPr="001F47BE">
        <w:t xml:space="preserve"> (</w:t>
      </w:r>
    </w:p>
    <w:p w14:paraId="4B889966" w14:textId="77777777" w:rsidR="00D21ECE" w:rsidRDefault="00D21ECE" w:rsidP="001C6F39"/>
    <w:p w14:paraId="3D0457AF" w14:textId="07D32D96" w:rsidR="001C6F39" w:rsidRDefault="001C6F39" w:rsidP="001C6F39">
      <w:pPr>
        <w:rPr>
          <w:rStyle w:val="StyleUnderline"/>
        </w:rPr>
      </w:pPr>
      <w:r w:rsidRPr="001F47BE">
        <w:t xml:space="preserve">. 64–66). </w:t>
      </w:r>
      <w:r w:rsidRPr="00A56B0A">
        <w:rPr>
          <w:rStyle w:val="StyleUnderline"/>
        </w:rPr>
        <w:t>Rising powers often invest in and modernize their militaries, yet also go out of their way to reassure their neighbors. This is a classic balance of power dynamic: great power poles repel each other as weaker states</w:t>
      </w:r>
      <w:r w:rsidRPr="001F47BE">
        <w:t xml:space="preserve"> caught in between </w:t>
      </w:r>
      <w:r w:rsidRPr="00A56B0A">
        <w:rPr>
          <w:rStyle w:val="StyleUnderline"/>
        </w:rPr>
        <w:t>are generally swept</w:t>
      </w:r>
      <w:r w:rsidRPr="001F47BE">
        <w:t xml:space="preserve"> into one orbit or another. Oddly enough, </w:t>
      </w:r>
      <w:r w:rsidRPr="00A56B0A">
        <w:rPr>
          <w:rStyle w:val="StyleUnderline"/>
        </w:rPr>
        <w:t>this allows us to close on an ungloomy note.</w:t>
      </w:r>
      <w:r w:rsidRPr="001F47BE">
        <w:t xml:space="preserve"> Zhang has pervasive worries about signaling. </w:t>
      </w:r>
      <w:r w:rsidRPr="00A56B0A">
        <w:rPr>
          <w:rStyle w:val="StyleUnderline"/>
        </w:rPr>
        <w:t>What if kindness is mistaken for weakness and US defensive measures signal a lack of resolve?</w:t>
      </w:r>
      <w:r w:rsidRPr="001F47BE">
        <w:t xml:space="preserve"> We hope our work can dampen some of these anxieties. </w:t>
      </w:r>
      <w:r w:rsidRPr="00A56B0A">
        <w:rPr>
          <w:rStyle w:val="StyleUnderline"/>
        </w:rPr>
        <w:t xml:space="preserve">Over more than a century, the complexities of power and statecraft have changed. </w:t>
      </w:r>
      <w:r w:rsidRPr="00C01E07">
        <w:rPr>
          <w:rStyle w:val="Emphasis"/>
          <w:highlight w:val="green"/>
        </w:rPr>
        <w:t xml:space="preserve">In </w:t>
      </w:r>
      <w:r w:rsidRPr="00C01E07">
        <w:rPr>
          <w:rStyle w:val="Emphasis"/>
        </w:rPr>
        <w:t xml:space="preserve">markedly </w:t>
      </w:r>
      <w:r w:rsidRPr="00C01E07">
        <w:rPr>
          <w:rStyle w:val="Emphasis"/>
          <w:highlight w:val="green"/>
        </w:rPr>
        <w:t>worse circumstances than</w:t>
      </w:r>
      <w:r w:rsidRPr="001F47BE">
        <w:t xml:space="preserve"> those in </w:t>
      </w:r>
      <w:r w:rsidRPr="00C01E07">
        <w:rPr>
          <w:rStyle w:val="Emphasis"/>
          <w:highlight w:val="green"/>
        </w:rPr>
        <w:t>the</w:t>
      </w:r>
      <w:r w:rsidRPr="00A56B0A">
        <w:rPr>
          <w:rStyle w:val="Emphasis"/>
        </w:rPr>
        <w:t xml:space="preserve"> contemporary </w:t>
      </w:r>
      <w:r w:rsidRPr="00C01E07">
        <w:rPr>
          <w:rStyle w:val="Emphasis"/>
          <w:highlight w:val="green"/>
        </w:rPr>
        <w:t>Asia-Pacific, great powers have risen and fallen</w:t>
      </w:r>
      <w:r w:rsidRPr="00A56B0A">
        <w:rPr>
          <w:rStyle w:val="Emphasis"/>
        </w:rPr>
        <w:t xml:space="preserve">, made contradictory statements, </w:t>
      </w:r>
      <w:r w:rsidRPr="00C01E07">
        <w:rPr>
          <w:rStyle w:val="Emphasis"/>
          <w:highlight w:val="green"/>
        </w:rPr>
        <w:t>and pursued contradictory policies</w:t>
      </w:r>
      <w:r w:rsidRPr="00A56B0A">
        <w:rPr>
          <w:rStyle w:val="Emphasis"/>
        </w:rPr>
        <w:t xml:space="preserve">, </w:t>
      </w:r>
      <w:r w:rsidRPr="00C01E07">
        <w:rPr>
          <w:rStyle w:val="Emphasis"/>
          <w:highlight w:val="green"/>
        </w:rPr>
        <w:t>yet across many measures</w:t>
      </w:r>
      <w:r w:rsidRPr="00A56B0A">
        <w:rPr>
          <w:rStyle w:val="Emphasis"/>
        </w:rPr>
        <w:t xml:space="preserve">, </w:t>
      </w:r>
      <w:r w:rsidRPr="00442B0B">
        <w:rPr>
          <w:rStyle w:val="Emphasis"/>
        </w:rPr>
        <w:t>and controlling for many confounding factors, momen</w:t>
      </w:r>
      <w:r w:rsidRPr="00A56B0A">
        <w:rPr>
          <w:rStyle w:val="Emphasis"/>
        </w:rPr>
        <w:t xml:space="preserve">ts of </w:t>
      </w:r>
      <w:r w:rsidRPr="00C01E07">
        <w:rPr>
          <w:rStyle w:val="Emphasis"/>
          <w:highlight w:val="green"/>
        </w:rPr>
        <w:t>power transition have tended to be peaceful</w:t>
      </w:r>
      <w:r w:rsidRPr="00A56B0A">
        <w:rPr>
          <w:rStyle w:val="Emphasis"/>
        </w:rPr>
        <w:t>.</w:t>
      </w:r>
      <w:r w:rsidRPr="00A56B0A">
        <w:rPr>
          <w:rStyle w:val="StyleUnderline"/>
        </w:rPr>
        <w:t xml:space="preserve"> For all their manifest imperfections, great powers generally sense power trends accurately, and exchange signals as intended,</w:t>
      </w:r>
      <w:r w:rsidRPr="001F47BE">
        <w:t xml:space="preserve"> which has powerfully contributed to peace. While this is no reason for complacency—deterrence can break down, reassurance can fail, historical legacies can cast long shadows—it is no reason for undue alarm either. </w:t>
      </w:r>
      <w:r w:rsidRPr="00A56B0A">
        <w:rPr>
          <w:rStyle w:val="StyleUnderline"/>
        </w:rPr>
        <w:t>Contra Allison, the United States and China are not trapped in the same old story of war and change; they remain coauthors of their future.</w:t>
      </w:r>
    </w:p>
    <w:p w14:paraId="1E85E561" w14:textId="77777777" w:rsidR="001C6F39" w:rsidRDefault="001C6F39" w:rsidP="00A901CE"/>
    <w:p w14:paraId="0C28D11F" w14:textId="77777777" w:rsidR="008B43EB" w:rsidRDefault="008B43EB" w:rsidP="008B43EB">
      <w:pPr>
        <w:pStyle w:val="Heading3"/>
      </w:pPr>
      <w:r>
        <w:lastRenderedPageBreak/>
        <w:t>1NC – Sino-Russia Alliance Good</w:t>
      </w:r>
    </w:p>
    <w:p w14:paraId="14EB4AD6" w14:textId="77777777" w:rsidR="008B43EB" w:rsidRPr="004A4EB5" w:rsidRDefault="008B43EB" w:rsidP="008B43EB">
      <w:pPr>
        <w:pStyle w:val="Heading4"/>
      </w:pPr>
      <w:r>
        <w:t>Space is the lynchpin of Sino-Russian alliance – Immac reads green</w:t>
      </w:r>
    </w:p>
    <w:p w14:paraId="21A2AC8A" w14:textId="77777777" w:rsidR="008B43EB" w:rsidRDefault="008B43EB" w:rsidP="008B43EB">
      <w:r w:rsidRPr="00B56A8D">
        <w:rPr>
          <w:rStyle w:val="Style13ptBold"/>
        </w:rPr>
        <w:t>Curcio 21</w:t>
      </w:r>
      <w:r w:rsidRPr="00B56A8D">
        <w:t xml:space="preserve"> — (</w:t>
      </w:r>
      <w:r>
        <w:t>Blaine Curcio</w:t>
      </w:r>
      <w:r w:rsidRPr="00B56A8D">
        <w:t>,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w:t>
      </w:r>
      <w:r>
        <w:t xml:space="preserve"> //Blaine Curcio is the interviewee; the interviewer is </w:t>
      </w:r>
      <w:r w:rsidRPr="00B56A8D">
        <w:t>lura Winfrey, an intern with the Center for Innovation, Trade, and Strategy at NBR.</w:t>
      </w:r>
    </w:p>
    <w:p w14:paraId="78C1F7D5" w14:textId="77777777" w:rsidR="008B43EB" w:rsidRDefault="008B43EB" w:rsidP="008B43EB">
      <w:pPr>
        <w:rPr>
          <w:u w:val="single"/>
        </w:rPr>
      </w:pPr>
      <w:r w:rsidRPr="00057883">
        <w:t xml:space="preserve">The Russian and U.S. space industries are the two oldest. They have a lot of space programs, experts, and related intellectual property and have been integrated into the space ecosystem. </w:t>
      </w:r>
      <w:r w:rsidRPr="002665DB">
        <w:rPr>
          <w:u w:val="single"/>
        </w:rPr>
        <w:t xml:space="preserve">The </w:t>
      </w:r>
      <w:r w:rsidRPr="002665DB">
        <w:rPr>
          <w:highlight w:val="cyan"/>
          <w:u w:val="single"/>
        </w:rPr>
        <w:t>Chinese</w:t>
      </w:r>
      <w:r w:rsidRPr="002665DB">
        <w:rPr>
          <w:u w:val="single"/>
        </w:rPr>
        <w:t xml:space="preserve"> space </w:t>
      </w:r>
      <w:r w:rsidRPr="002665DB">
        <w:rPr>
          <w:highlight w:val="cyan"/>
          <w:u w:val="single"/>
        </w:rPr>
        <w:t>sector</w:t>
      </w:r>
      <w:r w:rsidRPr="002665DB">
        <w:rPr>
          <w:u w:val="single"/>
        </w:rPr>
        <w:t xml:space="preserve"> has </w:t>
      </w:r>
      <w:r w:rsidRPr="002665DB">
        <w:rPr>
          <w:highlight w:val="cyan"/>
          <w:u w:val="single"/>
        </w:rPr>
        <w:t>developed</w:t>
      </w:r>
      <w:r w:rsidRPr="002665DB">
        <w:rPr>
          <w:u w:val="single"/>
        </w:rPr>
        <w:t xml:space="preserve"> primarily </w:t>
      </w:r>
      <w:r w:rsidRPr="002665DB">
        <w:rPr>
          <w:highlight w:val="cyan"/>
          <w:u w:val="single"/>
        </w:rPr>
        <w:t>independently</w:t>
      </w:r>
      <w:r w:rsidRPr="002665DB">
        <w:rPr>
          <w:u w:val="single"/>
        </w:rPr>
        <w:t xml:space="preserve"> from the U.S.-Russia system.</w:t>
      </w:r>
      <w:r w:rsidRPr="00057883">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4A4EB5">
        <w:rPr>
          <w:rStyle w:val="StyleUnderline"/>
          <w:highlight w:val="green"/>
        </w:rPr>
        <w:t>Russia,</w:t>
      </w:r>
      <w:r w:rsidRPr="004A4EB5">
        <w:rPr>
          <w:rStyle w:val="StyleUnderline"/>
        </w:rPr>
        <w:t xml:space="preserve"> though a nation </w:t>
      </w:r>
      <w:r w:rsidRPr="004A4EB5">
        <w:rPr>
          <w:rStyle w:val="StyleUnderline"/>
          <w:highlight w:val="cyan"/>
        </w:rPr>
        <w:t>in decline</w:t>
      </w:r>
      <w:r w:rsidRPr="004A4EB5">
        <w:rPr>
          <w:rStyle w:val="StyleUnderline"/>
        </w:rPr>
        <w:t xml:space="preserve">, still </w:t>
      </w:r>
      <w:r w:rsidRPr="004A4EB5">
        <w:rPr>
          <w:rStyle w:val="StyleUnderline"/>
          <w:highlight w:val="green"/>
        </w:rPr>
        <w:t>likes projects involving space</w:t>
      </w:r>
      <w:r w:rsidRPr="004A4EB5">
        <w:rPr>
          <w:rStyle w:val="StyleUnderline"/>
        </w:rPr>
        <w:t xml:space="preserve"> </w:t>
      </w:r>
      <w:r w:rsidRPr="004A4EB5">
        <w:rPr>
          <w:rStyle w:val="StyleUnderline"/>
          <w:highlight w:val="cyan"/>
        </w:rPr>
        <w:t>to bolster</w:t>
      </w:r>
      <w:r w:rsidRPr="004A4EB5">
        <w:rPr>
          <w:rStyle w:val="StyleUnderline"/>
        </w:rPr>
        <w:t xml:space="preserve"> national </w:t>
      </w:r>
      <w:r w:rsidRPr="004A4EB5">
        <w:rPr>
          <w:rStyle w:val="StyleUnderline"/>
          <w:highlight w:val="cyan"/>
        </w:rPr>
        <w:t>pride</w:t>
      </w:r>
      <w:r w:rsidRPr="004A4EB5">
        <w:rPr>
          <w:rStyle w:val="StyleUnderline"/>
        </w:rPr>
        <w:t xml:space="preserve">. As a result, </w:t>
      </w:r>
      <w:r w:rsidRPr="004A4EB5">
        <w:rPr>
          <w:rStyle w:val="StyleUnderline"/>
          <w:highlight w:val="green"/>
        </w:rPr>
        <w:t>there has been a broader trend</w:t>
      </w:r>
      <w:r w:rsidRPr="004A4EB5">
        <w:rPr>
          <w:rStyle w:val="StyleUnderline"/>
        </w:rPr>
        <w:t xml:space="preserve"> over the last five to ten years </w:t>
      </w:r>
      <w:r w:rsidRPr="004A4EB5">
        <w:rPr>
          <w:rStyle w:val="StyleUnderline"/>
          <w:highlight w:val="green"/>
        </w:rPr>
        <w:t>of a gradual realignment of the Russian space sector toward China</w:t>
      </w:r>
      <w:r w:rsidRPr="004A4EB5">
        <w:rPr>
          <w:rStyle w:val="StyleUnderline"/>
        </w:rPr>
        <w:t xml:space="preserve"> in terms </w:t>
      </w:r>
      <w:r w:rsidRPr="004A4EB5">
        <w:rPr>
          <w:rStyle w:val="StyleUnderline"/>
          <w:highlight w:val="cyan"/>
        </w:rPr>
        <w:t>of</w:t>
      </w:r>
      <w:r w:rsidRPr="004A4EB5">
        <w:rPr>
          <w:rStyle w:val="StyleUnderline"/>
        </w:rPr>
        <w:t xml:space="preserve"> both the </w:t>
      </w:r>
      <w:r w:rsidRPr="004A4EB5">
        <w:rPr>
          <w:rStyle w:val="StyleUnderline"/>
          <w:highlight w:val="green"/>
        </w:rPr>
        <w:t>government and the industrial</w:t>
      </w:r>
      <w:r w:rsidRPr="004A4EB5">
        <w:rPr>
          <w:highlight w:val="green"/>
          <w:u w:val="single"/>
        </w:rPr>
        <w:t xml:space="preserve"> base</w:t>
      </w:r>
    </w:p>
    <w:p w14:paraId="444D8E14" w14:textId="77777777" w:rsidR="008B43EB" w:rsidRDefault="008B43EB" w:rsidP="008B43EB">
      <w:pPr>
        <w:rPr>
          <w:u w:val="single"/>
        </w:rPr>
      </w:pPr>
    </w:p>
    <w:p w14:paraId="6E507E16" w14:textId="77777777" w:rsidR="008B43EB" w:rsidRDefault="008B43EB" w:rsidP="008B43EB">
      <w:r w:rsidRPr="004A4EB5">
        <w:rPr>
          <w:rStyle w:val="Style13ptBold"/>
        </w:rPr>
        <w:t>Taich</w:t>
      </w:r>
      <w:r w:rsidRPr="00760F60">
        <w:rPr>
          <w:rStyle w:val="Style13ptBold"/>
        </w:rPr>
        <w:t>man 21</w:t>
      </w:r>
      <w:r w:rsidRPr="00760F60">
        <w:t xml:space="preserve"> — (</w:t>
      </w:r>
      <w:r>
        <w:t>Elya Taichman,</w:t>
      </w:r>
      <w:r w:rsidRPr="00760F60">
        <w:t xml:space="preserve"> Elya Taichman is the former legislative director for then-Rep. Michelle Lujan Grisham, where he focused on space, national security, and foreign policy</w:t>
      </w:r>
      <w:r>
        <w:t>.</w:t>
      </w:r>
      <w:r w:rsidRPr="00760F60">
        <w:t>, “Opinion“, POLITICO, 1-29-2021, Available Online at https://www.politico.com/news/2021/01/29/biden-space-diplomacy-russia-china-455963, accessed 1-12-2022, HKR-AR)</w:t>
      </w:r>
    </w:p>
    <w:p w14:paraId="2102169E" w14:textId="77777777" w:rsidR="008B43EB" w:rsidRPr="003E7FE1" w:rsidRDefault="008B43EB" w:rsidP="008B43EB">
      <w:pPr>
        <w:rPr>
          <w:u w:val="single"/>
        </w:rPr>
      </w:pPr>
      <w:r w:rsidRPr="00E77BE1">
        <w:t xml:space="preserve">Instead, </w:t>
      </w:r>
      <w:r w:rsidRPr="004A4EB5">
        <w:rPr>
          <w:rStyle w:val="StyleUnderline"/>
        </w:rPr>
        <w:t>the Artemis Accords have driven China and Russia toward increased cooperation in space</w:t>
      </w:r>
      <w:r w:rsidRPr="00E77BE1">
        <w:t xml:space="preserve"> out of fear and necessity. </w:t>
      </w:r>
      <w:r w:rsidRPr="003E7FE1">
        <w:rPr>
          <w:highlight w:val="cyan"/>
          <w:u w:val="single"/>
        </w:rPr>
        <w:t>China opposes</w:t>
      </w:r>
      <w:r w:rsidRPr="003E7FE1">
        <w:rPr>
          <w:u w:val="single"/>
        </w:rPr>
        <w:t xml:space="preserve"> the </w:t>
      </w:r>
      <w:r w:rsidRPr="003E7FE1">
        <w:rPr>
          <w:highlight w:val="cyan"/>
          <w:u w:val="single"/>
        </w:rPr>
        <w:t>Artemis</w:t>
      </w:r>
      <w:r w:rsidRPr="003E7FE1">
        <w:rPr>
          <w:u w:val="single"/>
        </w:rPr>
        <w:t xml:space="preserve"> Accords, with experts </w:t>
      </w:r>
      <w:r w:rsidRPr="003E7FE1">
        <w:rPr>
          <w:highlight w:val="cyan"/>
          <w:u w:val="single"/>
        </w:rPr>
        <w:t>likening</w:t>
      </w:r>
      <w:r w:rsidRPr="003E7FE1">
        <w:rPr>
          <w:u w:val="single"/>
        </w:rPr>
        <w:t xml:space="preserve"> the American-led coalition of ten nations </w:t>
      </w:r>
      <w:r w:rsidRPr="003E7FE1">
        <w:rPr>
          <w:highlight w:val="cyan"/>
          <w:u w:val="single"/>
        </w:rPr>
        <w:t>to</w:t>
      </w:r>
      <w:r w:rsidRPr="003E7FE1">
        <w:rPr>
          <w:u w:val="single"/>
        </w:rPr>
        <w:t xml:space="preserve"> Britain’s colonial </w:t>
      </w:r>
      <w:r w:rsidRPr="003E7FE1">
        <w:rPr>
          <w:highlight w:val="cyan"/>
          <w:u w:val="single"/>
        </w:rPr>
        <w:t>Enclosure Movement</w:t>
      </w:r>
      <w:r w:rsidRPr="003E7FE1">
        <w:rPr>
          <w:u w:val="single"/>
        </w:rPr>
        <w:t xml:space="preserve">. Dmitry </w:t>
      </w:r>
      <w:r w:rsidRPr="003E7FE1">
        <w:rPr>
          <w:highlight w:val="cyan"/>
          <w:u w:val="single"/>
        </w:rPr>
        <w:t>Rogozin</w:t>
      </w:r>
      <w:r w:rsidRPr="003E7FE1">
        <w:rPr>
          <w:u w:val="single"/>
        </w:rPr>
        <w:t xml:space="preserve">, Chief of Roscosmos, the Russian space agency, </w:t>
      </w:r>
      <w:r w:rsidRPr="003E7FE1">
        <w:rPr>
          <w:highlight w:val="cyan"/>
          <w:u w:val="single"/>
        </w:rPr>
        <w:t>compared</w:t>
      </w:r>
      <w:r w:rsidRPr="003E7FE1">
        <w:rPr>
          <w:u w:val="single"/>
        </w:rPr>
        <w:t xml:space="preserve"> them </w:t>
      </w:r>
      <w:r w:rsidRPr="003E7FE1">
        <w:rPr>
          <w:highlight w:val="cyan"/>
          <w:u w:val="single"/>
        </w:rPr>
        <w:t>to</w:t>
      </w:r>
      <w:r w:rsidRPr="003E7FE1">
        <w:rPr>
          <w:u w:val="single"/>
        </w:rPr>
        <w:t xml:space="preserve"> an invasion of the moon and their international coalition to the </w:t>
      </w:r>
      <w:r w:rsidRPr="003E7FE1">
        <w:rPr>
          <w:highlight w:val="cyan"/>
          <w:u w:val="single"/>
        </w:rPr>
        <w:t>NATO</w:t>
      </w:r>
      <w:r w:rsidRPr="003E7FE1">
        <w:rPr>
          <w:u w:val="single"/>
        </w:rPr>
        <w:t xml:space="preserve"> military alliance.</w:t>
      </w:r>
    </w:p>
    <w:p w14:paraId="682A725A" w14:textId="77777777" w:rsidR="008B43EB" w:rsidRPr="00E77BE1" w:rsidRDefault="008B43EB" w:rsidP="008B43EB">
      <w:r w:rsidRPr="00E77BE1">
        <w:t xml:space="preserve">Moreover, </w:t>
      </w:r>
      <w:r w:rsidRPr="003E7FE1">
        <w:rPr>
          <w:highlight w:val="cyan"/>
          <w:u w:val="single"/>
        </w:rPr>
        <w:t>Russia</w:t>
      </w:r>
      <w:r w:rsidRPr="003E7FE1">
        <w:rPr>
          <w:u w:val="single"/>
        </w:rPr>
        <w:t xml:space="preserve">’s space </w:t>
      </w:r>
      <w:r w:rsidRPr="003E7FE1">
        <w:rPr>
          <w:highlight w:val="cyan"/>
          <w:u w:val="single"/>
        </w:rPr>
        <w:t>program required</w:t>
      </w:r>
      <w:r w:rsidRPr="003E7FE1">
        <w:rPr>
          <w:u w:val="single"/>
        </w:rPr>
        <w:t xml:space="preserve"> increased </w:t>
      </w:r>
      <w:r w:rsidRPr="003E7FE1">
        <w:rPr>
          <w:highlight w:val="cyan"/>
          <w:u w:val="single"/>
        </w:rPr>
        <w:t>funding that China</w:t>
      </w:r>
      <w:r w:rsidRPr="003E7FE1">
        <w:rPr>
          <w:u w:val="single"/>
        </w:rPr>
        <w:t xml:space="preserve"> could </w:t>
      </w:r>
      <w:r w:rsidRPr="003E7FE1">
        <w:rPr>
          <w:highlight w:val="cyan"/>
          <w:u w:val="single"/>
        </w:rPr>
        <w:t>provide in exchange for</w:t>
      </w:r>
      <w:r w:rsidRPr="003E7FE1">
        <w:rPr>
          <w:u w:val="single"/>
        </w:rPr>
        <w:t xml:space="preserve"> the Russian </w:t>
      </w:r>
      <w:r w:rsidRPr="003E7FE1">
        <w:rPr>
          <w:highlight w:val="cyan"/>
          <w:u w:val="single"/>
        </w:rPr>
        <w:t>expertise</w:t>
      </w:r>
      <w:r w:rsidRPr="003E7FE1">
        <w:rPr>
          <w:u w:val="single"/>
        </w:rPr>
        <w:t xml:space="preserve"> it craved. The pair even announced they were </w:t>
      </w:r>
      <w:r w:rsidRPr="003E7FE1">
        <w:rPr>
          <w:highlight w:val="cyan"/>
          <w:u w:val="single"/>
        </w:rPr>
        <w:t>considering</w:t>
      </w:r>
      <w:r w:rsidRPr="003E7FE1">
        <w:rPr>
          <w:u w:val="single"/>
        </w:rPr>
        <w:t xml:space="preserve"> </w:t>
      </w:r>
      <w:r w:rsidRPr="004A4EB5">
        <w:rPr>
          <w:highlight w:val="green"/>
          <w:u w:val="single"/>
        </w:rPr>
        <w:t>building a lunar research base</w:t>
      </w:r>
      <w:r w:rsidRPr="003E7FE1">
        <w:rPr>
          <w:u w:val="single"/>
        </w:rPr>
        <w:t xml:space="preserve"> together. Nevertheless, it is </w:t>
      </w:r>
      <w:r w:rsidRPr="003E7FE1">
        <w:rPr>
          <w:highlight w:val="cyan"/>
          <w:u w:val="single"/>
        </w:rPr>
        <w:t>clear</w:t>
      </w:r>
      <w:r w:rsidRPr="003E7FE1">
        <w:rPr>
          <w:u w:val="single"/>
        </w:rPr>
        <w:t xml:space="preserve"> </w:t>
      </w:r>
      <w:r w:rsidRPr="004A4EB5">
        <w:rPr>
          <w:highlight w:val="green"/>
          <w:u w:val="single"/>
        </w:rPr>
        <w:t xml:space="preserve">this new friendship </w:t>
      </w:r>
      <w:r w:rsidRPr="003E7FE1">
        <w:rPr>
          <w:highlight w:val="cyan"/>
          <w:u w:val="single"/>
        </w:rPr>
        <w:t>will create</w:t>
      </w:r>
      <w:r w:rsidRPr="003E7FE1">
        <w:rPr>
          <w:u w:val="single"/>
        </w:rPr>
        <w:t xml:space="preserve"> a </w:t>
      </w:r>
      <w:r w:rsidRPr="003E7FE1">
        <w:rPr>
          <w:highlight w:val="cyan"/>
          <w:u w:val="single"/>
        </w:rPr>
        <w:t>destabilizing counter-system in space</w:t>
      </w:r>
      <w:r w:rsidRPr="003E7FE1">
        <w:rPr>
          <w:u w:val="single"/>
        </w:rPr>
        <w:t>.</w:t>
      </w:r>
    </w:p>
    <w:p w14:paraId="3F71E76C" w14:textId="77777777" w:rsidR="008B43EB" w:rsidRPr="002665DB" w:rsidRDefault="008B43EB" w:rsidP="008B43EB">
      <w:pPr>
        <w:rPr>
          <w:u w:val="single"/>
        </w:rPr>
      </w:pPr>
      <w:r w:rsidRPr="002665DB">
        <w:rPr>
          <w:u w:val="single"/>
        </w:rPr>
        <w:t>.</w:t>
      </w:r>
    </w:p>
    <w:p w14:paraId="0FC7F653" w14:textId="77777777" w:rsidR="008B43EB" w:rsidRPr="004A4EB5" w:rsidRDefault="008B43EB" w:rsidP="008B43EB"/>
    <w:p w14:paraId="05418AB3" w14:textId="77777777" w:rsidR="008B43EB" w:rsidRDefault="008B43EB" w:rsidP="008B43EB">
      <w:pPr>
        <w:pStyle w:val="Heading4"/>
      </w:pPr>
      <w:r>
        <w:t>China-Russia coop solves nuclear war</w:t>
      </w:r>
    </w:p>
    <w:p w14:paraId="3E729F83" w14:textId="77777777" w:rsidR="008B43EB" w:rsidRPr="009B239F" w:rsidRDefault="008B43EB" w:rsidP="008B43EB">
      <w:r>
        <w:t xml:space="preserve">Artyom </w:t>
      </w:r>
      <w:r w:rsidRPr="00A9794D">
        <w:rPr>
          <w:rStyle w:val="Style13ptBold"/>
        </w:rPr>
        <w:t>Lukin 20</w:t>
      </w:r>
      <w:r>
        <w:t xml:space="preserve"> {Artyom Lukin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4E5E3E0E" w14:textId="77777777" w:rsidR="008B43EB" w:rsidRPr="00B70CE1" w:rsidRDefault="008B43EB" w:rsidP="008B43EB">
      <w:r w:rsidRPr="00655B09">
        <w:rPr>
          <w:rStyle w:val="StyleUnderline"/>
          <w:highlight w:val="green"/>
        </w:rPr>
        <w:t>China and Russia are the two largest</w:t>
      </w:r>
      <w:r w:rsidRPr="00B70CE1">
        <w:t xml:space="preserve">—and </w:t>
      </w:r>
      <w:r w:rsidRPr="00655B09">
        <w:rPr>
          <w:rStyle w:val="StyleUnderline"/>
          <w:highlight w:val="green"/>
        </w:rPr>
        <w:t>neighboring</w:t>
      </w:r>
      <w:r w:rsidRPr="00B70CE1">
        <w:t>—</w:t>
      </w:r>
      <w:r w:rsidRPr="00655B09">
        <w:rPr>
          <w:rStyle w:val="StyleUnderline"/>
          <w:highlight w:val="green"/>
        </w:rPr>
        <w:t>powers of</w:t>
      </w:r>
      <w:r w:rsidRPr="006E548B">
        <w:rPr>
          <w:rStyle w:val="StyleUnderline"/>
        </w:rPr>
        <w:t xml:space="preserve"> continental </w:t>
      </w:r>
      <w:r w:rsidRPr="00655B09">
        <w:rPr>
          <w:rStyle w:val="StyleUnderline"/>
          <w:highlight w:val="green"/>
        </w:rPr>
        <w:t>Eurasia. Can two</w:t>
      </w:r>
      <w:r w:rsidRPr="006E548B">
        <w:rPr>
          <w:rStyle w:val="StyleUnderline"/>
        </w:rPr>
        <w:t xml:space="preserve"> tigers </w:t>
      </w:r>
      <w:r w:rsidRPr="00655B09">
        <w:rPr>
          <w:rStyle w:val="StyleUnderline"/>
          <w:highlight w:val="green"/>
        </w:rPr>
        <w:t>share the same mountain</w:t>
      </w:r>
      <w:r w:rsidRPr="000737A3">
        <w:rPr>
          <w:rStyle w:val="StyleUnderline"/>
        </w:rPr>
        <w:t xml:space="preserve">, especially </w:t>
      </w:r>
      <w:r w:rsidRPr="00655B09">
        <w:rPr>
          <w:rStyle w:val="StyleUnderline"/>
          <w:highlight w:val="green"/>
        </w:rPr>
        <w:t>when</w:t>
      </w:r>
      <w:r w:rsidRPr="00655B09">
        <w:rPr>
          <w:highlight w:val="green"/>
        </w:rPr>
        <w:t xml:space="preserve"> </w:t>
      </w:r>
      <w:r w:rsidRPr="00655B09">
        <w:rPr>
          <w:rStyle w:val="Emphasis"/>
          <w:highlight w:val="green"/>
        </w:rPr>
        <w:t>one</w:t>
      </w:r>
      <w:r w:rsidRPr="006E548B">
        <w:rPr>
          <w:rStyle w:val="StyleUnderline"/>
        </w:rPr>
        <w:t xml:space="preserve"> great power is </w:t>
      </w:r>
      <w:r w:rsidRPr="00655B09">
        <w:rPr>
          <w:rStyle w:val="Emphasis"/>
          <w:highlight w:val="green"/>
        </w:rPr>
        <w:t xml:space="preserve">rapidly gaining strength </w:t>
      </w:r>
      <w:r w:rsidRPr="00655B09">
        <w:rPr>
          <w:rStyle w:val="StyleUnderline"/>
          <w:highlight w:val="green"/>
        </w:rPr>
        <w:t xml:space="preserve">and the </w:t>
      </w:r>
      <w:r w:rsidRPr="00655B09">
        <w:rPr>
          <w:rStyle w:val="Emphasis"/>
          <w:highlight w:val="green"/>
        </w:rPr>
        <w:t>other is in relative decline</w:t>
      </w:r>
      <w:r w:rsidRPr="006E548B">
        <w:rPr>
          <w:rStyle w:val="StyleUnderline"/>
        </w:rPr>
        <w:t>?</w:t>
      </w:r>
      <w:r w:rsidRPr="00B70CE1">
        <w:t xml:space="preserve"> And there </w:t>
      </w:r>
      <w:r w:rsidRPr="006E548B">
        <w:rPr>
          <w:rStyle w:val="StyleUnderline"/>
        </w:rPr>
        <w:t xml:space="preserve">seems to be a </w:t>
      </w:r>
      <w:r w:rsidRPr="00655B09">
        <w:rPr>
          <w:rStyle w:val="StyleUnderline"/>
          <w:highlight w:val="green"/>
        </w:rPr>
        <w:t>pattern in</w:t>
      </w:r>
      <w:r w:rsidRPr="006E548B">
        <w:rPr>
          <w:rStyle w:val="StyleUnderline"/>
        </w:rPr>
        <w:t xml:space="preserve"> the </w:t>
      </w:r>
      <w:r w:rsidRPr="00655B09">
        <w:rPr>
          <w:rStyle w:val="StyleUnderline"/>
          <w:highlight w:val="green"/>
        </w:rPr>
        <w:t>history</w:t>
      </w:r>
      <w:r w:rsidRPr="006E548B">
        <w:rPr>
          <w:rStyle w:val="StyleUnderline"/>
        </w:rPr>
        <w:t xml:space="preserve"> of international relations </w:t>
      </w:r>
      <w:r w:rsidRPr="00655B09">
        <w:rPr>
          <w:rStyle w:val="StyleUnderline"/>
          <w:highlight w:val="green"/>
        </w:rPr>
        <w:t xml:space="preserve">that two ambitious </w:t>
      </w:r>
      <w:r w:rsidRPr="00655B09">
        <w:rPr>
          <w:rStyle w:val="Emphasis"/>
          <w:highlight w:val="green"/>
        </w:rPr>
        <w:t>major powers that share a land border</w:t>
      </w:r>
      <w:r w:rsidRPr="006E548B">
        <w:rPr>
          <w:rStyle w:val="StyleUnderline"/>
        </w:rPr>
        <w:t xml:space="preserve"> are less likely to make an alliance, while they are more </w:t>
      </w:r>
      <w:r w:rsidRPr="00655B09">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655B09">
        <w:rPr>
          <w:rStyle w:val="StyleUnderline"/>
          <w:highlight w:val="green"/>
        </w:rPr>
        <w:t>as rivalry over primacy</w:t>
      </w:r>
      <w:r w:rsidRPr="00B70CE1">
        <w:t xml:space="preserve"> in their common neighborhood. There are at least </w:t>
      </w:r>
      <w:r w:rsidRPr="00655B09">
        <w:rPr>
          <w:rStyle w:val="StyleUnderline"/>
          <w:highlight w:val="green"/>
        </w:rPr>
        <w:t>three major parts</w:t>
      </w:r>
      <w:r w:rsidRPr="006E548B">
        <w:rPr>
          <w:rStyle w:val="StyleUnderline"/>
        </w:rPr>
        <w:t xml:space="preserve"> of Eurasia—</w:t>
      </w:r>
      <w:r w:rsidRPr="00655B09">
        <w:rPr>
          <w:rStyle w:val="StyleUnderline"/>
          <w:highlight w:val="green"/>
        </w:rPr>
        <w:t>East Asia</w:t>
      </w:r>
      <w:r w:rsidRPr="00B70CE1">
        <w:t xml:space="preserve">, the </w:t>
      </w:r>
      <w:r w:rsidRPr="00655B09">
        <w:rPr>
          <w:rStyle w:val="StyleUnderline"/>
          <w:highlight w:val="green"/>
        </w:rPr>
        <w:t>post-Soviet space</w:t>
      </w:r>
      <w:r w:rsidRPr="00B70CE1">
        <w:t xml:space="preserve"> (mainly Central Asia), and </w:t>
      </w:r>
      <w:r w:rsidRPr="00655B09">
        <w:rPr>
          <w:rStyle w:val="StyleUnderline"/>
          <w:highlight w:val="green"/>
        </w:rPr>
        <w:t>the Arctic</w:t>
      </w:r>
      <w:r w:rsidRPr="006E548B">
        <w:rPr>
          <w:rStyle w:val="StyleUnderline"/>
        </w:rPr>
        <w:t>—</w:t>
      </w:r>
      <w:r w:rsidRPr="00655B09">
        <w:rPr>
          <w:rStyle w:val="StyleUnderline"/>
          <w:highlight w:val="green"/>
        </w:rPr>
        <w:t xml:space="preserve">where China’s and Russia’s geopolitical interests intersect, creating </w:t>
      </w:r>
      <w:r w:rsidRPr="00655B09">
        <w:rPr>
          <w:rStyle w:val="Emphasis"/>
          <w:highlight w:val="green"/>
        </w:rPr>
        <w:t xml:space="preserve">potential for </w:t>
      </w:r>
      <w:r w:rsidRPr="000737A3">
        <w:rPr>
          <w:rStyle w:val="Emphasis"/>
        </w:rPr>
        <w:t>competition</w:t>
      </w:r>
      <w:r w:rsidRPr="006E548B">
        <w:rPr>
          <w:rStyle w:val="Emphasis"/>
        </w:rPr>
        <w:t xml:space="preserve"> and </w:t>
      </w:r>
      <w:r w:rsidRPr="00655B09">
        <w:rPr>
          <w:rStyle w:val="Emphasis"/>
          <w:highlight w:val="green"/>
        </w:rPr>
        <w:t>conflict</w:t>
      </w:r>
      <w:r w:rsidRPr="00B70CE1">
        <w:t xml:space="preserve">. But, on the other hand, </w:t>
      </w:r>
      <w:r w:rsidRPr="00655B09">
        <w:rPr>
          <w:rStyle w:val="StyleUnderline"/>
          <w:highlight w:val="green"/>
        </w:rPr>
        <w:t>if managed wisely,</w:t>
      </w:r>
      <w:r w:rsidRPr="006E548B">
        <w:rPr>
          <w:rStyle w:val="StyleUnderline"/>
        </w:rPr>
        <w:t xml:space="preserve"> </w:t>
      </w:r>
      <w:r w:rsidRPr="00655B09">
        <w:rPr>
          <w:rStyle w:val="StyleUnderline"/>
          <w:highlight w:val="green"/>
        </w:rPr>
        <w:t>overlapping interests</w:t>
      </w:r>
      <w:r w:rsidRPr="006E548B">
        <w:rPr>
          <w:rStyle w:val="StyleUnderline"/>
        </w:rPr>
        <w:t xml:space="preserve"> and stakes </w:t>
      </w:r>
      <w:r w:rsidRPr="00655B09">
        <w:rPr>
          <w:rStyle w:val="StyleUnderline"/>
          <w:highlight w:val="green"/>
        </w:rPr>
        <w:t xml:space="preserve">can </w:t>
      </w:r>
      <w:r w:rsidRPr="000737A3">
        <w:rPr>
          <w:rStyle w:val="StyleUnderline"/>
        </w:rPr>
        <w:t>also</w:t>
      </w:r>
      <w:r w:rsidRPr="006E548B">
        <w:rPr>
          <w:rStyle w:val="StyleUnderline"/>
        </w:rPr>
        <w:t xml:space="preserve"> </w:t>
      </w:r>
      <w:r w:rsidRPr="00655B09">
        <w:rPr>
          <w:rStyle w:val="StyleUnderline"/>
          <w:highlight w:val="green"/>
        </w:rPr>
        <w:t xml:space="preserve">generate </w:t>
      </w:r>
      <w:r w:rsidRPr="00655B09">
        <w:rPr>
          <w:rStyle w:val="StyleUnderline"/>
          <w:highlight w:val="green"/>
        </w:rPr>
        <w:lastRenderedPageBreak/>
        <w:t>opportunities for collaboration</w:t>
      </w:r>
      <w:r w:rsidRPr="00B70CE1">
        <w:t>. The following sections examine how Russia and China are managing to keep their differences in key Eurasian zones under control while displaying a significant degree of mutual cooperation.</w:t>
      </w:r>
    </w:p>
    <w:p w14:paraId="107F7448" w14:textId="77777777" w:rsidR="008B43EB" w:rsidRPr="00B70CE1" w:rsidRDefault="008B43EB" w:rsidP="008B43EB">
      <w:r w:rsidRPr="00B70CE1">
        <w:t xml:space="preserve">East Asia This is China’s ‘home region’, but also one where Russia, by virtue of possessing the Far Eastern territories, is a resident power. </w:t>
      </w:r>
      <w:r w:rsidRPr="00655B09">
        <w:rPr>
          <w:rStyle w:val="StyleUnderline"/>
          <w:highlight w:val="green"/>
        </w:rPr>
        <w:t>Moscow</w:t>
      </w:r>
      <w:r w:rsidRPr="00B70CE1">
        <w:t xml:space="preserve">, which has traditionally </w:t>
      </w:r>
      <w:r w:rsidRPr="00B70CE1">
        <w:rPr>
          <w:rStyle w:val="StyleUnderline"/>
        </w:rPr>
        <w:t xml:space="preserve">been </w:t>
      </w:r>
      <w:r w:rsidRPr="00655B09">
        <w:rPr>
          <w:rStyle w:val="StyleUnderline"/>
          <w:highlight w:val="green"/>
        </w:rPr>
        <w:t>concerned with</w:t>
      </w:r>
      <w:r w:rsidRPr="00B70CE1">
        <w:rPr>
          <w:rStyle w:val="StyleUnderline"/>
        </w:rPr>
        <w:t xml:space="preserve"> keeping </w:t>
      </w:r>
      <w:r w:rsidRPr="00655B09">
        <w:rPr>
          <w:rStyle w:val="StyleUnderline"/>
          <w:highlight w:val="green"/>
        </w:rPr>
        <w:t>sovereignty over</w:t>
      </w:r>
      <w:r w:rsidRPr="00B70CE1">
        <w:rPr>
          <w:rStyle w:val="StyleUnderline"/>
        </w:rPr>
        <w:t xml:space="preserve"> its vulnerable </w:t>
      </w:r>
      <w:r w:rsidRPr="00655B09">
        <w:rPr>
          <w:rStyle w:val="StyleUnderline"/>
          <w:highlight w:val="green"/>
        </w:rPr>
        <w:t>Far East</w:t>
      </w:r>
      <w:r w:rsidRPr="00655B09">
        <w:rPr>
          <w:highlight w:val="green"/>
        </w:rPr>
        <w:t>,</w:t>
      </w:r>
      <w:r w:rsidRPr="00B70CE1">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is well aware that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In reality, the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049CB5CB" w14:textId="77777777" w:rsidR="008B43EB" w:rsidRPr="00B70CE1" w:rsidRDefault="008B43EB" w:rsidP="008B43EB">
      <w:pPr>
        <w:rPr>
          <w:szCs w:val="16"/>
        </w:rPr>
      </w:pPr>
      <w:r w:rsidRPr="00B70CE1">
        <w:rPr>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0AF6D2BD" w14:textId="77777777" w:rsidR="008B43EB" w:rsidRPr="00B70CE1" w:rsidRDefault="008B43EB" w:rsidP="008B43EB">
      <w:r w:rsidRPr="00655B09">
        <w:rPr>
          <w:rStyle w:val="Emphasis"/>
          <w:highlight w:val="green"/>
        </w:rPr>
        <w:t>Russia shares</w:t>
      </w:r>
      <w:r w:rsidRPr="00B70CE1">
        <w:rPr>
          <w:rStyle w:val="Emphasis"/>
        </w:rPr>
        <w:t xml:space="preserve"> with </w:t>
      </w:r>
      <w:r w:rsidRPr="00655B09">
        <w:rPr>
          <w:rStyle w:val="Emphasis"/>
          <w:highlight w:val="green"/>
        </w:rPr>
        <w:t>China</w:t>
      </w:r>
      <w:r w:rsidRPr="00B70CE1">
        <w:rPr>
          <w:rStyle w:val="Emphasis"/>
        </w:rPr>
        <w:t xml:space="preserve"> the </w:t>
      </w:r>
      <w:r w:rsidRPr="00655B09">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t xml:space="preserve">. Russian weapon sales are helping China alter the military balance in the Western Pacific to the detriment of the USA and its allies. </w:t>
      </w:r>
      <w:r w:rsidRPr="00B70CE1">
        <w:rPr>
          <w:rStyle w:val="StyleUnderline"/>
        </w:rPr>
        <w:t xml:space="preserve">Russia’s </w:t>
      </w:r>
      <w:r w:rsidRPr="00655B09">
        <w:rPr>
          <w:rStyle w:val="StyleUnderline"/>
          <w:highlight w:val="green"/>
        </w:rPr>
        <w:t>decision to assist China with</w:t>
      </w:r>
      <w:r w:rsidRPr="00B70CE1">
        <w:rPr>
          <w:rStyle w:val="StyleUnderline"/>
        </w:rPr>
        <w:t xml:space="preserve"> getting its own </w:t>
      </w:r>
      <w:r w:rsidRPr="00655B09">
        <w:rPr>
          <w:rStyle w:val="StyleUnderline"/>
          <w:highlight w:val="green"/>
        </w:rPr>
        <w:t>missile attack early warning system</w:t>
      </w:r>
      <w:r w:rsidRPr="00B70CE1">
        <w:t xml:space="preserve"> may have </w:t>
      </w:r>
      <w:r w:rsidRPr="00B70CE1">
        <w:rPr>
          <w:rStyle w:val="StyleUnderline"/>
        </w:rPr>
        <w:t>also been</w:t>
      </w:r>
      <w:r w:rsidRPr="00B70CE1">
        <w:t xml:space="preserve"> partly </w:t>
      </w:r>
      <w:r w:rsidRPr="00655B09">
        <w:rPr>
          <w:rStyle w:val="StyleUnderline"/>
          <w:highlight w:val="green"/>
        </w:rPr>
        <w:t>motivated by the desire to strengthen</w:t>
      </w:r>
      <w:r w:rsidRPr="00B70CE1">
        <w:rPr>
          <w:rStyle w:val="StyleUnderline"/>
        </w:rPr>
        <w:t xml:space="preserve"> China </w:t>
      </w:r>
      <w:r w:rsidRPr="00655B09">
        <w:rPr>
          <w:rStyle w:val="StyleUnderline"/>
          <w:highlight w:val="green"/>
        </w:rPr>
        <w:t>vis-à-vis the USA</w:t>
      </w:r>
      <w:r w:rsidRPr="00B70CE1">
        <w:t xml:space="preserve"> in their rivalry for primacy in East Asia. The Russian ambassador to the US Anatoly Antonov hinted as much by saying that this strategic system will ‘cardinally increase stability and security in East Asia’ (TASS 2019c).</w:t>
      </w:r>
    </w:p>
    <w:p w14:paraId="39FF53A9" w14:textId="77777777" w:rsidR="008B43EB" w:rsidRPr="00B70CE1" w:rsidRDefault="008B43EB" w:rsidP="008B43EB">
      <w:r w:rsidRPr="00B70CE1">
        <w:rPr>
          <w:rStyle w:val="StyleUnderline"/>
        </w:rPr>
        <w:t>Russian deference to China</w:t>
      </w:r>
      <w:r w:rsidRPr="00B70CE1">
        <w:t xml:space="preserve"> on East Asian issues, </w:t>
      </w:r>
      <w:r w:rsidRPr="00B70CE1">
        <w:rPr>
          <w:rStyle w:val="StyleUnderline"/>
        </w:rPr>
        <w:t>albeit somewhat hurting Moscow’s great-power pride, makes geopolitical sense</w:t>
      </w:r>
      <w:r w:rsidRPr="00B70CE1">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13393A50" w14:textId="77777777" w:rsidR="008B43EB" w:rsidRPr="00B70CE1" w:rsidRDefault="008B43EB" w:rsidP="008B43EB">
      <w:pPr>
        <w:rPr>
          <w:rStyle w:val="StyleUnderline"/>
        </w:rPr>
      </w:pPr>
      <w:r w:rsidRPr="00B70CE1">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655B09">
        <w:rPr>
          <w:rStyle w:val="StyleUnderline"/>
          <w:highlight w:val="green"/>
        </w:rPr>
        <w:t>friction point</w:t>
      </w:r>
      <w:r w:rsidRPr="00B70CE1">
        <w:rPr>
          <w:rStyle w:val="StyleUnderline"/>
        </w:rPr>
        <w:t xml:space="preserve"> between Beijing and Moscow, the activities by Russian energy firms in the South China Sea are </w:t>
      </w:r>
      <w:r w:rsidRPr="00655B09">
        <w:rPr>
          <w:rStyle w:val="StyleUnderline"/>
          <w:highlight w:val="green"/>
        </w:rPr>
        <w:t>unlikely to destabilize the</w:t>
      </w:r>
      <w:r w:rsidRPr="00B70CE1">
        <w:rPr>
          <w:rStyle w:val="StyleUnderline"/>
        </w:rPr>
        <w:t xml:space="preserve"> Sino-Russian </w:t>
      </w:r>
      <w:r w:rsidRPr="00655B09">
        <w:rPr>
          <w:rStyle w:val="StyleUnderline"/>
          <w:highlight w:val="green"/>
        </w:rPr>
        <w:t>entente</w:t>
      </w:r>
      <w:r w:rsidRPr="00B70CE1">
        <w:rPr>
          <w:rStyle w:val="StyleUnderline"/>
        </w:rPr>
        <w:t>, since Moscow and Beijing need each other on much bigger issues.</w:t>
      </w:r>
    </w:p>
    <w:p w14:paraId="725D5EB1" w14:textId="77777777" w:rsidR="00D21ECE" w:rsidRDefault="008B43EB" w:rsidP="008B43EB">
      <w:pPr>
        <w:rPr>
          <w:rStyle w:val="StyleUnderline"/>
        </w:rPr>
      </w:pPr>
      <w:r w:rsidRPr="00B70CE1">
        <w:t xml:space="preserve">The post-Soviet space </w:t>
      </w:r>
      <w:r w:rsidRPr="00655B09">
        <w:rPr>
          <w:rStyle w:val="StyleUnderline"/>
          <w:highlight w:val="green"/>
        </w:rPr>
        <w:t xml:space="preserve">Russia has </w:t>
      </w:r>
      <w:r w:rsidRPr="00655B09">
        <w:rPr>
          <w:rStyle w:val="Emphasis"/>
          <w:highlight w:val="green"/>
        </w:rPr>
        <w:t>vital stakes</w:t>
      </w:r>
      <w:r w:rsidRPr="00655B09">
        <w:rPr>
          <w:rStyle w:val="StyleUnderline"/>
          <w:highlight w:val="green"/>
        </w:rPr>
        <w:t xml:space="preserve"> in the geopolitical space</w:t>
      </w:r>
      <w:r w:rsidRPr="00B70CE1">
        <w:rPr>
          <w:rStyle w:val="StyleUnderline"/>
        </w:rPr>
        <w:t xml:space="preserve"> </w:t>
      </w:r>
    </w:p>
    <w:p w14:paraId="32A73C17" w14:textId="77777777" w:rsidR="00D21ECE" w:rsidRDefault="00D21ECE" w:rsidP="008B43EB">
      <w:pPr>
        <w:rPr>
          <w:rStyle w:val="StyleUnderline"/>
        </w:rPr>
      </w:pPr>
    </w:p>
    <w:p w14:paraId="6B78963F" w14:textId="77777777" w:rsidR="008B43EB" w:rsidRPr="00A901CE" w:rsidRDefault="008B43EB" w:rsidP="00A901CE"/>
    <w:sectPr w:rsidR="008B43EB" w:rsidRPr="00A901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79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99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9D5"/>
    <w:rsid w:val="000D26A6"/>
    <w:rsid w:val="000D2B90"/>
    <w:rsid w:val="000D6ED8"/>
    <w:rsid w:val="000D717B"/>
    <w:rsid w:val="000E2633"/>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F3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F8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09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647"/>
    <w:rsid w:val="006C3A56"/>
    <w:rsid w:val="006C6604"/>
    <w:rsid w:val="006D13F4"/>
    <w:rsid w:val="006D6AED"/>
    <w:rsid w:val="006E6D0B"/>
    <w:rsid w:val="006F126E"/>
    <w:rsid w:val="006F32C9"/>
    <w:rsid w:val="006F3834"/>
    <w:rsid w:val="006F5693"/>
    <w:rsid w:val="006F5D4C"/>
    <w:rsid w:val="00717B01"/>
    <w:rsid w:val="007227D9"/>
    <w:rsid w:val="00722CB0"/>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7F4451"/>
    <w:rsid w:val="00803A12"/>
    <w:rsid w:val="00805417"/>
    <w:rsid w:val="008062D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3EB"/>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756"/>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242"/>
    <w:rsid w:val="00A776BA"/>
    <w:rsid w:val="00A81FD2"/>
    <w:rsid w:val="00A8441A"/>
    <w:rsid w:val="00A8674A"/>
    <w:rsid w:val="00A901CE"/>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F7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ECE"/>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A7EFE"/>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9F5D09"/>
  <w14:defaultImageDpi w14:val="300"/>
  <w15:docId w15:val="{AB1BA06E-975A-5740-BE3F-B7DF2FCA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01C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379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79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79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0379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79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7996"/>
  </w:style>
  <w:style w:type="character" w:customStyle="1" w:styleId="Heading1Char">
    <w:name w:val="Heading 1 Char"/>
    <w:aliases w:val="Pocket Char"/>
    <w:basedOn w:val="DefaultParagraphFont"/>
    <w:link w:val="Heading1"/>
    <w:uiPriority w:val="9"/>
    <w:rsid w:val="000379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79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799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0379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799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037996"/>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03799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3799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037996"/>
    <w:rPr>
      <w:color w:val="auto"/>
      <w:u w:val="none"/>
    </w:rPr>
  </w:style>
  <w:style w:type="paragraph" w:styleId="DocumentMap">
    <w:name w:val="Document Map"/>
    <w:basedOn w:val="Normal"/>
    <w:link w:val="DocumentMapChar"/>
    <w:uiPriority w:val="99"/>
    <w:semiHidden/>
    <w:unhideWhenUsed/>
    <w:rsid w:val="000379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7996"/>
    <w:rPr>
      <w:rFonts w:ascii="Lucida Grande" w:hAnsi="Lucida Grande" w:cs="Lucida Grande"/>
    </w:rPr>
  </w:style>
  <w:style w:type="paragraph" w:customStyle="1" w:styleId="textbold">
    <w:name w:val="text bold"/>
    <w:basedOn w:val="Normal"/>
    <w:link w:val="Emphasis"/>
    <w:autoRedefine/>
    <w:uiPriority w:val="20"/>
    <w:qFormat/>
    <w:rsid w:val="00A901CE"/>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A901CE"/>
    <w:pPr>
      <w:ind w:left="720"/>
      <w:contextualSpacing/>
    </w:pPr>
  </w:style>
  <w:style w:type="paragraph" w:customStyle="1" w:styleId="Emphasis1">
    <w:name w:val="Emphasis1"/>
    <w:basedOn w:val="Normal"/>
    <w:autoRedefine/>
    <w:uiPriority w:val="7"/>
    <w:qFormat/>
    <w:rsid w:val="00A901C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Title">
    <w:name w:val="Title"/>
    <w:aliases w:val="title,UNDERLINE,Cites and Cards,Bold Underlined,Read This,Block Heading"/>
    <w:basedOn w:val="Normal"/>
    <w:next w:val="Normal"/>
    <w:link w:val="TitleChar1"/>
    <w:uiPriority w:val="6"/>
    <w:qFormat/>
    <w:rsid w:val="00A901CE"/>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aliases w:val="title Char,UNDERLINE Char,Cites and Cards Char,Bold Underlined Char,Read This Char,Block Heading Char"/>
    <w:basedOn w:val="DefaultParagraphFont"/>
    <w:link w:val="Title"/>
    <w:uiPriority w:val="6"/>
    <w:rsid w:val="00A901CE"/>
    <w:rPr>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Tag and Cite"/>
    <w:basedOn w:val="Heading1"/>
    <w:link w:val="Hyperlink"/>
    <w:autoRedefine/>
    <w:uiPriority w:val="99"/>
    <w:qFormat/>
    <w:rsid w:val="00A901C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tandfonline.com/doi/full/10.1080/25751654.2018.1532525" TargetMode="External"/><Relationship Id="rId4" Type="http://schemas.openxmlformats.org/officeDocument/2006/relationships/customXml" Target="../customXml/item4.xml"/><Relationship Id="rId9" Type="http://schemas.openxmlformats.org/officeDocument/2006/relationships/hyperlink" Target="https://www.foreignaffairs.com/articles/2019-04-16/end-hu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34</Pages>
  <Words>20112</Words>
  <Characters>114642</Characters>
  <Application>Microsoft Office Word</Application>
  <DocSecurity>0</DocSecurity>
  <Lines>955</Lines>
  <Paragraphs>268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16</cp:revision>
  <dcterms:created xsi:type="dcterms:W3CDTF">2022-01-15T00:02:00Z</dcterms:created>
  <dcterms:modified xsi:type="dcterms:W3CDTF">2022-01-15T01:05:00Z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