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BD8FF" w14:textId="57CB0DAC" w:rsidR="007C7C09" w:rsidRDefault="00C708DD" w:rsidP="00C708DD">
      <w:pPr>
        <w:pStyle w:val="Heading2"/>
      </w:pPr>
      <w:r>
        <w:t>1</w:t>
      </w:r>
      <w:r w:rsidR="007C7C09">
        <w:t>NC – T</w:t>
      </w:r>
    </w:p>
    <w:p w14:paraId="23D86E4E" w14:textId="109FA72B" w:rsidR="001F60B5" w:rsidRPr="001F60B5" w:rsidRDefault="001F60B5" w:rsidP="001F60B5">
      <w:pPr>
        <w:pStyle w:val="Heading4"/>
      </w:pPr>
      <w:r>
        <w:t xml:space="preserve">Interpretation: the affirmative must defend legislative action </w:t>
      </w:r>
      <w:r w:rsidR="00A97A88">
        <w:t>that prevents private entities from appropriating outer space</w:t>
      </w:r>
    </w:p>
    <w:p w14:paraId="1D7BB0F9" w14:textId="77777777" w:rsidR="00EF2C80" w:rsidRPr="0009531B" w:rsidRDefault="00EF2C80" w:rsidP="00EF2C80">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2D410B9D" w14:textId="77777777" w:rsidR="00EF2C80" w:rsidRPr="0009531B" w:rsidRDefault="00EF2C80" w:rsidP="00EF2C80">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336740A1" w14:textId="64A7CC8C" w:rsidR="00EF2C80" w:rsidRDefault="00EF2C80" w:rsidP="00EF2C80">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Bobbs-Merrill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5097FE9C" w14:textId="5EA388A0" w:rsidR="001F60B5" w:rsidRDefault="001F60B5" w:rsidP="001F60B5">
      <w:pPr>
        <w:pStyle w:val="Heading4"/>
      </w:pPr>
      <w:r>
        <w:t>That entails a law</w:t>
      </w:r>
    </w:p>
    <w:p w14:paraId="42BD5C09" w14:textId="36E71AE7" w:rsidR="001F60B5" w:rsidRPr="00AA27EB" w:rsidRDefault="001F60B5" w:rsidP="001F60B5">
      <w:pPr>
        <w:rPr>
          <w:rStyle w:val="Style13ptBold"/>
        </w:rPr>
      </w:pPr>
      <w:r>
        <w:rPr>
          <w:rStyle w:val="Style13ptBold"/>
        </w:rPr>
        <w:t xml:space="preserve">LII n.d. </w:t>
      </w:r>
      <w:r w:rsidRPr="00AA27EB">
        <w:rPr>
          <w:rStyle w:val="Style13ptBold"/>
          <w:b w:val="0"/>
          <w:bCs/>
          <w:sz w:val="16"/>
          <w:szCs w:val="16"/>
        </w:rPr>
        <w:t>[(Legal Information Institute,</w:t>
      </w:r>
      <w:r w:rsidR="00AA27EB" w:rsidRPr="00AA27EB">
        <w:rPr>
          <w:rStyle w:val="Style13ptBold"/>
          <w:b w:val="0"/>
          <w:bCs/>
          <w:sz w:val="16"/>
          <w:szCs w:val="16"/>
        </w:rPr>
        <w:t xml:space="preserve"> </w:t>
      </w:r>
      <w:r w:rsidR="00AA27EB" w:rsidRPr="00AA27EB">
        <w:rPr>
          <w:szCs w:val="16"/>
        </w:rPr>
        <w:t>non-profit, public service of Cornell Law School that provides no-cost access to current American and international legal research sources</w:t>
      </w:r>
      <w:r w:rsidRPr="00AA27EB">
        <w:rPr>
          <w:rStyle w:val="Style13ptBold"/>
          <w:b w:val="0"/>
          <w:bCs/>
          <w:sz w:val="16"/>
          <w:szCs w:val="16"/>
        </w:rPr>
        <w:t>) “</w:t>
      </w:r>
      <w:r w:rsidRPr="00AA27EB">
        <w:rPr>
          <w:szCs w:val="16"/>
        </w:rPr>
        <w:t>Legislation</w:t>
      </w:r>
      <w:r w:rsidRPr="00AA27EB">
        <w:rPr>
          <w:szCs w:val="16"/>
        </w:rPr>
        <w:t>”] JL</w:t>
      </w:r>
    </w:p>
    <w:p w14:paraId="4DF1D8AA" w14:textId="57DCD783" w:rsidR="001F60B5" w:rsidRPr="00A97A88" w:rsidRDefault="001F60B5" w:rsidP="001F60B5">
      <w:pPr>
        <w:rPr>
          <w:sz w:val="12"/>
        </w:rPr>
      </w:pPr>
      <w:r w:rsidRPr="001F60B5">
        <w:rPr>
          <w:rStyle w:val="StyleUnderline"/>
        </w:rPr>
        <w:t xml:space="preserve">Legislation refers to </w:t>
      </w:r>
      <w:r w:rsidRPr="001F60B5">
        <w:rPr>
          <w:rStyle w:val="StyleUnderline"/>
          <w:highlight w:val="green"/>
        </w:rPr>
        <w:t xml:space="preserve">the </w:t>
      </w:r>
      <w:r w:rsidRPr="001F60B5">
        <w:rPr>
          <w:rStyle w:val="Emphasis"/>
          <w:highlight w:val="green"/>
        </w:rPr>
        <w:t>preparation and enactment of laws</w:t>
      </w:r>
      <w:r w:rsidRPr="001F60B5">
        <w:rPr>
          <w:rStyle w:val="StyleUnderline"/>
          <w:highlight w:val="green"/>
        </w:rPr>
        <w:t xml:space="preserve"> by a legislative body</w:t>
      </w:r>
      <w:r w:rsidRPr="001F60B5">
        <w:rPr>
          <w:rStyle w:val="StyleUnderline"/>
        </w:rPr>
        <w:t xml:space="preserve"> through its lawmaking process</w:t>
      </w:r>
      <w:r w:rsidRPr="001F60B5">
        <w:rPr>
          <w:sz w:val="12"/>
        </w:rPr>
        <w:t>. The legislative process includes evaluating, amending, and voting on proposed laws and is concerned with the words used in the bill to communicate the values, judgments, and purposes of the proposal. An idea becomes an item of legislative business when it is written as a bill. A bill is a draft, or tentative version, of what might become part of the written law. A bill that is enacted is called an act or statute.</w:t>
      </w:r>
    </w:p>
    <w:p w14:paraId="4F4DE3B3" w14:textId="230272AA" w:rsidR="00EF2C80" w:rsidRDefault="00EF2C80" w:rsidP="00EF2C80">
      <w:pPr>
        <w:pStyle w:val="Heading4"/>
      </w:pPr>
      <w:r>
        <w:t xml:space="preserve">Justice </w:t>
      </w:r>
      <w:r w:rsidR="00A97A88">
        <w:t>implies legal action</w:t>
      </w:r>
    </w:p>
    <w:p w14:paraId="7A253B64" w14:textId="77777777" w:rsidR="00EF2C80" w:rsidRPr="00352B4E" w:rsidRDefault="00EF2C80" w:rsidP="00EF2C80">
      <w:pPr>
        <w:rPr>
          <w:rStyle w:val="Style13ptBold"/>
        </w:rPr>
      </w:pPr>
      <w:r>
        <w:rPr>
          <w:rStyle w:val="Style13ptBold"/>
        </w:rPr>
        <w:t xml:space="preserve">Merriam Webster ND </w:t>
      </w:r>
      <w:r w:rsidRPr="00352B4E">
        <w:t>[(M</w:t>
      </w:r>
      <w:r>
        <w:t>es</w:t>
      </w:r>
      <w:r w:rsidRPr="00352B4E">
        <w:t>rriam Webster) “Justice” https://www.merriam-webster.com/dictionary/justice] BC</w:t>
      </w:r>
    </w:p>
    <w:p w14:paraId="016464B7" w14:textId="77777777" w:rsidR="00EF2C80" w:rsidRDefault="00EF2C80" w:rsidP="00EF2C80">
      <w:r>
        <w:t xml:space="preserve">Essential Meaning of </w:t>
      </w:r>
      <w:r w:rsidRPr="00352B4E">
        <w:rPr>
          <w:rStyle w:val="Emphasis"/>
          <w:highlight w:val="green"/>
        </w:rPr>
        <w:t>justice</w:t>
      </w:r>
    </w:p>
    <w:p w14:paraId="03787DDA" w14:textId="39E3D945" w:rsidR="00EF2C80" w:rsidRDefault="00EF2C80" w:rsidP="00EF2C80">
      <w:r>
        <w:t xml:space="preserve">1: </w:t>
      </w:r>
      <w:r w:rsidRPr="00352B4E">
        <w:rPr>
          <w:rStyle w:val="Emphasis"/>
          <w:highlight w:val="green"/>
        </w:rPr>
        <w:t>the process or result of using laws</w:t>
      </w:r>
      <w:r w:rsidRPr="00EF2C80">
        <w:rPr>
          <w:rStyle w:val="Emphasis"/>
        </w:rPr>
        <w:t xml:space="preserve"> to </w:t>
      </w:r>
      <w:r w:rsidRPr="00352B4E">
        <w:rPr>
          <w:rStyle w:val="Emphasis"/>
          <w:highlight w:val="green"/>
        </w:rPr>
        <w:t>fairly</w:t>
      </w:r>
      <w:r>
        <w:t xml:space="preserve"> judge and punish crimes and criminals</w:t>
      </w:r>
    </w:p>
    <w:p w14:paraId="751300BC" w14:textId="25C91DBD" w:rsidR="00A97A88" w:rsidRDefault="00A97A88" w:rsidP="00EF2C80"/>
    <w:p w14:paraId="5D134B00" w14:textId="77777777" w:rsidR="000469FD" w:rsidRDefault="000469FD" w:rsidP="000469FD">
      <w:pPr>
        <w:pStyle w:val="Heading4"/>
      </w:pPr>
      <w:r>
        <w:t>Just is the opposite of unjust</w:t>
      </w:r>
    </w:p>
    <w:p w14:paraId="48311EAF" w14:textId="77777777" w:rsidR="000469FD" w:rsidRPr="00D81614" w:rsidRDefault="000469FD" w:rsidP="000469FD">
      <w:r w:rsidRPr="00D81614">
        <w:rPr>
          <w:b/>
          <w:bCs/>
          <w:sz w:val="26"/>
          <w:szCs w:val="26"/>
        </w:rPr>
        <w:t>Thesaurus</w:t>
      </w:r>
      <w:r>
        <w:rPr>
          <w:b/>
          <w:bCs/>
          <w:sz w:val="26"/>
          <w:szCs w:val="26"/>
        </w:rPr>
        <w:t xml:space="preserve"> </w:t>
      </w:r>
      <w:r w:rsidRPr="00D81614">
        <w:rPr>
          <w:b/>
          <w:bCs/>
          <w:sz w:val="26"/>
          <w:szCs w:val="26"/>
        </w:rPr>
        <w:t>plus n</w:t>
      </w:r>
      <w:r>
        <w:rPr>
          <w:b/>
          <w:bCs/>
          <w:sz w:val="26"/>
          <w:szCs w:val="26"/>
        </w:rPr>
        <w:t>.</w:t>
      </w:r>
      <w:r w:rsidRPr="00D81614">
        <w:rPr>
          <w:b/>
          <w:bCs/>
          <w:sz w:val="26"/>
          <w:szCs w:val="26"/>
        </w:rPr>
        <w:t>d</w:t>
      </w:r>
      <w:r>
        <w:rPr>
          <w:b/>
          <w:bCs/>
          <w:sz w:val="26"/>
          <w:szCs w:val="26"/>
        </w:rPr>
        <w:t>.</w:t>
      </w:r>
      <w:r w:rsidRPr="00D81614">
        <w:t xml:space="preserve"> </w:t>
      </w:r>
      <w:r>
        <w:t>[</w:t>
      </w:r>
      <w:r w:rsidRPr="00D81614">
        <w:t>"Just and Unjust," Opposite Meaning Words. https://thesaurus.plus/related/just/unjust</w:t>
      </w:r>
      <w:r>
        <w:t>]</w:t>
      </w:r>
    </w:p>
    <w:p w14:paraId="1F72F7B1" w14:textId="77777777" w:rsidR="000469FD" w:rsidRPr="00D81614" w:rsidRDefault="000469FD" w:rsidP="000469FD">
      <w:r w:rsidRPr="00D81614">
        <w:t>Unjust </w:t>
      </w:r>
    </w:p>
    <w:p w14:paraId="18950C28" w14:textId="77777777" w:rsidR="000469FD" w:rsidRPr="00D81614" w:rsidRDefault="000469FD" w:rsidP="000469FD">
      <w:r w:rsidRPr="00D81614">
        <w:t>Show Definitions</w:t>
      </w:r>
    </w:p>
    <w:p w14:paraId="29001F9E" w14:textId="77777777" w:rsidR="000469FD" w:rsidRPr="00D81614" w:rsidRDefault="000469FD" w:rsidP="000469FD">
      <w:r w:rsidRPr="00D81614">
        <w:t> Unjust adjective – Not fair; marked by injustice or partiality or deception.</w:t>
      </w:r>
    </w:p>
    <w:p w14:paraId="04C9B603" w14:textId="77777777" w:rsidR="000469FD" w:rsidRPr="00D81614" w:rsidRDefault="000469FD" w:rsidP="000469FD">
      <w:r w:rsidRPr="00D81614">
        <w:rPr>
          <w:rStyle w:val="StyleUnderline"/>
          <w:highlight w:val="green"/>
        </w:rPr>
        <w:t xml:space="preserve">Just is an </w:t>
      </w:r>
      <w:r w:rsidRPr="00D81614">
        <w:rPr>
          <w:rStyle w:val="Emphasis"/>
          <w:highlight w:val="green"/>
        </w:rPr>
        <w:t>antonym</w:t>
      </w:r>
      <w:r w:rsidRPr="00D81614">
        <w:rPr>
          <w:rStyle w:val="StyleUnderline"/>
          <w:highlight w:val="green"/>
        </w:rPr>
        <w:t xml:space="preserve"> for </w:t>
      </w:r>
      <w:hyperlink r:id="rId9" w:history="1">
        <w:r w:rsidRPr="00D81614">
          <w:rPr>
            <w:rStyle w:val="StyleUnderline"/>
            <w:highlight w:val="green"/>
          </w:rPr>
          <w:t>unjust</w:t>
        </w:r>
      </w:hyperlink>
      <w:r w:rsidRPr="00D81614">
        <w:t> in </w:t>
      </w:r>
      <w:hyperlink r:id="rId10" w:history="1">
        <w:r w:rsidRPr="00D81614">
          <w:rPr>
            <w:rStyle w:val="Hyperlink"/>
          </w:rPr>
          <w:t>not fair</w:t>
        </w:r>
      </w:hyperlink>
      <w:r w:rsidRPr="00D81614">
        <w:t> topic.</w:t>
      </w:r>
    </w:p>
    <w:p w14:paraId="2F86AFCE" w14:textId="77777777" w:rsidR="000469FD" w:rsidRDefault="000469FD" w:rsidP="00EF2C80"/>
    <w:p w14:paraId="043DEDA7" w14:textId="293244DC" w:rsidR="00A97A88" w:rsidRDefault="00A97A88" w:rsidP="00A97A88">
      <w:pPr>
        <w:pStyle w:val="Heading4"/>
      </w:pPr>
      <w:r>
        <w:lastRenderedPageBreak/>
        <w:t>Violation: they defend private entities doing the plan themselves</w:t>
      </w:r>
    </w:p>
    <w:p w14:paraId="0888676B" w14:textId="74FA62AA" w:rsidR="00A97A88" w:rsidRDefault="00A97A88" w:rsidP="00A97A88">
      <w:pPr>
        <w:pStyle w:val="Heading4"/>
      </w:pPr>
      <w:r>
        <w:t>Net benefits:</w:t>
      </w:r>
    </w:p>
    <w:p w14:paraId="2B6D5C53" w14:textId="70A094F3" w:rsidR="00EF2C80" w:rsidRDefault="00A97A88" w:rsidP="00FF508F">
      <w:pPr>
        <w:pStyle w:val="Heading4"/>
        <w:numPr>
          <w:ilvl w:val="0"/>
          <w:numId w:val="17"/>
        </w:numPr>
      </w:pPr>
      <w:r>
        <w:t xml:space="preserve">Topic education – their interpretation </w:t>
      </w:r>
      <w:r w:rsidR="00401542">
        <w:t>distracts</w:t>
      </w:r>
      <w:r>
        <w:t xml:space="preserve"> </w:t>
      </w:r>
      <w:r w:rsidR="00335123">
        <w:t xml:space="preserve">from </w:t>
      </w:r>
      <w:r>
        <w:t>core controversies like how the plan is implemented</w:t>
      </w:r>
      <w:r w:rsidR="00335123">
        <w:t xml:space="preserve"> </w:t>
      </w:r>
      <w:r>
        <w:t xml:space="preserve">– any reason they have inherency proves that </w:t>
      </w:r>
      <w:r w:rsidR="00335123">
        <w:t xml:space="preserve">political resistance to the plan is a </w:t>
      </w:r>
      <w:r w:rsidR="00335123" w:rsidRPr="00335123">
        <w:rPr>
          <w:u w:val="single"/>
        </w:rPr>
        <w:t xml:space="preserve">relevant </w:t>
      </w:r>
      <w:r w:rsidR="00335123">
        <w:t>debate to have</w:t>
      </w:r>
      <w:r w:rsidR="00FE564F">
        <w:t xml:space="preserve"> – also means you should negate on presumption because they have zero enforcement mechanism</w:t>
      </w:r>
    </w:p>
    <w:p w14:paraId="14E9E2BA" w14:textId="4A9DE1BB" w:rsidR="00335123" w:rsidRDefault="00335123" w:rsidP="00335123">
      <w:pPr>
        <w:pStyle w:val="Heading4"/>
        <w:numPr>
          <w:ilvl w:val="0"/>
          <w:numId w:val="17"/>
        </w:numPr>
      </w:pPr>
      <w:r>
        <w:t>Neg flex – eliminating politics and process arguments on a topic with infinite appropriation spec decks neg prep – lack of 1NC rejoinder kills clash –only terminal impact to debate – and arbitrarily privileges the aff</w:t>
      </w:r>
    </w:p>
    <w:p w14:paraId="25E9A16C" w14:textId="77777777" w:rsidR="00FE564F" w:rsidRPr="00FE564F" w:rsidRDefault="00FE564F" w:rsidP="00FE564F"/>
    <w:p w14:paraId="3B2D631A" w14:textId="1C6077F6" w:rsidR="00FE564F" w:rsidRDefault="00FE564F" w:rsidP="00FE564F">
      <w:pPr>
        <w:pStyle w:val="Heading4"/>
      </w:pPr>
      <w:r>
        <w:t>Drop the debater – deters future abuse and we indict the whole advocacy</w:t>
      </w:r>
    </w:p>
    <w:p w14:paraId="3BE6E026" w14:textId="33C0C6D2" w:rsidR="00FE564F" w:rsidRDefault="00FE564F" w:rsidP="00FE564F">
      <w:pPr>
        <w:pStyle w:val="Heading4"/>
      </w:pPr>
      <w:r>
        <w:t>Competing interps – reasonability invites arbitrary judge intervention and a race to the bottom</w:t>
      </w:r>
    </w:p>
    <w:p w14:paraId="0598447A" w14:textId="53E3095F" w:rsidR="00903A9C" w:rsidRDefault="00903A9C" w:rsidP="00903A9C">
      <w:pPr>
        <w:pStyle w:val="Heading4"/>
      </w:pPr>
      <w:r>
        <w:t>No RVIs – logical litmus for substance and incentivizes baiting abuse to win prepped out counterinterps</w:t>
      </w:r>
    </w:p>
    <w:p w14:paraId="47EB72CE" w14:textId="4EBBD771" w:rsidR="008121AE" w:rsidRPr="008121AE" w:rsidRDefault="008121AE" w:rsidP="008121AE">
      <w:pPr>
        <w:pStyle w:val="Heading4"/>
      </w:pPr>
      <w:r>
        <w:t>Fairness is a voter – determines the better debater – so’s education – why schools fund debate</w:t>
      </w:r>
    </w:p>
    <w:p w14:paraId="493E32FB" w14:textId="77777777" w:rsidR="00FE564F" w:rsidRPr="00FE564F" w:rsidRDefault="00FE564F" w:rsidP="00FE564F"/>
    <w:p w14:paraId="3738380F" w14:textId="3CF24317" w:rsidR="007C7C09" w:rsidRDefault="007C7C09" w:rsidP="00C708DD">
      <w:pPr>
        <w:pStyle w:val="Heading2"/>
      </w:pPr>
      <w:r>
        <w:lastRenderedPageBreak/>
        <w:t>1NC – CP</w:t>
      </w:r>
    </w:p>
    <w:p w14:paraId="40F06B2C" w14:textId="77777777" w:rsidR="007C7C09" w:rsidRDefault="007C7C09" w:rsidP="007C7C09">
      <w:pPr>
        <w:pStyle w:val="Heading4"/>
      </w:pPr>
      <w:r>
        <w:t xml:space="preserve">CP: Private entities outside of the United States </w:t>
      </w:r>
      <w:r w:rsidRPr="00E72D02">
        <w:rPr>
          <w:rFonts w:cs="Arial"/>
        </w:rPr>
        <w:t>should not appropriate outer space via commercial space stations that replace the International Space Station</w:t>
      </w:r>
      <w:r>
        <w:t xml:space="preserve">. </w:t>
      </w:r>
    </w:p>
    <w:p w14:paraId="0F37785B" w14:textId="35EF85E5" w:rsidR="007C7C09" w:rsidRDefault="007C7C09" w:rsidP="007C7C09">
      <w:pPr>
        <w:pStyle w:val="Heading4"/>
      </w:pPr>
      <w:r>
        <w:t>Private entities in the</w:t>
      </w:r>
      <w:r w:rsidRPr="00B4379B">
        <w:t xml:space="preserve"> </w:t>
      </w:r>
      <w:r>
        <w:t>United States</w:t>
      </w:r>
      <w:r w:rsidRPr="00644F3B">
        <w:t xml:space="preserve"> should</w:t>
      </w:r>
      <w:r w:rsidRPr="00B4379B">
        <w:t xml:space="preserve"> submit an environmental impact assessment of </w:t>
      </w:r>
      <w:r w:rsidRPr="00E72D02">
        <w:rPr>
          <w:rFonts w:cs="Arial"/>
        </w:rPr>
        <w:t>commercial space stations that replace the International Space Station</w:t>
      </w:r>
      <w:r w:rsidRPr="00B4379B">
        <w:t xml:space="preserve"> to the UN Office of Outer Space Affairs for public comment, modification, and approval</w:t>
      </w:r>
      <w:r>
        <w:t>, then</w:t>
      </w:r>
      <w:r w:rsidRPr="00B4379B">
        <w:t xml:space="preserve"> implement the approved version of the submitted proposal. </w:t>
      </w:r>
    </w:p>
    <w:p w14:paraId="5E10ECE2" w14:textId="77777777" w:rsidR="007C7C09" w:rsidRPr="00B4379B" w:rsidRDefault="007C7C09" w:rsidP="007C7C09">
      <w:pPr>
        <w:keepNext/>
        <w:keepLines/>
        <w:spacing w:before="200"/>
        <w:outlineLvl w:val="3"/>
        <w:rPr>
          <w:rFonts w:eastAsiaTheme="majorEastAsia"/>
          <w:b/>
          <w:iCs/>
          <w:sz w:val="26"/>
        </w:rPr>
      </w:pPr>
      <w:r w:rsidRPr="00B4379B">
        <w:rPr>
          <w:rFonts w:eastAsiaTheme="majorEastAsia"/>
          <w:b/>
          <w:iCs/>
          <w:sz w:val="26"/>
        </w:rPr>
        <w:t xml:space="preserve">Counterplan competes and creates the least environmentally damaging version of the aff. </w:t>
      </w:r>
    </w:p>
    <w:p w14:paraId="4A5C9249" w14:textId="77777777" w:rsidR="007C7C09" w:rsidRPr="00B4379B" w:rsidRDefault="007C7C09" w:rsidP="007C7C09">
      <w:r w:rsidRPr="00B4379B">
        <w:t xml:space="preserve">William R. </w:t>
      </w:r>
      <w:r w:rsidRPr="00B4379B">
        <w:rPr>
          <w:b/>
          <w:bCs/>
          <w:sz w:val="26"/>
          <w:u w:val="single"/>
        </w:rPr>
        <w:t>Kramer</w:t>
      </w:r>
      <w:r w:rsidRPr="00B4379B">
        <w:t xml:space="preserve">, PhD Polisci/Futures Studies @ U of H Manoa, Currently HDR Inc. Extraterrestrial Environmental Analyst, </w:t>
      </w:r>
      <w:r w:rsidRPr="00B4379B">
        <w:rPr>
          <w:b/>
          <w:bCs/>
          <w:sz w:val="26"/>
          <w:u w:val="single"/>
        </w:rPr>
        <w:t>’14</w:t>
      </w:r>
      <w:r w:rsidRPr="00B4379B">
        <w:t>, “Extraterrestrial environmental impact assessments A foreseeable prerequisite for wise decisions regarding outer space exploration, research and development” Space Policy 30 (2014) 215-222</w:t>
      </w:r>
    </w:p>
    <w:p w14:paraId="5C64E1D8" w14:textId="77777777" w:rsidR="007C7C09" w:rsidRPr="00B4379B" w:rsidRDefault="007C7C09" w:rsidP="007C7C09">
      <w:pPr>
        <w:rPr>
          <w:u w:val="single"/>
        </w:rPr>
      </w:pPr>
      <w:r w:rsidRPr="00B4379B">
        <w:t xml:space="preserve">To be most effective, all spacefaring nations and enterprises would voluntarily participate in assessing their extraterrestrial environmental impacts prior to undertaking actions in space. </w:t>
      </w:r>
      <w:r w:rsidRPr="00B4379B">
        <w:rPr>
          <w:u w:val="single"/>
        </w:rPr>
        <w:t>A hypothetical</w:t>
      </w:r>
      <w:r w:rsidRPr="00B4379B">
        <w:t xml:space="preserve"> chronology of such a process might include: (1</w:t>
      </w:r>
      <w:r w:rsidRPr="00B4379B">
        <w:rPr>
          <w:u w:val="single"/>
        </w:rPr>
        <w:t xml:space="preserve">) Impact </w:t>
      </w:r>
      <w:r w:rsidRPr="00D062DC">
        <w:rPr>
          <w:highlight w:val="green"/>
          <w:u w:val="single"/>
        </w:rPr>
        <w:t xml:space="preserve">assessments are prepared </w:t>
      </w:r>
      <w:r w:rsidRPr="00B4379B">
        <w:rPr>
          <w:u w:val="single"/>
        </w:rPr>
        <w:t xml:space="preserve">by the action proponent </w:t>
      </w:r>
      <w:r w:rsidRPr="00D062DC">
        <w:rPr>
          <w:highlight w:val="green"/>
          <w:u w:val="single"/>
        </w:rPr>
        <w:t>and submitted to a</w:t>
      </w:r>
      <w:r w:rsidRPr="00B4379B">
        <w:rPr>
          <w:u w:val="single"/>
        </w:rPr>
        <w:t xml:space="preserve">n impartial international </w:t>
      </w:r>
      <w:r w:rsidRPr="00D062DC">
        <w:rPr>
          <w:highlight w:val="green"/>
          <w:u w:val="single"/>
        </w:rPr>
        <w:t>panel</w:t>
      </w:r>
      <w:r w:rsidRPr="00B4379B">
        <w:t xml:space="preserve"> or board; (2) </w:t>
      </w:r>
      <w:r w:rsidRPr="00D062DC">
        <w:rPr>
          <w:highlight w:val="green"/>
          <w:u w:val="single"/>
        </w:rPr>
        <w:t xml:space="preserve">The panel determines </w:t>
      </w:r>
      <w:r w:rsidRPr="00B4379B">
        <w:rPr>
          <w:u w:val="single"/>
        </w:rPr>
        <w:t xml:space="preserve">the assessment's </w:t>
      </w:r>
      <w:r w:rsidRPr="00D062DC">
        <w:rPr>
          <w:highlight w:val="green"/>
          <w:u w:val="single"/>
        </w:rPr>
        <w:t>sufficiency</w:t>
      </w:r>
      <w:r w:rsidRPr="00B4379B">
        <w:t xml:space="preserve">; (3) </w:t>
      </w:r>
      <w:r w:rsidRPr="00D062DC">
        <w:rPr>
          <w:highlight w:val="green"/>
          <w:u w:val="single"/>
        </w:rPr>
        <w:t>The assessment is published in</w:t>
      </w:r>
      <w:r w:rsidRPr="00B4379B">
        <w:rPr>
          <w:u w:val="single"/>
        </w:rPr>
        <w:t xml:space="preserve"> an electronic or other </w:t>
      </w:r>
      <w:r w:rsidRPr="00D062DC">
        <w:rPr>
          <w:highlight w:val="green"/>
          <w:u w:val="single"/>
        </w:rPr>
        <w:t xml:space="preserve">format accessible to the public followed by </w:t>
      </w:r>
      <w:r w:rsidRPr="00B4379B">
        <w:rPr>
          <w:u w:val="single"/>
        </w:rPr>
        <w:t xml:space="preserve">a </w:t>
      </w:r>
      <w:r w:rsidRPr="00D062DC">
        <w:rPr>
          <w:highlight w:val="green"/>
          <w:u w:val="single"/>
        </w:rPr>
        <w:t>comment period</w:t>
      </w:r>
      <w:r w:rsidRPr="00B4379B">
        <w:t xml:space="preserve">; (4) </w:t>
      </w:r>
      <w:r w:rsidRPr="00B4379B">
        <w:rPr>
          <w:u w:val="single"/>
        </w:rPr>
        <w:t xml:space="preserve">The </w:t>
      </w:r>
      <w:r w:rsidRPr="00D062DC">
        <w:rPr>
          <w:highlight w:val="green"/>
          <w:u w:val="single"/>
        </w:rPr>
        <w:t xml:space="preserve">action proponent addresses comments and submits responses </w:t>
      </w:r>
      <w:r w:rsidRPr="00B4379B">
        <w:rPr>
          <w:u w:val="single"/>
        </w:rPr>
        <w:t>to the panel;</w:t>
      </w:r>
      <w:r w:rsidRPr="00B4379B">
        <w:t xml:space="preserve"> (5) </w:t>
      </w:r>
      <w:r w:rsidRPr="00D062DC">
        <w:rPr>
          <w:highlight w:val="green"/>
          <w:u w:val="single"/>
        </w:rPr>
        <w:t xml:space="preserve">The panel publishes </w:t>
      </w:r>
      <w:r w:rsidRPr="00B4379B">
        <w:rPr>
          <w:u w:val="single"/>
        </w:rPr>
        <w:t xml:space="preserve">its </w:t>
      </w:r>
      <w:r w:rsidRPr="00D062DC">
        <w:rPr>
          <w:highlight w:val="green"/>
          <w:u w:val="single"/>
        </w:rPr>
        <w:t>approval or concerns</w:t>
      </w:r>
      <w:r w:rsidRPr="00B4379B">
        <w:t xml:space="preserve">; (6) </w:t>
      </w:r>
      <w:r w:rsidRPr="00D062DC">
        <w:rPr>
          <w:highlight w:val="green"/>
          <w:u w:val="single"/>
        </w:rPr>
        <w:t xml:space="preserve">The action </w:t>
      </w:r>
      <w:r w:rsidRPr="00B4379B">
        <w:rPr>
          <w:u w:val="single"/>
        </w:rPr>
        <w:t xml:space="preserve">proceeds, </w:t>
      </w:r>
      <w:r w:rsidRPr="00D062DC">
        <w:rPr>
          <w:highlight w:val="green"/>
          <w:u w:val="single"/>
        </w:rPr>
        <w:t xml:space="preserve">is </w:t>
      </w:r>
      <w:r w:rsidRPr="00D062DC">
        <w:rPr>
          <w:b/>
          <w:iCs/>
          <w:highlight w:val="green"/>
          <w:u w:val="single"/>
          <w:bdr w:val="single" w:sz="8" w:space="0" w:color="auto"/>
        </w:rPr>
        <w:t>modified or is abandoned</w:t>
      </w:r>
      <w:r w:rsidRPr="00B4379B">
        <w:rPr>
          <w:u w:val="single"/>
        </w:rPr>
        <w:t xml:space="preserve">; </w:t>
      </w:r>
      <w:r w:rsidRPr="00B4379B">
        <w:t>and (7) should the action proceed, periodic reports of the action's progress and impacts are filed for future reference in a digital format to allow broad access</w:t>
      </w:r>
      <w:r w:rsidRPr="00B4379B">
        <w:rPr>
          <w:u w:val="single"/>
        </w:rPr>
        <w:t xml:space="preserve">. The process would support the spirit of both </w:t>
      </w:r>
      <w:r w:rsidRPr="00B4379B">
        <w:rPr>
          <w:b/>
          <w:iCs/>
          <w:u w:val="single"/>
          <w:bdr w:val="single" w:sz="8" w:space="0" w:color="auto"/>
        </w:rPr>
        <w:t>NEPA</w:t>
      </w:r>
      <w:r w:rsidRPr="00B4379B">
        <w:rPr>
          <w:u w:val="single"/>
        </w:rPr>
        <w:t xml:space="preserve"> to “fulfill the responsibilities of each generation as trustee of the environment for succeeding generations”</w:t>
      </w:r>
      <w:r w:rsidRPr="00B4379B">
        <w:t xml:space="preserve"> (42 USC x4331(b)(1)) </w:t>
      </w:r>
      <w:r w:rsidRPr="00B4379B">
        <w:rPr>
          <w:u w:val="single"/>
        </w:rPr>
        <w:t xml:space="preserve">and Article 4(1) of the Moon Agreement's directive that “due regard shall be paid to the interests of present and future generations.” </w:t>
      </w:r>
      <w:r w:rsidRPr="00B4379B">
        <w:t xml:space="preserve">Given the likelihood that </w:t>
      </w:r>
      <w:r w:rsidRPr="00B4379B">
        <w:rPr>
          <w:u w:val="single"/>
        </w:rPr>
        <w:t xml:space="preserve">all states would appreciate the need for maintaining extraterrestrial environments and landscapes for both future research and exploitation, </w:t>
      </w:r>
      <w:r w:rsidRPr="00D062DC">
        <w:rPr>
          <w:highlight w:val="green"/>
          <w:u w:val="single"/>
        </w:rPr>
        <w:t xml:space="preserve">pressure from peer states and space industries may be sufficient to </w:t>
      </w:r>
      <w:r w:rsidRPr="00D062DC">
        <w:rPr>
          <w:b/>
          <w:iCs/>
          <w:highlight w:val="green"/>
          <w:u w:val="single"/>
          <w:bdr w:val="single" w:sz="8" w:space="0" w:color="auto"/>
        </w:rPr>
        <w:t>encourage a trend of compliance</w:t>
      </w:r>
      <w:r w:rsidRPr="00D062DC">
        <w:rPr>
          <w:highlight w:val="green"/>
          <w:u w:val="single"/>
        </w:rPr>
        <w:t>.</w:t>
      </w:r>
    </w:p>
    <w:p w14:paraId="253907D1" w14:textId="77777777" w:rsidR="007C7C09" w:rsidRPr="00B4379B" w:rsidRDefault="007C7C09" w:rsidP="007C7C09">
      <w:r w:rsidRPr="00B4379B">
        <w:t xml:space="preserve">Such </w:t>
      </w:r>
      <w:r w:rsidRPr="00D062DC">
        <w:rPr>
          <w:highlight w:val="green"/>
          <w:u w:val="single"/>
        </w:rPr>
        <w:t>a review and approval</w:t>
      </w:r>
      <w:r w:rsidRPr="00B4379B">
        <w:rPr>
          <w:u w:val="single"/>
        </w:rPr>
        <w:t xml:space="preserve"> system</w:t>
      </w:r>
      <w:r w:rsidRPr="00B4379B">
        <w:t xml:space="preserve"> (perhaps similar to NEPA's relationship with the Council on Environmental Quality and its oversight function) </w:t>
      </w:r>
      <w:r w:rsidRPr="00D062DC">
        <w:rPr>
          <w:highlight w:val="green"/>
          <w:u w:val="single"/>
        </w:rPr>
        <w:t>could be attempted within</w:t>
      </w:r>
      <w:r w:rsidRPr="00B4379B">
        <w:rPr>
          <w:u w:val="single"/>
        </w:rPr>
        <w:t xml:space="preserve"> </w:t>
      </w:r>
      <w:r w:rsidRPr="00D062DC">
        <w:rPr>
          <w:highlight w:val="green"/>
          <w:u w:val="single"/>
        </w:rPr>
        <w:t>the</w:t>
      </w:r>
      <w:r w:rsidRPr="00B4379B">
        <w:t xml:space="preserve"> structure of the UN, such as within the </w:t>
      </w:r>
      <w:r w:rsidRPr="00D062DC">
        <w:rPr>
          <w:b/>
          <w:iCs/>
          <w:highlight w:val="green"/>
          <w:u w:val="single"/>
          <w:bdr w:val="single" w:sz="8" w:space="0" w:color="auto"/>
        </w:rPr>
        <w:t>UN Office of Outer Space Affairs</w:t>
      </w:r>
      <w:r w:rsidRPr="00B4379B">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Spacefaring nations and international organizations are already invited to submit annual reports on their space activities and research to the UN Committee on the Peaceful Uses of Space, </w:t>
      </w:r>
      <w:r w:rsidRPr="00B4379B">
        <w:rPr>
          <w:b/>
          <w:u w:val="single"/>
        </w:rPr>
        <w:t xml:space="preserve">so </w:t>
      </w:r>
      <w:r w:rsidRPr="00D062DC">
        <w:rPr>
          <w:b/>
          <w:highlight w:val="green"/>
          <w:u w:val="single"/>
        </w:rPr>
        <w:t>a precedent for reporting exists.</w:t>
      </w:r>
      <w:r w:rsidRPr="00D062DC">
        <w:rPr>
          <w:highlight w:val="green"/>
        </w:rPr>
        <w:t xml:space="preserve"> </w:t>
      </w:r>
      <w:r w:rsidRPr="00D062DC">
        <w:rPr>
          <w:b/>
          <w:iCs/>
          <w:highlight w:val="green"/>
          <w:u w:val="single"/>
          <w:bdr w:val="single" w:sz="8" w:space="0" w:color="auto"/>
        </w:rPr>
        <w:t>Presently, however, reports</w:t>
      </w:r>
      <w:r w:rsidRPr="00B4379B">
        <w:rPr>
          <w:b/>
          <w:iCs/>
          <w:u w:val="single"/>
          <w:bdr w:val="single" w:sz="8" w:space="0" w:color="auto"/>
        </w:rPr>
        <w:t xml:space="preserve"> tend to </w:t>
      </w:r>
      <w:r w:rsidRPr="00D062DC">
        <w:rPr>
          <w:b/>
          <w:iCs/>
          <w:highlight w:val="green"/>
          <w:u w:val="single"/>
          <w:bdr w:val="single" w:sz="8" w:space="0" w:color="auto"/>
        </w:rPr>
        <w:t>document</w:t>
      </w:r>
      <w:r w:rsidRPr="00B4379B">
        <w:rPr>
          <w:b/>
          <w:iCs/>
          <w:u w:val="single"/>
          <w:bdr w:val="single" w:sz="8" w:space="0" w:color="auto"/>
        </w:rPr>
        <w:t xml:space="preserve"> positive actions and research, </w:t>
      </w:r>
      <w:r w:rsidRPr="00D062DC">
        <w:rPr>
          <w:b/>
          <w:iCs/>
          <w:highlight w:val="green"/>
          <w:u w:val="single"/>
          <w:bdr w:val="single" w:sz="8" w:space="0" w:color="auto"/>
        </w:rPr>
        <w:t xml:space="preserve">not details of </w:t>
      </w:r>
      <w:r w:rsidRPr="00B4379B">
        <w:rPr>
          <w:b/>
          <w:iCs/>
          <w:u w:val="single"/>
          <w:bdr w:val="single" w:sz="8" w:space="0" w:color="auto"/>
        </w:rPr>
        <w:t xml:space="preserve">extraterrestrial </w:t>
      </w:r>
      <w:r w:rsidRPr="00D062DC">
        <w:rPr>
          <w:b/>
          <w:iCs/>
          <w:highlight w:val="green"/>
          <w:u w:val="single"/>
          <w:bdr w:val="single" w:sz="8" w:space="0" w:color="auto"/>
        </w:rPr>
        <w:t>environmental impacts</w:t>
      </w:r>
      <w:r w:rsidRPr="00B4379B">
        <w:t>.</w:t>
      </w:r>
    </w:p>
    <w:p w14:paraId="17EDA96E" w14:textId="77777777" w:rsidR="007C7C09" w:rsidRPr="00B4379B" w:rsidRDefault="007C7C09" w:rsidP="007C7C09">
      <w:pPr>
        <w:keepNext/>
        <w:keepLines/>
        <w:spacing w:before="200"/>
        <w:outlineLvl w:val="3"/>
        <w:rPr>
          <w:rFonts w:eastAsiaTheme="majorEastAsia" w:cstheme="majorBidi"/>
          <w:b/>
          <w:iCs/>
          <w:sz w:val="26"/>
        </w:rPr>
      </w:pPr>
      <w:r w:rsidRPr="00B4379B">
        <w:rPr>
          <w:rFonts w:eastAsiaTheme="majorEastAsia" w:cstheme="majorBidi"/>
          <w:b/>
          <w:iCs/>
          <w:sz w:val="26"/>
        </w:rPr>
        <w:t xml:space="preserve">Extinction. EIA is key to preserve space resources, stop resource wars, and extra-terrestrial environmental damage. </w:t>
      </w:r>
    </w:p>
    <w:p w14:paraId="1389A5E6" w14:textId="77777777" w:rsidR="007C7C09" w:rsidRPr="00B4379B" w:rsidRDefault="007C7C09" w:rsidP="007C7C09">
      <w:r w:rsidRPr="00B4379B">
        <w:t xml:space="preserve">William R. </w:t>
      </w:r>
      <w:r w:rsidRPr="00B4379B">
        <w:rPr>
          <w:b/>
          <w:bCs/>
          <w:sz w:val="26"/>
          <w:u w:val="single"/>
        </w:rPr>
        <w:t>Kramer</w:t>
      </w:r>
      <w:r w:rsidRPr="00B4379B">
        <w:t xml:space="preserve">, Hawaii Research Center for Futures Studies @ University of Hawaii, </w:t>
      </w:r>
      <w:r w:rsidRPr="00B4379B">
        <w:rPr>
          <w:b/>
          <w:bCs/>
          <w:sz w:val="26"/>
          <w:u w:val="single"/>
        </w:rPr>
        <w:t>'17</w:t>
      </w:r>
      <w:r w:rsidRPr="00B4379B">
        <w:t>, In dreams begin responsibilities – environmental impact assessment and outer space development, ENVIRONMENTAL PRACTICE, VOL. 19, NO. 3, 128–138</w:t>
      </w:r>
    </w:p>
    <w:p w14:paraId="22AE203B" w14:textId="77777777" w:rsidR="007C7C09" w:rsidRPr="00B4379B" w:rsidRDefault="007C7C09" w:rsidP="007C7C09">
      <w:r w:rsidRPr="008741E7">
        <w:rPr>
          <w:b/>
          <w:iCs/>
          <w:u w:val="single"/>
          <w:bdr w:val="single" w:sz="8" w:space="0" w:color="auto"/>
        </w:rPr>
        <w:t xml:space="preserve">Benefits of </w:t>
      </w:r>
      <w:r w:rsidRPr="00D062DC">
        <w:rPr>
          <w:b/>
          <w:iCs/>
          <w:highlight w:val="green"/>
          <w:u w:val="single"/>
          <w:bdr w:val="single" w:sz="8" w:space="0" w:color="auto"/>
        </w:rPr>
        <w:t>extraterrestrial e</w:t>
      </w:r>
      <w:r w:rsidRPr="008741E7">
        <w:rPr>
          <w:b/>
          <w:iCs/>
          <w:u w:val="single"/>
          <w:bdr w:val="single" w:sz="8" w:space="0" w:color="auto"/>
        </w:rPr>
        <w:t xml:space="preserve">nvironmental </w:t>
      </w:r>
      <w:r w:rsidRPr="00D062DC">
        <w:rPr>
          <w:b/>
          <w:iCs/>
          <w:highlight w:val="green"/>
          <w:u w:val="single"/>
          <w:bdr w:val="single" w:sz="8" w:space="0" w:color="auto"/>
        </w:rPr>
        <w:t>i</w:t>
      </w:r>
      <w:r w:rsidRPr="008741E7">
        <w:rPr>
          <w:b/>
          <w:iCs/>
          <w:u w:val="single"/>
          <w:bdr w:val="single" w:sz="8" w:space="0" w:color="auto"/>
        </w:rPr>
        <w:t xml:space="preserve">mpact </w:t>
      </w:r>
      <w:r w:rsidRPr="00D062DC">
        <w:rPr>
          <w:b/>
          <w:iCs/>
          <w:highlight w:val="green"/>
          <w:u w:val="single"/>
          <w:bdr w:val="single" w:sz="8" w:space="0" w:color="auto"/>
        </w:rPr>
        <w:t>a</w:t>
      </w:r>
      <w:r w:rsidRPr="008741E7">
        <w:rPr>
          <w:b/>
          <w:iCs/>
          <w:u w:val="single"/>
          <w:bdr w:val="single" w:sz="8" w:space="0" w:color="auto"/>
        </w:rPr>
        <w:t>ssessment</w:t>
      </w:r>
      <w:r w:rsidRPr="00B4379B">
        <w:t xml:space="preserve"> Most publications regarding outer space resources maintain that those resources are nearly limitless, and many business models for exploitation do not imagine that resources on Mars, for example, will ever be exhausted (Lewis, 1996; Zubrin, 1996; Renstrom, 2016). Ever is a long time. While the statement may be figuratively true for some mineral ores that may last through an individual company’s project timeline, it is not necessarily true for long-term </w:t>
      </w:r>
      <w:r w:rsidRPr="00B4379B">
        <w:lastRenderedPageBreak/>
        <w:t xml:space="preserve">planning. </w:t>
      </w:r>
      <w:r w:rsidRPr="00D062DC">
        <w:rPr>
          <w:b/>
          <w:iCs/>
          <w:highlight w:val="green"/>
          <w:u w:val="single"/>
          <w:bdr w:val="single" w:sz="8" w:space="0" w:color="auto"/>
        </w:rPr>
        <w:t>There will</w:t>
      </w:r>
      <w:r w:rsidRPr="00B4379B">
        <w:rPr>
          <w:b/>
          <w:iCs/>
          <w:u w:val="single"/>
          <w:bdr w:val="single" w:sz="8" w:space="0" w:color="auto"/>
        </w:rPr>
        <w:t xml:space="preserve"> likely </w:t>
      </w:r>
      <w:r w:rsidRPr="00D062DC">
        <w:rPr>
          <w:b/>
          <w:iCs/>
          <w:highlight w:val="green"/>
          <w:u w:val="single"/>
          <w:bdr w:val="single" w:sz="8" w:space="0" w:color="auto"/>
        </w:rPr>
        <w:t>be competition for</w:t>
      </w:r>
      <w:r w:rsidRPr="00B4379B">
        <w:rPr>
          <w:b/>
          <w:iCs/>
          <w:u w:val="single"/>
          <w:bdr w:val="single" w:sz="8" w:space="0" w:color="auto"/>
        </w:rPr>
        <w:t xml:space="preserve"> the rarest (most </w:t>
      </w:r>
      <w:r w:rsidRPr="00D062DC">
        <w:rPr>
          <w:b/>
          <w:iCs/>
          <w:highlight w:val="green"/>
          <w:u w:val="single"/>
          <w:bdr w:val="single" w:sz="8" w:space="0" w:color="auto"/>
        </w:rPr>
        <w:t>valuable) minerals</w:t>
      </w:r>
      <w:r w:rsidRPr="00B4379B">
        <w:t xml:space="preserve">. </w:t>
      </w:r>
      <w:r w:rsidRPr="00B4379B">
        <w:rPr>
          <w:u w:val="single"/>
        </w:rPr>
        <w:t xml:space="preserve">Without some form of planning and regulation, </w:t>
      </w:r>
      <w:r w:rsidRPr="00D062DC">
        <w:rPr>
          <w:highlight w:val="green"/>
          <w:u w:val="single"/>
        </w:rPr>
        <w:t>they may be extracted</w:t>
      </w:r>
      <w:r w:rsidRPr="00B4379B">
        <w:rPr>
          <w:u w:val="single"/>
        </w:rPr>
        <w:t xml:space="preserve"> </w:t>
      </w:r>
      <w:r w:rsidRPr="00D062DC">
        <w:rPr>
          <w:highlight w:val="green"/>
          <w:u w:val="single"/>
        </w:rPr>
        <w:t>in an inefficient and</w:t>
      </w:r>
      <w:r w:rsidRPr="00B4379B">
        <w:rPr>
          <w:u w:val="single"/>
        </w:rPr>
        <w:t xml:space="preserve"> environmentally </w:t>
      </w:r>
      <w:r w:rsidRPr="00D062DC">
        <w:rPr>
          <w:highlight w:val="green"/>
          <w:u w:val="single"/>
        </w:rPr>
        <w:t xml:space="preserve">damaging manner and be </w:t>
      </w:r>
      <w:r w:rsidRPr="00D062DC">
        <w:rPr>
          <w:b/>
          <w:highlight w:val="green"/>
          <w:u w:val="single"/>
        </w:rPr>
        <w:t>quickly depleted</w:t>
      </w:r>
      <w:r w:rsidRPr="00B4379B">
        <w:t xml:space="preserve"> (</w:t>
      </w:r>
      <w:r w:rsidRPr="00B4379B">
        <w:rPr>
          <w:u w:val="single"/>
        </w:rPr>
        <w:t>as exemplified by hydraulic mining for gold on Earth, which wasted much of the resource and resulted in extensive environmental damage</w:t>
      </w:r>
      <w:r w:rsidRPr="00B4379B">
        <w:t>) (Merchant, 1998).</w:t>
      </w:r>
    </w:p>
    <w:p w14:paraId="0D172957" w14:textId="77777777" w:rsidR="007C7C09" w:rsidRPr="00B4379B" w:rsidRDefault="007C7C09" w:rsidP="007C7C09">
      <w:r w:rsidRPr="00B4379B">
        <w:rPr>
          <w:u w:val="single"/>
        </w:rPr>
        <w:t>How might resources be put to their highest and best use unless regulated?</w:t>
      </w:r>
      <w:r w:rsidRPr="00B4379B">
        <w:t xml:space="preserve"> </w:t>
      </w:r>
      <w:r w:rsidRPr="00D062DC">
        <w:rPr>
          <w:highlight w:val="green"/>
          <w:u w:val="single"/>
        </w:rPr>
        <w:t>Both</w:t>
      </w:r>
      <w:r w:rsidRPr="00B4379B">
        <w:rPr>
          <w:u w:val="single"/>
        </w:rPr>
        <w:t xml:space="preserve"> the </w:t>
      </w:r>
      <w:r w:rsidRPr="00D062DC">
        <w:rPr>
          <w:highlight w:val="green"/>
          <w:u w:val="single"/>
        </w:rPr>
        <w:t xml:space="preserve">Moon and Mars have water ice which will be </w:t>
      </w:r>
      <w:r w:rsidRPr="00D062DC">
        <w:rPr>
          <w:b/>
          <w:iCs/>
          <w:highlight w:val="green"/>
          <w:u w:val="single"/>
          <w:bdr w:val="single" w:sz="8" w:space="0" w:color="auto"/>
        </w:rPr>
        <w:t>crucial for human survival</w:t>
      </w:r>
      <w:r w:rsidRPr="00D062DC">
        <w:rPr>
          <w:highlight w:val="green"/>
          <w:u w:val="single"/>
        </w:rPr>
        <w:t>, but water also has lucrative industrial uses;</w:t>
      </w:r>
      <w:r w:rsidRPr="00B4379B">
        <w:rPr>
          <w:u w:val="single"/>
        </w:rPr>
        <w:t xml:space="preserve"> it is potentially the raw material for manufacturing both rocket fuel and oxygen</w:t>
      </w:r>
      <w:r w:rsidRPr="00B4379B">
        <w:t xml:space="preserve">. </w:t>
      </w:r>
      <w:r w:rsidRPr="00D062DC">
        <w:rPr>
          <w:b/>
          <w:iCs/>
          <w:highlight w:val="green"/>
          <w:u w:val="single"/>
          <w:bdr w:val="single" w:sz="8" w:space="0" w:color="auto"/>
        </w:rPr>
        <w:t>Conflicts over resource allocation</w:t>
      </w:r>
      <w:r w:rsidRPr="00B4379B">
        <w:rPr>
          <w:u w:val="single"/>
        </w:rPr>
        <w:t xml:space="preserve"> </w:t>
      </w:r>
      <w:r w:rsidRPr="00D062DC">
        <w:rPr>
          <w:highlight w:val="green"/>
          <w:u w:val="single"/>
        </w:rPr>
        <w:t xml:space="preserve">may be better addressed during an </w:t>
      </w:r>
      <w:r w:rsidRPr="00D062DC">
        <w:rPr>
          <w:b/>
          <w:iCs/>
          <w:highlight w:val="green"/>
          <w:u w:val="single"/>
          <w:bdr w:val="single" w:sz="8" w:space="0" w:color="auto"/>
        </w:rPr>
        <w:t>assessment process</w:t>
      </w:r>
      <w:r w:rsidRPr="00B4379B">
        <w:rPr>
          <w:u w:val="single"/>
        </w:rPr>
        <w:t xml:space="preserve"> that seeks to balance highest and best use with discovery and first use</w:t>
      </w:r>
      <w:r w:rsidRPr="00B4379B">
        <w:t xml:space="preserve">. </w:t>
      </w:r>
      <w:r w:rsidRPr="00B4379B">
        <w:rPr>
          <w:u w:val="single"/>
        </w:rPr>
        <w:t>Who gains access to specific areas for mining becomes more problematic in that the Outer Space Treaty does not allow “ownership” of extraterrestrial territory; there is no guarantee that companies such as those listed previously will gain access to the most productive sites</w:t>
      </w:r>
      <w:r w:rsidRPr="00B4379B">
        <w:t xml:space="preserve">. The China National Space Administration is planning to place a crew on the Moon by 2024, so </w:t>
      </w:r>
      <w:r w:rsidRPr="00D062DC">
        <w:rPr>
          <w:b/>
          <w:highlight w:val="green"/>
          <w:u w:val="single"/>
        </w:rPr>
        <w:t>competition for</w:t>
      </w:r>
      <w:r w:rsidRPr="00B4379B">
        <w:rPr>
          <w:b/>
          <w:u w:val="single"/>
        </w:rPr>
        <w:t xml:space="preserve"> the best </w:t>
      </w:r>
      <w:r w:rsidRPr="00D062DC">
        <w:rPr>
          <w:b/>
          <w:highlight w:val="green"/>
          <w:u w:val="single"/>
        </w:rPr>
        <w:t>sites will be intense</w:t>
      </w:r>
      <w:r w:rsidRPr="00B4379B">
        <w:t xml:space="preserve"> (Kramer, 2015b; China Digital Times, 2012).</w:t>
      </w:r>
    </w:p>
    <w:p w14:paraId="4C99A108" w14:textId="77777777" w:rsidR="007C7C09" w:rsidRPr="00B4379B" w:rsidRDefault="007C7C09" w:rsidP="007C7C09">
      <w:pPr>
        <w:rPr>
          <w:u w:val="single"/>
        </w:rPr>
      </w:pPr>
      <w:r w:rsidRPr="00B4379B">
        <w:rPr>
          <w:u w:val="single"/>
        </w:rPr>
        <w:t>Space industries generally are not considering that their proposed actions may preclude alternative uses such as scientific research and human settlement</w:t>
      </w:r>
      <w:r w:rsidRPr="00B4379B">
        <w:t xml:space="preserve">. </w:t>
      </w:r>
      <w:r w:rsidRPr="00B4379B">
        <w:rPr>
          <w:u w:val="single"/>
        </w:rPr>
        <w:t>There will be a stream of not yet imagined uses that could be adversely affected or foreclosed</w:t>
      </w:r>
      <w:r w:rsidRPr="00B4379B">
        <w:t xml:space="preserve">. </w:t>
      </w:r>
      <w:r w:rsidRPr="00B4379B">
        <w:rPr>
          <w:u w:val="single"/>
        </w:rPr>
        <w:t xml:space="preserve">Many of the same </w:t>
      </w:r>
      <w:r w:rsidRPr="00D062DC">
        <w:rPr>
          <w:highlight w:val="green"/>
          <w:u w:val="single"/>
        </w:rPr>
        <w:t xml:space="preserve">conflicts between land use and </w:t>
      </w:r>
      <w:r w:rsidRPr="00B4379B">
        <w:rPr>
          <w:u w:val="single"/>
        </w:rPr>
        <w:t xml:space="preserve">human </w:t>
      </w:r>
      <w:r w:rsidRPr="00D062DC">
        <w:rPr>
          <w:highlight w:val="green"/>
          <w:u w:val="single"/>
        </w:rPr>
        <w:t>habitation</w:t>
      </w:r>
      <w:r w:rsidRPr="00B4379B">
        <w:rPr>
          <w:u w:val="single"/>
        </w:rPr>
        <w:t xml:space="preserve"> experienced on Earth </w:t>
      </w:r>
      <w:r w:rsidRPr="00D062DC">
        <w:rPr>
          <w:highlight w:val="green"/>
          <w:u w:val="single"/>
        </w:rPr>
        <w:t>may emerge on extraterrestrial sites</w:t>
      </w:r>
      <w:r w:rsidRPr="00B4379B">
        <w:t xml:space="preserve">. On the Moon, for example, there are preferable sites for collecting solar energy. These “peaks of eternal light” are areas nearly always or constantly exposed to sunlight at the poles. They are very limited in both distribution and size (Elvis, Milligan, and Krolikowski, 2016). </w:t>
      </w:r>
      <w:r w:rsidRPr="00B4379B">
        <w:rPr>
          <w:u w:val="single"/>
        </w:rPr>
        <w:t>If a mining operation were to determine such areas suitable for their operations, or if mining created a constant plume of dust that would diminish the effectiveness of solar panels, how might such a situation be resolved?</w:t>
      </w:r>
    </w:p>
    <w:p w14:paraId="3CC3931D" w14:textId="77777777" w:rsidR="007C7C09" w:rsidRPr="00B4379B" w:rsidRDefault="007C7C09" w:rsidP="007C7C09">
      <w:r w:rsidRPr="00B4379B">
        <w:rPr>
          <w:u w:val="single"/>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B4379B">
        <w:t xml:space="preserve">Humans’ </w:t>
      </w:r>
      <w:r w:rsidRPr="00D062DC">
        <w:rPr>
          <w:highlight w:val="green"/>
          <w:u w:val="single"/>
        </w:rPr>
        <w:t>biological pollution of Mars</w:t>
      </w:r>
      <w:r w:rsidRPr="00B4379B">
        <w:rPr>
          <w:u w:val="single"/>
        </w:rPr>
        <w:t xml:space="preserve">, for example, </w:t>
      </w:r>
      <w:r w:rsidRPr="00D062DC">
        <w:rPr>
          <w:highlight w:val="green"/>
          <w:u w:val="single"/>
        </w:rPr>
        <w:t>may greatly affect</w:t>
      </w:r>
      <w:r w:rsidRPr="00B4379B">
        <w:rPr>
          <w:u w:val="single"/>
        </w:rPr>
        <w:t xml:space="preserve"> the results of any </w:t>
      </w:r>
      <w:r w:rsidRPr="00D062DC">
        <w:rPr>
          <w:highlight w:val="green"/>
          <w:u w:val="single"/>
        </w:rPr>
        <w:t>search for extraterrestrial life</w:t>
      </w:r>
      <w:r w:rsidRPr="00B4379B">
        <w:rPr>
          <w:u w:val="single"/>
        </w:rPr>
        <w:t xml:space="preserve"> there</w:t>
      </w:r>
      <w:r w:rsidRPr="00B4379B">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3504AB96" w14:textId="52E6AE26" w:rsidR="007C7C09" w:rsidRDefault="007C7C09" w:rsidP="007C7C09"/>
    <w:p w14:paraId="6CF85BFE" w14:textId="516C344B" w:rsidR="004B5832" w:rsidRPr="001E741E" w:rsidRDefault="004B5832" w:rsidP="004B5832">
      <w:pPr>
        <w:pStyle w:val="Heading4"/>
        <w:rPr>
          <w:rFonts w:cs="Calibri"/>
        </w:rPr>
      </w:pPr>
      <w:r w:rsidRPr="001E741E">
        <w:rPr>
          <w:rFonts w:cs="Calibri"/>
        </w:rPr>
        <w:t xml:space="preserve">Should means </w:t>
      </w:r>
      <w:r>
        <w:rPr>
          <w:rFonts w:cs="Calibri"/>
          <w:u w:val="single"/>
        </w:rPr>
        <w:t>certain</w:t>
      </w:r>
      <w:r w:rsidR="00C1082A">
        <w:rPr>
          <w:rFonts w:cs="Calibri"/>
        </w:rPr>
        <w:t xml:space="preserve"> and</w:t>
      </w:r>
      <w:r w:rsidRPr="001E741E">
        <w:rPr>
          <w:rFonts w:cs="Calibri"/>
        </w:rPr>
        <w:t xml:space="preserve"> </w:t>
      </w:r>
      <w:r w:rsidRPr="001E741E">
        <w:rPr>
          <w:rFonts w:cs="Calibri"/>
          <w:u w:val="single"/>
        </w:rPr>
        <w:t>immediate</w:t>
      </w:r>
    </w:p>
    <w:p w14:paraId="0EEE1CC8" w14:textId="77777777" w:rsidR="004B5832" w:rsidRPr="001E741E" w:rsidRDefault="004B5832" w:rsidP="004B5832">
      <w:r w:rsidRPr="001E741E">
        <w:rPr>
          <w:rStyle w:val="Style13ptBold"/>
        </w:rPr>
        <w:t>Summers 94</w:t>
      </w:r>
      <w:r w:rsidRPr="001E741E">
        <w:t xml:space="preserve"> (Justice – Oklahoma Supreme Court, “Kelsey v. Dollarsaver Food Warehouse of Durant”, 1994 OK 123, 11-8, http://www.oscn.net/applications/oscn/DeliverDocument.asp?CiteID=20287#marker3fn13)</w:t>
      </w:r>
    </w:p>
    <w:p w14:paraId="5FD2E1B9" w14:textId="77777777" w:rsidR="004B5832" w:rsidRPr="001E741E" w:rsidRDefault="004B5832" w:rsidP="004B5832">
      <w:r w:rsidRPr="001E741E">
        <w:t xml:space="preserve">¶4 </w:t>
      </w:r>
      <w:r w:rsidRPr="001E741E">
        <w:rPr>
          <w:rStyle w:val="StyleUnderline"/>
        </w:rPr>
        <w:t xml:space="preserve">The legal question to be resolved by the court is whether the word </w:t>
      </w:r>
      <w:r w:rsidRPr="001E741E">
        <w:rPr>
          <w:rStyle w:val="StyleUnderline"/>
          <w:highlight w:val="green"/>
        </w:rPr>
        <w:t>"should</w:t>
      </w:r>
      <w:r w:rsidRPr="001E741E">
        <w:t>"</w:t>
      </w:r>
      <w:hyperlink r:id="rId11" w:anchor="marker3fn13" w:history="1">
        <w:r w:rsidRPr="001E741E">
          <w:rPr>
            <w:rStyle w:val="Hyperlink"/>
          </w:rPr>
          <w:t>13</w:t>
        </w:r>
      </w:hyperlink>
      <w:r w:rsidRPr="001E741E">
        <w:t xml:space="preserve"> in the May 18 order connotes futurity or </w:t>
      </w:r>
      <w:r w:rsidRPr="001E741E">
        <w:rPr>
          <w:rStyle w:val="StyleUnderline"/>
          <w:highlight w:val="green"/>
        </w:rPr>
        <w:t>may be deemed</w:t>
      </w:r>
      <w:r w:rsidRPr="001E741E">
        <w:rPr>
          <w:rStyle w:val="StyleUnderline"/>
        </w:rPr>
        <w:t xml:space="preserve"> a ruling </w:t>
      </w:r>
      <w:r w:rsidRPr="001E741E">
        <w:rPr>
          <w:rStyle w:val="StyleUnderline"/>
          <w:highlight w:val="green"/>
        </w:rPr>
        <w:t>in praesenti</w:t>
      </w:r>
      <w:r w:rsidRPr="001E741E">
        <w:t>.</w:t>
      </w:r>
      <w:hyperlink r:id="rId12" w:anchor="marker3fn14" w:history="1">
        <w:r w:rsidRPr="001E741E">
          <w:rPr>
            <w:rStyle w:val="Hyperlink"/>
          </w:rPr>
          <w:t>14</w:t>
        </w:r>
      </w:hyperlink>
      <w:r w:rsidRPr="001E741E">
        <w:t xml:space="preserve"> The answer to this query is not to be divined from rules of grammar;</w:t>
      </w:r>
      <w:hyperlink r:id="rId13"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14" w:anchor="marker3fn16" w:history="1">
        <w:r w:rsidRPr="001E741E">
          <w:rPr>
            <w:rStyle w:val="Hyperlink"/>
          </w:rPr>
          <w:t xml:space="preserve">16 </w:t>
        </w:r>
      </w:hyperlink>
      <w:r w:rsidRPr="001E741E">
        <w:t xml:space="preserve">[CONTINUES – TO FOOTNOTE] </w:t>
      </w:r>
      <w:hyperlink r:id="rId15"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1E741E">
        <w:rPr>
          <w:rStyle w:val="StyleUnderline"/>
        </w:rPr>
        <w:t xml:space="preserve">Certain </w:t>
      </w:r>
      <w:r w:rsidRPr="001E741E">
        <w:rPr>
          <w:rStyle w:val="StyleUnderline"/>
          <w:highlight w:val="green"/>
        </w:rPr>
        <w:t>contexts mandate a construction of</w:t>
      </w:r>
      <w:r w:rsidRPr="001E741E">
        <w:rPr>
          <w:rStyle w:val="StyleUnderline"/>
        </w:rPr>
        <w:t xml:space="preserve"> the term "</w:t>
      </w:r>
      <w:r w:rsidRPr="001E741E">
        <w:rPr>
          <w:rStyle w:val="StyleUnderline"/>
          <w:highlight w:val="green"/>
        </w:rPr>
        <w:t xml:space="preserve">should" as </w:t>
      </w:r>
      <w:r w:rsidRPr="001E741E">
        <w:rPr>
          <w:rStyle w:val="Emphasis"/>
          <w:highlight w:val="green"/>
        </w:rPr>
        <w:t>more than</w:t>
      </w:r>
      <w:r w:rsidRPr="001E741E">
        <w:rPr>
          <w:rStyle w:val="StyleUnderline"/>
        </w:rPr>
        <w:t xml:space="preserve"> merely indicating preference or </w:t>
      </w:r>
      <w:r w:rsidRPr="001E741E">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16" w:history="1">
        <w:r w:rsidRPr="001E741E">
          <w:rPr>
            <w:rStyle w:val="Hyperlink"/>
          </w:rPr>
          <w:t>802 P.2d 813</w:t>
        </w:r>
      </w:hyperlink>
      <w:r w:rsidRPr="001E741E">
        <w:t xml:space="preserve"> (1990) (one of the Rules of Appellate Procedure requiring that a party "should devote a section of the brief to 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17"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1E741E">
        <w:rPr>
          <w:rStyle w:val="StyleUnderline"/>
          <w:highlight w:val="green"/>
        </w:rPr>
        <w:t>the phrase denotes that</w:t>
      </w:r>
      <w:r w:rsidRPr="001E741E">
        <w:rPr>
          <w:rStyle w:val="StyleUnderline"/>
        </w:rPr>
        <w:t xml:space="preserve"> which in </w:t>
      </w:r>
      <w:r w:rsidRPr="001E741E">
        <w:rPr>
          <w:rStyle w:val="StyleUnderline"/>
          <w:highlight w:val="green"/>
        </w:rPr>
        <w:t>law is</w:t>
      </w:r>
      <w:r w:rsidRPr="001E741E">
        <w:rPr>
          <w:rStyle w:val="StyleUnderline"/>
        </w:rPr>
        <w:t xml:space="preserve"> presently or </w:t>
      </w:r>
      <w:r w:rsidRPr="001E741E">
        <w:rPr>
          <w:rStyle w:val="Emphasis"/>
          <w:highlight w:val="green"/>
        </w:rPr>
        <w:t>immediately effective</w:t>
      </w:r>
      <w:r w:rsidRPr="001E741E">
        <w:rPr>
          <w:rStyle w:val="StyleUnderline"/>
          <w:highlight w:val="green"/>
        </w:rPr>
        <w:t>, as opposed to</w:t>
      </w:r>
      <w:r w:rsidRPr="001E741E">
        <w:rPr>
          <w:rStyle w:val="StyleUnderline"/>
        </w:rPr>
        <w:t xml:space="preserve"> something that will or would become effective </w:t>
      </w:r>
      <w:r w:rsidRPr="001E741E">
        <w:rPr>
          <w:rStyle w:val="StyleUnderline"/>
          <w:highlight w:val="green"/>
        </w:rPr>
        <w:t>in the future</w:t>
      </w:r>
      <w:r w:rsidRPr="001E741E">
        <w:rPr>
          <w:i/>
          <w:iCs/>
        </w:rPr>
        <w:t xml:space="preserve"> [in futurol</w:t>
      </w:r>
      <w:r w:rsidRPr="001E741E">
        <w:t xml:space="preserve">]. See Van Wyck v. Knevals, </w:t>
      </w:r>
      <w:hyperlink r:id="rId18" w:history="1">
        <w:r w:rsidRPr="001E741E">
          <w:rPr>
            <w:rStyle w:val="Hyperlink"/>
          </w:rPr>
          <w:t>106 U.S. 360</w:t>
        </w:r>
      </w:hyperlink>
      <w:r w:rsidRPr="001E741E">
        <w:t>, 365, 1 S.Ct. 336, 337, 27 L.Ed. 201 (1882).</w:t>
      </w:r>
    </w:p>
    <w:p w14:paraId="76B3DB7E" w14:textId="77777777" w:rsidR="004B5832" w:rsidRPr="007C7C09" w:rsidRDefault="004B5832" w:rsidP="007C7C09"/>
    <w:p w14:paraId="32189EF1" w14:textId="02CB7078" w:rsidR="00E42E4C" w:rsidRDefault="007C7C09" w:rsidP="00C708DD">
      <w:pPr>
        <w:pStyle w:val="Heading2"/>
      </w:pPr>
      <w:r>
        <w:lastRenderedPageBreak/>
        <w:t>1</w:t>
      </w:r>
      <w:r w:rsidR="00C708DD">
        <w:t>NC – Case</w:t>
      </w:r>
    </w:p>
    <w:p w14:paraId="34A626C7" w14:textId="5E111D86" w:rsidR="00C708DD" w:rsidRDefault="00FA43A0" w:rsidP="00C708DD">
      <w:pPr>
        <w:pStyle w:val="Heading3"/>
      </w:pPr>
      <w:r>
        <w:lastRenderedPageBreak/>
        <w:t xml:space="preserve">1NC – </w:t>
      </w:r>
      <w:r w:rsidR="00C256EA">
        <w:t>Heg</w:t>
      </w:r>
    </w:p>
    <w:p w14:paraId="57FD8BD3" w14:textId="11CA56AD" w:rsidR="00C708DD" w:rsidRDefault="00C708DD" w:rsidP="00C708DD">
      <w:pPr>
        <w:pStyle w:val="Heading4"/>
        <w:numPr>
          <w:ilvl w:val="0"/>
          <w:numId w:val="12"/>
        </w:numPr>
      </w:pPr>
      <w:r>
        <w:t>The pursuit of hegemony makes the US-China trade war inevitable – guarantees large scale conflict.</w:t>
      </w:r>
    </w:p>
    <w:p w14:paraId="34EA007C" w14:textId="77777777" w:rsidR="00C708DD" w:rsidRPr="00312B8D" w:rsidRDefault="00C708DD" w:rsidP="00C708DD">
      <w:pPr>
        <w:rPr>
          <w:rStyle w:val="Style13ptBold"/>
        </w:rPr>
      </w:pPr>
      <w:r>
        <w:rPr>
          <w:rStyle w:val="Style13ptBold"/>
        </w:rPr>
        <w:t>Kim 18</w:t>
      </w:r>
    </w:p>
    <w:p w14:paraId="10215EEE" w14:textId="77777777" w:rsidR="00C708DD" w:rsidRPr="00312B8D" w:rsidRDefault="00C708DD" w:rsidP="00C708DD">
      <w:pPr>
        <w:rPr>
          <w:szCs w:val="16"/>
        </w:rPr>
      </w:pPr>
      <w:r>
        <w:rPr>
          <w:szCs w:val="16"/>
        </w:rPr>
        <w:t xml:space="preserve">(Min-Hyung, 11-24-18, </w:t>
      </w:r>
      <w:r w:rsidRPr="00312B8D">
        <w:rPr>
          <w:szCs w:val="16"/>
        </w:rPr>
        <w:t>Department of Political Science and International Relations</w:t>
      </w:r>
      <w:r>
        <w:rPr>
          <w:szCs w:val="16"/>
        </w:rPr>
        <w:t>, “</w:t>
      </w:r>
      <w:r w:rsidRPr="00312B8D">
        <w:rPr>
          <w:szCs w:val="16"/>
        </w:rPr>
        <w:t>A real driver of US–China trade conflict: The Sino–US competition for global hegemony and its implications for the future</w:t>
      </w:r>
      <w:r>
        <w:rPr>
          <w:szCs w:val="16"/>
        </w:rPr>
        <w:t xml:space="preserve">”, </w:t>
      </w:r>
      <w:hyperlink r:id="rId19" w:history="1">
        <w:r w:rsidRPr="0066259C">
          <w:rPr>
            <w:rStyle w:val="Hyperlink"/>
            <w:szCs w:val="16"/>
          </w:rPr>
          <w:t>https://www.emerald.com/insight/content/doi/10.1108/ITPD-02-2019-003/full/pdf?title=a-real-driver-of-uschina-trade-conflict-the-sinous-competition-for-global-hegemony-and-its-implications-for-the-future</w:t>
        </w:r>
      </w:hyperlink>
      <w:r>
        <w:rPr>
          <w:szCs w:val="16"/>
        </w:rPr>
        <w:t>) GZ</w:t>
      </w:r>
    </w:p>
    <w:p w14:paraId="6B4387AE" w14:textId="77777777" w:rsidR="00C708DD" w:rsidRPr="00A65B22" w:rsidRDefault="00C708DD" w:rsidP="00C708DD">
      <w:r w:rsidRPr="00312B8D">
        <w:t xml:space="preserve">Since the end of the Second World War, the USA has undoubtedly been a global hegemon. With its preponderant military and economic strength, it has created a liberal international economic order and maintained it by promoting global free trade. </w:t>
      </w:r>
      <w:r w:rsidRPr="001D2E87">
        <w:rPr>
          <w:rStyle w:val="StyleUnderline"/>
        </w:rPr>
        <w:t xml:space="preserve">USA sudden </w:t>
      </w:r>
      <w:r w:rsidRPr="00F43E82">
        <w:rPr>
          <w:rStyle w:val="StyleUnderline"/>
          <w:highlight w:val="green"/>
        </w:rPr>
        <w:t>turn to protectionism under</w:t>
      </w:r>
      <w:r w:rsidRPr="00312B8D">
        <w:rPr>
          <w:rStyle w:val="StyleUnderline"/>
        </w:rPr>
        <w:t xml:space="preserve"> the banner of “America First” in the </w:t>
      </w:r>
      <w:r w:rsidRPr="00F43E82">
        <w:rPr>
          <w:rStyle w:val="StyleUnderline"/>
          <w:highlight w:val="green"/>
        </w:rPr>
        <w:t>Trump</w:t>
      </w:r>
      <w:r w:rsidRPr="00312B8D">
        <w:rPr>
          <w:rStyle w:val="StyleUnderline"/>
        </w:rPr>
        <w:t xml:space="preserve"> administration </w:t>
      </w:r>
      <w:r w:rsidRPr="001D2E87">
        <w:rPr>
          <w:rStyle w:val="StyleUnderline"/>
          <w:highlight w:val="green"/>
        </w:rPr>
        <w:t xml:space="preserve">illustrates “US fear” </w:t>
      </w:r>
      <w:r w:rsidRPr="00F43E82">
        <w:rPr>
          <w:rStyle w:val="StyleUnderline"/>
          <w:highlight w:val="green"/>
        </w:rPr>
        <w:t>that</w:t>
      </w:r>
      <w:r w:rsidRPr="00312B8D">
        <w:rPr>
          <w:rStyle w:val="StyleUnderline"/>
        </w:rPr>
        <w:t xml:space="preserve"> its </w:t>
      </w:r>
      <w:r w:rsidRPr="00F43E82">
        <w:rPr>
          <w:rStyle w:val="StyleUnderline"/>
          <w:highlight w:val="green"/>
        </w:rPr>
        <w:t>hegemony</w:t>
      </w:r>
      <w:r w:rsidRPr="00312B8D">
        <w:rPr>
          <w:rStyle w:val="StyleUnderline"/>
        </w:rPr>
        <w:t xml:space="preserve"> or Pax Americana </w:t>
      </w:r>
      <w:r w:rsidRPr="00F43E82">
        <w:rPr>
          <w:rStyle w:val="StyleUnderline"/>
          <w:highlight w:val="green"/>
        </w:rPr>
        <w:t>is declining</w:t>
      </w:r>
      <w:r w:rsidRPr="00312B8D">
        <w:rPr>
          <w:rStyle w:val="StyleUnderline"/>
        </w:rPr>
        <w:t xml:space="preserve"> vis-à-vis China’s growing power.</w:t>
      </w:r>
      <w:r w:rsidRPr="00312B8D">
        <w:t xml:space="preserve"> It also demonstrates that </w:t>
      </w:r>
      <w:r w:rsidRPr="001D2E87">
        <w:rPr>
          <w:rStyle w:val="StyleUnderline"/>
        </w:rPr>
        <w:t xml:space="preserve">the </w:t>
      </w:r>
      <w:r w:rsidRPr="001D2E87">
        <w:rPr>
          <w:rStyle w:val="StyleUnderline"/>
          <w:highlight w:val="green"/>
        </w:rPr>
        <w:t>USA now seeks to deter China from overtaking its heg</w:t>
      </w:r>
      <w:r w:rsidRPr="00312B8D">
        <w:rPr>
          <w:rStyle w:val="StyleUnderline"/>
        </w:rPr>
        <w:t>emony so as to keep US hegemony as long as possible</w:t>
      </w:r>
      <w:r w:rsidRPr="00312B8D">
        <w:t xml:space="preserve">. Currently, </w:t>
      </w:r>
      <w:r w:rsidRPr="00312B8D">
        <w:rPr>
          <w:rStyle w:val="StyleUnderline"/>
        </w:rPr>
        <w:t xml:space="preserve">the USA and China are </w:t>
      </w:r>
      <w:r w:rsidRPr="001D2E87">
        <w:rPr>
          <w:rStyle w:val="Emphasis"/>
          <w:highlight w:val="green"/>
        </w:rPr>
        <w:t>waging a trade war</w:t>
      </w:r>
      <w:r w:rsidRPr="00312B8D">
        <w:rPr>
          <w:rStyle w:val="Emphasis"/>
        </w:rPr>
        <w:t>.</w:t>
      </w:r>
      <w:r w:rsidRPr="00312B8D">
        <w:t xml:space="preserve"> What is important to note here is that the driving force of </w:t>
      </w:r>
      <w:r w:rsidRPr="001D2E87">
        <w:rPr>
          <w:rStyle w:val="StyleUnderline"/>
          <w:highlight w:val="green"/>
        </w:rPr>
        <w:t>the trade war</w:t>
      </w:r>
      <w:r w:rsidRPr="00312B8D">
        <w:rPr>
          <w:rStyle w:val="StyleUnderline"/>
        </w:rPr>
        <w:t xml:space="preserve"> between the world’s two largest economies </w:t>
      </w:r>
      <w:r w:rsidRPr="001D2E87">
        <w:rPr>
          <w:rStyle w:val="StyleUnderline"/>
          <w:highlight w:val="green"/>
        </w:rPr>
        <w:t>is more</w:t>
      </w:r>
      <w:r w:rsidRPr="00312B8D">
        <w:t xml:space="preserve"> 36 ITPD 3,1 </w:t>
      </w:r>
      <w:r w:rsidRPr="001D2E87">
        <w:rPr>
          <w:rStyle w:val="StyleUnderline"/>
          <w:highlight w:val="green"/>
        </w:rPr>
        <w:t>political than economic</w:t>
      </w:r>
      <w:r w:rsidRPr="00312B8D">
        <w:rPr>
          <w:rStyle w:val="StyleUnderline"/>
        </w:rPr>
        <w:t>.</w:t>
      </w:r>
      <w:r w:rsidRPr="00312B8D">
        <w:t xml:space="preserve"> That is to say, as China’s economic and political influence in the world vis-à-vis that of the USA increases, US fear about China’s power also grows. Under these circumstances, </w:t>
      </w:r>
      <w:r w:rsidRPr="00312B8D">
        <w:rPr>
          <w:rStyle w:val="StyleUnderline"/>
        </w:rPr>
        <w:t>Washington makes every effort to assert its global dominance by deterring China’s challenge to its hegemony</w:t>
      </w:r>
      <w:r w:rsidRPr="00312B8D">
        <w:t xml:space="preserve">[13]. It is this sort of “US fear” about hegemonic power transition from Washington to Beijing that brought about US policies against the BRI, the AIIB, and Made in China 2015. </w:t>
      </w:r>
      <w:r w:rsidRPr="001D2E87">
        <w:rPr>
          <w:rStyle w:val="Emphasis"/>
          <w:highlight w:val="green"/>
        </w:rPr>
        <w:t xml:space="preserve">The fear of </w:t>
      </w:r>
      <w:r w:rsidRPr="001D2E87">
        <w:rPr>
          <w:rStyle w:val="Emphasis"/>
        </w:rPr>
        <w:t>hegemonic</w:t>
      </w:r>
      <w:r w:rsidRPr="00312B8D">
        <w:rPr>
          <w:rStyle w:val="Emphasis"/>
        </w:rPr>
        <w:t xml:space="preserve"> power </w:t>
      </w:r>
      <w:r w:rsidRPr="001D2E87">
        <w:rPr>
          <w:rStyle w:val="Emphasis"/>
          <w:highlight w:val="green"/>
        </w:rPr>
        <w:t>transition is</w:t>
      </w:r>
      <w:r w:rsidRPr="00312B8D">
        <w:rPr>
          <w:rStyle w:val="Emphasis"/>
        </w:rPr>
        <w:t xml:space="preserve"> indeed </w:t>
      </w:r>
      <w:r w:rsidRPr="001D2E87">
        <w:rPr>
          <w:rStyle w:val="Emphasis"/>
          <w:highlight w:val="green"/>
        </w:rPr>
        <w:t>a driving force for the US-launched trade war</w:t>
      </w:r>
      <w:r w:rsidRPr="00312B8D">
        <w:rPr>
          <w:rStyle w:val="Emphasis"/>
        </w:rPr>
        <w:t>.</w:t>
      </w:r>
      <w:r w:rsidRPr="00312B8D">
        <w:t xml:space="preserve"> Understood this way</w:t>
      </w:r>
      <w:r w:rsidRPr="00451FA5">
        <w:t xml:space="preserve">, </w:t>
      </w:r>
      <w:r w:rsidRPr="00451FA5">
        <w:rPr>
          <w:rStyle w:val="StyleUnderline"/>
        </w:rPr>
        <w:t xml:space="preserve">the trade war between the USA and China may be </w:t>
      </w:r>
      <w:r w:rsidRPr="001D2E87">
        <w:rPr>
          <w:rStyle w:val="StyleUnderline"/>
          <w:highlight w:val="green"/>
        </w:rPr>
        <w:t xml:space="preserve">a </w:t>
      </w:r>
      <w:r w:rsidRPr="001D2E87">
        <w:rPr>
          <w:rStyle w:val="Emphasis"/>
          <w:highlight w:val="green"/>
        </w:rPr>
        <w:t>harbinger of a much larger-scale conflict</w:t>
      </w:r>
      <w:r>
        <w:rPr>
          <w:rStyle w:val="Emphasis"/>
        </w:rPr>
        <w:t>s</w:t>
      </w:r>
      <w:r w:rsidRPr="00312B8D">
        <w:rPr>
          <w:rStyle w:val="StyleUnderline"/>
        </w:rPr>
        <w:t xml:space="preserve"> between the two parties</w:t>
      </w:r>
      <w:r w:rsidRPr="00312B8D">
        <w:t xml:space="preserve">, since as PTT predicts, war is more likely to occur when the power gap between a declining hegemon and a rising challenger is getting closed. </w:t>
      </w:r>
      <w:r w:rsidRPr="00312B8D">
        <w:rPr>
          <w:rStyle w:val="StyleUnderline"/>
        </w:rPr>
        <w:t>As China’s economic, technological, military and political rise continues down the road, the USA will try to contain it in order to maintain its global hegemony.</w:t>
      </w:r>
      <w:r w:rsidRPr="00312B8D">
        <w:t xml:space="preserve"> The obvious consequence of this seesaw game is the intensification of the Sino–US competition over global hegemony. The USA and China, the two most powerful states in the world, appear as if they were on a collision course. What this means is that so long as US fear about China’s overtaking US hegemony persists, a similar type of conflict between the two hegemonic powers is likely to occur in the future even if the current trade war is over.</w:t>
      </w:r>
    </w:p>
    <w:p w14:paraId="330167F2" w14:textId="0E0CAE83" w:rsidR="00C708DD" w:rsidRDefault="00C708DD" w:rsidP="00C708DD"/>
    <w:p w14:paraId="78C2BDC0" w14:textId="5696FB53" w:rsidR="00C708DD" w:rsidRDefault="00C708DD" w:rsidP="00C708DD">
      <w:pPr>
        <w:pStyle w:val="Heading4"/>
      </w:pPr>
      <w:r>
        <w:t>Trade war goes nuclear</w:t>
      </w:r>
    </w:p>
    <w:p w14:paraId="448D09AA" w14:textId="6E7F8985" w:rsidR="00C708DD" w:rsidRPr="00C708DD" w:rsidRDefault="00C708DD" w:rsidP="00C708DD">
      <w:pPr>
        <w:rPr>
          <w:b/>
          <w:sz w:val="26"/>
        </w:rPr>
      </w:pPr>
      <w:r w:rsidRPr="00343676">
        <w:rPr>
          <w:rStyle w:val="Style13ptBold"/>
        </w:rPr>
        <w:t>Saetren 18</w:t>
      </w:r>
      <w:r>
        <w:rPr>
          <w:rStyle w:val="Style13ptBold"/>
        </w:rPr>
        <w:t xml:space="preserve"> </w:t>
      </w:r>
      <w:r w:rsidRPr="00343676">
        <w:t xml:space="preserve">(Will, is a research associate at the Institute for China-America Studies, where he specialises in nuclear weapons policy. </w:t>
      </w:r>
      <w:r>
        <w:t xml:space="preserve">9/17/18, </w:t>
      </w:r>
      <w:r w:rsidRPr="00343676">
        <w:t>https://www.scmp.com/comment/insight-opinion/united-states/article/2164221/us-cold-war-containment-strategy-against-china)</w:t>
      </w:r>
    </w:p>
    <w:p w14:paraId="71B88ABB" w14:textId="77777777" w:rsidR="00C708DD" w:rsidRPr="00A65B22" w:rsidRDefault="00C708DD" w:rsidP="00C708DD">
      <w:r w:rsidRPr="00343676">
        <w:rPr>
          <w:rStyle w:val="StyleUnderline"/>
        </w:rPr>
        <w:t xml:space="preserve">For months, the </w:t>
      </w:r>
      <w:r w:rsidRPr="0005589C">
        <w:rPr>
          <w:rStyle w:val="StyleUnderline"/>
          <w:highlight w:val="green"/>
        </w:rPr>
        <w:t>U</w:t>
      </w:r>
      <w:r w:rsidRPr="00343676">
        <w:t xml:space="preserve">nited </w:t>
      </w:r>
      <w:r w:rsidRPr="0005589C">
        <w:rPr>
          <w:rStyle w:val="StyleUnderline"/>
          <w:highlight w:val="green"/>
        </w:rPr>
        <w:t>S</w:t>
      </w:r>
      <w:r w:rsidRPr="00343676">
        <w:t xml:space="preserve">tates </w:t>
      </w:r>
      <w:r w:rsidRPr="0005589C">
        <w:rPr>
          <w:rStyle w:val="StyleUnderline"/>
          <w:highlight w:val="green"/>
        </w:rPr>
        <w:t>and China have been exchanging blows over trade</w:t>
      </w:r>
      <w:r w:rsidRPr="00343676">
        <w:rPr>
          <w:rStyle w:val="StyleUnderline"/>
        </w:rPr>
        <w:t>.</w:t>
      </w:r>
      <w:r w:rsidRPr="00343676">
        <w:t xml:space="preserve"> What began with the Trump administration imposing tariffs on a handful of goods earlier this year has ballooned into a list that includes thousands of items. In July, Trump announced that he is prepared to impose tariffs on all US$500 billion of imports from China. </w:t>
      </w:r>
      <w:r w:rsidRPr="00343676">
        <w:rPr>
          <w:rStyle w:val="StyleUnderline"/>
        </w:rPr>
        <w:t>The showdown</w:t>
      </w:r>
      <w:r w:rsidRPr="00343676">
        <w:t xml:space="preserve"> between the world’s two economic powerhouses </w:t>
      </w:r>
      <w:r w:rsidRPr="00343676">
        <w:rPr>
          <w:rStyle w:val="Emphasis"/>
        </w:rPr>
        <w:t>has shaken the global financial system to its core</w:t>
      </w:r>
      <w:r w:rsidRPr="00343676">
        <w:t xml:space="preserve">. Over the summer, </w:t>
      </w:r>
      <w:r w:rsidRPr="00343676">
        <w:rPr>
          <w:rStyle w:val="StyleUnderline"/>
        </w:rPr>
        <w:t>the World Bank warned</w:t>
      </w:r>
      <w:r w:rsidRPr="00343676">
        <w:t xml:space="preserve"> that </w:t>
      </w:r>
      <w:r w:rsidRPr="00343676">
        <w:rPr>
          <w:rStyle w:val="StyleUnderline"/>
        </w:rPr>
        <w:t xml:space="preserve">the trade war could trigger a drop in global trade of as much as 9 per </w:t>
      </w:r>
      <w:r w:rsidRPr="00E759ED">
        <w:rPr>
          <w:rStyle w:val="StyleUnderline"/>
        </w:rPr>
        <w:t>cen</w:t>
      </w:r>
      <w:r w:rsidRPr="00E759ED">
        <w:t xml:space="preserve">t, the type of economic shock the world hasn’t seen since the 2008 financial crisis. But, in recent weeks, </w:t>
      </w:r>
      <w:r w:rsidRPr="00E759ED">
        <w:rPr>
          <w:rStyle w:val="StyleUnderline"/>
        </w:rPr>
        <w:t xml:space="preserve">China has begun to suspect that the trade war is about </w:t>
      </w:r>
      <w:r w:rsidRPr="00E759ED">
        <w:rPr>
          <w:rStyle w:val="Emphasis"/>
        </w:rPr>
        <w:t>more than just economics</w:t>
      </w:r>
      <w:r w:rsidRPr="00E759ED">
        <w:t>. Chinese officials and academics have indicated</w:t>
      </w:r>
      <w:r w:rsidRPr="00343676">
        <w:t xml:space="preserve"> that they see the trade war as a piece of a bigger puzzle, </w:t>
      </w:r>
      <w:r w:rsidRPr="00343676">
        <w:rPr>
          <w:rStyle w:val="StyleUnderline"/>
        </w:rPr>
        <w:t xml:space="preserve">a </w:t>
      </w:r>
      <w:r w:rsidRPr="0005589C">
        <w:rPr>
          <w:rStyle w:val="StyleUnderline"/>
          <w:highlight w:val="green"/>
        </w:rPr>
        <w:t xml:space="preserve">grand strategy </w:t>
      </w:r>
      <w:r w:rsidRPr="0005589C">
        <w:rPr>
          <w:rStyle w:val="StyleUnderline"/>
          <w:highlight w:val="green"/>
        </w:rPr>
        <w:lastRenderedPageBreak/>
        <w:t>reminiscent of the cold war</w:t>
      </w:r>
      <w:r w:rsidRPr="00343676">
        <w:rPr>
          <w:rStyle w:val="StyleUnderline"/>
        </w:rPr>
        <w:t xml:space="preserve"> policy of containment</w:t>
      </w:r>
      <w:r w:rsidRPr="00343676">
        <w:t xml:space="preserve"> intended to thwart China’s rise. </w:t>
      </w:r>
      <w:r w:rsidRPr="00343676">
        <w:rPr>
          <w:rStyle w:val="StyleUnderline"/>
        </w:rPr>
        <w:t xml:space="preserve">This is a </w:t>
      </w:r>
      <w:r w:rsidRPr="00343676">
        <w:rPr>
          <w:rStyle w:val="Emphasis"/>
        </w:rPr>
        <w:t>dangerous development</w:t>
      </w:r>
      <w:r w:rsidRPr="00343676">
        <w:rPr>
          <w:rStyle w:val="StyleUnderline"/>
        </w:rPr>
        <w:t xml:space="preserve"> that has </w:t>
      </w:r>
      <w:r w:rsidRPr="00343676">
        <w:rPr>
          <w:rStyle w:val="Emphasis"/>
        </w:rPr>
        <w:t>profound implications</w:t>
      </w:r>
      <w:r w:rsidRPr="00343676">
        <w:rPr>
          <w:rStyle w:val="StyleUnderline"/>
        </w:rPr>
        <w:t xml:space="preserve"> for strategic stability.</w:t>
      </w:r>
      <w:r>
        <w:rPr>
          <w:rStyle w:val="StyleUnderline"/>
        </w:rPr>
        <w:t xml:space="preserve"> </w:t>
      </w:r>
      <w:r w:rsidRPr="00343676">
        <w:t xml:space="preserve">US President Donald Trump (left) and Chinese President Xi Jinping leave the Great Hall of the People in Beijing in November 2017. Photo: Kyodo China, Russia agree to boost ties amid American unilateralism Containment was designed shortly after the second world war as a means of curbing Soviet expansionism. At its core, containment sought to confront the Union of Soviet Socialist Republics (USSR) through back door channels, support for anti-communist forces, and all other means short of direct, armed confrontation. The driving philosophy behind the policy was that the Soviet system was rotten at its core and would eventually collapse on its own The driving philosophy behind the policy was that the Soviet system was rotten at its core and would eventually collapse on its own. Sure enough, in 1989, the Berlin Wall came tumbling down and, by 1991, the Soviet Union had fully dissolved. </w:t>
      </w:r>
      <w:r w:rsidRPr="00343676">
        <w:rPr>
          <w:rStyle w:val="StyleUnderline"/>
        </w:rPr>
        <w:t xml:space="preserve">Although </w:t>
      </w:r>
      <w:r w:rsidRPr="0005589C">
        <w:rPr>
          <w:rStyle w:val="StyleUnderline"/>
          <w:highlight w:val="green"/>
        </w:rPr>
        <w:t>containment</w:t>
      </w:r>
      <w:r w:rsidRPr="00343676">
        <w:rPr>
          <w:rStyle w:val="StyleUnderline"/>
        </w:rPr>
        <w:t xml:space="preserve"> worked</w:t>
      </w:r>
      <w:r w:rsidRPr="00343676">
        <w:t xml:space="preserve"> in this case, </w:t>
      </w:r>
      <w:r w:rsidRPr="00343676">
        <w:rPr>
          <w:rStyle w:val="StyleUnderline"/>
        </w:rPr>
        <w:t xml:space="preserve">it is a policy that </w:t>
      </w:r>
      <w:r w:rsidRPr="0005589C">
        <w:rPr>
          <w:rStyle w:val="StyleUnderline"/>
          <w:highlight w:val="green"/>
        </w:rPr>
        <w:t>entails great risk</w:t>
      </w:r>
      <w:r w:rsidRPr="00343676">
        <w:rPr>
          <w:rStyle w:val="StyleUnderline"/>
        </w:rPr>
        <w:t>.</w:t>
      </w:r>
      <w:r w:rsidRPr="00343676">
        <w:t xml:space="preserve"> </w:t>
      </w:r>
      <w:r w:rsidRPr="00343676">
        <w:rPr>
          <w:rStyle w:val="StyleUnderline"/>
        </w:rPr>
        <w:t>An adversary who feels backed into a corner</w:t>
      </w:r>
      <w:r w:rsidRPr="00343676">
        <w:t xml:space="preserve"> </w:t>
      </w:r>
      <w:r w:rsidRPr="00343676">
        <w:rPr>
          <w:rStyle w:val="Emphasis"/>
        </w:rPr>
        <w:t>is prone to lash out and take greater risks to achieve limited gains and avoid losing face</w:t>
      </w:r>
      <w:r w:rsidRPr="00343676">
        <w:t xml:space="preserve">. This was the case with the Soviet Union, which found itself locked in an ideological struggle with a technologically superior foe. During the Cuban missile crisis, Nikita Khrushchev tried to rectify this imbalance by stationing nuclear missiles capable of striking the US on Cuba. But Khrushchev overplayed his hand. The US detected the transfer before it was complete and </w:t>
      </w:r>
      <w:r w:rsidRPr="0005589C">
        <w:rPr>
          <w:rStyle w:val="StyleUnderline"/>
          <w:highlight w:val="green"/>
        </w:rPr>
        <w:t>the confrontation nearly escalated into a full-</w:t>
      </w:r>
      <w:r w:rsidRPr="0005589C">
        <w:rPr>
          <w:rStyle w:val="Emphasis"/>
          <w:highlight w:val="green"/>
        </w:rPr>
        <w:t>blown nuclear war</w:t>
      </w:r>
      <w:r w:rsidRPr="00343676">
        <w:rPr>
          <w:rStyle w:val="Emphasis"/>
        </w:rPr>
        <w:t>.</w:t>
      </w:r>
      <w:r w:rsidRPr="00343676">
        <w:rPr>
          <w:rStyle w:val="StyleUnderline"/>
        </w:rPr>
        <w:t xml:space="preserve"> Although the cold war ended peacefully, we are lucky to have </w:t>
      </w:r>
      <w:r w:rsidRPr="00343676">
        <w:rPr>
          <w:rStyle w:val="Emphasis"/>
        </w:rPr>
        <w:t>got out of it alive.</w:t>
      </w:r>
      <w:r>
        <w:rPr>
          <w:rStyle w:val="StyleUnderline"/>
        </w:rPr>
        <w:t xml:space="preserve"> </w:t>
      </w:r>
      <w:r w:rsidRPr="00343676">
        <w:t xml:space="preserve">Putin proposes Russia and Japan sign historic peace treaty Cuban president Fidel Castro (second from left) chats with Leonid Brezhnev, secretary of the central committee of the Soviet Union (left), and Soviet leader Nikita Khrushchev (right) in April 1963. Photo: AFP China will keep talking, but will stand firm against US bullying on trade </w:t>
      </w:r>
      <w:r w:rsidRPr="00343676">
        <w:rPr>
          <w:rStyle w:val="StyleUnderline"/>
        </w:rPr>
        <w:t>China,</w:t>
      </w:r>
      <w:r w:rsidRPr="00343676">
        <w:t xml:space="preserve"> however</w:t>
      </w:r>
      <w:r w:rsidRPr="00343676">
        <w:rPr>
          <w:rStyle w:val="StyleUnderline"/>
        </w:rPr>
        <w:t>, is no Soviet Union</w:t>
      </w:r>
      <w:r w:rsidRPr="00343676">
        <w:t xml:space="preserve">. Since opening up to the outside world 40 years ago, China has developed into a vibrant economic behemoth. China’s gross domestic product in purchasing power parity terms is much larger than the US’ and it is poised to become the world’s largest market for consumer goods. China is likely to dethrone the US as the world’s largest economy as measured by GDP. In short, it is highly unlikely that the Chinese system will fade into obscurity </w:t>
      </w:r>
      <w:r w:rsidRPr="00343676">
        <w:rPr>
          <w:rStyle w:val="StyleUnderline"/>
        </w:rPr>
        <w:t>China’s economy is growing at twice the rate of the global economy, and by 2028, is likely to dethrone the US as the world’s largest economy as measured by GDP. In short, it is highly unlikely that the Chinese system will fade into obscurity</w:t>
      </w:r>
      <w:r w:rsidRPr="00343676">
        <w:t xml:space="preserve">. Yet this is the path the Trump administration has chosen. In January, the US labelled China a strategic competitor in its National Defence Strategy. Recent US moves to expand ties to Taiwan have only made matters worse. Just last month, the Trump administration passed a bill making it harder for Chinese companies to acquire high-end technology. Shi Yinhong, a foreign affairs adviser to China’s State Council, called the move “hi-tech containment”. </w:t>
      </w:r>
      <w:r w:rsidRPr="00343676">
        <w:rPr>
          <w:rStyle w:val="StyleUnderline"/>
        </w:rPr>
        <w:t xml:space="preserve">People’s Daily accused the US of seeking global hegemony, and proclaimed that </w:t>
      </w:r>
      <w:r w:rsidRPr="0005589C">
        <w:rPr>
          <w:rStyle w:val="StyleUnderline"/>
        </w:rPr>
        <w:t>China should be determined to fight</w:t>
      </w:r>
      <w:r w:rsidRPr="00343676">
        <w:t xml:space="preserve">. Watch: Are Chinese consumers less willing to buy American goods? </w:t>
      </w:r>
      <w:r w:rsidRPr="00343676">
        <w:rPr>
          <w:rStyle w:val="StyleUnderline"/>
        </w:rPr>
        <w:t xml:space="preserve">And fight they might. </w:t>
      </w:r>
      <w:r w:rsidRPr="0005589C">
        <w:rPr>
          <w:rStyle w:val="StyleUnderline"/>
          <w:highlight w:val="green"/>
        </w:rPr>
        <w:t>China has developed a powerful regional military</w:t>
      </w:r>
      <w:r w:rsidRPr="00343676">
        <w:rPr>
          <w:rStyle w:val="StyleUnderline"/>
        </w:rPr>
        <w:t xml:space="preserve"> that is </w:t>
      </w:r>
      <w:r w:rsidRPr="0005589C">
        <w:rPr>
          <w:rStyle w:val="StyleUnderline"/>
          <w:highlight w:val="green"/>
        </w:rPr>
        <w:t>likely to win</w:t>
      </w:r>
      <w:r w:rsidRPr="00343676">
        <w:rPr>
          <w:rStyle w:val="StyleUnderline"/>
        </w:rPr>
        <w:t xml:space="preserve"> any fight it picks in its own backyard, particularly in the South China Sea. Chinese and US military forces already spar regularly in the region as the US asserts its freedom of navigation rights in waters claimed by </w:t>
      </w:r>
      <w:r w:rsidRPr="00E759ED">
        <w:rPr>
          <w:rStyle w:val="StyleUnderline"/>
        </w:rPr>
        <w:t>China. By implementing a policy of containment towards China and labelling it as a de facto enemy</w:t>
      </w:r>
      <w:r w:rsidRPr="00343676">
        <w:rPr>
          <w:rStyle w:val="StyleUnderline"/>
        </w:rPr>
        <w:t xml:space="preserve">, the </w:t>
      </w:r>
      <w:r w:rsidRPr="0005589C">
        <w:rPr>
          <w:rStyle w:val="StyleUnderline"/>
          <w:highlight w:val="green"/>
        </w:rPr>
        <w:t xml:space="preserve">Trump administration is </w:t>
      </w:r>
      <w:r w:rsidRPr="0005589C">
        <w:rPr>
          <w:rStyle w:val="Emphasis"/>
          <w:highlight w:val="green"/>
        </w:rPr>
        <w:t xml:space="preserve">pouring fuel on the </w:t>
      </w:r>
      <w:r w:rsidRPr="007F30C9">
        <w:rPr>
          <w:rStyle w:val="Emphasis"/>
          <w:highlight w:val="green"/>
        </w:rPr>
        <w:t>fire,</w:t>
      </w:r>
      <w:r w:rsidRPr="007F30C9">
        <w:rPr>
          <w:rStyle w:val="StyleUnderline"/>
          <w:highlight w:val="green"/>
        </w:rPr>
        <w:t xml:space="preserve"> increasing </w:t>
      </w:r>
      <w:r w:rsidRPr="0005589C">
        <w:rPr>
          <w:rStyle w:val="StyleUnderline"/>
          <w:highlight w:val="green"/>
        </w:rPr>
        <w:t>tensions</w:t>
      </w:r>
      <w:r w:rsidRPr="00343676">
        <w:rPr>
          <w:rStyle w:val="StyleUnderline"/>
        </w:rPr>
        <w:t xml:space="preserve">, and with it, the likelihood that one of these </w:t>
      </w:r>
      <w:r w:rsidRPr="00343676">
        <w:rPr>
          <w:rStyle w:val="Emphasis"/>
        </w:rPr>
        <w:t>confrontations could escalate out of control</w:t>
      </w:r>
      <w:r w:rsidRPr="00343676">
        <w:rPr>
          <w:rStyle w:val="StyleUnderline"/>
        </w:rPr>
        <w:t>.</w:t>
      </w:r>
      <w:r>
        <w:rPr>
          <w:rStyle w:val="StyleUnderline"/>
        </w:rPr>
        <w:t xml:space="preserve"> </w:t>
      </w:r>
      <w:r w:rsidRPr="00343676">
        <w:t xml:space="preserve">Consider the following hypothetical scenario: a US destroyer is harassed by Chinese coastguard vessels during a freedom of navigation patrol. Unable to change course, the US warship rams one of the Chinese vessels, killing dozens of sailors. To China, this an act of aggression in its territorial waters, and they call for reinforcements to apprehend the destroyer’s crew. From a US perspective, this was an accident that took place in international waters. The crew refuses to surrender. With tensions soaring the chain of command breaks down. Someone panics and shoots. The ensuing fight escalates into a full-blown naval battle with multiple Chinese ships sunk as well as a US$3 billion US destroyer with all hands. </w:t>
      </w:r>
      <w:r w:rsidRPr="00343676">
        <w:rPr>
          <w:rStyle w:val="StyleUnderline"/>
        </w:rPr>
        <w:t xml:space="preserve">Through a series of unfortunate events, </w:t>
      </w:r>
      <w:r w:rsidRPr="0005589C">
        <w:rPr>
          <w:rStyle w:val="StyleUnderline"/>
          <w:highlight w:val="green"/>
        </w:rPr>
        <w:t xml:space="preserve">two nuclear armed superpowers find themselves in an armed conflict </w:t>
      </w:r>
      <w:r w:rsidRPr="007F30C9">
        <w:rPr>
          <w:rStyle w:val="StyleUnderline"/>
        </w:rPr>
        <w:t>that nobody wants</w:t>
      </w:r>
      <w:r w:rsidRPr="00343676">
        <w:rPr>
          <w:rStyle w:val="StyleUnderline"/>
        </w:rPr>
        <w:t>.</w:t>
      </w:r>
      <w:r>
        <w:rPr>
          <w:rStyle w:val="StyleUnderline"/>
        </w:rPr>
        <w:t xml:space="preserve"> </w:t>
      </w:r>
      <w:r w:rsidRPr="00343676">
        <w:rPr>
          <w:rStyle w:val="StyleUnderline"/>
        </w:rPr>
        <w:t>War between the US and China would be an unmitigated disaster for both parties</w:t>
      </w:r>
      <w:r w:rsidRPr="00343676">
        <w:t xml:space="preserve">. </w:t>
      </w:r>
      <w:r w:rsidRPr="00343676">
        <w:rPr>
          <w:rStyle w:val="StyleUnderline"/>
        </w:rPr>
        <w:t xml:space="preserve">Both </w:t>
      </w:r>
      <w:r w:rsidRPr="007F30C9">
        <w:rPr>
          <w:rStyle w:val="StyleUnderline"/>
          <w:highlight w:val="green"/>
        </w:rPr>
        <w:t>countries depend on each other</w:t>
      </w:r>
      <w:r w:rsidRPr="00343676">
        <w:rPr>
          <w:rStyle w:val="StyleUnderline"/>
        </w:rPr>
        <w:t xml:space="preserve"> to thrive</w:t>
      </w:r>
      <w:r w:rsidRPr="00343676">
        <w:rPr>
          <w:rStyle w:val="Emphasis"/>
        </w:rPr>
        <w:t xml:space="preserve">, </w:t>
      </w:r>
      <w:r w:rsidRPr="007F30C9">
        <w:rPr>
          <w:rStyle w:val="Emphasis"/>
          <w:highlight w:val="green"/>
        </w:rPr>
        <w:t>but that doesn’t mean that war couldn’t happen</w:t>
      </w:r>
      <w:r w:rsidRPr="00343676">
        <w:rPr>
          <w:rStyle w:val="Emphasis"/>
        </w:rPr>
        <w:t>.</w:t>
      </w:r>
      <w:r w:rsidRPr="00343676">
        <w:t xml:space="preserve"> </w:t>
      </w:r>
      <w:r w:rsidRPr="00343676">
        <w:rPr>
          <w:rStyle w:val="StyleUnderline"/>
        </w:rPr>
        <w:t>History has tau</w:t>
      </w:r>
      <w:r w:rsidRPr="00E759ED">
        <w:rPr>
          <w:rStyle w:val="StyleUnderline"/>
        </w:rPr>
        <w:t>ght us that when national pride is involved and one party</w:t>
      </w:r>
      <w:r w:rsidRPr="00E759ED">
        <w:t xml:space="preserve"> (or both) </w:t>
      </w:r>
      <w:r w:rsidRPr="00E759ED">
        <w:rPr>
          <w:rStyle w:val="StyleUnderline"/>
        </w:rPr>
        <w:t xml:space="preserve">feels trapped in a corner, simmering tensions can </w:t>
      </w:r>
      <w:r w:rsidRPr="00E759ED">
        <w:rPr>
          <w:rStyle w:val="Emphasis"/>
        </w:rPr>
        <w:t>erupt into a roaring blaze.</w:t>
      </w:r>
      <w:r w:rsidRPr="00E759ED">
        <w:t xml:space="preserve"> We can only hope that someone in the Trump administration was paying</w:t>
      </w:r>
      <w:r w:rsidRPr="00343676">
        <w:t xml:space="preserve"> attention during that lesson.</w:t>
      </w:r>
    </w:p>
    <w:p w14:paraId="178F8A8B" w14:textId="6570C903" w:rsidR="00C708DD" w:rsidRDefault="00C708DD" w:rsidP="00C708DD"/>
    <w:p w14:paraId="2962E5EC" w14:textId="77777777" w:rsidR="00C81206" w:rsidRPr="00C81206" w:rsidRDefault="00C81206" w:rsidP="00C81206"/>
    <w:p w14:paraId="5D98C06B" w14:textId="45254675" w:rsidR="00C708DD" w:rsidRPr="00184D0D" w:rsidRDefault="00C708DD" w:rsidP="00C708DD">
      <w:pPr>
        <w:pStyle w:val="Heading4"/>
        <w:numPr>
          <w:ilvl w:val="0"/>
          <w:numId w:val="12"/>
        </w:numPr>
        <w:rPr>
          <w:rFonts w:cs="Arial"/>
          <w:bCs w:val="0"/>
        </w:rPr>
      </w:pPr>
      <w:r w:rsidRPr="00184D0D">
        <w:rPr>
          <w:rFonts w:cs="Arial"/>
        </w:rPr>
        <w:t xml:space="preserve">Pursing heg locks in </w:t>
      </w:r>
      <w:r w:rsidRPr="00184D0D">
        <w:rPr>
          <w:rFonts w:cs="Arial"/>
          <w:u w:val="single"/>
        </w:rPr>
        <w:t>overstretch</w:t>
      </w:r>
      <w:r w:rsidRPr="00184D0D">
        <w:rPr>
          <w:rFonts w:cs="Arial"/>
        </w:rPr>
        <w:t xml:space="preserve"> and a </w:t>
      </w:r>
      <w:r w:rsidRPr="00184D0D">
        <w:rPr>
          <w:rFonts w:cs="Arial"/>
          <w:u w:val="single"/>
        </w:rPr>
        <w:t>Russia-China axis</w:t>
      </w:r>
      <w:r w:rsidRPr="00184D0D">
        <w:rPr>
          <w:rFonts w:cs="Arial"/>
        </w:rPr>
        <w:t xml:space="preserve">. </w:t>
      </w:r>
    </w:p>
    <w:p w14:paraId="481AAF99" w14:textId="77777777" w:rsidR="00C708DD" w:rsidRDefault="00C708DD" w:rsidP="00C708DD">
      <w:pPr>
        <w:rPr>
          <w:rFonts w:cs="Arial"/>
        </w:rPr>
      </w:pPr>
      <w:r>
        <w:rPr>
          <w:rStyle w:val="Style13ptBold"/>
        </w:rPr>
        <w:t>Porter 19</w:t>
      </w:r>
      <w:r>
        <w:t xml:space="preserve">, Professor of International Security and Strategy at the University of Birmingham. He is also Senior Associate Fellow at the Royal United Services Institute, London and a Fellow of the Quincy Institute for Responsible Statecraft. (Patrick Porter (2019) “Advice for a Dark Age: Managing Great Power Competition”, The Washington Quarterly, 42:1, 7-25, </w:t>
      </w:r>
      <w:hyperlink r:id="rId20" w:history="1">
        <w:r>
          <w:rPr>
            <w:rStyle w:val="Hyperlink"/>
            <w:color w:val="000000"/>
            <w:u w:val="single"/>
          </w:rPr>
          <w:t>https://doi.org/10.1080/0163660X.2019.1590079</w:t>
        </w:r>
      </w:hyperlink>
      <w:r>
        <w:t>)</w:t>
      </w:r>
    </w:p>
    <w:p w14:paraId="42CF5B8C" w14:textId="77777777" w:rsidR="00C708DD" w:rsidRDefault="00C708DD" w:rsidP="00C708DD">
      <w:pPr>
        <w:rPr>
          <w:szCs w:val="16"/>
        </w:rPr>
      </w:pPr>
      <w:r>
        <w:t xml:space="preserve">There is little sign of active “splitting” currently, however. (A notable exception is recent collaboration with Beijing over North Korea’s nuclear program, even if it is marred by tension and distrust.) Rather, </w:t>
      </w:r>
      <w:r>
        <w:rPr>
          <w:rStyle w:val="StyleUnderline"/>
          <w:highlight w:val="cyan"/>
        </w:rPr>
        <w:t>the U</w:t>
      </w:r>
      <w:r>
        <w:t xml:space="preserve">nited </w:t>
      </w:r>
      <w:r>
        <w:rPr>
          <w:rStyle w:val="StyleUnderline"/>
          <w:highlight w:val="cyan"/>
        </w:rPr>
        <w:t>S</w:t>
      </w:r>
      <w:r>
        <w:t xml:space="preserve">tates </w:t>
      </w:r>
      <w:r>
        <w:rPr>
          <w:rStyle w:val="StyleUnderline"/>
          <w:highlight w:val="cyan"/>
        </w:rPr>
        <w:t>is encouraging</w:t>
      </w:r>
      <w:r>
        <w:rPr>
          <w:rStyle w:val="StyleUnderline"/>
        </w:rPr>
        <w:t xml:space="preserve"> the </w:t>
      </w:r>
      <w:r>
        <w:rPr>
          <w:rStyle w:val="Emphasis"/>
        </w:rPr>
        <w:t>perception</w:t>
      </w:r>
      <w:r>
        <w:rPr>
          <w:rStyle w:val="StyleUnderline"/>
        </w:rPr>
        <w:t xml:space="preserve"> of </w:t>
      </w:r>
      <w:r>
        <w:rPr>
          <w:rStyle w:val="StyleUnderline"/>
          <w:highlight w:val="cyan"/>
        </w:rPr>
        <w:t>a</w:t>
      </w:r>
      <w:r>
        <w:rPr>
          <w:rStyle w:val="StyleUnderline"/>
        </w:rPr>
        <w:t xml:space="preserve"> </w:t>
      </w:r>
      <w:r>
        <w:rPr>
          <w:rStyle w:val="Emphasis"/>
          <w:highlight w:val="cyan"/>
        </w:rPr>
        <w:t>common enemy</w:t>
      </w:r>
      <w:r>
        <w:t xml:space="preserve">. </w:t>
      </w:r>
      <w:r>
        <w:rPr>
          <w:rStyle w:val="StyleUnderline"/>
        </w:rPr>
        <w:t xml:space="preserve">By militarily </w:t>
      </w:r>
      <w:r>
        <w:rPr>
          <w:rStyle w:val="StyleUnderline"/>
          <w:highlight w:val="cyan"/>
        </w:rPr>
        <w:t>positioning itself within</w:t>
      </w:r>
      <w:r>
        <w:rPr>
          <w:rStyle w:val="StyleUnderline"/>
        </w:rPr>
        <w:t xml:space="preserve"> striking distance of </w:t>
      </w:r>
      <w:r>
        <w:rPr>
          <w:rStyle w:val="StyleUnderline"/>
          <w:highlight w:val="cyan"/>
        </w:rPr>
        <w:t>Russia and China through</w:t>
      </w:r>
      <w:r>
        <w:rPr>
          <w:rStyle w:val="StyleUnderline"/>
        </w:rPr>
        <w:t xml:space="preserve"> a </w:t>
      </w:r>
      <w:r>
        <w:rPr>
          <w:rStyle w:val="Emphasis"/>
        </w:rPr>
        <w:t>semi-</w:t>
      </w:r>
      <w:r>
        <w:rPr>
          <w:rStyle w:val="Emphasis"/>
          <w:highlight w:val="cyan"/>
        </w:rPr>
        <w:t>encircling presence</w:t>
      </w:r>
      <w:r>
        <w:t xml:space="preserve"> </w:t>
      </w:r>
      <w:r>
        <w:rPr>
          <w:rStyle w:val="StyleUnderline"/>
        </w:rPr>
        <w:t>in eastern Europe and north-east Asia</w:t>
      </w:r>
      <w:r>
        <w:t xml:space="preserve">, </w:t>
      </w:r>
      <w:r>
        <w:rPr>
          <w:rStyle w:val="StyleUnderline"/>
        </w:rPr>
        <w:t>expanding alliances</w:t>
      </w:r>
      <w:r>
        <w:t xml:space="preserve">, entertaining further expansion, ramping up freedom-of-navigation operations (FONOP) in the South China Sea, reviving the pursuit of an antiballistic missile shield, establishing a reputation as a sponsor of “color revolutions” and as an overthrower of regimes, </w:t>
      </w:r>
      <w:r>
        <w:rPr>
          <w:rStyle w:val="StyleUnderline"/>
        </w:rPr>
        <w:t xml:space="preserve">Washington </w:t>
      </w:r>
      <w:r>
        <w:rPr>
          <w:rStyle w:val="StyleUnderline"/>
          <w:highlight w:val="cyan"/>
        </w:rPr>
        <w:t>helps draw Beijing and Moscow</w:t>
      </w:r>
      <w:r>
        <w:rPr>
          <w:rStyle w:val="StyleUnderline"/>
        </w:rPr>
        <w:t xml:space="preserve"> closer together </w:t>
      </w:r>
      <w:r>
        <w:rPr>
          <w:rStyle w:val="StyleUnderline"/>
          <w:highlight w:val="cyan"/>
        </w:rPr>
        <w:t>into a</w:t>
      </w:r>
      <w:r>
        <w:rPr>
          <w:rStyle w:val="StyleUnderline"/>
        </w:rPr>
        <w:t xml:space="preserve"> </w:t>
      </w:r>
      <w:r>
        <w:rPr>
          <w:rStyle w:val="Emphasis"/>
          <w:highlight w:val="cyan"/>
        </w:rPr>
        <w:t>balancing coalition</w:t>
      </w:r>
      <w:r>
        <w:t xml:space="preserve">. </w:t>
      </w:r>
      <w:r>
        <w:rPr>
          <w:rStyle w:val="StyleUnderline"/>
        </w:rPr>
        <w:t>A nascent</w:t>
      </w:r>
      <w:r>
        <w:t xml:space="preserve"> Russia-China </w:t>
      </w:r>
      <w:r>
        <w:rPr>
          <w:rStyle w:val="StyleUnderline"/>
        </w:rPr>
        <w:t xml:space="preserve">alliance is </w:t>
      </w:r>
      <w:r>
        <w:rPr>
          <w:rStyle w:val="StyleUnderline"/>
          <w:highlight w:val="cyan"/>
        </w:rPr>
        <w:t xml:space="preserve">suggested </w:t>
      </w:r>
      <w:r>
        <w:rPr>
          <w:rStyle w:val="StyleUnderline"/>
        </w:rPr>
        <w:t>by Russia’s</w:t>
      </w:r>
      <w:r>
        <w:t xml:space="preserve"> own </w:t>
      </w:r>
      <w:r>
        <w:rPr>
          <w:rStyle w:val="StyleUnderline"/>
        </w:rPr>
        <w:t>interagency inquiry into the possibility</w:t>
      </w:r>
      <w:r>
        <w:t xml:space="preserve">, the </w:t>
      </w:r>
      <w:r>
        <w:rPr>
          <w:rStyle w:val="StyleUnderline"/>
        </w:rPr>
        <w:t>frequency of Putin-Xi contact</w:t>
      </w:r>
      <w:r>
        <w:t xml:space="preserve">, </w:t>
      </w:r>
      <w:r>
        <w:rPr>
          <w:rStyle w:val="StyleUnderline"/>
        </w:rPr>
        <w:t xml:space="preserve">deliberate tightening of </w:t>
      </w:r>
      <w:r>
        <w:rPr>
          <w:rStyle w:val="Emphasis"/>
          <w:highlight w:val="cyan"/>
        </w:rPr>
        <w:t>economic interaction</w:t>
      </w:r>
      <w:r>
        <w:t xml:space="preserve">, </w:t>
      </w:r>
      <w:r>
        <w:rPr>
          <w:rStyle w:val="StyleUnderline"/>
          <w:highlight w:val="cyan"/>
        </w:rPr>
        <w:t>and</w:t>
      </w:r>
      <w:r>
        <w:t xml:space="preserve"> overt </w:t>
      </w:r>
      <w:r>
        <w:rPr>
          <w:rStyle w:val="StyleUnderline"/>
        </w:rPr>
        <w:t>displays</w:t>
      </w:r>
      <w:r>
        <w:t xml:space="preserve"> and declarations </w:t>
      </w:r>
      <w:r>
        <w:rPr>
          <w:rStyle w:val="StyleUnderline"/>
        </w:rPr>
        <w:t xml:space="preserve">of </w:t>
      </w:r>
      <w:r>
        <w:rPr>
          <w:rStyle w:val="Emphasis"/>
          <w:highlight w:val="cyan"/>
        </w:rPr>
        <w:t>close military ties</w:t>
      </w:r>
      <w:r>
        <w:t xml:space="preserve"> through joint exercises and arms sales.</w:t>
      </w:r>
      <w:r>
        <w:rPr>
          <w:szCs w:val="16"/>
        </w:rPr>
        <w:t>24</w:t>
      </w:r>
    </w:p>
    <w:p w14:paraId="27F7D0F8" w14:textId="77777777" w:rsidR="00C708DD" w:rsidRDefault="00C708DD" w:rsidP="00C708DD">
      <w:r>
        <w:t xml:space="preserve">It does not have to be this way. </w:t>
      </w:r>
      <w:r>
        <w:rPr>
          <w:rStyle w:val="StyleUnderline"/>
        </w:rPr>
        <w:t xml:space="preserve">The United States has a </w:t>
      </w:r>
      <w:r>
        <w:rPr>
          <w:rStyle w:val="Emphasis"/>
        </w:rPr>
        <w:t>geopolitical advantage</w:t>
      </w:r>
      <w:r>
        <w:t>—its distant location. Most powers, most of the time, are more concerned by the potential threat of other nearby land powers than distant sea powers.</w:t>
      </w:r>
      <w:r>
        <w:rPr>
          <w:szCs w:val="16"/>
        </w:rPr>
        <w:t>25</w:t>
      </w:r>
      <w:r>
        <w:t xml:space="preserve">Based in the Western hemisphere, </w:t>
      </w:r>
      <w:r>
        <w:rPr>
          <w:rStyle w:val="StyleUnderline"/>
        </w:rPr>
        <w:t>the U</w:t>
      </w:r>
      <w:r>
        <w:t xml:space="preserve">nited </w:t>
      </w:r>
      <w:r>
        <w:rPr>
          <w:rStyle w:val="StyleUnderline"/>
        </w:rPr>
        <w:t>S</w:t>
      </w:r>
      <w:r>
        <w:t xml:space="preserve">tates </w:t>
      </w:r>
      <w:r>
        <w:rPr>
          <w:rStyle w:val="StyleUnderline"/>
        </w:rPr>
        <w:t>has less of a compelling security interest in adversaries ’backyards</w:t>
      </w:r>
      <w:r>
        <w:t xml:space="preserve">, </w:t>
      </w:r>
      <w:r>
        <w:rPr>
          <w:rStyle w:val="StyleUnderline"/>
        </w:rPr>
        <w:t xml:space="preserve">allowing Washington the choice of adopting a </w:t>
      </w:r>
      <w:r>
        <w:rPr>
          <w:rStyle w:val="Emphasis"/>
        </w:rPr>
        <w:t>more distant pose</w:t>
      </w:r>
      <w:r>
        <w:t xml:space="preserve">. </w:t>
      </w:r>
      <w:r>
        <w:rPr>
          <w:rStyle w:val="StyleUnderline"/>
        </w:rPr>
        <w:t>Russia and China</w:t>
      </w:r>
      <w:r>
        <w:t xml:space="preserve">, by contrast, </w:t>
      </w:r>
      <w:r>
        <w:rPr>
          <w:rStyle w:val="StyleUnderline"/>
        </w:rPr>
        <w:t>are neighbors</w:t>
      </w:r>
      <w:r>
        <w:t xml:space="preserve"> so cannot withdraw, both are primarily continental land-based military powers, </w:t>
      </w:r>
      <w:r>
        <w:rPr>
          <w:rStyle w:val="StyleUnderline"/>
        </w:rPr>
        <w:t>and</w:t>
      </w:r>
      <w:r>
        <w:t xml:space="preserve"> historically </w:t>
      </w:r>
      <w:r>
        <w:rPr>
          <w:rStyle w:val="StyleUnderline"/>
        </w:rPr>
        <w:t>such proximity can exacerbate</w:t>
      </w:r>
      <w:r>
        <w:t xml:space="preserve"> rivalries and </w:t>
      </w:r>
      <w:r>
        <w:rPr>
          <w:rStyle w:val="StyleUnderline"/>
        </w:rPr>
        <w:t>mutual fears</w:t>
      </w:r>
      <w:r>
        <w:t xml:space="preserve">. Sino-Russian antagonism remains a built-in possibility. </w:t>
      </w:r>
      <w:r>
        <w:rPr>
          <w:rStyle w:val="StyleUnderline"/>
        </w:rPr>
        <w:t>Only under the right conditions</w:t>
      </w:r>
      <w:r>
        <w:t xml:space="preserve">, though, </w:t>
      </w:r>
      <w:r>
        <w:rPr>
          <w:rStyle w:val="StyleUnderline"/>
        </w:rPr>
        <w:t>can</w:t>
      </w:r>
      <w:r>
        <w:t xml:space="preserve"> the </w:t>
      </w:r>
      <w:r>
        <w:rPr>
          <w:rStyle w:val="StyleUnderline"/>
        </w:rPr>
        <w:t>rivalries again grow</w:t>
      </w:r>
      <w:r>
        <w:t xml:space="preserve">. This is not a plea for a trilateral realignment whereby one state agrees to be the United States’ “geopolitical hammer” and teams up with Washington to contain the other. Rather, it is to suggest that more American restraint in one theater could make space for Russia-China frictions to take effect in another. </w:t>
      </w:r>
    </w:p>
    <w:p w14:paraId="69187C07" w14:textId="77777777" w:rsidR="00C708DD" w:rsidRDefault="00C708DD" w:rsidP="00C708DD">
      <w:r>
        <w:t>This geopolitical principle will prove controversial. The bipartisan consensus among security experts in Washington is to assume that only a state of preponderance over all rivals will suffice. Policymakers assume that the problem lies in Washington’s failure to apply enough power, or to apply enough power efficiently enough. They then call for the allocation of more resources and their smarter use in order to sustain U.S. dominance. The congressionally-mandated2018National Defense Strategy Commission report, appointed to make recommendations, is a case in point. It takes dominance as the obvious U.S. national interest. It complains that as rivals challenge American power, U.S. military superiority and its capacity to wage concurrent wars has eroded, due tor-educed defense expenditure, and advises that it spend more while cutting entitlements.</w:t>
      </w:r>
      <w:r>
        <w:rPr>
          <w:szCs w:val="16"/>
        </w:rPr>
        <w:t>26</w:t>
      </w:r>
      <w:r>
        <w:t xml:space="preserve">On this logic, a defense budget that is already10 times the size of Russia’s and four times the size of China’s is not enough, for U.S. grand strategy must go beyond defense and deterrence to achieve unchallengeable strength. That the pursuit of dominance could be the source of the problem, not the answer, is not considered. </w:t>
      </w:r>
    </w:p>
    <w:p w14:paraId="6B5B12C0" w14:textId="77777777" w:rsidR="00C708DD" w:rsidRDefault="00C708DD" w:rsidP="00C708DD">
      <w:r>
        <w:t xml:space="preserve">Even </w:t>
      </w:r>
      <w:r>
        <w:rPr>
          <w:rStyle w:val="StyleUnderline"/>
          <w:highlight w:val="cyan"/>
        </w:rPr>
        <w:t>the U</w:t>
      </w:r>
      <w:r>
        <w:t xml:space="preserve">nited </w:t>
      </w:r>
      <w:r>
        <w:rPr>
          <w:rStyle w:val="StyleUnderline"/>
          <w:highlight w:val="cyan"/>
        </w:rPr>
        <w:t>S</w:t>
      </w:r>
      <w:r>
        <w:t xml:space="preserve">tates </w:t>
      </w:r>
      <w:r>
        <w:rPr>
          <w:rStyle w:val="StyleUnderline"/>
          <w:highlight w:val="cyan"/>
        </w:rPr>
        <w:t>cannot</w:t>
      </w:r>
      <w:r>
        <w:rPr>
          <w:rStyle w:val="StyleUnderline"/>
        </w:rPr>
        <w:t xml:space="preserve"> prudently </w:t>
      </w:r>
      <w:r>
        <w:rPr>
          <w:rStyle w:val="StyleUnderline"/>
          <w:highlight w:val="cyan"/>
        </w:rPr>
        <w:t>take on</w:t>
      </w:r>
      <w:r>
        <w:rPr>
          <w:rStyle w:val="StyleUnderline"/>
        </w:rPr>
        <w:t xml:space="preserve"> </w:t>
      </w:r>
      <w:r>
        <w:rPr>
          <w:rStyle w:val="Emphasis"/>
          <w:highlight w:val="cyan"/>
        </w:rPr>
        <w:t>every adversary</w:t>
      </w:r>
      <w:r>
        <w:rPr>
          <w:rStyle w:val="StyleUnderline"/>
        </w:rPr>
        <w:t xml:space="preserve"> on </w:t>
      </w:r>
      <w:r>
        <w:rPr>
          <w:rStyle w:val="Emphasis"/>
        </w:rPr>
        <w:t>multiple fronts</w:t>
      </w:r>
      <w:r>
        <w:t xml:space="preserve">. </w:t>
      </w:r>
      <w:r>
        <w:rPr>
          <w:rStyle w:val="StyleUnderline"/>
        </w:rPr>
        <w:t>The costs of military campaigns</w:t>
      </w:r>
      <w:r>
        <w:t xml:space="preserve"> against these adversaries in their backyards, whether </w:t>
      </w:r>
      <w:r>
        <w:rPr>
          <w:rStyle w:val="StyleUnderline"/>
        </w:rPr>
        <w:t xml:space="preserve">in the </w:t>
      </w:r>
      <w:r>
        <w:rPr>
          <w:rStyle w:val="Emphasis"/>
        </w:rPr>
        <w:t>Baltic States</w:t>
      </w:r>
      <w:r>
        <w:rPr>
          <w:rStyle w:val="StyleUnderline"/>
        </w:rPr>
        <w:t xml:space="preserve"> or </w:t>
      </w:r>
      <w:r>
        <w:rPr>
          <w:rStyle w:val="Emphasis"/>
        </w:rPr>
        <w:t>Taiwan</w:t>
      </w:r>
      <w:r>
        <w:t xml:space="preserve">, </w:t>
      </w:r>
      <w:r>
        <w:rPr>
          <w:rStyle w:val="StyleUnderline"/>
        </w:rPr>
        <w:t xml:space="preserve">would </w:t>
      </w:r>
      <w:r>
        <w:rPr>
          <w:rStyle w:val="Emphasis"/>
        </w:rPr>
        <w:t>outstrip</w:t>
      </w:r>
      <w:r>
        <w:t xml:space="preserve"> the </w:t>
      </w:r>
      <w:r>
        <w:rPr>
          <w:rStyle w:val="Emphasis"/>
        </w:rPr>
        <w:t>losses</w:t>
      </w:r>
      <w:r>
        <w:t xml:space="preserve"> that </w:t>
      </w:r>
      <w:r>
        <w:rPr>
          <w:rStyle w:val="StyleUnderline"/>
        </w:rPr>
        <w:t>the U.S. military has sustained in decades</w:t>
      </w:r>
      <w:r>
        <w:t xml:space="preserve">. Short of all-out conflict, </w:t>
      </w:r>
      <w:r>
        <w:rPr>
          <w:rStyle w:val="StyleUnderline"/>
          <w:highlight w:val="cyan"/>
        </w:rPr>
        <w:t>to</w:t>
      </w:r>
      <w:r>
        <w:rPr>
          <w:rStyle w:val="StyleUnderline"/>
        </w:rPr>
        <w:t xml:space="preserve"> </w:t>
      </w:r>
      <w:r>
        <w:rPr>
          <w:rStyle w:val="Emphasis"/>
          <w:highlight w:val="cyan"/>
        </w:rPr>
        <w:t>mobilize for dominance</w:t>
      </w:r>
      <w:r>
        <w:rPr>
          <w:rStyle w:val="StyleUnderline"/>
        </w:rPr>
        <w:t xml:space="preserve"> </w:t>
      </w:r>
      <w:r>
        <w:rPr>
          <w:rStyle w:val="StyleUnderline"/>
          <w:highlight w:val="cyan"/>
        </w:rPr>
        <w:t xml:space="preserve">and </w:t>
      </w:r>
      <w:r>
        <w:rPr>
          <w:rStyle w:val="Emphasis"/>
          <w:highlight w:val="cyan"/>
        </w:rPr>
        <w:t>risk escalation</w:t>
      </w:r>
      <w:r>
        <w:t xml:space="preserve"> </w:t>
      </w:r>
      <w:r>
        <w:rPr>
          <w:rStyle w:val="StyleUnderline"/>
          <w:highlight w:val="cyan"/>
        </w:rPr>
        <w:t xml:space="preserve">on </w:t>
      </w:r>
      <w:r>
        <w:rPr>
          <w:rStyle w:val="Emphasis"/>
          <w:highlight w:val="cyan"/>
        </w:rPr>
        <w:t>multiple</w:t>
      </w:r>
      <w:r>
        <w:rPr>
          <w:rStyle w:val="StyleUnderline"/>
        </w:rPr>
        <w:t xml:space="preserve"> such </w:t>
      </w:r>
      <w:r>
        <w:rPr>
          <w:rStyle w:val="Emphasis"/>
          <w:highlight w:val="cyan"/>
        </w:rPr>
        <w:t>fronts</w:t>
      </w:r>
      <w:r>
        <w:rPr>
          <w:rStyle w:val="StyleUnderline"/>
        </w:rPr>
        <w:t xml:space="preserve"> would court several dangers</w:t>
      </w:r>
      <w:r>
        <w:t xml:space="preserve">. </w:t>
      </w:r>
      <w:r>
        <w:rPr>
          <w:rStyle w:val="StyleUnderline"/>
        </w:rPr>
        <w:t xml:space="preserve">It </w:t>
      </w:r>
      <w:r>
        <w:rPr>
          <w:rStyle w:val="StyleUnderline"/>
          <w:highlight w:val="cyan"/>
        </w:rPr>
        <w:t xml:space="preserve">would </w:t>
      </w:r>
      <w:r>
        <w:rPr>
          <w:rStyle w:val="Emphasis"/>
          <w:highlight w:val="cyan"/>
        </w:rPr>
        <w:t>overstretch</w:t>
      </w:r>
      <w:r>
        <w:rPr>
          <w:rStyle w:val="StyleUnderline"/>
        </w:rPr>
        <w:t xml:space="preserve"> </w:t>
      </w:r>
      <w:r>
        <w:rPr>
          <w:rStyle w:val="StyleUnderline"/>
          <w:highlight w:val="cyan"/>
        </w:rPr>
        <w:t>the country</w:t>
      </w:r>
      <w:r>
        <w:t xml:space="preserve">. </w:t>
      </w:r>
      <w:r>
        <w:rPr>
          <w:rStyle w:val="StyleUnderline"/>
        </w:rPr>
        <w:t>The U.S. defense budget now approaches $800 billion annually</w:t>
      </w:r>
      <w:r>
        <w:t xml:space="preserve">, not including deficit-financed military operations. </w:t>
      </w:r>
      <w:r>
        <w:rPr>
          <w:rStyle w:val="StyleUnderline"/>
          <w:highlight w:val="cyan"/>
        </w:rPr>
        <w:t xml:space="preserve">This is a time of </w:t>
      </w:r>
      <w:r>
        <w:rPr>
          <w:rStyle w:val="Emphasis"/>
          <w:highlight w:val="cyan"/>
        </w:rPr>
        <w:t>ballooning deficits</w:t>
      </w:r>
      <w:r>
        <w:t>, where the Congressional Budget Office warns that “the prospect of large and growing debt poses substantial risks for the nation.”</w:t>
      </w:r>
      <w:r>
        <w:rPr>
          <w:szCs w:val="16"/>
        </w:rPr>
        <w:t xml:space="preserve">27 </w:t>
      </w:r>
      <w:r>
        <w:rPr>
          <w:rStyle w:val="StyleUnderline"/>
        </w:rPr>
        <w:t>If</w:t>
      </w:r>
      <w:r>
        <w:t xml:space="preserve"> in </w:t>
      </w:r>
      <w:r>
        <w:lastRenderedPageBreak/>
        <w:t xml:space="preserve">such conditions, </w:t>
      </w:r>
      <w:r>
        <w:rPr>
          <w:rStyle w:val="StyleUnderline"/>
        </w:rPr>
        <w:t>current expenditure is not enough to buy unchallengeable military preponderance</w:t>
      </w:r>
      <w:r>
        <w:t>—and it may not be—</w:t>
      </w:r>
      <w:r>
        <w:rPr>
          <w:rStyle w:val="StyleUnderline"/>
        </w:rPr>
        <w:t>then the failure lies not in the failure to spend even more</w:t>
      </w:r>
      <w:r>
        <w:t xml:space="preserve">. </w:t>
      </w:r>
    </w:p>
    <w:p w14:paraId="1FEB3368" w14:textId="77777777" w:rsidR="00C708DD" w:rsidRDefault="00C708DD" w:rsidP="00C708DD">
      <w:r>
        <w:rPr>
          <w:rStyle w:val="StyleUnderline"/>
        </w:rPr>
        <w:t>Neither is the answer to sacrifice</w:t>
      </w:r>
      <w:r>
        <w:t xml:space="preserve"> the </w:t>
      </w:r>
      <w:r>
        <w:rPr>
          <w:rStyle w:val="StyleUnderline"/>
        </w:rPr>
        <w:t>quality of civic life</w:t>
      </w:r>
      <w:r>
        <w:t xml:space="preserve"> at home to service the cause of preponderance abroad. </w:t>
      </w:r>
      <w:r>
        <w:rPr>
          <w:rStyle w:val="StyleUnderline"/>
        </w:rPr>
        <w:t>The old</w:t>
      </w:r>
      <w:r>
        <w:t xml:space="preserve"> “</w:t>
      </w:r>
      <w:r>
        <w:rPr>
          <w:rStyle w:val="Emphasis"/>
        </w:rPr>
        <w:t>two war standard</w:t>
      </w:r>
      <w:r>
        <w:t xml:space="preserve">,” </w:t>
      </w:r>
      <w:r>
        <w:rPr>
          <w:rStyle w:val="StyleUnderline"/>
        </w:rPr>
        <w:t>a planning construct whereby the U</w:t>
      </w:r>
      <w:r>
        <w:t xml:space="preserve">nited </w:t>
      </w:r>
      <w:r>
        <w:rPr>
          <w:rStyle w:val="StyleUnderline"/>
        </w:rPr>
        <w:t>S</w:t>
      </w:r>
      <w:r>
        <w:t xml:space="preserve">tates </w:t>
      </w:r>
      <w:r>
        <w:rPr>
          <w:rStyle w:val="StyleUnderline"/>
        </w:rPr>
        <w:t>configures</w:t>
      </w:r>
      <w:r>
        <w:t xml:space="preserve"> its </w:t>
      </w:r>
      <w:r>
        <w:rPr>
          <w:rStyle w:val="StyleUnderline"/>
        </w:rPr>
        <w:t xml:space="preserve">forces to conduct </w:t>
      </w:r>
      <w:r>
        <w:rPr>
          <w:rStyle w:val="Emphasis"/>
        </w:rPr>
        <w:t>two regional conflicts</w:t>
      </w:r>
      <w:r>
        <w:rPr>
          <w:rStyle w:val="StyleUnderline"/>
        </w:rPr>
        <w:t xml:space="preserve"> at once</w:t>
      </w:r>
      <w:r>
        <w:t xml:space="preserve">, </w:t>
      </w:r>
      <w:r>
        <w:rPr>
          <w:rStyle w:val="StyleUnderline"/>
        </w:rPr>
        <w:t xml:space="preserve">would be </w:t>
      </w:r>
      <w:r>
        <w:rPr>
          <w:rStyle w:val="Emphasis"/>
        </w:rPr>
        <w:t>unsustainably demanding</w:t>
      </w:r>
      <w:r>
        <w:t xml:space="preserve"> </w:t>
      </w:r>
      <w:r>
        <w:rPr>
          <w:rStyle w:val="StyleUnderline"/>
        </w:rPr>
        <w:t>against more than one peer competitor</w:t>
      </w:r>
      <w:r>
        <w:t>, or potentially with a roster of major and minor adversaries all at once.</w:t>
      </w:r>
      <w:r>
        <w:rPr>
          <w:szCs w:val="16"/>
        </w:rPr>
        <w:t>28</w:t>
      </w:r>
      <w:r>
        <w:t xml:space="preserve">After all, the purpose of American military power is ultimately to secure a way of life as a constitutional republic. </w:t>
      </w:r>
      <w:r>
        <w:rPr>
          <w:rStyle w:val="StyleUnderline"/>
        </w:rPr>
        <w:t>To impose ever-greater debts on civil society and strip back collective provision</w:t>
      </w:r>
      <w:r>
        <w:t xml:space="preserve"> at home, </w:t>
      </w:r>
      <w:r>
        <w:rPr>
          <w:rStyle w:val="StyleUnderline"/>
        </w:rPr>
        <w:t>on the basis that the quality of life is expend-able</w:t>
      </w:r>
      <w:r>
        <w:t xml:space="preserve"> for the cause of hegemony, </w:t>
      </w:r>
      <w:r>
        <w:rPr>
          <w:rStyle w:val="StyleUnderline"/>
        </w:rPr>
        <w:t>is perversely to set up power-projection abroad as the end</w:t>
      </w:r>
      <w:r>
        <w:t xml:space="preserve">, </w:t>
      </w:r>
      <w:r>
        <w:rPr>
          <w:rStyle w:val="StyleUnderline"/>
        </w:rPr>
        <w:t>when it should be the means</w:t>
      </w:r>
      <w:r>
        <w:t xml:space="preserve">. </w:t>
      </w:r>
      <w:r>
        <w:rPr>
          <w:rStyle w:val="StyleUnderline"/>
          <w:highlight w:val="cyan"/>
        </w:rPr>
        <w:t>The problem lies</w:t>
      </w:r>
      <w:r>
        <w:t xml:space="preserve">, rather, </w:t>
      </w:r>
      <w:r>
        <w:rPr>
          <w:rStyle w:val="StyleUnderline"/>
          <w:highlight w:val="cyan"/>
        </w:rPr>
        <w:t>in the</w:t>
      </w:r>
      <w:r>
        <w:rPr>
          <w:rStyle w:val="StyleUnderline"/>
        </w:rPr>
        <w:t xml:space="preserve"> </w:t>
      </w:r>
      <w:r>
        <w:rPr>
          <w:rStyle w:val="Emphasis"/>
        </w:rPr>
        <w:t xml:space="preserve">inflexible </w:t>
      </w:r>
      <w:r>
        <w:rPr>
          <w:rStyle w:val="Emphasis"/>
          <w:sz w:val="32"/>
          <w:szCs w:val="32"/>
          <w:highlight w:val="cyan"/>
        </w:rPr>
        <w:t>pursuit of heg</w:t>
      </w:r>
      <w:r>
        <w:rPr>
          <w:rStyle w:val="Emphasis"/>
          <w:sz w:val="32"/>
          <w:szCs w:val="32"/>
        </w:rPr>
        <w:t>emony</w:t>
      </w:r>
      <w:r>
        <w:rPr>
          <w:rStyle w:val="StyleUnderline"/>
          <w:sz w:val="32"/>
          <w:szCs w:val="32"/>
        </w:rPr>
        <w:t xml:space="preserve"> </w:t>
      </w:r>
      <w:r>
        <w:rPr>
          <w:rStyle w:val="StyleUnderline"/>
        </w:rPr>
        <w:t>itself</w:t>
      </w:r>
      <w:r>
        <w:t xml:space="preserve">, </w:t>
      </w:r>
      <w:r>
        <w:rPr>
          <w:rStyle w:val="StyleUnderline"/>
        </w:rPr>
        <w:t xml:space="preserve">and the failure to </w:t>
      </w:r>
      <w:r>
        <w:rPr>
          <w:rStyle w:val="Emphasis"/>
        </w:rPr>
        <w:t>balance commitments</w:t>
      </w:r>
      <w:r>
        <w:rPr>
          <w:rStyle w:val="StyleUnderline"/>
        </w:rPr>
        <w:t xml:space="preserve"> with </w:t>
      </w:r>
      <w:r>
        <w:rPr>
          <w:rStyle w:val="Emphasis"/>
        </w:rPr>
        <w:t>scarce resources</w:t>
      </w:r>
      <w:r>
        <w:t xml:space="preserve">. </w:t>
      </w:r>
    </w:p>
    <w:p w14:paraId="1D1FE6BD" w14:textId="77777777" w:rsidR="00C708DD" w:rsidRDefault="00C708DD" w:rsidP="00C708DD">
      <w:pPr>
        <w:rPr>
          <w:rStyle w:val="StyleUnderline"/>
        </w:rPr>
      </w:pPr>
      <w:r>
        <w:t xml:space="preserve">To attempt to suppress every adversary simultaneously would drive adversaries together, creating hostile coalitions. It also may not succeed. Counterproliferation in North Korea is difficult enough, for instance, but the task becomes more difficult still if U.S. enmity with China drives Beijing to refuse cooperation over enforcing sanctions on Pyongyang. </w:t>
      </w:r>
      <w:r>
        <w:rPr>
          <w:rStyle w:val="Emphasis"/>
          <w:highlight w:val="cyan"/>
        </w:rPr>
        <w:t>Concurrent competitions</w:t>
      </w:r>
      <w:r>
        <w:rPr>
          <w:rStyle w:val="StyleUnderline"/>
        </w:rPr>
        <w:t xml:space="preserve"> would </w:t>
      </w:r>
      <w:r>
        <w:t xml:space="preserve">also </w:t>
      </w:r>
      <w:r>
        <w:rPr>
          <w:rStyle w:val="Emphasis"/>
          <w:highlight w:val="cyan"/>
        </w:rPr>
        <w:t>split</w:t>
      </w:r>
      <w:r>
        <w:rPr>
          <w:rStyle w:val="StyleUnderline"/>
        </w:rPr>
        <w:t xml:space="preserve"> American </w:t>
      </w:r>
      <w:r>
        <w:rPr>
          <w:rStyle w:val="Emphasis"/>
          <w:highlight w:val="cyan"/>
        </w:rPr>
        <w:t>resources</w:t>
      </w:r>
      <w:r>
        <w:t xml:space="preserve">, </w:t>
      </w:r>
      <w:r>
        <w:rPr>
          <w:rStyle w:val="Emphasis"/>
        </w:rPr>
        <w:t>attention</w:t>
      </w:r>
      <w:r>
        <w:rPr>
          <w:rStyle w:val="StyleUnderline"/>
        </w:rPr>
        <w:t xml:space="preserve"> </w:t>
      </w:r>
      <w:r>
        <w:rPr>
          <w:rStyle w:val="StyleUnderline"/>
          <w:highlight w:val="cyan"/>
        </w:rPr>
        <w:t>and</w:t>
      </w:r>
      <w:r>
        <w:rPr>
          <w:rStyle w:val="StyleUnderline"/>
        </w:rPr>
        <w:t xml:space="preserve"> </w:t>
      </w:r>
      <w:r>
        <w:rPr>
          <w:rStyle w:val="Emphasis"/>
          <w:highlight w:val="cyan"/>
        </w:rPr>
        <w:t>time</w:t>
      </w:r>
      <w:r>
        <w:t xml:space="preserve">. </w:t>
      </w:r>
      <w:r>
        <w:rPr>
          <w:rStyle w:val="Emphasis"/>
        </w:rPr>
        <w:t>Exacerbating</w:t>
      </w:r>
      <w:r>
        <w:rPr>
          <w:rStyle w:val="StyleUnderline"/>
        </w:rPr>
        <w:t xml:space="preserve"> the strain on </w:t>
      </w:r>
      <w:r>
        <w:rPr>
          <w:rStyle w:val="Emphasis"/>
        </w:rPr>
        <w:t>scarce resources</w:t>
      </w:r>
      <w:r>
        <w:rPr>
          <w:rStyle w:val="StyleUnderline"/>
        </w:rPr>
        <w:t xml:space="preserve"> between </w:t>
      </w:r>
      <w:r>
        <w:rPr>
          <w:rStyle w:val="Emphasis"/>
        </w:rPr>
        <w:t>defense</w:t>
      </w:r>
      <w:r>
        <w:t xml:space="preserve">, </w:t>
      </w:r>
      <w:r>
        <w:rPr>
          <w:rStyle w:val="StyleUnderline"/>
        </w:rPr>
        <w:t>consumption and investment raises the polarizing question of</w:t>
      </w:r>
      <w:r>
        <w:t xml:space="preserve"> whether </w:t>
      </w:r>
      <w:r>
        <w:rPr>
          <w:rStyle w:val="StyleUnderline"/>
        </w:rPr>
        <w:t>preponderance</w:t>
      </w:r>
      <w:r>
        <w:t xml:space="preserve"> is even worth it, </w:t>
      </w:r>
      <w:r>
        <w:rPr>
          <w:rStyle w:val="StyleUnderline"/>
        </w:rPr>
        <w:t xml:space="preserve">which then </w:t>
      </w:r>
      <w:r>
        <w:rPr>
          <w:rStyle w:val="Emphasis"/>
        </w:rPr>
        <w:t>undermines</w:t>
      </w:r>
      <w:r>
        <w:rPr>
          <w:rStyle w:val="StyleUnderline"/>
        </w:rPr>
        <w:t xml:space="preserve"> the </w:t>
      </w:r>
      <w:r>
        <w:rPr>
          <w:rStyle w:val="Emphasis"/>
        </w:rPr>
        <w:t>domestic consensus</w:t>
      </w:r>
      <w:r>
        <w:rPr>
          <w:rStyle w:val="StyleUnderline"/>
        </w:rPr>
        <w:t xml:space="preserve"> needed to support it</w:t>
      </w:r>
      <w:r>
        <w:t xml:space="preserve">. At the same time, </w:t>
      </w:r>
      <w:r>
        <w:rPr>
          <w:rStyle w:val="Emphasis"/>
          <w:highlight w:val="cyan"/>
        </w:rPr>
        <w:t>reduced investment</w:t>
      </w:r>
      <w:r>
        <w:rPr>
          <w:rStyle w:val="StyleUnderline"/>
          <w:highlight w:val="cyan"/>
        </w:rPr>
        <w:t xml:space="preserve"> in </w:t>
      </w:r>
      <w:r>
        <w:rPr>
          <w:rStyle w:val="Emphasis"/>
          <w:highlight w:val="cyan"/>
        </w:rPr>
        <w:t>infrastructure</w:t>
      </w:r>
      <w:r>
        <w:rPr>
          <w:rStyle w:val="StyleUnderline"/>
          <w:highlight w:val="cyan"/>
        </w:rPr>
        <w:t xml:space="preserve"> and </w:t>
      </w:r>
      <w:r>
        <w:rPr>
          <w:rStyle w:val="Emphasis"/>
          <w:highlight w:val="cyan"/>
        </w:rPr>
        <w:t>education</w:t>
      </w:r>
      <w:r>
        <w:rPr>
          <w:rStyle w:val="StyleUnderline"/>
          <w:highlight w:val="cyan"/>
        </w:rPr>
        <w:t xml:space="preserve"> </w:t>
      </w:r>
      <w:r>
        <w:rPr>
          <w:rStyle w:val="StyleUnderline"/>
        </w:rPr>
        <w:t xml:space="preserve">would </w:t>
      </w:r>
      <w:r>
        <w:rPr>
          <w:rStyle w:val="Emphasis"/>
          <w:highlight w:val="cyan"/>
        </w:rPr>
        <w:t>damage</w:t>
      </w:r>
      <w:r>
        <w:rPr>
          <w:rStyle w:val="StyleUnderline"/>
        </w:rPr>
        <w:t xml:space="preserve"> the </w:t>
      </w:r>
      <w:r>
        <w:rPr>
          <w:rStyle w:val="Emphasis"/>
        </w:rPr>
        <w:t xml:space="preserve">economic </w:t>
      </w:r>
      <w:r>
        <w:rPr>
          <w:rStyle w:val="Emphasis"/>
          <w:highlight w:val="cyan"/>
        </w:rPr>
        <w:t>foundations</w:t>
      </w:r>
      <w:r>
        <w:rPr>
          <w:rStyle w:val="StyleUnderline"/>
          <w:highlight w:val="cyan"/>
        </w:rPr>
        <w:t xml:space="preserve"> for</w:t>
      </w:r>
      <w:r>
        <w:rPr>
          <w:rStyle w:val="StyleUnderline"/>
        </w:rPr>
        <w:t xml:space="preserve"> </w:t>
      </w:r>
      <w:r>
        <w:rPr>
          <w:rStyle w:val="Emphasis"/>
        </w:rPr>
        <w:t xml:space="preserve">conducting </w:t>
      </w:r>
      <w:r>
        <w:rPr>
          <w:rStyle w:val="Emphasis"/>
          <w:highlight w:val="cyan"/>
        </w:rPr>
        <w:t>competition</w:t>
      </w:r>
      <w:r>
        <w:rPr>
          <w:rStyle w:val="StyleUnderline"/>
        </w:rPr>
        <w:t xml:space="preserve"> abroad in the first place. </w:t>
      </w:r>
    </w:p>
    <w:p w14:paraId="6BE39ED9" w14:textId="77777777" w:rsidR="00C708DD" w:rsidRDefault="00C708DD" w:rsidP="00C708DD">
      <w:pPr>
        <w:rPr>
          <w:rStyle w:val="StyleUnderline"/>
        </w:rPr>
      </w:pPr>
      <w:r>
        <w:t xml:space="preserve">Taken together, </w:t>
      </w:r>
      <w:r>
        <w:rPr>
          <w:rStyle w:val="StyleUnderline"/>
        </w:rPr>
        <w:t xml:space="preserve">indiscriminate </w:t>
      </w:r>
      <w:r>
        <w:rPr>
          <w:rStyle w:val="StyleUnderline"/>
          <w:highlight w:val="cyan"/>
        </w:rPr>
        <w:t>competition risks</w:t>
      </w:r>
      <w:r>
        <w:rPr>
          <w:rStyle w:val="StyleUnderline"/>
        </w:rPr>
        <w:t xml:space="preserve"> creating</w:t>
      </w:r>
      <w:r>
        <w:t xml:space="preserve"> the thing most feared in traditional U.S. grand strategy: </w:t>
      </w:r>
      <w:r>
        <w:rPr>
          <w:rStyle w:val="StyleUnderline"/>
          <w:highlight w:val="cyan"/>
        </w:rPr>
        <w:t>a</w:t>
      </w:r>
      <w:r>
        <w:rPr>
          <w:rStyle w:val="StyleUnderline"/>
        </w:rPr>
        <w:t xml:space="preserve"> </w:t>
      </w:r>
      <w:r>
        <w:rPr>
          <w:rStyle w:val="Emphasis"/>
          <w:highlight w:val="cyan"/>
        </w:rPr>
        <w:t>hostile Eurasian alliance</w:t>
      </w:r>
      <w:r>
        <w:t xml:space="preserve"> </w:t>
      </w:r>
      <w:r>
        <w:rPr>
          <w:rStyle w:val="StyleUnderline"/>
        </w:rPr>
        <w:t>leading to continuous</w:t>
      </w:r>
      <w:r>
        <w:t xml:space="preserve"> U.S. </w:t>
      </w:r>
      <w:r>
        <w:rPr>
          <w:rStyle w:val="StyleUnderline"/>
        </w:rPr>
        <w:t>mobilization against</w:t>
      </w:r>
      <w:r>
        <w:t xml:space="preserve"> hostile </w:t>
      </w:r>
      <w:r>
        <w:rPr>
          <w:rStyle w:val="StyleUnderline"/>
        </w:rPr>
        <w:t>coalitions</w:t>
      </w:r>
      <w:r>
        <w:t xml:space="preserve">, </w:t>
      </w:r>
      <w:r>
        <w:rPr>
          <w:rStyle w:val="StyleUnderline"/>
          <w:highlight w:val="cyan"/>
        </w:rPr>
        <w:t>turning the U.S.</w:t>
      </w:r>
      <w:r>
        <w:rPr>
          <w:rStyle w:val="StyleUnderline"/>
        </w:rPr>
        <w:t xml:space="preserve"> republic </w:t>
      </w:r>
      <w:r>
        <w:rPr>
          <w:rStyle w:val="StyleUnderline"/>
          <w:highlight w:val="cyan"/>
        </w:rPr>
        <w:t xml:space="preserve">into an </w:t>
      </w:r>
      <w:r>
        <w:rPr>
          <w:rStyle w:val="Emphasis"/>
          <w:highlight w:val="cyan"/>
        </w:rPr>
        <w:t>illiberal</w:t>
      </w:r>
      <w:r>
        <w:rPr>
          <w:rStyle w:val="Emphasis"/>
        </w:rPr>
        <w:t xml:space="preserve"> garrison </w:t>
      </w:r>
      <w:r>
        <w:rPr>
          <w:rStyle w:val="Emphasis"/>
          <w:highlight w:val="cyan"/>
        </w:rPr>
        <w:t>state</w:t>
      </w:r>
      <w:r>
        <w:t xml:space="preserve">. </w:t>
      </w:r>
      <w:r>
        <w:rPr>
          <w:rStyle w:val="StyleUnderline"/>
        </w:rPr>
        <w:t>If the prospect for the U</w:t>
      </w:r>
      <w:r>
        <w:t xml:space="preserve">nited </w:t>
      </w:r>
      <w:r>
        <w:rPr>
          <w:rStyle w:val="StyleUnderline"/>
        </w:rPr>
        <w:t>S</w:t>
      </w:r>
      <w:r>
        <w:t xml:space="preserve">tates </w:t>
      </w:r>
      <w:r>
        <w:rPr>
          <w:rStyle w:val="StyleUnderline"/>
        </w:rPr>
        <w:t>as a great power faces a problem</w:t>
      </w:r>
      <w:r>
        <w:t xml:space="preserve">, </w:t>
      </w:r>
      <w:r>
        <w:rPr>
          <w:rStyle w:val="StyleUnderline"/>
        </w:rPr>
        <w:t>it is not the size of the defense budget</w:t>
      </w:r>
      <w:r>
        <w:t xml:space="preserve">, or the material weight of resources at the U.S. disposal, or popular reluctance to exercise leadership. Rather, </w:t>
      </w:r>
      <w:r>
        <w:rPr>
          <w:rStyle w:val="StyleUnderline"/>
        </w:rPr>
        <w:t xml:space="preserve">the problem lies in the </w:t>
      </w:r>
      <w:r>
        <w:rPr>
          <w:rStyle w:val="Emphasis"/>
        </w:rPr>
        <w:t>scope</w:t>
      </w:r>
      <w:r>
        <w:rPr>
          <w:rStyle w:val="StyleUnderline"/>
        </w:rPr>
        <w:t xml:space="preserve"> of the </w:t>
      </w:r>
      <w:r>
        <w:rPr>
          <w:rStyle w:val="Emphasis"/>
        </w:rPr>
        <w:t>policy</w:t>
      </w:r>
      <w:r>
        <w:rPr>
          <w:rStyle w:val="StyleUnderline"/>
        </w:rPr>
        <w:t xml:space="preserve"> that</w:t>
      </w:r>
      <w:r>
        <w:t xml:space="preserve"> those </w:t>
      </w:r>
      <w:r>
        <w:rPr>
          <w:rStyle w:val="StyleUnderline"/>
        </w:rPr>
        <w:t>capabilities are designed to serve</w:t>
      </w:r>
      <w:r>
        <w:t xml:space="preserve">. To make </w:t>
      </w:r>
      <w:r w:rsidRPr="00E759ED">
        <w:t xml:space="preserve">the problem smaller, </w:t>
      </w:r>
      <w:r w:rsidRPr="00E759ED">
        <w:rPr>
          <w:rStyle w:val="StyleUnderline"/>
        </w:rPr>
        <w:t xml:space="preserve">Washington should take steps to make the </w:t>
      </w:r>
      <w:r w:rsidRPr="00E759ED">
        <w:rPr>
          <w:rStyle w:val="Emphasis"/>
        </w:rPr>
        <w:t>pool</w:t>
      </w:r>
      <w:r w:rsidRPr="00E759ED">
        <w:rPr>
          <w:rStyle w:val="StyleUnderline"/>
        </w:rPr>
        <w:t xml:space="preserve"> of adversaries </w:t>
      </w:r>
      <w:r w:rsidRPr="00E759ED">
        <w:rPr>
          <w:rStyle w:val="Emphasis"/>
        </w:rPr>
        <w:t>smaller</w:t>
      </w:r>
      <w:r w:rsidRPr="00E759ED">
        <w:rPr>
          <w:rStyle w:val="StyleUnderline"/>
        </w:rPr>
        <w:t>.</w:t>
      </w:r>
    </w:p>
    <w:p w14:paraId="1651E1E5" w14:textId="77777777" w:rsidR="00C708DD" w:rsidRPr="00184D0D" w:rsidRDefault="00C708DD" w:rsidP="00C708DD">
      <w:pPr>
        <w:pStyle w:val="Heading4"/>
        <w:rPr>
          <w:rFonts w:cs="Arial"/>
          <w:bCs w:val="0"/>
        </w:rPr>
      </w:pPr>
      <w:r w:rsidRPr="00184D0D">
        <w:rPr>
          <w:rFonts w:cs="Arial"/>
        </w:rPr>
        <w:t xml:space="preserve">Russia-China coordination triggers </w:t>
      </w:r>
      <w:r w:rsidRPr="00184D0D">
        <w:rPr>
          <w:rFonts w:cs="Arial"/>
          <w:u w:val="single"/>
        </w:rPr>
        <w:t>global war</w:t>
      </w:r>
      <w:r w:rsidRPr="00184D0D">
        <w:rPr>
          <w:rFonts w:cs="Arial"/>
        </w:rPr>
        <w:t xml:space="preserve">. </w:t>
      </w:r>
    </w:p>
    <w:p w14:paraId="5E53D9CB" w14:textId="77777777" w:rsidR="00C708DD" w:rsidRDefault="00C708DD" w:rsidP="00C708DD">
      <w:pPr>
        <w:rPr>
          <w:rFonts w:cs="Arial"/>
        </w:rPr>
      </w:pPr>
      <w:r>
        <w:rPr>
          <w:rStyle w:val="Style13ptBold"/>
        </w:rPr>
        <w:t xml:space="preserve">Kendall-Taylor </w:t>
      </w:r>
      <w:r>
        <w:t>&amp; Shullman</w:t>
      </w:r>
      <w:r>
        <w:rPr>
          <w:rStyle w:val="Style13ptBold"/>
        </w:rPr>
        <w:t xml:space="preserve"> 19</w:t>
      </w:r>
      <w:r>
        <w:t>,</w:t>
      </w:r>
      <w:r>
        <w:rPr>
          <w:szCs w:val="32"/>
        </w:rPr>
        <w:t xml:space="preserve"> *PhD in Political Science from Yale, Senior Fellow in and Director of the Transatlantic Security Program at the Center for a New American Security an Adjunct Professor in Georgetown University’s School of Foreign Service. **PhD, Senior Adviser at the International Republican Institute and an Adjunct Senior Fellow in the Transatlantic Security Program at the Center for a New American Security. (Andrea, David, 5/14/19, "A Russian-Chinese Partnership Is a Threat to U.S. Interests", </w:t>
      </w:r>
      <w:r>
        <w:rPr>
          <w:i/>
          <w:iCs/>
          <w:szCs w:val="32"/>
        </w:rPr>
        <w:t>Foreign Affairs</w:t>
      </w:r>
      <w:r>
        <w:rPr>
          <w:szCs w:val="32"/>
        </w:rPr>
        <w:t>, https://www.foreignaffairs.com/articles/china/2019-05-14/russian-chinese-partnership-threat-us-interests)</w:t>
      </w:r>
    </w:p>
    <w:p w14:paraId="51D72526" w14:textId="77777777" w:rsidR="00C708DD" w:rsidRDefault="00C708DD" w:rsidP="00C708DD">
      <w:pPr>
        <w:rPr>
          <w:u w:val="single"/>
        </w:rPr>
      </w:pPr>
      <w:r>
        <w:t xml:space="preserve">While Washington takes a wait-and-see approach, </w:t>
      </w:r>
      <w:r>
        <w:rPr>
          <w:rStyle w:val="Emphasis"/>
          <w:highlight w:val="cyan"/>
        </w:rPr>
        <w:t>Moscow</w:t>
      </w:r>
      <w:r>
        <w:rPr>
          <w:rStyle w:val="StyleUnderline"/>
          <w:highlight w:val="cyan"/>
        </w:rPr>
        <w:t xml:space="preserve"> and </w:t>
      </w:r>
      <w:r>
        <w:rPr>
          <w:rStyle w:val="Emphasis"/>
          <w:highlight w:val="cyan"/>
        </w:rPr>
        <w:t>Beijing</w:t>
      </w:r>
      <w:r>
        <w:rPr>
          <w:rStyle w:val="StyleUnderline"/>
          <w:highlight w:val="cyan"/>
        </w:rPr>
        <w:t xml:space="preserve"> could</w:t>
      </w:r>
      <w:r>
        <w:rPr>
          <w:rStyle w:val="StyleUnderline"/>
        </w:rPr>
        <w:t xml:space="preserve"> be </w:t>
      </w:r>
      <w:r>
        <w:rPr>
          <w:rStyle w:val="Emphasis"/>
          <w:highlight w:val="cyan"/>
        </w:rPr>
        <w:t>coordinati</w:t>
      </w:r>
      <w:r>
        <w:rPr>
          <w:rStyle w:val="Emphasis"/>
        </w:rPr>
        <w:t>ng</w:t>
      </w:r>
      <w:r>
        <w:rPr>
          <w:rStyle w:val="StyleUnderline"/>
        </w:rPr>
        <w:t xml:space="preserve"> </w:t>
      </w:r>
      <w:r>
        <w:rPr>
          <w:rStyle w:val="StyleUnderline"/>
          <w:highlight w:val="cyan"/>
        </w:rPr>
        <w:t xml:space="preserve">to </w:t>
      </w:r>
      <w:r>
        <w:rPr>
          <w:rStyle w:val="Emphasis"/>
        </w:rPr>
        <w:t xml:space="preserve">significantly </w:t>
      </w:r>
      <w:r>
        <w:rPr>
          <w:rStyle w:val="Emphasis"/>
          <w:highlight w:val="cyan"/>
        </w:rPr>
        <w:t>thwart U.S. interests</w:t>
      </w:r>
      <w:r>
        <w:t xml:space="preserve"> over the next 15 to 25 years. The two powers may never forge a formal military alliance, but they could still work together in ways that cause major headaches for the United States. Imagine, for example, that </w:t>
      </w:r>
      <w:r>
        <w:rPr>
          <w:rStyle w:val="StyleUnderline"/>
        </w:rPr>
        <w:t xml:space="preserve">Russia and China coordinate the </w:t>
      </w:r>
      <w:r>
        <w:rPr>
          <w:rStyle w:val="Emphasis"/>
        </w:rPr>
        <w:t>timing</w:t>
      </w:r>
      <w:r>
        <w:rPr>
          <w:rStyle w:val="StyleUnderline"/>
        </w:rPr>
        <w:t xml:space="preserve"> of </w:t>
      </w:r>
      <w:r>
        <w:rPr>
          <w:rStyle w:val="Emphasis"/>
        </w:rPr>
        <w:t>hostile actions on their peripheries</w:t>
      </w:r>
      <w:r>
        <w:t xml:space="preserve">. </w:t>
      </w:r>
      <w:r>
        <w:rPr>
          <w:rStyle w:val="StyleUnderline"/>
          <w:highlight w:val="cyan"/>
        </w:rPr>
        <w:t xml:space="preserve">If China made </w:t>
      </w:r>
      <w:r>
        <w:rPr>
          <w:rStyle w:val="Emphasis"/>
          <w:highlight w:val="cyan"/>
        </w:rPr>
        <w:t>aggressive moves</w:t>
      </w:r>
      <w:r>
        <w:rPr>
          <w:rStyle w:val="StyleUnderline"/>
          <w:highlight w:val="cyan"/>
        </w:rPr>
        <w:t xml:space="preserve"> in</w:t>
      </w:r>
      <w:r>
        <w:t xml:space="preserve"> support of its sovereignty claim in </w:t>
      </w:r>
      <w:r>
        <w:rPr>
          <w:rStyle w:val="StyleUnderline"/>
          <w:highlight w:val="cyan"/>
        </w:rPr>
        <w:t xml:space="preserve">the </w:t>
      </w:r>
      <w:r>
        <w:rPr>
          <w:rStyle w:val="Emphasis"/>
          <w:highlight w:val="cyan"/>
        </w:rPr>
        <w:t>S</w:t>
      </w:r>
      <w:r>
        <w:rPr>
          <w:rStyle w:val="Emphasis"/>
        </w:rPr>
        <w:t xml:space="preserve">outh </w:t>
      </w:r>
      <w:r>
        <w:rPr>
          <w:rStyle w:val="Emphasis"/>
          <w:highlight w:val="cyan"/>
        </w:rPr>
        <w:t>C</w:t>
      </w:r>
      <w:r>
        <w:rPr>
          <w:rStyle w:val="Emphasis"/>
        </w:rPr>
        <w:t xml:space="preserve">hina </w:t>
      </w:r>
      <w:r>
        <w:rPr>
          <w:rStyle w:val="Emphasis"/>
          <w:highlight w:val="cyan"/>
        </w:rPr>
        <w:t>S</w:t>
      </w:r>
      <w:r>
        <w:rPr>
          <w:rStyle w:val="Emphasis"/>
        </w:rPr>
        <w:t>ea</w:t>
      </w:r>
      <w:r>
        <w:t xml:space="preserve"> </w:t>
      </w:r>
      <w:r>
        <w:rPr>
          <w:rStyle w:val="StyleUnderline"/>
          <w:highlight w:val="cyan"/>
        </w:rPr>
        <w:t xml:space="preserve">at the </w:t>
      </w:r>
      <w:r>
        <w:rPr>
          <w:rStyle w:val="Emphasis"/>
          <w:highlight w:val="cyan"/>
        </w:rPr>
        <w:t>same time</w:t>
      </w:r>
      <w:r>
        <w:rPr>
          <w:rStyle w:val="StyleUnderline"/>
        </w:rPr>
        <w:t xml:space="preserve"> that </w:t>
      </w:r>
      <w:r>
        <w:rPr>
          <w:rStyle w:val="Emphasis"/>
          <w:highlight w:val="cyan"/>
        </w:rPr>
        <w:lastRenderedPageBreak/>
        <w:t>Russia</w:t>
      </w:r>
      <w:r>
        <w:rPr>
          <w:rStyle w:val="StyleUnderline"/>
          <w:highlight w:val="cyan"/>
        </w:rPr>
        <w:t xml:space="preserve"> made</w:t>
      </w:r>
      <w:r>
        <w:rPr>
          <w:rStyle w:val="StyleUnderline"/>
        </w:rPr>
        <w:t xml:space="preserve"> </w:t>
      </w:r>
      <w:r>
        <w:rPr>
          <w:rStyle w:val="Emphasis"/>
        </w:rPr>
        <w:t xml:space="preserve">further </w:t>
      </w:r>
      <w:r>
        <w:rPr>
          <w:rStyle w:val="Emphasis"/>
          <w:highlight w:val="cyan"/>
        </w:rPr>
        <w:t>incursions into Ukraine</w:t>
      </w:r>
      <w:r>
        <w:rPr>
          <w:rStyle w:val="StyleUnderline"/>
          <w:highlight w:val="cyan"/>
        </w:rPr>
        <w:t xml:space="preserve">, U.S. forces would </w:t>
      </w:r>
      <w:r>
        <w:rPr>
          <w:rStyle w:val="Emphasis"/>
          <w:highlight w:val="cyan"/>
        </w:rPr>
        <w:t>struggle</w:t>
      </w:r>
      <w:r>
        <w:rPr>
          <w:rStyle w:val="StyleUnderline"/>
          <w:highlight w:val="cyan"/>
        </w:rPr>
        <w:t xml:space="preserve"> to </w:t>
      </w:r>
      <w:r>
        <w:rPr>
          <w:rStyle w:val="Emphasis"/>
          <w:highlight w:val="cyan"/>
        </w:rPr>
        <w:t>respond</w:t>
      </w:r>
      <w:r>
        <w:rPr>
          <w:rStyle w:val="Emphasis"/>
        </w:rPr>
        <w:t xml:space="preserve"> effectively</w:t>
      </w:r>
      <w:r>
        <w:rPr>
          <w:rStyle w:val="StyleUnderline"/>
        </w:rPr>
        <w:t xml:space="preserve"> </w:t>
      </w:r>
      <w:r>
        <w:rPr>
          <w:rStyle w:val="StyleUnderline"/>
          <w:highlight w:val="cyan"/>
        </w:rPr>
        <w:t xml:space="preserve">to </w:t>
      </w:r>
      <w:r>
        <w:rPr>
          <w:rStyle w:val="Emphasis"/>
          <w:highlight w:val="cyan"/>
        </w:rPr>
        <w:t>either</w:t>
      </w:r>
      <w:r>
        <w:rPr>
          <w:rStyle w:val="StyleUnderline"/>
        </w:rPr>
        <w:t xml:space="preserve"> gambit.</w:t>
      </w:r>
    </w:p>
    <w:p w14:paraId="45B90BEE" w14:textId="77777777" w:rsidR="00C708DD" w:rsidRDefault="00C708DD" w:rsidP="00C708DD">
      <w:pPr>
        <w:rPr>
          <w:rStyle w:val="StyleUnderline"/>
        </w:rPr>
      </w:pPr>
      <w:r>
        <w:rPr>
          <w:rStyle w:val="Emphasis"/>
        </w:rPr>
        <w:t>Nonmilitary collaboration</w:t>
      </w:r>
      <w:r>
        <w:t xml:space="preserve"> between Russia and China </w:t>
      </w:r>
      <w:r>
        <w:rPr>
          <w:rStyle w:val="StyleUnderline"/>
        </w:rPr>
        <w:t xml:space="preserve">could </w:t>
      </w:r>
      <w:r>
        <w:rPr>
          <w:rStyle w:val="Emphasis"/>
        </w:rPr>
        <w:t>weaken the United States</w:t>
      </w:r>
      <w:r>
        <w:rPr>
          <w:rStyle w:val="StyleUnderline"/>
        </w:rPr>
        <w:t xml:space="preserve"> and even </w:t>
      </w:r>
      <w:r>
        <w:rPr>
          <w:rStyle w:val="Emphasis"/>
        </w:rPr>
        <w:t>threaten its way of life</w:t>
      </w:r>
      <w:r>
        <w:rPr>
          <w:rStyle w:val="StyleUnderline"/>
        </w:rPr>
        <w:t xml:space="preserve">. </w:t>
      </w:r>
      <w:r>
        <w:rPr>
          <w:rStyle w:val="StyleUnderline"/>
          <w:highlight w:val="cyan"/>
        </w:rPr>
        <w:t xml:space="preserve">Both countries </w:t>
      </w:r>
      <w:r>
        <w:rPr>
          <w:rStyle w:val="StyleUnderline"/>
        </w:rPr>
        <w:t xml:space="preserve">are likely to </w:t>
      </w:r>
      <w:r>
        <w:rPr>
          <w:rStyle w:val="StyleUnderline"/>
          <w:highlight w:val="cyan"/>
        </w:rPr>
        <w:t xml:space="preserve">use their </w:t>
      </w:r>
      <w:r>
        <w:rPr>
          <w:rStyle w:val="Emphasis"/>
          <w:highlight w:val="cyan"/>
        </w:rPr>
        <w:t>cyber</w:t>
      </w:r>
      <w:r>
        <w:rPr>
          <w:rStyle w:val="StyleUnderline"/>
          <w:highlight w:val="cyan"/>
        </w:rPr>
        <w:t xml:space="preserve"> </w:t>
      </w:r>
      <w:r>
        <w:rPr>
          <w:rStyle w:val="StyleUnderline"/>
        </w:rPr>
        <w:t xml:space="preserve">and </w:t>
      </w:r>
      <w:r>
        <w:rPr>
          <w:rStyle w:val="Emphasis"/>
        </w:rPr>
        <w:t xml:space="preserve">disinformation </w:t>
      </w:r>
      <w:r>
        <w:rPr>
          <w:rStyle w:val="Emphasis"/>
          <w:highlight w:val="cyan"/>
        </w:rPr>
        <w:t>capabilities</w:t>
      </w:r>
      <w:r>
        <w:rPr>
          <w:rStyle w:val="StyleUnderline"/>
        </w:rPr>
        <w:t xml:space="preserve"> to</w:t>
      </w:r>
      <w:r>
        <w:t>, as the director of national intelligence put it in January, “</w:t>
      </w:r>
      <w:r>
        <w:rPr>
          <w:rStyle w:val="Emphasis"/>
        </w:rPr>
        <w:t>steal information</w:t>
      </w:r>
      <w:r>
        <w:rPr>
          <w:rStyle w:val="StyleUnderline"/>
        </w:rPr>
        <w:t xml:space="preserve">, to </w:t>
      </w:r>
      <w:r>
        <w:rPr>
          <w:rStyle w:val="Emphasis"/>
        </w:rPr>
        <w:t>influence our citizens</w:t>
      </w:r>
      <w:r>
        <w:rPr>
          <w:rStyle w:val="StyleUnderline"/>
        </w:rPr>
        <w:t xml:space="preserve">, or </w:t>
      </w:r>
      <w:r>
        <w:rPr>
          <w:rStyle w:val="StyleUnderline"/>
          <w:highlight w:val="cyan"/>
        </w:rPr>
        <w:t xml:space="preserve">to </w:t>
      </w:r>
      <w:r>
        <w:rPr>
          <w:rStyle w:val="Emphasis"/>
          <w:highlight w:val="cyan"/>
        </w:rPr>
        <w:t>disrupt critical infrastructure</w:t>
      </w:r>
      <w:r>
        <w:t xml:space="preserve">.” China currently does not exhibit Russia’s zeal for using such measures, particularly against the United States; but if U.S.-Chinese relations darken, </w:t>
      </w:r>
      <w:r w:rsidRPr="00E759ED">
        <w:rPr>
          <w:rStyle w:val="StyleUnderline"/>
        </w:rPr>
        <w:t>Beijing could</w:t>
      </w:r>
      <w:r w:rsidRPr="00E759ED">
        <w:t xml:space="preserve"> plausibly </w:t>
      </w:r>
      <w:r w:rsidRPr="00E759ED">
        <w:rPr>
          <w:rStyle w:val="StyleUnderline"/>
        </w:rPr>
        <w:t xml:space="preserve">take a </w:t>
      </w:r>
      <w:r w:rsidRPr="00E759ED">
        <w:rPr>
          <w:rStyle w:val="Emphasis"/>
        </w:rPr>
        <w:t>page</w:t>
      </w:r>
      <w:r w:rsidRPr="00E759ED">
        <w:rPr>
          <w:rStyle w:val="StyleUnderline"/>
        </w:rPr>
        <w:t xml:space="preserve"> from </w:t>
      </w:r>
      <w:r w:rsidRPr="00E759ED">
        <w:rPr>
          <w:rStyle w:val="Emphasis"/>
        </w:rPr>
        <w:t>Russia’s playbook</w:t>
      </w:r>
      <w:r w:rsidRPr="00E759ED">
        <w:rPr>
          <w:rStyle w:val="StyleUnderline"/>
        </w:rPr>
        <w:t xml:space="preserve"> and mount </w:t>
      </w:r>
      <w:r w:rsidRPr="00E759ED">
        <w:rPr>
          <w:rStyle w:val="Emphasis"/>
        </w:rPr>
        <w:t>coordinated, deniable cyberattacks</w:t>
      </w:r>
      <w:r w:rsidRPr="00E759ED">
        <w:rPr>
          <w:rStyle w:val="StyleUnderline"/>
        </w:rPr>
        <w:t xml:space="preserve"> or </w:t>
      </w:r>
      <w:r w:rsidRPr="00E759ED">
        <w:rPr>
          <w:rStyle w:val="Emphasis"/>
        </w:rPr>
        <w:t>interference</w:t>
      </w:r>
      <w:r>
        <w:rPr>
          <w:rStyle w:val="Emphasis"/>
        </w:rPr>
        <w:t xml:space="preserve"> campaigns</w:t>
      </w:r>
      <w:r>
        <w:rPr>
          <w:rStyle w:val="StyleUnderline"/>
        </w:rPr>
        <w:t xml:space="preserve"> against the United States.  </w:t>
      </w:r>
    </w:p>
    <w:p w14:paraId="670B7D3B" w14:textId="77777777" w:rsidR="00C708DD" w:rsidRDefault="00C708DD" w:rsidP="00C708DD">
      <w:pPr>
        <w:rPr>
          <w:rStyle w:val="Emphasis"/>
        </w:rPr>
      </w:pPr>
      <w:r>
        <w:t xml:space="preserve">China and Russia behave very differently in pursuit of their foreign policy objectives, but </w:t>
      </w:r>
      <w:r>
        <w:rPr>
          <w:rStyle w:val="StyleUnderline"/>
          <w:highlight w:val="cyan"/>
        </w:rPr>
        <w:t xml:space="preserve">the </w:t>
      </w:r>
      <w:r>
        <w:rPr>
          <w:rStyle w:val="Emphasis"/>
          <w:highlight w:val="cyan"/>
        </w:rPr>
        <w:t>combined</w:t>
      </w:r>
      <w:r>
        <w:rPr>
          <w:rStyle w:val="StyleUnderline"/>
          <w:highlight w:val="cyan"/>
        </w:rPr>
        <w:t xml:space="preserve"> effect</w:t>
      </w:r>
      <w:r>
        <w:rPr>
          <w:rStyle w:val="StyleUnderline"/>
        </w:rPr>
        <w:t xml:space="preserve"> of their actions </w:t>
      </w:r>
      <w:r>
        <w:rPr>
          <w:rStyle w:val="StyleUnderline"/>
          <w:highlight w:val="cyan"/>
        </w:rPr>
        <w:t>is</w:t>
      </w:r>
      <w:r>
        <w:rPr>
          <w:rStyle w:val="StyleUnderline"/>
        </w:rPr>
        <w:t xml:space="preserve"> often </w:t>
      </w:r>
      <w:r>
        <w:rPr>
          <w:rStyle w:val="Emphasis"/>
          <w:highlight w:val="cyan"/>
        </w:rPr>
        <w:t>greater</w:t>
      </w:r>
      <w:r>
        <w:rPr>
          <w:rStyle w:val="StyleUnderline"/>
          <w:highlight w:val="cyan"/>
        </w:rPr>
        <w:t xml:space="preserve"> than the sum</w:t>
      </w:r>
      <w:r>
        <w:rPr>
          <w:rStyle w:val="StyleUnderline"/>
        </w:rPr>
        <w:t xml:space="preserve"> of its parts. </w:t>
      </w:r>
      <w:r>
        <w:t xml:space="preserve">In Europe, for example, China has amassed economic influence through growing trade relationships and Belt and Road-related infrastructure investments not contingent on standards for democratic governance and human rights, particularly in eastern Europe, Greece, and Italy. </w:t>
      </w:r>
      <w:r>
        <w:rPr>
          <w:rStyle w:val="StyleUnderline"/>
        </w:rPr>
        <w:t xml:space="preserve">This engagement will ultimately </w:t>
      </w:r>
      <w:r>
        <w:rPr>
          <w:rStyle w:val="Emphasis"/>
        </w:rPr>
        <w:t>translate</w:t>
      </w:r>
      <w:r>
        <w:rPr>
          <w:rStyle w:val="StyleUnderline"/>
        </w:rPr>
        <w:t xml:space="preserve"> into </w:t>
      </w:r>
      <w:r>
        <w:rPr>
          <w:rStyle w:val="Emphasis"/>
        </w:rPr>
        <w:t>political leverage</w:t>
      </w:r>
      <w:r>
        <w:t xml:space="preserve">, as it already has in many countries in Asia. </w:t>
      </w:r>
      <w:r>
        <w:rPr>
          <w:rStyle w:val="StyleUnderline"/>
        </w:rPr>
        <w:t xml:space="preserve">Russia, for its part, appears intent on pursuing hybrid tactics that </w:t>
      </w:r>
      <w:r>
        <w:rPr>
          <w:rStyle w:val="Emphasis"/>
        </w:rPr>
        <w:t>disrupt democratic processes</w:t>
      </w:r>
      <w:r>
        <w:rPr>
          <w:rStyle w:val="StyleUnderline"/>
        </w:rPr>
        <w:t>.</w:t>
      </w:r>
      <w:r>
        <w:t xml:space="preserve"> On their own, each of these activities is already worrisome for the United States and Europe. </w:t>
      </w:r>
      <w:r>
        <w:rPr>
          <w:rStyle w:val="StyleUnderline"/>
        </w:rPr>
        <w:t xml:space="preserve">But a scenario in which </w:t>
      </w:r>
      <w:r>
        <w:rPr>
          <w:rStyle w:val="StyleUnderline"/>
          <w:highlight w:val="cyan"/>
        </w:rPr>
        <w:t xml:space="preserve">each country’s actions </w:t>
      </w:r>
      <w:r>
        <w:rPr>
          <w:rStyle w:val="Emphasis"/>
          <w:highlight w:val="cyan"/>
        </w:rPr>
        <w:t>amplify the other’s</w:t>
      </w:r>
      <w:r>
        <w:rPr>
          <w:rStyle w:val="StyleUnderline"/>
        </w:rPr>
        <w:t xml:space="preserve"> is </w:t>
      </w:r>
      <w:r>
        <w:rPr>
          <w:rStyle w:val="Emphasis"/>
        </w:rPr>
        <w:t>not hard to imagine</w:t>
      </w:r>
      <w:r>
        <w:rPr>
          <w:rStyle w:val="StyleUnderline"/>
        </w:rPr>
        <w:t>.</w:t>
      </w:r>
      <w:r>
        <w:t xml:space="preserve"> </w:t>
      </w:r>
      <w:r>
        <w:rPr>
          <w:rStyle w:val="StyleUnderline"/>
          <w:highlight w:val="cyan"/>
        </w:rPr>
        <w:t>China</w:t>
      </w:r>
      <w:r>
        <w:rPr>
          <w:rStyle w:val="StyleUnderline"/>
        </w:rPr>
        <w:t xml:space="preserve">, for example, </w:t>
      </w:r>
      <w:r>
        <w:rPr>
          <w:rStyle w:val="StyleUnderline"/>
          <w:highlight w:val="cyan"/>
        </w:rPr>
        <w:t xml:space="preserve">could </w:t>
      </w:r>
      <w:r>
        <w:rPr>
          <w:rStyle w:val="StyleUnderline"/>
        </w:rPr>
        <w:t xml:space="preserve">eventually </w:t>
      </w:r>
      <w:r>
        <w:rPr>
          <w:rStyle w:val="StyleUnderline"/>
          <w:highlight w:val="cyan"/>
        </w:rPr>
        <w:t>use its</w:t>
      </w:r>
      <w:r>
        <w:rPr>
          <w:rStyle w:val="StyleUnderline"/>
        </w:rPr>
        <w:t xml:space="preserve"> </w:t>
      </w:r>
      <w:r>
        <w:rPr>
          <w:rStyle w:val="Emphasis"/>
        </w:rPr>
        <w:t xml:space="preserve">growing </w:t>
      </w:r>
      <w:r>
        <w:rPr>
          <w:rStyle w:val="Emphasis"/>
          <w:highlight w:val="cyan"/>
        </w:rPr>
        <w:t>ownership of European ports</w:t>
      </w:r>
      <w:r>
        <w:rPr>
          <w:rStyle w:val="StyleUnderline"/>
        </w:rPr>
        <w:t xml:space="preserve"> and </w:t>
      </w:r>
      <w:r>
        <w:rPr>
          <w:rStyle w:val="Emphasis"/>
        </w:rPr>
        <w:t>rail lines</w:t>
      </w:r>
      <w:r>
        <w:rPr>
          <w:rStyle w:val="StyleUnderline"/>
        </w:rPr>
        <w:t xml:space="preserve"> </w:t>
      </w:r>
      <w:r>
        <w:rPr>
          <w:rStyle w:val="StyleUnderline"/>
          <w:highlight w:val="cyan"/>
        </w:rPr>
        <w:t xml:space="preserve">to </w:t>
      </w:r>
      <w:r>
        <w:rPr>
          <w:rStyle w:val="Emphasis"/>
          <w:highlight w:val="cyan"/>
        </w:rPr>
        <w:t xml:space="preserve">slow a </w:t>
      </w:r>
      <w:r>
        <w:rPr>
          <w:rStyle w:val="Emphasis"/>
        </w:rPr>
        <w:t xml:space="preserve">NATO </w:t>
      </w:r>
      <w:r>
        <w:rPr>
          <w:rStyle w:val="Emphasis"/>
          <w:highlight w:val="cyan"/>
        </w:rPr>
        <w:t>response</w:t>
      </w:r>
      <w:r>
        <w:rPr>
          <w:rStyle w:val="StyleUnderline"/>
          <w:highlight w:val="cyan"/>
        </w:rPr>
        <w:t xml:space="preserve"> to </w:t>
      </w:r>
      <w:r>
        <w:rPr>
          <w:rStyle w:val="Emphasis"/>
          <w:highlight w:val="cyan"/>
        </w:rPr>
        <w:t>Russian aggression</w:t>
      </w:r>
      <w:r>
        <w:t xml:space="preserve">. Likewise, Beijing could use the economic leverage it has accrued to quietly dissuade an already reluctant NATO member state such as Hungary or Turkey from </w:t>
      </w:r>
      <w:r w:rsidRPr="00EE0FBE">
        <w:t xml:space="preserve">responding to Russia’s hybrid tactics, </w:t>
      </w:r>
      <w:r w:rsidRPr="00EE0FBE">
        <w:rPr>
          <w:rStyle w:val="StyleUnderline"/>
        </w:rPr>
        <w:t xml:space="preserve">which could ultimately serve to </w:t>
      </w:r>
      <w:r w:rsidRPr="00EE0FBE">
        <w:rPr>
          <w:rStyle w:val="Emphasis"/>
        </w:rPr>
        <w:t>discredit NATO’s commitment</w:t>
      </w:r>
      <w:r w:rsidRPr="00EE0FBE">
        <w:rPr>
          <w:rStyle w:val="StyleUnderline"/>
        </w:rPr>
        <w:t xml:space="preserve"> to </w:t>
      </w:r>
      <w:r w:rsidRPr="00EE0FBE">
        <w:rPr>
          <w:rStyle w:val="Emphasis"/>
        </w:rPr>
        <w:t>collective defense</w:t>
      </w:r>
      <w:r>
        <w:rPr>
          <w:rStyle w:val="Emphasis"/>
        </w:rPr>
        <w:t>.</w:t>
      </w:r>
    </w:p>
    <w:p w14:paraId="6CBB0416" w14:textId="612C5309" w:rsidR="00C708DD" w:rsidRDefault="00C708DD" w:rsidP="00C708DD"/>
    <w:p w14:paraId="44B28552" w14:textId="77777777" w:rsidR="00A45018" w:rsidRDefault="00A45018" w:rsidP="00A45018">
      <w:pPr>
        <w:pStyle w:val="Heading4"/>
      </w:pPr>
      <w:r>
        <w:t xml:space="preserve">1AC Elvevold proves the link – it says Russian and Chinese space militarization is the </w:t>
      </w:r>
      <w:r w:rsidRPr="00A45018">
        <w:rPr>
          <w:u w:val="single"/>
        </w:rPr>
        <w:t xml:space="preserve">direct result </w:t>
      </w:r>
      <w:r>
        <w:t>of US military power in space – inserted in yellow</w:t>
      </w:r>
    </w:p>
    <w:p w14:paraId="0FB1874A" w14:textId="77777777" w:rsidR="00A45018" w:rsidRPr="00E72D02" w:rsidRDefault="00A45018" w:rsidP="00A45018">
      <w:pPr>
        <w:rPr>
          <w:rStyle w:val="Style13ptBold"/>
        </w:rPr>
      </w:pPr>
      <w:r w:rsidRPr="00E72D02">
        <w:rPr>
          <w:rStyle w:val="Style13ptBold"/>
        </w:rPr>
        <w:t xml:space="preserve">Elvevold ’19 </w:t>
      </w:r>
      <w:r w:rsidRPr="00E72D02">
        <w:t>[Eirik Billingsø, master’s in international Relations from Universidade Nova, ““War in Space: Why Not?” A Neorealist Analysis of International Space Politics (1957-2018)”, May 2019, https://run.unl.pt/bitstream/10362/82269/1/Thesis_InternationalRelations_EirikBElvevold_47082.pdf]//pranav</w:t>
      </w:r>
    </w:p>
    <w:p w14:paraId="289FD5F6" w14:textId="77777777" w:rsidR="00A45018" w:rsidRPr="00E72D02" w:rsidRDefault="00A45018" w:rsidP="00A45018">
      <w:pPr>
        <w:pStyle w:val="ListParagraph"/>
        <w:numPr>
          <w:ilvl w:val="0"/>
          <w:numId w:val="13"/>
        </w:numPr>
      </w:pPr>
      <w:r w:rsidRPr="00E72D02">
        <w:t>ON = Offensive Neorealism - anarchy forces states to maximize space power instead of security and aim for space hegemony</w:t>
      </w:r>
    </w:p>
    <w:p w14:paraId="16DFFB10" w14:textId="77777777" w:rsidR="00A45018" w:rsidRPr="00E72D02" w:rsidRDefault="00A45018" w:rsidP="00A45018">
      <w:r w:rsidRPr="00E72D02">
        <w:rPr>
          <w:rStyle w:val="Emphasis"/>
        </w:rPr>
        <w:t xml:space="preserve">The </w:t>
      </w:r>
      <w:r w:rsidRPr="00E72D02">
        <w:rPr>
          <w:rStyle w:val="Emphasis"/>
          <w:highlight w:val="green"/>
        </w:rPr>
        <w:t>risk of space war</w:t>
      </w:r>
      <w:r w:rsidRPr="00E72D02">
        <w:rPr>
          <w:rStyle w:val="Emphasis"/>
        </w:rPr>
        <w:t xml:space="preserve"> seems to have </w:t>
      </w:r>
      <w:r w:rsidRPr="00E72D02">
        <w:rPr>
          <w:rStyle w:val="Emphasis"/>
          <w:highlight w:val="green"/>
        </w:rPr>
        <w:t>decreased substantially</w:t>
      </w:r>
      <w:r w:rsidRPr="00E72D02">
        <w:rPr>
          <w:rStyle w:val="Emphasis"/>
        </w:rPr>
        <w:t xml:space="preserve"> in the beginning of the Second Space Age </w:t>
      </w:r>
      <w:r w:rsidRPr="00E72D02">
        <w:rPr>
          <w:rStyle w:val="Emphasis"/>
          <w:highlight w:val="green"/>
        </w:rPr>
        <w:t>because no</w:t>
      </w:r>
      <w:r w:rsidRPr="00E72D02">
        <w:rPr>
          <w:rStyle w:val="Emphasis"/>
        </w:rPr>
        <w:t xml:space="preserve"> other </w:t>
      </w:r>
      <w:r w:rsidRPr="00E72D02">
        <w:rPr>
          <w:rStyle w:val="Emphasis"/>
          <w:highlight w:val="green"/>
        </w:rPr>
        <w:t>state could threaten the US</w:t>
      </w:r>
      <w:r w:rsidRPr="00E72D02">
        <w:rPr>
          <w:rStyle w:val="Emphasis"/>
        </w:rPr>
        <w:t xml:space="preserve"> in space</w:t>
      </w:r>
      <w:r w:rsidRPr="00E72D02">
        <w:t xml:space="preserve"> – the ideal position for any state seeking security according to Mearsheimer.973 </w:t>
      </w:r>
      <w:r w:rsidRPr="00E72D02">
        <w:rPr>
          <w:rStyle w:val="Emphasis"/>
        </w:rPr>
        <w:t xml:space="preserve">The </w:t>
      </w:r>
      <w:r w:rsidRPr="00E72D02">
        <w:rPr>
          <w:rStyle w:val="Emphasis"/>
          <w:highlight w:val="green"/>
        </w:rPr>
        <w:t>US had</w:t>
      </w:r>
      <w:r w:rsidRPr="00E72D02">
        <w:rPr>
          <w:rStyle w:val="Emphasis"/>
        </w:rPr>
        <w:t xml:space="preserve">, by force of all its satellites, </w:t>
      </w:r>
      <w:r w:rsidRPr="00E72D02">
        <w:rPr>
          <w:rStyle w:val="Emphasis"/>
          <w:highlight w:val="green"/>
        </w:rPr>
        <w:t>the most to lose</w:t>
      </w:r>
      <w:r w:rsidRPr="00E72D02">
        <w:rPr>
          <w:rStyle w:val="Emphasis"/>
        </w:rPr>
        <w:t xml:space="preserve"> from a space war, </w:t>
      </w:r>
      <w:r w:rsidRPr="00E72D02">
        <w:rPr>
          <w:rStyle w:val="Emphasis"/>
          <w:highlight w:val="green"/>
        </w:rPr>
        <w:t>but also</w:t>
      </w:r>
      <w:r w:rsidRPr="00E72D02">
        <w:rPr>
          <w:rStyle w:val="Emphasis"/>
        </w:rPr>
        <w:t xml:space="preserve"> the </w:t>
      </w:r>
      <w:r w:rsidRPr="00E72D02">
        <w:rPr>
          <w:rStyle w:val="Emphasis"/>
          <w:highlight w:val="green"/>
        </w:rPr>
        <w:t>most</w:t>
      </w:r>
      <w:r w:rsidRPr="00E72D02">
        <w:rPr>
          <w:rStyle w:val="Emphasis"/>
        </w:rPr>
        <w:t xml:space="preserve"> space </w:t>
      </w:r>
      <w:r w:rsidRPr="00E72D02">
        <w:rPr>
          <w:rStyle w:val="Emphasis"/>
          <w:highlight w:val="green"/>
        </w:rPr>
        <w:t>weapons to strike back</w:t>
      </w:r>
      <w:r w:rsidRPr="00E72D02">
        <w:rPr>
          <w:rStyle w:val="Emphasis"/>
        </w:rPr>
        <w:t>.</w:t>
      </w:r>
      <w:r w:rsidRPr="00E72D02">
        <w:t xml:space="preserve"> </w:t>
      </w:r>
      <w:r w:rsidRPr="00E72D02">
        <w:rPr>
          <w:rStyle w:val="Emphasis"/>
        </w:rPr>
        <w:t xml:space="preserve">The US had already developed </w:t>
      </w:r>
      <w:r w:rsidRPr="00E72D02">
        <w:rPr>
          <w:rStyle w:val="Emphasis"/>
          <w:highlight w:val="green"/>
        </w:rPr>
        <w:t>conventional and nuclear ASATs</w:t>
      </w:r>
      <w:r w:rsidRPr="00E72D02">
        <w:rPr>
          <w:rStyle w:val="Emphasis"/>
        </w:rPr>
        <w:t xml:space="preserve"> together with a slowly maturing ABM systems, both domestically and regionally. All of these space capabilities came </w:t>
      </w:r>
      <w:r w:rsidRPr="00E72D02">
        <w:rPr>
          <w:rStyle w:val="Emphasis"/>
          <w:highlight w:val="green"/>
        </w:rPr>
        <w:t>on top of conventional</w:t>
      </w:r>
      <w:r w:rsidRPr="00E72D02">
        <w:rPr>
          <w:rStyle w:val="Emphasis"/>
        </w:rPr>
        <w:t xml:space="preserve"> military </w:t>
      </w:r>
      <w:r w:rsidRPr="00E72D02">
        <w:rPr>
          <w:rStyle w:val="Emphasis"/>
          <w:highlight w:val="green"/>
        </w:rPr>
        <w:t>capabilities</w:t>
      </w:r>
      <w:r w:rsidRPr="00E72D02">
        <w:rPr>
          <w:rStyle w:val="Emphasis"/>
        </w:rPr>
        <w:t xml:space="preserve">, which was in turn was enhanced further by US capabilities. </w:t>
      </w:r>
      <w:r w:rsidRPr="00E72D02">
        <w:t xml:space="preserve">Meanwhile, the USSR lost physical control over its primary spaceport, Baikonur, and important ground facilities as the union broke up in the transition between the First and Second Space Age.974 By joining both the ISS975 and the MTCR976, and commercialising and selling its space launchers977978979980, Russia appear to have admitted to US space hegemony – at least temporarily. Chinese </w:t>
      </w:r>
      <w:r w:rsidRPr="00E72D02">
        <w:lastRenderedPageBreak/>
        <w:t xml:space="preserve">space capabilities were growing, but placed under strict export controls by the US.981 In sum, </w:t>
      </w:r>
      <w:r w:rsidRPr="00E72D02">
        <w:rPr>
          <w:rStyle w:val="Emphasis"/>
        </w:rPr>
        <w:t xml:space="preserve">a </w:t>
      </w:r>
      <w:r w:rsidRPr="00E72D02">
        <w:rPr>
          <w:rStyle w:val="Emphasis"/>
          <w:highlight w:val="green"/>
        </w:rPr>
        <w:t>space attack</w:t>
      </w:r>
      <w:r w:rsidRPr="00E72D02">
        <w:rPr>
          <w:rStyle w:val="Emphasis"/>
        </w:rPr>
        <w:t xml:space="preserve"> from any state could undoubtedly have been </w:t>
      </w:r>
      <w:r w:rsidRPr="00E72D02">
        <w:rPr>
          <w:rStyle w:val="Emphasis"/>
          <w:highlight w:val="green"/>
        </w:rPr>
        <w:t>met with</w:t>
      </w:r>
      <w:r w:rsidRPr="00E72D02">
        <w:rPr>
          <w:rStyle w:val="Emphasis"/>
        </w:rPr>
        <w:t xml:space="preserve"> even </w:t>
      </w:r>
      <w:r w:rsidRPr="00E72D02">
        <w:rPr>
          <w:rStyle w:val="Emphasis"/>
          <w:highlight w:val="green"/>
        </w:rPr>
        <w:t>harsher</w:t>
      </w:r>
      <w:r w:rsidRPr="00E72D02">
        <w:rPr>
          <w:rStyle w:val="Emphasis"/>
        </w:rPr>
        <w:t xml:space="preserve"> US attacks in </w:t>
      </w:r>
      <w:r w:rsidRPr="00E72D02">
        <w:rPr>
          <w:rStyle w:val="Emphasis"/>
          <w:highlight w:val="green"/>
        </w:rPr>
        <w:t>retribution</w:t>
      </w:r>
      <w:r w:rsidRPr="00E72D02">
        <w:rPr>
          <w:rStyle w:val="Emphasis"/>
        </w:rPr>
        <w:t xml:space="preserve">. </w:t>
      </w:r>
      <w:r w:rsidRPr="00E72D02">
        <w:t xml:space="preserve">The US was a threat to other states in space in the second Space Age.982 </w:t>
      </w:r>
      <w:r w:rsidRPr="00E72D02">
        <w:rPr>
          <w:rStyle w:val="Emphasis"/>
        </w:rPr>
        <w:t xml:space="preserve">Several unilateralist moves in space proved that the </w:t>
      </w:r>
      <w:r w:rsidRPr="00E72D02">
        <w:rPr>
          <w:rStyle w:val="Emphasis"/>
          <w:highlight w:val="green"/>
        </w:rPr>
        <w:t>distribution of space power was</w:t>
      </w:r>
      <w:r w:rsidRPr="00E72D02">
        <w:rPr>
          <w:rStyle w:val="Emphasis"/>
        </w:rPr>
        <w:t xml:space="preserve"> in fact </w:t>
      </w:r>
      <w:r w:rsidRPr="00E72D02">
        <w:rPr>
          <w:rStyle w:val="Emphasis"/>
          <w:highlight w:val="green"/>
        </w:rPr>
        <w:t>unipolar</w:t>
      </w:r>
      <w:r w:rsidRPr="00E72D02">
        <w:rPr>
          <w:rStyle w:val="Emphasis"/>
        </w:rPr>
        <w:t>.</w:t>
      </w:r>
      <w:r w:rsidRPr="00E72D02">
        <w:t xml:space="preserve"> The US pulled out of the ABMT, a corner-stone treaty of space stability, on the back of an explicitly unilateralist space doctrine.983 After the 9/11 terrorist attacks, the US conducted what has been called “informationalised warfare” in Afghanistan and Iraq.984 All along, new space weapons ideas – like the “Rods for Gods” concept – were being explored.985 Space institutions under the UN provided some goods to China and Russia, but ultimately served the US better, as made clear by the latter states´ attempts at replacing central international space treaties.986 As the US invested in advanced defensive space power systems, the two other states faced a dilemma. Enter into an arms race with the US in space and potentially lose? Or give away sovereignty by being dominated by superior US space weapons circling above? Regardless, US dominance in space during the Second Space age was a source of insecurity to less powerful states. </w:t>
      </w:r>
      <w:r w:rsidRPr="00E462F1">
        <w:rPr>
          <w:rStyle w:val="Style13ptBold"/>
          <w:highlight w:val="yellow"/>
        </w:rPr>
        <w:t>China and Russia dealt with growing space insecurity by balancing against the US in space. China has built and tested a broad range of military space capabilities987, developed its own counterspace strategy based on the observed US “informationalised warfare</w:t>
      </w:r>
      <w:r w:rsidRPr="00E72D02">
        <w:rPr>
          <w:rStyle w:val="Emphasis"/>
        </w:rPr>
        <w:t>”988, and lobbied for new international space weapons laws through the UN system.</w:t>
      </w:r>
      <w:r w:rsidRPr="00E72D02">
        <w:t>989 The EU and China has become less dependent on GPS by investing in the Galileo and Baidu navigation systems, which Bolton argues to be a form of techno-nationalist balancing.990 The two challengers have united to change the international space regime in their advantage by suggesting a ban on space-based weapons instead of Earth-based ASATs like the ones they possess themselves.991 In order to stop the return of an idea like “Brilliant Pebbles”, China emulated the US and Soviet two-track approach. To develop ASATs while negotiating to ban them. Russian re-took control over some of the commercialised space sector, invested in and reorganised military space, and restarted GLONASS launches. The risk of space war in the Second Space Age has so far peaked in 2007 and 2008. Ever since the mid 1980s, before the USSR collapsed and the Second Space Age ended, the two reigning superpowers had abstained from further ASAT testing.992 Suddenly, the old bipolar balance of space power was gone. At first, the balance of space power became unipolar, allowing the US to pull out from a core space treaty like the ABMT.993 China, however, had a larger population and growing wealth from industry and advanced technology</w:t>
      </w:r>
      <w:r w:rsidRPr="00E72D02">
        <w:rPr>
          <w:rStyle w:val="Emphasis"/>
        </w:rPr>
        <w:t xml:space="preserve">. Ever sine the new millennium, China had been developing </w:t>
      </w:r>
      <w:r w:rsidRPr="00E72D02">
        <w:rPr>
          <w:rStyle w:val="Emphasis"/>
          <w:highlight w:val="green"/>
        </w:rPr>
        <w:t>new space weapons</w:t>
      </w:r>
      <w:r w:rsidRPr="00E72D02">
        <w:rPr>
          <w:rStyle w:val="Emphasis"/>
        </w:rPr>
        <w:t xml:space="preserve">. To prove that it was one the countries with such a capability and realise its potential threat, China decided to begin </w:t>
      </w:r>
      <w:r w:rsidRPr="00E72D02">
        <w:rPr>
          <w:rStyle w:val="Emphasis"/>
          <w:highlight w:val="green"/>
        </w:rPr>
        <w:t>conducting ASAT tests</w:t>
      </w:r>
      <w:r w:rsidRPr="00E72D02">
        <w:rPr>
          <w:rStyle w:val="Emphasis"/>
        </w:rPr>
        <w:t xml:space="preserve">.994 By studying and emulation US “informationalised warfare”, </w:t>
      </w:r>
      <w:r w:rsidRPr="00E72D02">
        <w:rPr>
          <w:rStyle w:val="Emphasis"/>
          <w:highlight w:val="green"/>
        </w:rPr>
        <w:t>China developed</w:t>
      </w:r>
      <w:r w:rsidRPr="00E72D02">
        <w:rPr>
          <w:rStyle w:val="Emphasis"/>
        </w:rPr>
        <w:t xml:space="preserve"> and demonstrated </w:t>
      </w:r>
      <w:r w:rsidRPr="00E72D02">
        <w:rPr>
          <w:rStyle w:val="Emphasis"/>
          <w:highlight w:val="green"/>
        </w:rPr>
        <w:t>capabilities which</w:t>
      </w:r>
      <w:r w:rsidRPr="00E72D02">
        <w:rPr>
          <w:rStyle w:val="Emphasis"/>
        </w:rPr>
        <w:t xml:space="preserve"> can </w:t>
      </w:r>
      <w:r w:rsidRPr="00E72D02">
        <w:rPr>
          <w:rStyle w:val="Emphasis"/>
          <w:highlight w:val="green"/>
        </w:rPr>
        <w:t>take advantage of US vulnerabilities</w:t>
      </w:r>
      <w:r w:rsidRPr="00E72D02">
        <w:rPr>
          <w:rStyle w:val="Emphasis"/>
        </w:rPr>
        <w:t xml:space="preserve"> in space. This has played into the historical fear of a </w:t>
      </w:r>
      <w:r w:rsidRPr="00E72D02">
        <w:rPr>
          <w:rStyle w:val="Emphasis"/>
          <w:highlight w:val="green"/>
        </w:rPr>
        <w:t>new “Pearl Harbor</w:t>
      </w:r>
      <w:r w:rsidRPr="00E72D02">
        <w:rPr>
          <w:rStyle w:val="Emphasis"/>
        </w:rPr>
        <w:t>” in the US</w:t>
      </w:r>
      <w:r w:rsidRPr="00E72D02">
        <w:t xml:space="preserve">. If a “tit for tat” pattern of ASAT testing had manifested, tensions between China and the US could have escalated into direct confrontation. </w:t>
      </w:r>
      <w:r w:rsidRPr="00E72D02">
        <w:rPr>
          <w:rStyle w:val="Emphasis"/>
        </w:rPr>
        <w:t xml:space="preserve">The gradual </w:t>
      </w:r>
      <w:r w:rsidRPr="00E72D02">
        <w:rPr>
          <w:rStyle w:val="Emphasis"/>
          <w:highlight w:val="green"/>
        </w:rPr>
        <w:t>shift to multipolarity</w:t>
      </w:r>
      <w:r w:rsidRPr="00E72D02">
        <w:rPr>
          <w:rStyle w:val="Emphasis"/>
        </w:rPr>
        <w:t xml:space="preserve"> seems to haves </w:t>
      </w:r>
      <w:r w:rsidRPr="00E72D02">
        <w:rPr>
          <w:rStyle w:val="Emphasis"/>
          <w:highlight w:val="green"/>
        </w:rPr>
        <w:t>increased</w:t>
      </w:r>
      <w:r w:rsidRPr="00E72D02">
        <w:rPr>
          <w:rStyle w:val="Emphasis"/>
        </w:rPr>
        <w:t xml:space="preserve"> the </w:t>
      </w:r>
      <w:r w:rsidRPr="00E72D02">
        <w:rPr>
          <w:rStyle w:val="Emphasis"/>
          <w:highlight w:val="green"/>
        </w:rPr>
        <w:t>risk of space war</w:t>
      </w:r>
      <w:r w:rsidRPr="00E72D02">
        <w:rPr>
          <w:rStyle w:val="Emphasis"/>
        </w:rPr>
        <w:t xml:space="preserve"> during the Second Space Age</w:t>
      </w:r>
      <w:r w:rsidRPr="00E72D02">
        <w:t xml:space="preserve">. For the last decades, </w:t>
      </w:r>
      <w:r w:rsidRPr="00E72D02">
        <w:rPr>
          <w:rStyle w:val="Emphasis"/>
          <w:highlight w:val="green"/>
        </w:rPr>
        <w:t>new actors</w:t>
      </w:r>
      <w:r w:rsidRPr="00E72D02">
        <w:rPr>
          <w:rStyle w:val="Emphasis"/>
        </w:rPr>
        <w:t xml:space="preserve"> – primarily China – have been able to </w:t>
      </w:r>
      <w:r w:rsidRPr="00E72D02">
        <w:rPr>
          <w:rStyle w:val="Emphasis"/>
          <w:highlight w:val="green"/>
        </w:rPr>
        <w:t>level the playing field,</w:t>
      </w:r>
      <w:r w:rsidRPr="00E72D02">
        <w:rPr>
          <w:rStyle w:val="Emphasis"/>
        </w:rPr>
        <w:t xml:space="preserve"> while </w:t>
      </w:r>
      <w:r w:rsidRPr="00E72D02">
        <w:rPr>
          <w:rStyle w:val="Emphasis"/>
          <w:highlight w:val="green"/>
        </w:rPr>
        <w:t>space capabilities</w:t>
      </w:r>
      <w:r w:rsidRPr="00E72D02">
        <w:rPr>
          <w:rStyle w:val="Emphasis"/>
        </w:rPr>
        <w:t xml:space="preserve"> have become </w:t>
      </w:r>
      <w:r w:rsidRPr="00E72D02">
        <w:rPr>
          <w:rStyle w:val="Emphasis"/>
          <w:highlight w:val="green"/>
        </w:rPr>
        <w:t>cheaper and</w:t>
      </w:r>
      <w:r w:rsidRPr="00E72D02">
        <w:rPr>
          <w:rStyle w:val="Emphasis"/>
        </w:rPr>
        <w:t xml:space="preserve"> </w:t>
      </w:r>
      <w:r w:rsidRPr="00E72D02">
        <w:rPr>
          <w:rStyle w:val="Emphasis"/>
          <w:highlight w:val="green"/>
        </w:rPr>
        <w:t>more</w:t>
      </w:r>
      <w:r w:rsidRPr="00E72D02">
        <w:rPr>
          <w:rStyle w:val="Emphasis"/>
        </w:rPr>
        <w:t xml:space="preserve"> easily </w:t>
      </w:r>
      <w:r w:rsidRPr="00E72D02">
        <w:rPr>
          <w:rStyle w:val="Emphasis"/>
          <w:highlight w:val="green"/>
        </w:rPr>
        <w:t>available</w:t>
      </w:r>
      <w:r w:rsidRPr="00E72D02">
        <w:t xml:space="preserve">.995 As Petroni and Bianchi found, </w:t>
      </w:r>
      <w:r w:rsidRPr="00E72D02">
        <w:rPr>
          <w:rStyle w:val="Emphasis"/>
        </w:rPr>
        <w:t>economic leadership has become the foundation of military space supremacy in the multipolar world</w:t>
      </w:r>
      <w:r w:rsidRPr="00E72D02">
        <w:t xml:space="preserve">.996 </w:t>
      </w:r>
      <w:r w:rsidRPr="00E72D02">
        <w:rPr>
          <w:rStyle w:val="Emphasis"/>
          <w:highlight w:val="green"/>
        </w:rPr>
        <w:t>China benefited</w:t>
      </w:r>
      <w:r w:rsidRPr="00E72D02">
        <w:rPr>
          <w:rStyle w:val="Emphasis"/>
        </w:rPr>
        <w:t xml:space="preserve"> greatly </w:t>
      </w:r>
      <w:r w:rsidRPr="00E72D02">
        <w:rPr>
          <w:rStyle w:val="Emphasis"/>
          <w:highlight w:val="green"/>
        </w:rPr>
        <w:t>from</w:t>
      </w:r>
      <w:r w:rsidRPr="00E72D02">
        <w:rPr>
          <w:rStyle w:val="Emphasis"/>
        </w:rPr>
        <w:t xml:space="preserve"> what Mearsheimer's might call </w:t>
      </w:r>
      <w:r w:rsidRPr="00E72D02">
        <w:rPr>
          <w:rStyle w:val="Emphasis"/>
          <w:highlight w:val="green"/>
        </w:rPr>
        <w:t>latent military space</w:t>
      </w:r>
      <w:r w:rsidRPr="00E72D02">
        <w:rPr>
          <w:rStyle w:val="Emphasis"/>
        </w:rPr>
        <w:t xml:space="preserve"> </w:t>
      </w:r>
      <w:r w:rsidRPr="00E72D02">
        <w:rPr>
          <w:rStyle w:val="Emphasis"/>
          <w:highlight w:val="green"/>
        </w:rPr>
        <w:t>power997</w:t>
      </w:r>
      <w:r w:rsidRPr="00E72D02">
        <w:rPr>
          <w:rStyle w:val="Emphasis"/>
        </w:rPr>
        <w:t xml:space="preserve"> </w:t>
      </w:r>
      <w:r w:rsidRPr="00E72D02">
        <w:rPr>
          <w:rStyle w:val="Emphasis"/>
          <w:highlight w:val="green"/>
        </w:rPr>
        <w:t>from</w:t>
      </w:r>
      <w:r w:rsidRPr="00E72D02">
        <w:rPr>
          <w:rStyle w:val="Emphasis"/>
        </w:rPr>
        <w:t xml:space="preserve"> its rapidly growing </w:t>
      </w:r>
      <w:r w:rsidRPr="00E72D02">
        <w:rPr>
          <w:rStyle w:val="Emphasis"/>
          <w:highlight w:val="green"/>
        </w:rPr>
        <w:t>commercial sat</w:t>
      </w:r>
      <w:r w:rsidRPr="00E72D02">
        <w:rPr>
          <w:rStyle w:val="Emphasis"/>
        </w:rPr>
        <w:t>ellite</w:t>
      </w:r>
      <w:r w:rsidRPr="00E72D02">
        <w:rPr>
          <w:rStyle w:val="Emphasis"/>
          <w:highlight w:val="green"/>
        </w:rPr>
        <w:t>s</w:t>
      </w:r>
      <w:r w:rsidRPr="00E72D02">
        <w:rPr>
          <w:rStyle w:val="Emphasis"/>
        </w:rPr>
        <w:t xml:space="preserve"> industry, but Russia also focused its attention to its commercial sector in the Second Space Age.</w:t>
      </w:r>
      <w:r w:rsidRPr="00E72D02">
        <w:t xml:space="preserve">99899910001001 </w:t>
      </w:r>
      <w:r w:rsidRPr="00E72D02">
        <w:rPr>
          <w:rStyle w:val="Emphasis"/>
          <w:highlight w:val="green"/>
        </w:rPr>
        <w:t>Multipolarity</w:t>
      </w:r>
      <w:r w:rsidRPr="00E72D02">
        <w:rPr>
          <w:rStyle w:val="Emphasis"/>
        </w:rPr>
        <w:t xml:space="preserve"> in space </w:t>
      </w:r>
      <w:r w:rsidRPr="00E72D02">
        <w:rPr>
          <w:rStyle w:val="Emphasis"/>
          <w:highlight w:val="green"/>
        </w:rPr>
        <w:t>comes with increased</w:t>
      </w:r>
      <w:r w:rsidRPr="00E72D02">
        <w:rPr>
          <w:rStyle w:val="Emphasis"/>
        </w:rPr>
        <w:t xml:space="preserve"> </w:t>
      </w:r>
      <w:r w:rsidRPr="00E72D02">
        <w:rPr>
          <w:rStyle w:val="Emphasis"/>
          <w:highlight w:val="green"/>
        </w:rPr>
        <w:t>complexity</w:t>
      </w:r>
      <w:r w:rsidRPr="00E72D02">
        <w:rPr>
          <w:rStyle w:val="Emphasis"/>
        </w:rPr>
        <w:t xml:space="preserve"> </w:t>
      </w:r>
      <w:r w:rsidRPr="00E72D02">
        <w:rPr>
          <w:rStyle w:val="Emphasis"/>
          <w:highlight w:val="green"/>
        </w:rPr>
        <w:t>and</w:t>
      </w:r>
      <w:r w:rsidRPr="00E72D02">
        <w:rPr>
          <w:rStyle w:val="Emphasis"/>
        </w:rPr>
        <w:t xml:space="preserve"> likelihood of </w:t>
      </w:r>
      <w:r w:rsidRPr="00E72D02">
        <w:rPr>
          <w:rStyle w:val="Emphasis"/>
          <w:highlight w:val="green"/>
        </w:rPr>
        <w:t>miscalculation</w:t>
      </w:r>
      <w:r w:rsidRPr="00E72D02">
        <w:t xml:space="preserve">. In that light, </w:t>
      </w:r>
      <w:r w:rsidRPr="00E72D02">
        <w:rPr>
          <w:rStyle w:val="Emphasis"/>
        </w:rPr>
        <w:t>China's balancing act with an ASAT test in 2007 appear even more dangerous</w:t>
      </w:r>
      <w:r w:rsidRPr="00E72D02">
        <w:t xml:space="preserve">. The US answered in turn with their own ASAT test, destroying their own satellite to match the Chinese one circling Earth as scattered debris.1002 </w:t>
      </w:r>
      <w:r w:rsidRPr="00A45018">
        <w:rPr>
          <w:rStyle w:val="Style13ptBold"/>
          <w:highlight w:val="yellow"/>
        </w:rPr>
        <w:t xml:space="preserve">Russia's attempt in the last decade to counterbalance against the US has also been reflected in international space politics, in the shape of </w:t>
      </w:r>
      <w:r w:rsidRPr="00A45018">
        <w:rPr>
          <w:rStyle w:val="Style13ptBold"/>
          <w:highlight w:val="yellow"/>
        </w:rPr>
        <w:lastRenderedPageBreak/>
        <w:t>more state control, military spending and reorganisation, and new alliances.</w:t>
      </w:r>
      <w:r w:rsidRPr="00A45018">
        <w:t xml:space="preserve"> </w:t>
      </w:r>
      <w:r w:rsidRPr="00E72D02">
        <w:t xml:space="preserve">Sino-Russian space cooperation, however, is not running on full throttle, as China is now developing more capabilities at home, while Russia is spending more at home. Wohlforth argues that the </w:t>
      </w:r>
      <w:r w:rsidRPr="00E72D02">
        <w:rPr>
          <w:rStyle w:val="Emphasis"/>
        </w:rPr>
        <w:t xml:space="preserve">current </w:t>
      </w:r>
      <w:r w:rsidRPr="00E72D02">
        <w:rPr>
          <w:rStyle w:val="Emphasis"/>
          <w:highlight w:val="green"/>
        </w:rPr>
        <w:t>US unipolarity is stable</w:t>
      </w:r>
      <w:r w:rsidRPr="00E72D02">
        <w:rPr>
          <w:rStyle w:val="Emphasis"/>
        </w:rPr>
        <w:t xml:space="preserve"> </w:t>
      </w:r>
      <w:r w:rsidRPr="00E72D02">
        <w:rPr>
          <w:rStyle w:val="Emphasis"/>
          <w:highlight w:val="green"/>
        </w:rPr>
        <w:t>because of</w:t>
      </w:r>
      <w:r w:rsidRPr="00E72D02">
        <w:rPr>
          <w:rStyle w:val="Emphasis"/>
        </w:rPr>
        <w:t xml:space="preserve"> the superpower´s </w:t>
      </w:r>
      <w:r w:rsidRPr="00E72D02">
        <w:rPr>
          <w:rStyle w:val="Emphasis"/>
          <w:highlight w:val="green"/>
        </w:rPr>
        <w:t>preponderance</w:t>
      </w:r>
      <w:r w:rsidRPr="00E72D02">
        <w:rPr>
          <w:rStyle w:val="Emphasis"/>
        </w:rPr>
        <w:t xml:space="preserve">1003 , </w:t>
      </w:r>
      <w:r w:rsidRPr="00E72D02">
        <w:rPr>
          <w:rStyle w:val="Emphasis"/>
          <w:highlight w:val="green"/>
        </w:rPr>
        <w:t>but</w:t>
      </w:r>
      <w:r w:rsidRPr="00E72D02">
        <w:rPr>
          <w:rStyle w:val="Emphasis"/>
        </w:rPr>
        <w:t xml:space="preserve"> judging by the behaviour of China and Russia, the </w:t>
      </w:r>
      <w:r w:rsidRPr="00E72D02">
        <w:rPr>
          <w:rStyle w:val="Emphasis"/>
          <w:highlight w:val="green"/>
        </w:rPr>
        <w:t>perceived threat</w:t>
      </w:r>
      <w:r w:rsidRPr="00E72D02">
        <w:rPr>
          <w:rStyle w:val="Emphasis"/>
        </w:rPr>
        <w:t xml:space="preserve"> seems large </w:t>
      </w:r>
      <w:r w:rsidRPr="00E72D02">
        <w:rPr>
          <w:rStyle w:val="Emphasis"/>
          <w:highlight w:val="green"/>
        </w:rPr>
        <w:t>enough to</w:t>
      </w:r>
      <w:r w:rsidRPr="00E72D02">
        <w:rPr>
          <w:rStyle w:val="Emphasis"/>
        </w:rPr>
        <w:t xml:space="preserve"> </w:t>
      </w:r>
      <w:r w:rsidRPr="00E72D02">
        <w:rPr>
          <w:rStyle w:val="Emphasis"/>
          <w:highlight w:val="green"/>
        </w:rPr>
        <w:t>trigger</w:t>
      </w:r>
      <w:r w:rsidRPr="00E72D02">
        <w:rPr>
          <w:rStyle w:val="Emphasis"/>
        </w:rPr>
        <w:t xml:space="preserve"> </w:t>
      </w:r>
      <w:r w:rsidRPr="00E72D02">
        <w:rPr>
          <w:rStyle w:val="Emphasis"/>
          <w:highlight w:val="green"/>
        </w:rPr>
        <w:t>balancing</w:t>
      </w:r>
      <w:r w:rsidRPr="00E72D02">
        <w:rPr>
          <w:rStyle w:val="Emphasis"/>
        </w:rPr>
        <w:t xml:space="preserve"> behaviour in space.</w:t>
      </w:r>
      <w:r w:rsidRPr="00E72D02">
        <w:t xml:space="preserve"> </w:t>
      </w:r>
      <w:r w:rsidRPr="00E72D02">
        <w:rPr>
          <w:rStyle w:val="Emphasis"/>
        </w:rPr>
        <w:t xml:space="preserve">The </w:t>
      </w:r>
      <w:r w:rsidRPr="00E72D02">
        <w:rPr>
          <w:rStyle w:val="Emphasis"/>
          <w:highlight w:val="green"/>
        </w:rPr>
        <w:t xml:space="preserve">quest for </w:t>
      </w:r>
      <w:r w:rsidRPr="00E72D02">
        <w:rPr>
          <w:rStyle w:val="Emphasis"/>
        </w:rPr>
        <w:t xml:space="preserve">regional </w:t>
      </w:r>
      <w:r w:rsidRPr="00E72D02">
        <w:rPr>
          <w:rStyle w:val="Emphasis"/>
          <w:highlight w:val="green"/>
        </w:rPr>
        <w:t>hegemony</w:t>
      </w:r>
      <w:r w:rsidRPr="00E72D02">
        <w:rPr>
          <w:rStyle w:val="Emphasis"/>
        </w:rPr>
        <w:t xml:space="preserve"> </w:t>
      </w:r>
      <w:r w:rsidRPr="00E72D02">
        <w:rPr>
          <w:rStyle w:val="Emphasis"/>
          <w:highlight w:val="green"/>
        </w:rPr>
        <w:t>on Earth</w:t>
      </w:r>
      <w:r w:rsidRPr="00E72D02">
        <w:rPr>
          <w:rStyle w:val="Emphasis"/>
        </w:rPr>
        <w:t xml:space="preserve"> has </w:t>
      </w:r>
      <w:r w:rsidRPr="00E72D02">
        <w:rPr>
          <w:rStyle w:val="Emphasis"/>
          <w:highlight w:val="green"/>
        </w:rPr>
        <w:t>increased</w:t>
      </w:r>
      <w:r w:rsidRPr="00E72D02">
        <w:rPr>
          <w:rStyle w:val="Emphasis"/>
        </w:rPr>
        <w:t xml:space="preserve"> the </w:t>
      </w:r>
      <w:r w:rsidRPr="00E72D02">
        <w:rPr>
          <w:rStyle w:val="Emphasis"/>
          <w:highlight w:val="green"/>
        </w:rPr>
        <w:t>risk of space</w:t>
      </w:r>
      <w:r w:rsidRPr="00E72D02">
        <w:rPr>
          <w:rStyle w:val="Emphasis"/>
        </w:rPr>
        <w:t xml:space="preserve"> </w:t>
      </w:r>
      <w:r w:rsidRPr="00E72D02">
        <w:rPr>
          <w:rStyle w:val="Emphasis"/>
          <w:highlight w:val="green"/>
        </w:rPr>
        <w:t>war</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China grows</w:t>
      </w:r>
      <w:r w:rsidRPr="00E72D02">
        <w:rPr>
          <w:rStyle w:val="Emphasis"/>
        </w:rPr>
        <w:t xml:space="preserve"> stronger, </w:t>
      </w:r>
      <w:r w:rsidRPr="00E72D02">
        <w:rPr>
          <w:rStyle w:val="Emphasis"/>
          <w:highlight w:val="green"/>
        </w:rPr>
        <w:t>US</w:t>
      </w:r>
      <w:r w:rsidRPr="00E72D02">
        <w:rPr>
          <w:rStyle w:val="Emphasis"/>
        </w:rPr>
        <w:t xml:space="preserve"> military </w:t>
      </w:r>
      <w:r w:rsidRPr="00E72D02">
        <w:rPr>
          <w:rStyle w:val="Emphasis"/>
          <w:highlight w:val="green"/>
        </w:rPr>
        <w:t>heg</w:t>
      </w:r>
      <w:r w:rsidRPr="00E72D02">
        <w:rPr>
          <w:rStyle w:val="Emphasis"/>
        </w:rPr>
        <w:t xml:space="preserve">emony, especially in Asia, </w:t>
      </w:r>
      <w:r w:rsidRPr="00E72D02">
        <w:rPr>
          <w:rStyle w:val="Emphasis"/>
          <w:highlight w:val="green"/>
        </w:rPr>
        <w:t>is being challenged</w:t>
      </w:r>
      <w:r w:rsidRPr="00E72D02">
        <w:t xml:space="preserve">. </w:t>
      </w:r>
      <w:r w:rsidRPr="00E72D02">
        <w:rPr>
          <w:rStyle w:val="Emphasis"/>
          <w:highlight w:val="green"/>
        </w:rPr>
        <w:t>Sat</w:t>
      </w:r>
      <w:r w:rsidRPr="00E72D02">
        <w:rPr>
          <w:rStyle w:val="Emphasis"/>
        </w:rPr>
        <w:t xml:space="preserve">ellites have long </w:t>
      </w:r>
      <w:r w:rsidRPr="00E72D02">
        <w:rPr>
          <w:rStyle w:val="Emphasis"/>
          <w:highlight w:val="green"/>
        </w:rPr>
        <w:t>played</w:t>
      </w:r>
      <w:r w:rsidRPr="00E72D02">
        <w:rPr>
          <w:rStyle w:val="Emphasis"/>
        </w:rPr>
        <w:t xml:space="preserve"> an </w:t>
      </w:r>
      <w:r w:rsidRPr="00E72D02">
        <w:rPr>
          <w:rStyle w:val="Emphasis"/>
          <w:highlight w:val="green"/>
        </w:rPr>
        <w:t>important part in wars</w:t>
      </w:r>
      <w:r w:rsidRPr="00E72D02">
        <w:rPr>
          <w:rStyle w:val="Emphasis"/>
        </w:rPr>
        <w:t xml:space="preserve"> far </w:t>
      </w:r>
      <w:r w:rsidRPr="00E72D02">
        <w:rPr>
          <w:rStyle w:val="Emphasis"/>
          <w:highlight w:val="green"/>
        </w:rPr>
        <w:t>off the</w:t>
      </w:r>
      <w:r w:rsidRPr="00E72D02">
        <w:rPr>
          <w:rStyle w:val="Emphasis"/>
        </w:rPr>
        <w:t xml:space="preserve"> US </w:t>
      </w:r>
      <w:r w:rsidRPr="00E72D02">
        <w:rPr>
          <w:rStyle w:val="Emphasis"/>
          <w:highlight w:val="green"/>
        </w:rPr>
        <w:t>mainland</w:t>
      </w:r>
      <w:r w:rsidRPr="00E72D02">
        <w:t xml:space="preserve">. From Vietnam to the two wars in Iraq, the Balkan Wars, Afghanistan: military space capabilities have been involved involved in all of them. Similarly, </w:t>
      </w:r>
      <w:r w:rsidRPr="00E72D02">
        <w:rPr>
          <w:rStyle w:val="Emphasis"/>
        </w:rPr>
        <w:t xml:space="preserve">the </w:t>
      </w:r>
      <w:r w:rsidRPr="00E72D02">
        <w:rPr>
          <w:rStyle w:val="Emphasis"/>
          <w:highlight w:val="green"/>
        </w:rPr>
        <w:t>US military presence</w:t>
      </w:r>
      <w:r w:rsidRPr="00E72D02">
        <w:rPr>
          <w:rStyle w:val="Emphasis"/>
        </w:rPr>
        <w:t xml:space="preserve"> in the western Pacific also </w:t>
      </w:r>
      <w:r w:rsidRPr="00E72D02">
        <w:rPr>
          <w:rStyle w:val="Emphasis"/>
          <w:highlight w:val="green"/>
        </w:rPr>
        <w:t>relies on space</w:t>
      </w:r>
      <w:r w:rsidRPr="00E72D02">
        <w:rPr>
          <w:rStyle w:val="Emphasis"/>
        </w:rPr>
        <w:t xml:space="preserve"> power to a high degree. The </w:t>
      </w:r>
      <w:r w:rsidRPr="00E72D02">
        <w:rPr>
          <w:rStyle w:val="Emphasis"/>
          <w:highlight w:val="green"/>
        </w:rPr>
        <w:t>US</w:t>
      </w:r>
      <w:r w:rsidRPr="00E72D02">
        <w:rPr>
          <w:rStyle w:val="Emphasis"/>
        </w:rPr>
        <w:t xml:space="preserve"> still </w:t>
      </w:r>
      <w:r w:rsidRPr="00E72D02">
        <w:rPr>
          <w:rStyle w:val="Emphasis"/>
          <w:highlight w:val="green"/>
        </w:rPr>
        <w:t>enjoys</w:t>
      </w:r>
      <w:r w:rsidRPr="00E72D02">
        <w:rPr>
          <w:rStyle w:val="Emphasis"/>
        </w:rPr>
        <w:t xml:space="preserve"> an </w:t>
      </w:r>
      <w:r w:rsidRPr="00E72D02">
        <w:rPr>
          <w:rStyle w:val="Emphasis"/>
          <w:highlight w:val="green"/>
        </w:rPr>
        <w:t>overwhelming</w:t>
      </w:r>
      <w:r w:rsidRPr="00E72D02">
        <w:rPr>
          <w:rStyle w:val="Emphasis"/>
        </w:rPr>
        <w:t xml:space="preserve"> space </w:t>
      </w:r>
      <w:r w:rsidRPr="00E72D02">
        <w:rPr>
          <w:rStyle w:val="Emphasis"/>
          <w:highlight w:val="green"/>
        </w:rPr>
        <w:t>superiority</w:t>
      </w:r>
      <w:r w:rsidRPr="00E72D02">
        <w:rPr>
          <w:rStyle w:val="Emphasis"/>
        </w:rPr>
        <w:t xml:space="preserve"> compared to China and Russia (See Figure 6), </w:t>
      </w:r>
      <w:r w:rsidRPr="00E72D02">
        <w:rPr>
          <w:rStyle w:val="Emphasis"/>
          <w:highlight w:val="green"/>
        </w:rPr>
        <w:t>but</w:t>
      </w:r>
      <w:r w:rsidRPr="00E72D02">
        <w:rPr>
          <w:rStyle w:val="Emphasis"/>
        </w:rPr>
        <w:t xml:space="preserve"> experts believe that </w:t>
      </w:r>
      <w:r w:rsidRPr="00A45018">
        <w:rPr>
          <w:rStyle w:val="Style13ptBold"/>
          <w:highlight w:val="yellow"/>
        </w:rPr>
        <w:t>China aims to use its rapidly growing arsenal of asymmetric counterspace capabilities to deny US space dominance</w:t>
      </w:r>
      <w:r w:rsidRPr="00E72D02">
        <w:rPr>
          <w:rStyle w:val="Emphasis"/>
          <w:highlight w:val="green"/>
        </w:rPr>
        <w:t xml:space="preserve"> in case of</w:t>
      </w:r>
      <w:r w:rsidRPr="00E72D02">
        <w:rPr>
          <w:rStyle w:val="Emphasis"/>
        </w:rPr>
        <w:t xml:space="preserve"> a </w:t>
      </w:r>
      <w:r w:rsidRPr="00E72D02">
        <w:rPr>
          <w:rStyle w:val="Emphasis"/>
          <w:highlight w:val="green"/>
        </w:rPr>
        <w:t>conflict</w:t>
      </w:r>
      <w:r w:rsidRPr="00E72D02">
        <w:rPr>
          <w:rStyle w:val="Emphasis"/>
        </w:rPr>
        <w:t xml:space="preserve"> </w:t>
      </w:r>
      <w:r w:rsidRPr="00E72D02">
        <w:rPr>
          <w:rStyle w:val="Emphasis"/>
          <w:highlight w:val="green"/>
        </w:rPr>
        <w:t>in Asia</w:t>
      </w:r>
      <w:r w:rsidRPr="00E72D02">
        <w:rPr>
          <w:rStyle w:val="Emphasis"/>
        </w:rPr>
        <w:t xml:space="preserve"> over critical national interests</w:t>
      </w:r>
      <w:r w:rsidRPr="00E72D02">
        <w:t xml:space="preserve">, such as the status of Taiwan.10041005 In a potential war over the Taiwan or Spratlay Islands, </w:t>
      </w:r>
      <w:r w:rsidRPr="00E72D02">
        <w:rPr>
          <w:rStyle w:val="Emphasis"/>
        </w:rPr>
        <w:t>China could be tempted to try to delay US aircraft carriers by destroying, blinding or jamming the satellites such carriers rely on for navigation, coordination and precision strikes</w:t>
      </w:r>
      <w:r w:rsidRPr="00E72D02">
        <w:t xml:space="preserve">.1006 </w:t>
      </w:r>
      <w:r w:rsidRPr="00E72D02">
        <w:rPr>
          <w:rStyle w:val="Emphasis"/>
        </w:rPr>
        <w:t xml:space="preserve">The strategy involves denying opponents access to information by interfering with their space capabilities and thereby retarding their command and control. In short, </w:t>
      </w:r>
      <w:r w:rsidRPr="00E72D02">
        <w:rPr>
          <w:rStyle w:val="Emphasis"/>
          <w:highlight w:val="green"/>
        </w:rPr>
        <w:t>by denying</w:t>
      </w:r>
      <w:r w:rsidRPr="00E72D02">
        <w:rPr>
          <w:rStyle w:val="Emphasis"/>
        </w:rPr>
        <w:t xml:space="preserve"> an opponent the </w:t>
      </w:r>
      <w:r w:rsidRPr="00E72D02">
        <w:rPr>
          <w:rStyle w:val="Emphasis"/>
          <w:highlight w:val="green"/>
        </w:rPr>
        <w:t>ability to use space</w:t>
      </w:r>
      <w:r w:rsidRPr="00E72D02">
        <w:rPr>
          <w:rStyle w:val="Emphasis"/>
        </w:rPr>
        <w:t xml:space="preserve"> freely, the </w:t>
      </w:r>
      <w:r w:rsidRPr="00E72D02">
        <w:rPr>
          <w:rStyle w:val="Emphasis"/>
          <w:highlight w:val="green"/>
        </w:rPr>
        <w:t>PLA would</w:t>
      </w:r>
      <w:r w:rsidRPr="00E72D02">
        <w:rPr>
          <w:rStyle w:val="Emphasis"/>
        </w:rPr>
        <w:t xml:space="preserve"> </w:t>
      </w:r>
      <w:r w:rsidRPr="00E72D02">
        <w:rPr>
          <w:rStyle w:val="Emphasis"/>
          <w:highlight w:val="green"/>
        </w:rPr>
        <w:t>be denying</w:t>
      </w:r>
      <w:r w:rsidRPr="00E72D02">
        <w:rPr>
          <w:rStyle w:val="Emphasis"/>
        </w:rPr>
        <w:t xml:space="preserve"> them the ability to achieve </w:t>
      </w:r>
      <w:r w:rsidRPr="00E72D02">
        <w:rPr>
          <w:rStyle w:val="Emphasis"/>
          <w:highlight w:val="green"/>
        </w:rPr>
        <w:t>information dominance</w:t>
      </w:r>
      <w:r w:rsidRPr="00E72D02">
        <w:rPr>
          <w:rStyle w:val="Emphasis"/>
        </w:rPr>
        <w:t xml:space="preserve"> and therefore make them less able to fight an “informationalised war”.</w:t>
      </w:r>
      <w:r w:rsidRPr="00E72D02">
        <w:t xml:space="preserve"> O´Hanlon predicts that if </w:t>
      </w:r>
      <w:r w:rsidRPr="00E72D02">
        <w:rPr>
          <w:rStyle w:val="Emphasis"/>
        </w:rPr>
        <w:t>“China could find major U.S. naval assets with satellites, it would only need to sneak a single airplane, ship, or submarine into the region east of Taiwan to have a good chance of sinking a ship”1007, thus deterring the US from entering a war to protects its allies. Similarly, Russia has demonstrated operational counterspace capabilities in regional conflicts in Chechnya1008 as well as Ukraine and Syria</w:t>
      </w:r>
      <w:r w:rsidRPr="00E72D02">
        <w:t xml:space="preserve">1009. </w:t>
      </w:r>
      <w:r w:rsidRPr="00E72D02">
        <w:rPr>
          <w:rStyle w:val="Emphasis"/>
        </w:rPr>
        <w:t>The risk of space war decreased during the Second Space Age because states still maximised space security to a high degree, and because technological maturity and high costs are still important factors</w:t>
      </w:r>
      <w:r w:rsidRPr="00E72D02">
        <w:t xml:space="preserve">. China's ASAT test in 2007 can not be labelled space security maximisation, but after the US response in 2008, </w:t>
      </w:r>
      <w:r w:rsidRPr="00E72D02">
        <w:rPr>
          <w:rStyle w:val="Emphasis"/>
        </w:rPr>
        <w:t xml:space="preserve">the </w:t>
      </w:r>
      <w:r w:rsidRPr="00E72D02">
        <w:rPr>
          <w:rStyle w:val="Emphasis"/>
          <w:highlight w:val="green"/>
        </w:rPr>
        <w:t>US approach</w:t>
      </w:r>
      <w:r w:rsidRPr="00E72D02">
        <w:rPr>
          <w:rStyle w:val="Emphasis"/>
        </w:rPr>
        <w:t xml:space="preserve"> in space actually </w:t>
      </w:r>
      <w:r w:rsidRPr="00E72D02">
        <w:rPr>
          <w:rStyle w:val="Emphasis"/>
          <w:highlight w:val="green"/>
        </w:rPr>
        <w:t>shifted</w:t>
      </w:r>
      <w:r w:rsidRPr="00E72D02">
        <w:rPr>
          <w:rStyle w:val="Emphasis"/>
        </w:rPr>
        <w:t xml:space="preserve"> </w:t>
      </w:r>
      <w:r w:rsidRPr="00E72D02">
        <w:rPr>
          <w:rStyle w:val="Emphasis"/>
          <w:highlight w:val="green"/>
        </w:rPr>
        <w:t>to</w:t>
      </w:r>
      <w:r w:rsidRPr="00E72D02">
        <w:rPr>
          <w:rStyle w:val="Emphasis"/>
        </w:rPr>
        <w:t xml:space="preserve"> become less confrontational and slight </w:t>
      </w:r>
      <w:r w:rsidRPr="00E72D02">
        <w:rPr>
          <w:rStyle w:val="Emphasis"/>
          <w:highlight w:val="green"/>
        </w:rPr>
        <w:t>more accepting to</w:t>
      </w:r>
      <w:r w:rsidRPr="00E72D02">
        <w:rPr>
          <w:rStyle w:val="Emphasis"/>
        </w:rPr>
        <w:t xml:space="preserve"> a </w:t>
      </w:r>
      <w:r w:rsidRPr="00E72D02">
        <w:rPr>
          <w:rStyle w:val="Emphasis"/>
          <w:highlight w:val="green"/>
        </w:rPr>
        <w:t>multipolar balance</w:t>
      </w:r>
      <w:r w:rsidRPr="00E72D02">
        <w:rPr>
          <w:rStyle w:val="Emphasis"/>
        </w:rPr>
        <w:t xml:space="preserve"> of space power in the international system</w:t>
      </w:r>
      <w:r w:rsidRPr="00E72D02">
        <w:t xml:space="preserve">.10101011 </w:t>
      </w:r>
      <w:r w:rsidRPr="00E72D02">
        <w:rPr>
          <w:rStyle w:val="Emphasis"/>
        </w:rPr>
        <w:t>Even at the peak of the unipolar moment in space</w:t>
      </w:r>
      <w:r w:rsidRPr="00E72D02">
        <w:t xml:space="preserve">, with space weapons like “Rod from Gods” on the drawing board, </w:t>
      </w:r>
      <w:r w:rsidRPr="00E72D02">
        <w:rPr>
          <w:rStyle w:val="Emphasis"/>
        </w:rPr>
        <w:t xml:space="preserve">the </w:t>
      </w:r>
      <w:r w:rsidRPr="00E72D02">
        <w:rPr>
          <w:rStyle w:val="Emphasis"/>
          <w:highlight w:val="green"/>
        </w:rPr>
        <w:t>US never placed</w:t>
      </w:r>
      <w:r w:rsidRPr="00E72D02">
        <w:rPr>
          <w:rStyle w:val="Emphasis"/>
        </w:rPr>
        <w:t xml:space="preserve"> </w:t>
      </w:r>
      <w:r w:rsidRPr="00E72D02">
        <w:rPr>
          <w:rStyle w:val="Emphasis"/>
          <w:highlight w:val="green"/>
        </w:rPr>
        <w:t>weapons permanently in orbit</w:t>
      </w:r>
      <w:r w:rsidRPr="00E72D02">
        <w:rPr>
          <w:rStyle w:val="Emphasis"/>
        </w:rPr>
        <w:t>. Instead of using its ASAT weapons when it suddenly became an underdog</w:t>
      </w:r>
      <w:r w:rsidRPr="00E72D02">
        <w:t xml:space="preserve">, Russia cooperated with the US, though much out of necessity. The Columbia accident in 2003, showed that even the state with the most space power – in this case the US – was struggling to develop safe and functioning space capabilities. However, </w:t>
      </w:r>
      <w:r w:rsidRPr="00E72D02">
        <w:rPr>
          <w:rStyle w:val="Emphasis"/>
        </w:rPr>
        <w:t xml:space="preserve">a number of factor predicts a </w:t>
      </w:r>
      <w:r w:rsidRPr="00E72D02">
        <w:rPr>
          <w:rStyle w:val="Emphasis"/>
          <w:highlight w:val="green"/>
        </w:rPr>
        <w:t>dangerous future</w:t>
      </w:r>
      <w:r w:rsidRPr="00E72D02">
        <w:rPr>
          <w:rStyle w:val="Emphasis"/>
        </w:rPr>
        <w:t xml:space="preserve"> in international space politics. The </w:t>
      </w:r>
      <w:r w:rsidRPr="00E72D02">
        <w:rPr>
          <w:rStyle w:val="Emphasis"/>
          <w:highlight w:val="green"/>
        </w:rPr>
        <w:t>true nature</w:t>
      </w:r>
      <w:r w:rsidRPr="00E72D02">
        <w:rPr>
          <w:rStyle w:val="Emphasis"/>
        </w:rPr>
        <w:t xml:space="preserve"> of new space capabilities continued to be </w:t>
      </w:r>
      <w:r w:rsidRPr="00E72D02">
        <w:rPr>
          <w:rStyle w:val="Emphasis"/>
          <w:highlight w:val="green"/>
        </w:rPr>
        <w:t>blurred due to</w:t>
      </w:r>
      <w:r w:rsidRPr="00E72D02">
        <w:rPr>
          <w:rStyle w:val="Emphasis"/>
        </w:rPr>
        <w:t xml:space="preserve"> its </w:t>
      </w:r>
      <w:r w:rsidRPr="00E72D02">
        <w:rPr>
          <w:rStyle w:val="Emphasis"/>
          <w:highlight w:val="green"/>
        </w:rPr>
        <w:t>dual-use</w:t>
      </w:r>
      <w:r w:rsidRPr="00E72D02">
        <w:t xml:space="preserve">. According to the Pentagon, </w:t>
      </w:r>
      <w:r w:rsidRPr="00E72D02">
        <w:rPr>
          <w:rStyle w:val="Emphasis"/>
        </w:rPr>
        <w:t xml:space="preserve">roughly </w:t>
      </w:r>
      <w:r w:rsidRPr="00E72D02">
        <w:rPr>
          <w:rStyle w:val="Emphasis"/>
          <w:highlight w:val="green"/>
        </w:rPr>
        <w:t>95 percent</w:t>
      </w:r>
      <w:r w:rsidRPr="00E72D02">
        <w:rPr>
          <w:rStyle w:val="Emphasis"/>
        </w:rPr>
        <w:t xml:space="preserve"> </w:t>
      </w:r>
      <w:r w:rsidRPr="00E72D02">
        <w:rPr>
          <w:rStyle w:val="Emphasis"/>
          <w:highlight w:val="green"/>
        </w:rPr>
        <w:t>of</w:t>
      </w:r>
      <w:r w:rsidRPr="00E72D02">
        <w:rPr>
          <w:rStyle w:val="Emphasis"/>
        </w:rPr>
        <w:t xml:space="preserve"> space </w:t>
      </w:r>
      <w:r w:rsidRPr="00E72D02">
        <w:rPr>
          <w:rStyle w:val="Emphasis"/>
          <w:highlight w:val="green"/>
        </w:rPr>
        <w:t>tech</w:t>
      </w:r>
      <w:r w:rsidRPr="00E72D02">
        <w:rPr>
          <w:rStyle w:val="Emphasis"/>
        </w:rPr>
        <w:t xml:space="preserve">nologies can be </w:t>
      </w:r>
      <w:r w:rsidRPr="00E72D02">
        <w:rPr>
          <w:rStyle w:val="Emphasis"/>
          <w:highlight w:val="green"/>
        </w:rPr>
        <w:t>considered dual use</w:t>
      </w:r>
      <w:r w:rsidRPr="00E72D02">
        <w:t xml:space="preserve">.1012 As Mutschler has argued, </w:t>
      </w:r>
      <w:r w:rsidRPr="00E72D02">
        <w:rPr>
          <w:rStyle w:val="Emphasis"/>
        </w:rPr>
        <w:t xml:space="preserve">space security cooperation must produce balanced gains to stand a chance for success1013, but as Hansel has pointed out, the US, </w:t>
      </w:r>
      <w:r w:rsidRPr="00E72D02">
        <w:rPr>
          <w:rStyle w:val="Emphasis"/>
        </w:rPr>
        <w:lastRenderedPageBreak/>
        <w:t xml:space="preserve">China and Russia have </w:t>
      </w:r>
      <w:r w:rsidRPr="00E72D02">
        <w:rPr>
          <w:rStyle w:val="Emphasis"/>
          <w:highlight w:val="green"/>
        </w:rPr>
        <w:t>opposing interests on</w:t>
      </w:r>
      <w:r w:rsidRPr="00E72D02">
        <w:rPr>
          <w:rStyle w:val="Emphasis"/>
        </w:rPr>
        <w:t xml:space="preserve"> space </w:t>
      </w:r>
      <w:r w:rsidRPr="00E72D02">
        <w:rPr>
          <w:rStyle w:val="Emphasis"/>
          <w:highlight w:val="green"/>
        </w:rPr>
        <w:t>arms control</w:t>
      </w:r>
      <w:r w:rsidRPr="00E72D02">
        <w:rPr>
          <w:rStyle w:val="Emphasis"/>
        </w:rPr>
        <w:t>.</w:t>
      </w:r>
      <w:r w:rsidRPr="00E72D02">
        <w:t xml:space="preserve"> 1014 </w:t>
      </w:r>
      <w:r w:rsidRPr="00E72D02">
        <w:rPr>
          <w:rStyle w:val="Emphasis"/>
        </w:rPr>
        <w:t xml:space="preserve">The </w:t>
      </w:r>
      <w:r w:rsidRPr="00E72D02">
        <w:rPr>
          <w:rStyle w:val="Emphasis"/>
          <w:highlight w:val="green"/>
        </w:rPr>
        <w:t>incentives for</w:t>
      </w:r>
      <w:r w:rsidRPr="00E72D02">
        <w:rPr>
          <w:rStyle w:val="Emphasis"/>
        </w:rPr>
        <w:t xml:space="preserve"> </w:t>
      </w:r>
      <w:r w:rsidRPr="00E72D02">
        <w:rPr>
          <w:rStyle w:val="Emphasis"/>
          <w:highlight w:val="green"/>
        </w:rPr>
        <w:t>striking first</w:t>
      </w:r>
      <w:r w:rsidRPr="00E72D02">
        <w:rPr>
          <w:rStyle w:val="Emphasis"/>
        </w:rPr>
        <w:t xml:space="preserve"> in space</w:t>
      </w:r>
      <w:r w:rsidRPr="00E72D02">
        <w:t xml:space="preserve">, which according to Glaser and Kaufmann1015 is an important factor in explaining the likelihood of war in the international system, </w:t>
      </w:r>
      <w:r w:rsidRPr="00E72D02">
        <w:rPr>
          <w:rStyle w:val="Emphasis"/>
        </w:rPr>
        <w:t xml:space="preserve">is </w:t>
      </w:r>
      <w:r w:rsidRPr="00E72D02">
        <w:rPr>
          <w:rStyle w:val="Emphasis"/>
          <w:highlight w:val="green"/>
        </w:rPr>
        <w:t>made worse</w:t>
      </w:r>
      <w:r w:rsidRPr="00E72D02">
        <w:rPr>
          <w:rStyle w:val="Emphasis"/>
        </w:rPr>
        <w:t xml:space="preserve"> </w:t>
      </w:r>
      <w:r w:rsidRPr="00E72D02">
        <w:rPr>
          <w:rStyle w:val="Emphasis"/>
          <w:highlight w:val="green"/>
        </w:rPr>
        <w:t>by limitations in</w:t>
      </w:r>
      <w:r w:rsidRPr="00E72D02">
        <w:rPr>
          <w:rStyle w:val="Emphasis"/>
        </w:rPr>
        <w:t xml:space="preserve"> space situational awareness (</w:t>
      </w:r>
      <w:r w:rsidRPr="00E72D02">
        <w:rPr>
          <w:rStyle w:val="Emphasis"/>
          <w:highlight w:val="green"/>
        </w:rPr>
        <w:t>SSA</w:t>
      </w:r>
      <w:r w:rsidRPr="00E72D02">
        <w:rPr>
          <w:rStyle w:val="Emphasis"/>
        </w:rPr>
        <w:t>)</w:t>
      </w:r>
      <w:r w:rsidRPr="00E72D02">
        <w:t xml:space="preserve">1016. </w:t>
      </w:r>
      <w:r w:rsidRPr="00E72D02">
        <w:rPr>
          <w:rStyle w:val="Emphasis"/>
        </w:rPr>
        <w:t xml:space="preserve">Perhaps more importantly, the </w:t>
      </w:r>
      <w:r w:rsidRPr="00E72D02">
        <w:rPr>
          <w:rStyle w:val="Emphasis"/>
          <w:highlight w:val="green"/>
        </w:rPr>
        <w:t>US and</w:t>
      </w:r>
      <w:r w:rsidRPr="00E72D02">
        <w:rPr>
          <w:rStyle w:val="Emphasis"/>
        </w:rPr>
        <w:t xml:space="preserve"> </w:t>
      </w:r>
      <w:r w:rsidRPr="00E72D02">
        <w:rPr>
          <w:rStyle w:val="Emphasis"/>
          <w:highlight w:val="green"/>
        </w:rPr>
        <w:t>China</w:t>
      </w:r>
      <w:r w:rsidRPr="00E72D02">
        <w:rPr>
          <w:rStyle w:val="Emphasis"/>
        </w:rPr>
        <w:t xml:space="preserve"> – the two most powerful states on Earth – have little to </w:t>
      </w:r>
      <w:r w:rsidRPr="00E72D02">
        <w:rPr>
          <w:rStyle w:val="Emphasis"/>
          <w:highlight w:val="green"/>
        </w:rPr>
        <w:t xml:space="preserve">no cooperation </w:t>
      </w:r>
      <w:r w:rsidRPr="00E72D02">
        <w:rPr>
          <w:rStyle w:val="Emphasis"/>
        </w:rPr>
        <w:t xml:space="preserve">in space, leaving </w:t>
      </w:r>
      <w:r w:rsidRPr="00E72D02">
        <w:rPr>
          <w:rStyle w:val="Emphasis"/>
          <w:highlight w:val="green"/>
        </w:rPr>
        <w:t>slim chances</w:t>
      </w:r>
      <w:r w:rsidRPr="00E72D02">
        <w:rPr>
          <w:rStyle w:val="Emphasis"/>
        </w:rPr>
        <w:t xml:space="preserve"> </w:t>
      </w:r>
      <w:r w:rsidRPr="00E72D02">
        <w:rPr>
          <w:rStyle w:val="Emphasis"/>
          <w:highlight w:val="green"/>
        </w:rPr>
        <w:t>for</w:t>
      </w:r>
      <w:r w:rsidRPr="00E72D02">
        <w:rPr>
          <w:rStyle w:val="Emphasis"/>
        </w:rPr>
        <w:t xml:space="preserve"> </w:t>
      </w:r>
      <w:r w:rsidRPr="00E72D02">
        <w:rPr>
          <w:rStyle w:val="Emphasis"/>
          <w:highlight w:val="green"/>
        </w:rPr>
        <w:t>successful</w:t>
      </w:r>
      <w:r w:rsidRPr="00E72D02">
        <w:rPr>
          <w:rStyle w:val="Emphasis"/>
        </w:rPr>
        <w:t xml:space="preserve">, substantial </w:t>
      </w:r>
      <w:r w:rsidRPr="00E72D02">
        <w:rPr>
          <w:rStyle w:val="Emphasis"/>
          <w:highlight w:val="green"/>
        </w:rPr>
        <w:t>space</w:t>
      </w:r>
      <w:r w:rsidRPr="00E72D02">
        <w:rPr>
          <w:rStyle w:val="Emphasis"/>
        </w:rPr>
        <w:t xml:space="preserve"> </w:t>
      </w:r>
      <w:r w:rsidRPr="00E72D02">
        <w:rPr>
          <w:rStyle w:val="Emphasis"/>
          <w:highlight w:val="green"/>
        </w:rPr>
        <w:t>coop</w:t>
      </w:r>
      <w:r w:rsidRPr="00E72D02">
        <w:rPr>
          <w:rStyle w:val="Emphasis"/>
        </w:rPr>
        <w:t>eration based on balanced, relative gains</w:t>
      </w:r>
      <w:r w:rsidRPr="00E72D02">
        <w:t>.1017 Ultimately, as Bahney and Pearl have recently concluded in Foreign Affairs, “[e]ven if it were possible to convince Moscow and Beijing of the benefits of comprehensive space arms control, existing technology makes it extremely difficult to verify compliance with the necessary treaty provisions—and without comprehensive and reliable verification, treaties are toothless”1018.</w:t>
      </w:r>
    </w:p>
    <w:p w14:paraId="032F979A" w14:textId="735D5704" w:rsidR="00E60D11" w:rsidRPr="00D062AE" w:rsidRDefault="00BC0009" w:rsidP="00E60D11">
      <w:pPr>
        <w:pStyle w:val="Heading4"/>
        <w:numPr>
          <w:ilvl w:val="0"/>
          <w:numId w:val="12"/>
        </w:numPr>
        <w:rPr>
          <w:rFonts w:cs="Calibri"/>
        </w:rPr>
      </w:pPr>
      <w:r>
        <w:rPr>
          <w:rFonts w:cs="Calibri"/>
        </w:rPr>
        <w:t>US s</w:t>
      </w:r>
      <w:r w:rsidR="00E60D11" w:rsidRPr="00D062AE">
        <w:rPr>
          <w:rFonts w:cs="Calibri"/>
        </w:rPr>
        <w:t xml:space="preserve">pace dominance causes </w:t>
      </w:r>
      <w:r w:rsidR="00F96454">
        <w:rPr>
          <w:rFonts w:cs="Calibri"/>
        </w:rPr>
        <w:t>arms racing</w:t>
      </w:r>
      <w:r w:rsidR="00EF2D29">
        <w:rPr>
          <w:rFonts w:cs="Calibri"/>
        </w:rPr>
        <w:t xml:space="preserve"> – link turns space war</w:t>
      </w:r>
    </w:p>
    <w:p w14:paraId="53D7A5A4" w14:textId="77777777" w:rsidR="00E60D11" w:rsidRPr="00D062AE" w:rsidRDefault="00E60D11" w:rsidP="00E60D11">
      <w:bookmarkStart w:id="0" w:name="_Hlk29597753"/>
      <w:r w:rsidRPr="00D062AE">
        <w:rPr>
          <w:rStyle w:val="Style13ptBold"/>
        </w:rPr>
        <w:t xml:space="preserve">Johnson-Freese 17 </w:t>
      </w:r>
      <w:r w:rsidRPr="00D062AE">
        <w:t>[(Joan, Professor and chair of space science and technology @ Naval War College) Space Warfare in the 21st Century, Routledge, 2017, ISBN 978131552917] TDI</w:t>
      </w:r>
    </w:p>
    <w:p w14:paraId="12FA755A" w14:textId="77777777" w:rsidR="00E60D11" w:rsidRPr="00D062AE" w:rsidRDefault="00E60D11" w:rsidP="00E60D11">
      <w:pPr>
        <w:rPr>
          <w:rStyle w:val="StyleUnderline"/>
        </w:rPr>
      </w:pPr>
      <w:r w:rsidRPr="00D062AE">
        <w:t xml:space="preserve">Like </w:t>
      </w:r>
      <w:r w:rsidRPr="00D062AE">
        <w:rPr>
          <w:rStyle w:val="StyleUnderline"/>
        </w:rPr>
        <w:t xml:space="preserve">China, </w:t>
      </w:r>
      <w:r w:rsidRPr="009507F3">
        <w:rPr>
          <w:rStyle w:val="StyleUnderline"/>
          <w:highlight w:val="green"/>
        </w:rPr>
        <w:t>Russia became determined not be left vulnerable by</w:t>
      </w:r>
      <w:r w:rsidRPr="00D062AE">
        <w:t xml:space="preserve"> some </w:t>
      </w:r>
      <w:r w:rsidRPr="009507F3">
        <w:rPr>
          <w:rStyle w:val="StyleUnderline"/>
          <w:highlight w:val="green"/>
        </w:rPr>
        <w:t>unbreachable space tech</w:t>
      </w:r>
      <w:r w:rsidRPr="00D062AE">
        <w:rPr>
          <w:rStyle w:val="StyleUnderline"/>
        </w:rPr>
        <w:t xml:space="preserve">nology </w:t>
      </w:r>
      <w:r w:rsidRPr="009507F3">
        <w:rPr>
          <w:rStyle w:val="StyleUnderline"/>
          <w:highlight w:val="green"/>
        </w:rPr>
        <w:t>gap</w:t>
      </w:r>
      <w:r w:rsidRPr="00D062AE">
        <w:rPr>
          <w:rStyle w:val="StyleUnderline"/>
        </w:rPr>
        <w:t xml:space="preserve"> </w:t>
      </w:r>
      <w:r w:rsidRPr="00D062AE">
        <w:t xml:space="preserve">after observing the advantages the US military has gained from space since Kosovo. </w:t>
      </w:r>
      <w:r w:rsidRPr="00D062AE">
        <w:rPr>
          <w:rStyle w:val="StyleUnderline"/>
        </w:rPr>
        <w:t>Three space-enabled capabilities are highlighted</w:t>
      </w:r>
      <w:r w:rsidRPr="00D062AE">
        <w:t xml:space="preserve"> </w:t>
      </w:r>
      <w:r w:rsidRPr="00D062AE">
        <w:rPr>
          <w:rStyle w:val="StyleUnderline"/>
        </w:rPr>
        <w:t>in Russia’s</w:t>
      </w:r>
      <w:r w:rsidRPr="00D062AE">
        <w:t xml:space="preserve"> 2014 </w:t>
      </w:r>
      <w:r w:rsidRPr="00D062AE">
        <w:rPr>
          <w:rStyle w:val="StyleUnderline"/>
        </w:rPr>
        <w:t xml:space="preserve">military doctrine as main </w:t>
      </w:r>
      <w:r w:rsidRPr="00D062AE">
        <w:rPr>
          <w:rStyle w:val="Emphasis"/>
        </w:rPr>
        <w:t>external threats</w:t>
      </w:r>
      <w:r w:rsidRPr="00D062AE">
        <w:t xml:space="preserve"> </w:t>
      </w:r>
      <w:r w:rsidRPr="00D062AE">
        <w:rPr>
          <w:rStyle w:val="StyleUnderline"/>
        </w:rPr>
        <w:t>to</w:t>
      </w:r>
      <w:r w:rsidRPr="00D062AE">
        <w:t xml:space="preserve"> the </w:t>
      </w:r>
      <w:r w:rsidRPr="00D062AE">
        <w:rPr>
          <w:rStyle w:val="StyleUnderline"/>
        </w:rPr>
        <w:t>Russia</w:t>
      </w:r>
      <w:r w:rsidRPr="00D062AE">
        <w:t>n Federation: “</w:t>
      </w:r>
      <w:r w:rsidRPr="00D062AE">
        <w:rPr>
          <w:rStyle w:val="StyleUnderline"/>
        </w:rPr>
        <w:t>global strike,” the “intention to station weapons in space,” and “strategic non-nuclear precision weapons</w:t>
      </w:r>
      <w:r w:rsidRPr="00D062AE">
        <w:t xml:space="preserve">.”86 Clearly </w:t>
      </w:r>
      <w:r w:rsidRPr="00F96454">
        <w:rPr>
          <w:rStyle w:val="StyleUnderline"/>
          <w:highlight w:val="green"/>
        </w:rPr>
        <w:t>Russia feels compelled to be able to respond</w:t>
      </w:r>
      <w:r w:rsidRPr="00D062AE">
        <w:rPr>
          <w:rStyle w:val="StyleUnderline"/>
        </w:rPr>
        <w:t xml:space="preserve"> to each.</w:t>
      </w:r>
    </w:p>
    <w:p w14:paraId="2D74AFF9" w14:textId="77777777" w:rsidR="00E60D11" w:rsidRPr="00D062AE" w:rsidRDefault="00E60D11" w:rsidP="00E60D11">
      <w:r w:rsidRPr="00D062AE">
        <w:t>The Russians see the future of warfare as driven by information and have focused on development of information-strike operations. “</w:t>
      </w:r>
      <w:r w:rsidRPr="00D062AE">
        <w:rPr>
          <w:rStyle w:val="StyleUnderline"/>
        </w:rPr>
        <w:t>An information-strike operation consists of</w:t>
      </w:r>
      <w:r w:rsidRPr="00D062AE">
        <w:t xml:space="preserve"> coordinated ‘information-strike battles, information-weapon </w:t>
      </w:r>
      <w:r w:rsidRPr="00D062AE">
        <w:rPr>
          <w:rStyle w:val="StyleUnderline"/>
        </w:rPr>
        <w:t>engagements and information strikes</w:t>
      </w:r>
      <w:r w:rsidRPr="00D062AE">
        <w:t xml:space="preserve">, which are being </w:t>
      </w:r>
      <w:r w:rsidRPr="00D062AE">
        <w:rPr>
          <w:rStyle w:val="StyleUnderline"/>
        </w:rPr>
        <w:t>conducted with the goal of disrupting the enemy troop command and contro</w:t>
      </w:r>
      <w:r w:rsidRPr="00D062AE">
        <w:t xml:space="preserve">l and weapon control </w:t>
      </w:r>
      <w:r w:rsidRPr="00D062AE">
        <w:rPr>
          <w:rStyle w:val="StyleUnderline"/>
        </w:rPr>
        <w:t>systems</w:t>
      </w:r>
      <w:r w:rsidRPr="00D062AE">
        <w:t xml:space="preserve"> and the destruction of his information resource.’”87 </w:t>
      </w:r>
      <w:r w:rsidRPr="00D062AE">
        <w:rPr>
          <w:rStyle w:val="StyleUnderline"/>
        </w:rPr>
        <w:t>Those goals require Russia to maintain access to space, which is why</w:t>
      </w:r>
      <w:r w:rsidRPr="00D062AE">
        <w:t xml:space="preserve"> it, </w:t>
      </w:r>
      <w:r w:rsidRPr="00D062AE">
        <w:rPr>
          <w:rStyle w:val="StyleUnderline"/>
        </w:rPr>
        <w:t>like China, refuses to be denied such</w:t>
      </w:r>
      <w:r w:rsidRPr="00D062AE">
        <w:t>. Like China, Russia sees its nuclear deterrence as the main guarantee of its national security; hence, Moscow’s continued and bellicose objections to US missile defense on its perimeters— objections that can be more politically based than technically cogent.88 Whereas the United States has consistently argued that deployment of missile defense capabilities into Europe is not aimed at Russia (but, rather, Iran), Russia believes otherwise, or at least claims to. In 2013, to reassure Russia, Deputy Assistant Secretary of State Frank Rose restated a declaration of missile defense intents previously made at the Chicago NATO summit in 2012.</w:t>
      </w:r>
    </w:p>
    <w:p w14:paraId="708FB8B9" w14:textId="77777777" w:rsidR="00E60D11" w:rsidRPr="00D062AE" w:rsidRDefault="00E60D11" w:rsidP="00E60D11">
      <w:r w:rsidRPr="00D062AE">
        <w:t>“The NATO missile defense in Europe will not undermine strategic stability. NATO missile defense is not directed at Russia and will not undermine Russia’s strategic deterrence capabilities.” Through transparency and cooperation with the United States and NATO, Russia would see firsthand that this system is designed for ballistic missile threats from outside the Euro– Atlantic area, and that NATO missile defense systems can neither negate nor undermine Russia’s strategic deterrent capabilities.89</w:t>
      </w:r>
    </w:p>
    <w:p w14:paraId="54AE862B" w14:textId="77777777" w:rsidR="00E60D11" w:rsidRPr="00D062AE" w:rsidRDefault="00E60D11" w:rsidP="00E60D11">
      <w:r w:rsidRPr="00D062AE">
        <w:t xml:space="preserve">Nevertheless, in Russia’s 2014 military doctrine, </w:t>
      </w:r>
      <w:r w:rsidRPr="00EF2D29">
        <w:rPr>
          <w:rStyle w:val="StyleUnderline"/>
          <w:highlight w:val="green"/>
        </w:rPr>
        <w:t xml:space="preserve">missile defense was ranked </w:t>
      </w:r>
      <w:r w:rsidRPr="00EF2D29">
        <w:rPr>
          <w:rStyle w:val="Emphasis"/>
          <w:highlight w:val="green"/>
        </w:rPr>
        <w:t>fourth</w:t>
      </w:r>
      <w:r w:rsidRPr="00D062AE">
        <w:rPr>
          <w:rStyle w:val="StyleUnderline"/>
        </w:rPr>
        <w:t xml:space="preserve"> in its prioritization of threats</w:t>
      </w:r>
      <w:r w:rsidRPr="00D062AE">
        <w:t>, and Russia has threatened a range of countermeasures in response to missile defense deployment.90 As with many other issues, Putin’s defiant, aggressive, even provocative anti-Western (particularly anti-US) attitude serves him well with domestic audiences and distracts them from Russia’s economic woes. Congested, contested, and competitive 45</w:t>
      </w:r>
    </w:p>
    <w:p w14:paraId="465E0E4A" w14:textId="77777777" w:rsidR="00E60D11" w:rsidRPr="00D062AE" w:rsidRDefault="00E60D11" w:rsidP="00E60D11">
      <w:r w:rsidRPr="00D062AE">
        <w:t>Russian needling doesn’t seem to have terrestrial limits. In 2015, after some curious maneuvers, Russia parked one of its military satellites between two Intelsat satellites. The US military uses some Intelsat satellites for operations, including drone missions and communications, so the Russian satellite drew angst from the Pentagon. The Russians, however, shrugged off US concern, saying that “in no way can it [the Russian satellite] be an ‘aggressor’”91 and that the chances of a collision were small. This was not the only Russian activity in space that drew US attention though. Russian launches in 2013 and 2014 carried declared communications satellites and also small undeclared objects that conducted maneuvers around the declared payload, maneuvers watched and questioned by analysts regarding whether Russia was testing ASAT capabilities.92</w:t>
      </w:r>
    </w:p>
    <w:p w14:paraId="21571197" w14:textId="77777777" w:rsidR="00E60D11" w:rsidRPr="00D062AE" w:rsidRDefault="00E60D11" w:rsidP="00E60D11">
      <w:r w:rsidRPr="00D062AE">
        <w:lastRenderedPageBreak/>
        <w:t xml:space="preserve">Russia currently has advantages and disadvantages if it wants to reach, and potentially surpass, the United States in military space capabilities. Because many Russian military space systems were allowed to become moribund after the Soviet collapse, </w:t>
      </w:r>
      <w:r w:rsidRPr="00D062AE">
        <w:rPr>
          <w:rStyle w:val="StyleUnderline"/>
        </w:rPr>
        <w:t>Russia is not as reliant on space systems as is the United States.</w:t>
      </w:r>
      <w:r w:rsidRPr="00D062AE">
        <w:t xml:space="preserve"> Therefore, </w:t>
      </w:r>
      <w:r w:rsidRPr="00D062AE">
        <w:rPr>
          <w:rStyle w:val="StyleUnderline"/>
        </w:rPr>
        <w:t>Russian satellites are not the attractive targets that US satellites might be</w:t>
      </w:r>
      <w:r w:rsidRPr="00D062AE">
        <w:t xml:space="preserve">; this is </w:t>
      </w:r>
      <w:r w:rsidRPr="00D062AE">
        <w:rPr>
          <w:rStyle w:val="StyleUnderline"/>
        </w:rPr>
        <w:t>especially</w:t>
      </w:r>
      <w:r w:rsidRPr="00D062AE">
        <w:t xml:space="preserve"> important </w:t>
      </w:r>
      <w:r w:rsidRPr="00D062AE">
        <w:rPr>
          <w:rStyle w:val="StyleUnderline"/>
        </w:rPr>
        <w:t xml:space="preserve">to a country like </w:t>
      </w:r>
      <w:r w:rsidRPr="009507F3">
        <w:rPr>
          <w:rStyle w:val="StyleUnderline"/>
          <w:highlight w:val="green"/>
        </w:rPr>
        <w:t>Russia</w:t>
      </w:r>
      <w:r w:rsidRPr="00D062AE">
        <w:rPr>
          <w:rStyle w:val="StyleUnderline"/>
        </w:rPr>
        <w:t xml:space="preserve"> where</w:t>
      </w:r>
      <w:r w:rsidRPr="00D062AE">
        <w:t xml:space="preserve"> </w:t>
      </w:r>
      <w:r w:rsidRPr="009507F3">
        <w:rPr>
          <w:rStyle w:val="StyleUnderline"/>
          <w:highlight w:val="green"/>
        </w:rPr>
        <w:t>favor</w:t>
      </w:r>
      <w:r w:rsidRPr="00D062AE">
        <w:rPr>
          <w:rStyle w:val="StyleUnderline"/>
        </w:rPr>
        <w:t xml:space="preserve">ing </w:t>
      </w:r>
      <w:r w:rsidRPr="00EF2D29">
        <w:rPr>
          <w:rStyle w:val="Emphasis"/>
          <w:highlight w:val="green"/>
        </w:rPr>
        <w:t>offense, even preemption</w:t>
      </w:r>
      <w:r w:rsidRPr="00D062AE">
        <w:rPr>
          <w:rStyle w:val="StyleUnderline"/>
        </w:rPr>
        <w:t xml:space="preserve">, has been </w:t>
      </w:r>
      <w:r w:rsidRPr="009507F3">
        <w:rPr>
          <w:rStyle w:val="StyleUnderline"/>
          <w:highlight w:val="green"/>
        </w:rPr>
        <w:t>traditional military doctrine</w:t>
      </w:r>
      <w:r w:rsidRPr="00D062AE">
        <w:t xml:space="preserve">.93 Whether by choice or necessity, </w:t>
      </w:r>
      <w:r w:rsidRPr="00D062AE">
        <w:rPr>
          <w:rStyle w:val="StyleUnderline"/>
        </w:rPr>
        <w:t>Russia has</w:t>
      </w:r>
      <w:r w:rsidRPr="00D062AE">
        <w:t xml:space="preserve"> historically </w:t>
      </w:r>
      <w:r w:rsidRPr="00D062AE">
        <w:rPr>
          <w:rStyle w:val="StyleUnderline"/>
        </w:rPr>
        <w:t>opted fo</w:t>
      </w:r>
      <w:r w:rsidRPr="00D062AE">
        <w:t xml:space="preserve">r numerous less complex </w:t>
      </w:r>
      <w:r w:rsidRPr="00D062AE">
        <w:rPr>
          <w:rStyle w:val="StyleUnderline"/>
        </w:rPr>
        <w:t>satellites</w:t>
      </w:r>
      <w:r w:rsidRPr="00D062AE">
        <w:t xml:space="preserve"> which do not last long but </w:t>
      </w:r>
      <w:r w:rsidRPr="00D062AE">
        <w:rPr>
          <w:rStyle w:val="StyleUnderline"/>
        </w:rPr>
        <w:t>which they are able to rapidly replace</w:t>
      </w:r>
      <w:r w:rsidRPr="00D062AE">
        <w:t xml:space="preserve">. They have a resilience capability that the US military must envy. But Russia also has a steep upward curve to climb in terms of matching space aspirations to capabilities, including both development of across-the-board capabilities and integration of those capabilities into operations. It is also, politically, offering use of what capabilities it has, such as its navigation and positioning system GLONASS, to other countries toward drawing users away from GPS and US influence. </w:t>
      </w:r>
      <w:r w:rsidRPr="00D062AE">
        <w:rPr>
          <w:rStyle w:val="StyleUnderline"/>
        </w:rPr>
        <w:t xml:space="preserve">Russia is not alone in its use of deliberately provocative tactics </w:t>
      </w:r>
      <w:r w:rsidRPr="00EF2D29">
        <w:rPr>
          <w:rStyle w:val="StyleUnderline"/>
          <w:highlight w:val="green"/>
        </w:rPr>
        <w:t>to draw US</w:t>
      </w:r>
      <w:r w:rsidRPr="00D062AE">
        <w:t xml:space="preserve"> and </w:t>
      </w:r>
      <w:r w:rsidRPr="00EF2D29">
        <w:t xml:space="preserve">international </w:t>
      </w:r>
      <w:r w:rsidRPr="00EF2D29">
        <w:rPr>
          <w:rStyle w:val="StyleUnderline"/>
          <w:highlight w:val="green"/>
        </w:rPr>
        <w:t>ire</w:t>
      </w:r>
      <w:r w:rsidRPr="00D062AE">
        <w:t>.</w:t>
      </w:r>
    </w:p>
    <w:p w14:paraId="3579228F" w14:textId="43A6D6B5" w:rsidR="00E60D11" w:rsidRPr="00E60D11" w:rsidRDefault="00E60D11" w:rsidP="00E60D11">
      <w:r w:rsidRPr="00D062AE">
        <w:t xml:space="preserve">On February 7, 2016, </w:t>
      </w:r>
      <w:r w:rsidRPr="00D062AE">
        <w:rPr>
          <w:rStyle w:val="StyleUnderline"/>
        </w:rPr>
        <w:t>when North Korea successfully launched the country’s second satellite</w:t>
      </w:r>
      <w:r w:rsidRPr="00D062AE">
        <w:t xml:space="preserve">—an Earth observation satellite called Kwangmyongsong-4— Pyongyang celebrated with fireworks and a government spokesman referenced international efforts to block the launch as nothing more than a “puppy barking at the moon.”94 </w:t>
      </w:r>
      <w:r w:rsidRPr="00D062AE">
        <w:rPr>
          <w:rStyle w:val="StyleUnderline"/>
        </w:rPr>
        <w:t>Grandiosity, provocation, and defiance clearly remain the key elements of North Korean foreign policy</w:t>
      </w:r>
      <w:r w:rsidRPr="00D062AE">
        <w:t>. While claiming the satellite launch a peaceful use of outer space in accordance with international norms, the international community has viewed North Korean actions differently.</w:t>
      </w:r>
      <w:bookmarkEnd w:id="0"/>
    </w:p>
    <w:p w14:paraId="2C87AE53" w14:textId="7D8A15F4" w:rsidR="002F7DBD" w:rsidRPr="00F244E8" w:rsidRDefault="002F7DBD" w:rsidP="002F7DBD">
      <w:pPr>
        <w:pStyle w:val="Heading4"/>
        <w:numPr>
          <w:ilvl w:val="0"/>
          <w:numId w:val="12"/>
        </w:numPr>
      </w:pPr>
      <w:r>
        <w:rPr>
          <w:u w:val="single"/>
        </w:rPr>
        <w:t>S</w:t>
      </w:r>
      <w:r w:rsidRPr="00F244E8">
        <w:rPr>
          <w:u w:val="single"/>
        </w:rPr>
        <w:t>tatus competition</w:t>
      </w:r>
      <w:r w:rsidRPr="00F244E8">
        <w:t xml:space="preserve"> goes nuclear — letting China </w:t>
      </w:r>
      <w:r w:rsidRPr="00F244E8">
        <w:rPr>
          <w:u w:val="single"/>
        </w:rPr>
        <w:t>peacefully surpass the U.S.</w:t>
      </w:r>
      <w:r w:rsidRPr="00F244E8">
        <w:t xml:space="preserve"> is the only way to avoid war</w:t>
      </w:r>
      <w:r w:rsidR="007C665E">
        <w:t xml:space="preserve"> – even if they win that heg is </w:t>
      </w:r>
      <w:r w:rsidR="003A1378">
        <w:t xml:space="preserve">benign, </w:t>
      </w:r>
      <w:r w:rsidR="007C665E">
        <w:t>China doesn’t perceive it that way</w:t>
      </w:r>
    </w:p>
    <w:p w14:paraId="6C376C48" w14:textId="77777777" w:rsidR="002F7DBD" w:rsidRPr="00F244E8" w:rsidRDefault="002F7DBD" w:rsidP="002F7DBD">
      <w:r w:rsidRPr="00F244E8">
        <w:rPr>
          <w:rStyle w:val="Style13ptBold"/>
        </w:rPr>
        <w:t>Heath 18</w:t>
      </w:r>
      <w:r w:rsidRPr="00F244E8">
        <w:t>, Senior International/Defense Researcher at RAND (Timothy, February 2</w:t>
      </w:r>
      <w:r w:rsidRPr="00F244E8">
        <w:rPr>
          <w:vertAlign w:val="superscript"/>
        </w:rPr>
        <w:t>nd</w:t>
      </w:r>
      <w:r w:rsidRPr="00F244E8">
        <w:t xml:space="preserve">, “The Competition for Status Could Increase the Risk of a Military Clash in Asia,” </w:t>
      </w:r>
      <w:r w:rsidRPr="00F244E8">
        <w:rPr>
          <w:i/>
          <w:iCs/>
        </w:rPr>
        <w:t>RAND</w:t>
      </w:r>
      <w:r w:rsidRPr="00F244E8">
        <w:t xml:space="preserve">, </w:t>
      </w:r>
      <w:hyperlink r:id="rId21" w:history="1">
        <w:r w:rsidRPr="00F244E8">
          <w:rPr>
            <w:rStyle w:val="Hyperlink"/>
          </w:rPr>
          <w:t>https://www.rand.org/blog/2018/02/the-competition-for-status-could-increase-the-risk.html</w:t>
        </w:r>
      </w:hyperlink>
      <w:r w:rsidRPr="00F244E8">
        <w:t>, Accessed 09-05-2021)</w:t>
      </w:r>
    </w:p>
    <w:p w14:paraId="254206F6" w14:textId="77777777" w:rsidR="002F7DBD" w:rsidRPr="00F244E8" w:rsidRDefault="002F7DBD" w:rsidP="002F7DBD">
      <w:r w:rsidRPr="00F244E8">
        <w:t xml:space="preserve">However, </w:t>
      </w:r>
      <w:r w:rsidRPr="00F244E8">
        <w:rPr>
          <w:rStyle w:val="StyleUnderline"/>
        </w:rPr>
        <w:t xml:space="preserve">while the salience of conflict for the sake of gaining territory may be declining, </w:t>
      </w:r>
      <w:r w:rsidRPr="00F244E8">
        <w:rPr>
          <w:rStyle w:val="StyleUnderline"/>
          <w:highlight w:val="yellow"/>
        </w:rPr>
        <w:t xml:space="preserve">the </w:t>
      </w:r>
      <w:r w:rsidRPr="00F244E8">
        <w:rPr>
          <w:rStyle w:val="Emphasis"/>
          <w:highlight w:val="yellow"/>
        </w:rPr>
        <w:t>importance of status</w:t>
      </w:r>
      <w:r w:rsidRPr="00F244E8">
        <w:rPr>
          <w:rStyle w:val="StyleUnderline"/>
          <w:highlight w:val="yellow"/>
        </w:rPr>
        <w:t xml:space="preserve"> as a potential driver of conflict may be increasing</w:t>
      </w:r>
      <w:r w:rsidRPr="00F244E8">
        <w:t xml:space="preserve">. Status is an ambiguous and elusive concept, but at its core, </w:t>
      </w:r>
      <w:r w:rsidRPr="00F244E8">
        <w:rPr>
          <w:rStyle w:val="StyleUnderline"/>
        </w:rPr>
        <w:t>status consists of a country's ranking in a hierarchy within a peer group</w:t>
      </w:r>
      <w:r w:rsidRPr="00F244E8">
        <w:t xml:space="preserve">. </w:t>
      </w:r>
      <w:r w:rsidRPr="00F244E8">
        <w:rPr>
          <w:rStyle w:val="StyleUnderline"/>
        </w:rPr>
        <w:t>Status can be measured indirectly through estimations of a country's influence and prestige, as well as its reputation</w:t>
      </w:r>
      <w:r w:rsidRPr="00F244E8">
        <w:t xml:space="preserve">. Status matters a great deal because it can confer considerable benefits, as studies on the topic have shown. Jonathon Renshon, an expert on the role of status in international relations, has described how high-status countries enjoy a greater degree of deference from other countries and can thus secure a far larger share of available resources at a far lower cost than their lower-status peers. </w:t>
      </w:r>
      <w:r w:rsidRPr="00F244E8">
        <w:rPr>
          <w:rStyle w:val="StyleUnderline"/>
        </w:rPr>
        <w:t>Status can only be achieved through competition</w:t>
      </w:r>
      <w:r w:rsidRPr="00F244E8">
        <w:t xml:space="preserve">, however. </w:t>
      </w:r>
      <w:r w:rsidRPr="00F244E8">
        <w:rPr>
          <w:rStyle w:val="StyleUnderline"/>
        </w:rPr>
        <w:t xml:space="preserve">Because </w:t>
      </w:r>
      <w:r w:rsidRPr="00F244E8">
        <w:rPr>
          <w:rStyle w:val="StyleUnderline"/>
          <w:highlight w:val="yellow"/>
        </w:rPr>
        <w:t xml:space="preserve">rankings are </w:t>
      </w:r>
      <w:r w:rsidRPr="00F244E8">
        <w:rPr>
          <w:rStyle w:val="Emphasis"/>
          <w:highlight w:val="yellow"/>
        </w:rPr>
        <w:t>inherently zero-sum</w:t>
      </w:r>
      <w:r w:rsidRPr="00F244E8">
        <w:t xml:space="preserve">, </w:t>
      </w:r>
      <w:r w:rsidRPr="00F244E8">
        <w:rPr>
          <w:rStyle w:val="StyleUnderline"/>
        </w:rPr>
        <w:t>one country's rise in status invariably requires the diminishment of its competitors</w:t>
      </w:r>
      <w:r w:rsidRPr="00F244E8">
        <w:t>.</w:t>
      </w:r>
    </w:p>
    <w:p w14:paraId="7111C822" w14:textId="77777777" w:rsidR="002F7DBD" w:rsidRPr="00F244E8" w:rsidRDefault="002F7DBD" w:rsidP="002F7DBD">
      <w:r w:rsidRPr="00F244E8">
        <w:t xml:space="preserve">The immense benefits that can accompany high status and the competition required to secure it help explain why </w:t>
      </w:r>
      <w:r w:rsidRPr="00F244E8">
        <w:rPr>
          <w:rStyle w:val="StyleUnderline"/>
        </w:rPr>
        <w:t>status concerns have historically underpinned many inter-state conflicts</w:t>
      </w:r>
      <w:r w:rsidRPr="00F244E8">
        <w:t>. Historically, many a country has gone to great lengths and sometimes incurred crippling costs to salvage a faltering status or increase its standing. In the 1956 Suez Crisis, for example, Great Britain pursued an unnecessary and pointless military attack to stave off a challenge from Egypt to its waning status in the Middle East. The ensuing debacle confirmed Britain's decline as a great power. During the 1960s, U.S. anxiety over its status vis-á-vis its primary rival, the Soviet Union, led Presidents Kennedy and Johnson to escalate the country's commitment to a war in Vietnam of dubious prospects, a situation the Soviet Union mirrored in its own disaster in Afghanistan in the 1980s. Conversely, the value of an increase in status can be seen in the aftermath of Japan's stunning defeat of Russia in 1904 and 1905. The outcome shocked Western opinion and earned Japan the status of peer with the world's leading imperial powers. Tokyo subsequently expanded its control of Asia. Similarly, America's victory in the Spanish-American War confirmed Spain's eclipse as a great power in Latin and South America. The United States cemented its status as the leading nation in the Americas and saw its influence expand accordingly.</w:t>
      </w:r>
    </w:p>
    <w:p w14:paraId="5237A61A" w14:textId="77777777" w:rsidR="002F7DBD" w:rsidRPr="00F244E8" w:rsidRDefault="002F7DBD" w:rsidP="002F7DBD">
      <w:r w:rsidRPr="00F244E8">
        <w:lastRenderedPageBreak/>
        <w:t xml:space="preserve">As these examples suggest, </w:t>
      </w:r>
      <w:r w:rsidRPr="00F244E8">
        <w:rPr>
          <w:rStyle w:val="StyleUnderline"/>
        </w:rPr>
        <w:t>competition for status tends to recede when consensus exists among peer states about relative rankings</w:t>
      </w:r>
      <w:r w:rsidRPr="00F244E8">
        <w:t xml:space="preserve">, as happened briefly in the largely peaceful and stable post-Cold War “unipolar” moment of U.S. global preeminence. However, competition for status also tends to increase in periods of uncertainty. </w:t>
      </w:r>
      <w:r w:rsidRPr="00F244E8">
        <w:rPr>
          <w:rStyle w:val="StyleUnderline"/>
        </w:rPr>
        <w:t xml:space="preserve">Today, persistent economic stagnation in the developed world and the </w:t>
      </w:r>
      <w:r w:rsidRPr="00F244E8">
        <w:rPr>
          <w:rStyle w:val="StyleUnderline"/>
          <w:highlight w:val="yellow"/>
        </w:rPr>
        <w:t>rise of developing countries</w:t>
      </w:r>
      <w:r w:rsidRPr="00F244E8">
        <w:rPr>
          <w:rStyle w:val="StyleUnderline"/>
        </w:rPr>
        <w:t xml:space="preserve"> have unsettled existing hierarchies and </w:t>
      </w:r>
      <w:r w:rsidRPr="00F244E8">
        <w:rPr>
          <w:rStyle w:val="Emphasis"/>
          <w:highlight w:val="yellow"/>
        </w:rPr>
        <w:t>raised afresh anxiety</w:t>
      </w:r>
      <w:r w:rsidRPr="00F244E8">
        <w:t xml:space="preserve"> </w:t>
      </w:r>
      <w:r w:rsidRPr="00F244E8">
        <w:rPr>
          <w:rStyle w:val="StyleUnderline"/>
        </w:rPr>
        <w:t>over the standing of many great powers</w:t>
      </w:r>
      <w:r w:rsidRPr="00F244E8">
        <w:t>.</w:t>
      </w:r>
    </w:p>
    <w:p w14:paraId="3BEC270F" w14:textId="77777777" w:rsidR="002F7DBD" w:rsidRPr="00F244E8" w:rsidRDefault="002F7DBD" w:rsidP="002F7DBD">
      <w:r w:rsidRPr="00F244E8">
        <w:t xml:space="preserve">Fears of diminished standing can be seen in the immense commentary bemoaning the decline in U.S. and European influence and in the debate over the possibilities of a post-Western age. Such apprehensions have also featured prominently in U.S. policy documents. In its recently released National Security Strategy (PDF), U.S. authorities warned that “China and Russia challenge American power, influence, and interests.” </w:t>
      </w:r>
      <w:r w:rsidRPr="00F244E8">
        <w:rPr>
          <w:rStyle w:val="StyleUnderline"/>
        </w:rPr>
        <w:t xml:space="preserve">These concerns are particularly acute in Asia, which has seen an intensifying strategic competition for status and influence between China and </w:t>
      </w:r>
      <w:r w:rsidRPr="00F244E8">
        <w:t>its principal rivals—</w:t>
      </w:r>
      <w:r w:rsidRPr="00F244E8">
        <w:rPr>
          <w:rStyle w:val="StyleUnderline"/>
        </w:rPr>
        <w:t>the United States</w:t>
      </w:r>
      <w:r w:rsidRPr="00F244E8">
        <w:t>, Japan, and India.</w:t>
      </w:r>
    </w:p>
    <w:p w14:paraId="6DA34EB3" w14:textId="77777777" w:rsidR="002F7DBD" w:rsidRPr="00F244E8" w:rsidRDefault="002F7DBD" w:rsidP="002F7DBD">
      <w:r w:rsidRPr="00E759ED">
        <w:rPr>
          <w:rStyle w:val="StyleUnderline"/>
        </w:rPr>
        <w:t xml:space="preserve">For </w:t>
      </w:r>
      <w:r w:rsidRPr="00E759ED">
        <w:rPr>
          <w:rStyle w:val="Emphasis"/>
        </w:rPr>
        <w:t>China</w:t>
      </w:r>
      <w:r w:rsidRPr="00E759ED">
        <w:t xml:space="preserve">, </w:t>
      </w:r>
      <w:r w:rsidRPr="00E759ED">
        <w:rPr>
          <w:rStyle w:val="Emphasis"/>
        </w:rPr>
        <w:t>status is increasingly vital</w:t>
      </w:r>
      <w:r w:rsidRPr="00E759ED">
        <w:rPr>
          <w:rStyle w:val="StyleUnderline"/>
        </w:rPr>
        <w:t xml:space="preserve"> to realizing its revitalization as a great power</w:t>
      </w:r>
      <w:r w:rsidRPr="00E759ED">
        <w:t>. To sustain growth, China seeks to deepen Asia's integration through the</w:t>
      </w:r>
      <w:r w:rsidRPr="00F244E8">
        <w:t xml:space="preserve"> Belt and Road Initiative and shape the terms of regional trade. China also seeks to construct a regional security architecture defined by Chinese-led organizations, such as the Shanghai Cooperation Organization and the Conference on Interaction and Confidence Building. </w:t>
      </w:r>
      <w:r w:rsidRPr="00F244E8">
        <w:rPr>
          <w:rStyle w:val="StyleUnderline"/>
        </w:rPr>
        <w:t>With adequate status, China could gain the deference and cooperation from regional powers needed to control potential flashpoints</w:t>
      </w:r>
      <w:r w:rsidRPr="00F244E8">
        <w:t xml:space="preserve">, improve its security, and secure preferential access to resources and markets at a fraction of the cost in resources than would be required if it had to fight and negotiate its way through every issue. Recognizing the importance of the issue, the 19th Chinese Communist Party Congress report outlined as a long-term goal the ambition to “become a global leader” in “international influence.” </w:t>
      </w:r>
      <w:r w:rsidRPr="00F244E8">
        <w:rPr>
          <w:rStyle w:val="StyleUnderline"/>
        </w:rPr>
        <w:t>Similarly, Chinese leaders have stepped up efforts to strengthen the country's leadership position in the region</w:t>
      </w:r>
      <w:r w:rsidRPr="00F244E8">
        <w:t>.</w:t>
      </w:r>
    </w:p>
    <w:p w14:paraId="2D0F2A94" w14:textId="77777777" w:rsidR="002F7DBD" w:rsidRPr="00F244E8" w:rsidRDefault="002F7DBD" w:rsidP="002F7DBD">
      <w:r w:rsidRPr="00F244E8">
        <w:t>For China, status is increasingly vital to realizing its revitalization as a great power.</w:t>
      </w:r>
    </w:p>
    <w:p w14:paraId="39E14BDA" w14:textId="77777777" w:rsidR="002F7DBD" w:rsidRPr="00F244E8" w:rsidRDefault="002F7DBD" w:rsidP="002F7DBD">
      <w:r w:rsidRPr="00F244E8">
        <w:rPr>
          <w:rStyle w:val="StyleUnderline"/>
        </w:rPr>
        <w:t>China for now has relied on peaceful, albeit intrusive, measures to increase its influence and bolster its standing, such sustained military modernization</w:t>
      </w:r>
      <w:r w:rsidRPr="00F244E8">
        <w:t xml:space="preserve">, massive economic diplomacy initiatives, United Front tactics and the manipulation of diplomatic carrots and sticks. Some observers have seen evidence of China's increasing influence in the Philippines' and South Korea's growing sensitivity to Chinese concerns. But the effectiveness of incremental, peaceful methods is difficult to prove because their effects are harder to perceive. Some commentators, for example, regard Chinese gains in influence as limited. Moreover, </w:t>
      </w:r>
      <w:r w:rsidRPr="00F244E8">
        <w:rPr>
          <w:rStyle w:val="StyleUnderline"/>
        </w:rPr>
        <w:t>peaceful, incremental efforts are also vulnerable to counter-measures</w:t>
      </w:r>
      <w:r w:rsidRPr="00F244E8">
        <w:t>. Already, a growing array of countries have begun to raise concern about Chinese economic coercion and influence operations.</w:t>
      </w:r>
    </w:p>
    <w:p w14:paraId="1327CD1B" w14:textId="77777777" w:rsidR="002F7DBD" w:rsidRPr="00F244E8" w:rsidRDefault="002F7DBD" w:rsidP="002F7DBD">
      <w:r w:rsidRPr="00F244E8">
        <w:t xml:space="preserve">The United States and its allies and partners rightfully seek to protect their interests by bolstering their respective positions, even as they continue to cooperate with China. The strategy may succeed, but </w:t>
      </w:r>
      <w:r w:rsidRPr="00F244E8">
        <w:rPr>
          <w:rStyle w:val="StyleUnderline"/>
        </w:rPr>
        <w:t>at its core is the assumption that stability can best be gained if China continues to acquiesce to the international order as established after World War II by the United States and its allies</w:t>
      </w:r>
      <w:r w:rsidRPr="00F244E8">
        <w:t xml:space="preserve">. China's conviction that its security depends on changes to this order sets up a deep, structural contradiction that is unlikely to be resolved any time soon. </w:t>
      </w:r>
      <w:r w:rsidRPr="00F244E8">
        <w:rPr>
          <w:rStyle w:val="Emphasis"/>
          <w:highlight w:val="yellow"/>
        </w:rPr>
        <w:t>Beijing</w:t>
      </w:r>
      <w:r w:rsidRPr="00F244E8">
        <w:rPr>
          <w:rStyle w:val="Emphasis"/>
        </w:rPr>
        <w:t xml:space="preserve"> can accordingly be </w:t>
      </w:r>
      <w:r w:rsidRPr="00F244E8">
        <w:rPr>
          <w:rStyle w:val="Emphasis"/>
          <w:highlight w:val="yellow"/>
        </w:rPr>
        <w:t>expected to persist in peaceful methods to supplant the U</w:t>
      </w:r>
      <w:r w:rsidRPr="00F244E8">
        <w:rPr>
          <w:rStyle w:val="Emphasis"/>
        </w:rPr>
        <w:t xml:space="preserve">nited </w:t>
      </w:r>
      <w:r w:rsidRPr="00F244E8">
        <w:rPr>
          <w:rStyle w:val="Emphasis"/>
          <w:highlight w:val="yellow"/>
        </w:rPr>
        <w:t>S</w:t>
      </w:r>
      <w:r w:rsidRPr="00F244E8">
        <w:rPr>
          <w:rStyle w:val="Emphasis"/>
        </w:rPr>
        <w:t xml:space="preserve">tates as Asia's leader. </w:t>
      </w:r>
      <w:r w:rsidRPr="00F244E8">
        <w:rPr>
          <w:rStyle w:val="Emphasis"/>
          <w:highlight w:val="yellow"/>
        </w:rPr>
        <w:t>If, however, Beijing at some point concludes</w:t>
      </w:r>
      <w:r w:rsidRPr="00F244E8">
        <w:rPr>
          <w:rStyle w:val="Emphasis"/>
        </w:rPr>
        <w:t xml:space="preserve"> that </w:t>
      </w:r>
      <w:r w:rsidRPr="00F244E8">
        <w:rPr>
          <w:rStyle w:val="Emphasis"/>
          <w:highlight w:val="yellow"/>
        </w:rPr>
        <w:t>the U</w:t>
      </w:r>
      <w:r w:rsidRPr="00F244E8">
        <w:rPr>
          <w:rStyle w:val="Emphasis"/>
        </w:rPr>
        <w:t xml:space="preserve">nited </w:t>
      </w:r>
      <w:r w:rsidRPr="00F244E8">
        <w:rPr>
          <w:rStyle w:val="Emphasis"/>
          <w:highlight w:val="yellow"/>
        </w:rPr>
        <w:t>S</w:t>
      </w:r>
      <w:r w:rsidRPr="00F244E8">
        <w:rPr>
          <w:rStyle w:val="Emphasis"/>
        </w:rPr>
        <w:t xml:space="preserve">tates and its allies </w:t>
      </w:r>
      <w:r w:rsidRPr="00F244E8">
        <w:rPr>
          <w:rStyle w:val="Emphasis"/>
          <w:highlight w:val="yellow"/>
        </w:rPr>
        <w:t>have successfully stymied its aspirations, China may be tempted by riskier methods to assert its status</w:t>
      </w:r>
      <w:r w:rsidRPr="00F244E8">
        <w:t xml:space="preserve">. A precedent for such behavior may be seen in a rising Germany of the 1890s-1900s. </w:t>
      </w:r>
      <w:r w:rsidRPr="00F244E8">
        <w:rPr>
          <w:rStyle w:val="StyleUnderline"/>
        </w:rPr>
        <w:t xml:space="preserve">Convinced that it had been </w:t>
      </w:r>
      <w:r w:rsidRPr="00F244E8">
        <w:rPr>
          <w:rStyle w:val="Emphasis"/>
        </w:rPr>
        <w:t>denied a status</w:t>
      </w:r>
      <w:r w:rsidRPr="00F244E8">
        <w:t xml:space="preserve"> </w:t>
      </w:r>
      <w:r w:rsidRPr="00F244E8">
        <w:rPr>
          <w:rStyle w:val="StyleUnderline"/>
        </w:rPr>
        <w:t>befitting its national power by Britain and France, Germany provoked a series of militarized crises around the world</w:t>
      </w:r>
      <w:r w:rsidRPr="00F244E8">
        <w:t xml:space="preserve">. In 1906, Germany threatened war against France after the two feuded about influence over Morocco. And in a second Moroccan crisis five years later, Germany extracted colonial concessions after it deployed a gunboat in response to a French military intervention. In China's case, </w:t>
      </w:r>
      <w:r w:rsidRPr="00F244E8">
        <w:rPr>
          <w:rStyle w:val="StyleUnderline"/>
          <w:highlight w:val="yellow"/>
        </w:rPr>
        <w:t xml:space="preserve">brinksmanship behavior could be carried </w:t>
      </w:r>
      <w:r w:rsidRPr="00F244E8">
        <w:rPr>
          <w:rStyle w:val="StyleUnderline"/>
          <w:highlight w:val="yellow"/>
        </w:rPr>
        <w:lastRenderedPageBreak/>
        <w:t>out in the</w:t>
      </w:r>
      <w:r w:rsidRPr="00F244E8">
        <w:t xml:space="preserve"> contested </w:t>
      </w:r>
      <w:r w:rsidRPr="00F244E8">
        <w:rPr>
          <w:rStyle w:val="Emphasis"/>
          <w:highlight w:val="yellow"/>
        </w:rPr>
        <w:t>E</w:t>
      </w:r>
      <w:r w:rsidRPr="00F244E8">
        <w:t xml:space="preserve">ast or </w:t>
      </w:r>
      <w:r w:rsidRPr="00F244E8">
        <w:rPr>
          <w:rStyle w:val="Emphasis"/>
          <w:highlight w:val="yellow"/>
        </w:rPr>
        <w:t>S</w:t>
      </w:r>
      <w:r w:rsidRPr="00F244E8">
        <w:t xml:space="preserve">outh </w:t>
      </w:r>
      <w:r w:rsidRPr="00F244E8">
        <w:rPr>
          <w:rStyle w:val="Emphasis"/>
          <w:highlight w:val="yellow"/>
        </w:rPr>
        <w:t>C</w:t>
      </w:r>
      <w:r w:rsidRPr="00F244E8">
        <w:t xml:space="preserve">hina </w:t>
      </w:r>
      <w:r w:rsidRPr="00F244E8">
        <w:rPr>
          <w:rStyle w:val="Emphasis"/>
          <w:highlight w:val="yellow"/>
        </w:rPr>
        <w:t>S</w:t>
      </w:r>
      <w:r w:rsidRPr="00F244E8">
        <w:t xml:space="preserve">eas </w:t>
      </w:r>
      <w:r w:rsidRPr="00F244E8">
        <w:rPr>
          <w:rStyle w:val="StyleUnderline"/>
        </w:rPr>
        <w:t>with military ships and aircraft</w:t>
      </w:r>
      <w:r w:rsidRPr="00F244E8">
        <w:t xml:space="preserve">. Already, </w:t>
      </w:r>
      <w:r w:rsidRPr="00F244E8">
        <w:rPr>
          <w:rStyle w:val="StyleUnderline"/>
        </w:rPr>
        <w:t xml:space="preserve">a growing literature by </w:t>
      </w:r>
      <w:r w:rsidRPr="00F244E8">
        <w:rPr>
          <w:rStyle w:val="StyleUnderline"/>
          <w:highlight w:val="yellow"/>
        </w:rPr>
        <w:t>Chinese military writers recommend</w:t>
      </w:r>
      <w:r w:rsidRPr="00F244E8">
        <w:rPr>
          <w:rStyle w:val="StyleUnderline"/>
        </w:rPr>
        <w:t xml:space="preserve">s the skillful </w:t>
      </w:r>
      <w:r w:rsidRPr="00F244E8">
        <w:rPr>
          <w:rStyle w:val="StyleUnderline"/>
          <w:highlight w:val="yellow"/>
        </w:rPr>
        <w:t xml:space="preserve">exploitation of </w:t>
      </w:r>
      <w:r w:rsidRPr="00F244E8">
        <w:rPr>
          <w:rStyle w:val="Emphasis"/>
          <w:highlight w:val="yellow"/>
        </w:rPr>
        <w:t>military crises for strategic gain</w:t>
      </w:r>
      <w:r w:rsidRPr="00F244E8">
        <w:t>.</w:t>
      </w:r>
    </w:p>
    <w:p w14:paraId="78F42F4A" w14:textId="52ACEF83" w:rsidR="002F7DBD" w:rsidRDefault="002F7DBD" w:rsidP="002F7DBD">
      <w:r w:rsidRPr="00F244E8">
        <w:t xml:space="preserve">Brinksmanship carries its own risks, of course. </w:t>
      </w:r>
      <w:r w:rsidRPr="00F244E8">
        <w:rPr>
          <w:rStyle w:val="Emphasis"/>
          <w:highlight w:val="yellow"/>
        </w:rPr>
        <w:t>Miscalculation could lead to unwanted war</w:t>
      </w:r>
      <w:r w:rsidRPr="00F244E8">
        <w:t xml:space="preserve">. The strategic effects could be severe as well. </w:t>
      </w:r>
      <w:r w:rsidRPr="00F244E8">
        <w:rPr>
          <w:rStyle w:val="StyleUnderline"/>
        </w:rPr>
        <w:t xml:space="preserve">Rivals like the </w:t>
      </w:r>
      <w:r w:rsidRPr="00F244E8">
        <w:rPr>
          <w:rStyle w:val="StyleUnderline"/>
          <w:highlight w:val="yellow"/>
        </w:rPr>
        <w:t>U</w:t>
      </w:r>
      <w:r w:rsidRPr="00F244E8">
        <w:rPr>
          <w:rStyle w:val="StyleUnderline"/>
        </w:rPr>
        <w:t xml:space="preserve">nited </w:t>
      </w:r>
      <w:r w:rsidRPr="00F244E8">
        <w:rPr>
          <w:rStyle w:val="StyleUnderline"/>
          <w:highlight w:val="yellow"/>
        </w:rPr>
        <w:t>S</w:t>
      </w:r>
      <w:r w:rsidRPr="00F244E8">
        <w:rPr>
          <w:rStyle w:val="StyleUnderline"/>
        </w:rPr>
        <w:t xml:space="preserve">tates, Japan, and India could be alarmed enough by a clash that they </w:t>
      </w:r>
      <w:r w:rsidRPr="00F244E8">
        <w:rPr>
          <w:rStyle w:val="Emphasis"/>
          <w:highlight w:val="yellow"/>
        </w:rPr>
        <w:t>step up military preparations, aggravating China</w:t>
      </w:r>
      <w:r w:rsidRPr="00F244E8">
        <w:rPr>
          <w:rStyle w:val="Emphasis"/>
        </w:rPr>
        <w:t>'s security situation</w:t>
      </w:r>
      <w:r w:rsidRPr="00F244E8">
        <w:t xml:space="preserve">. Moreover, conflict could imperil China's grand Belt and Road Initiative ambition, if aggrieved neighbors opt out and welcome investments by Japan and India instead. China has many good reasons to never consider military provocations against a neighbor. But </w:t>
      </w:r>
      <w:r w:rsidRPr="00F244E8">
        <w:rPr>
          <w:rStyle w:val="StyleUnderline"/>
          <w:highlight w:val="yellow"/>
        </w:rPr>
        <w:t>Beijing</w:t>
      </w:r>
      <w:r w:rsidRPr="00F244E8">
        <w:rPr>
          <w:rStyle w:val="StyleUnderline"/>
        </w:rPr>
        <w:t xml:space="preserve"> also </w:t>
      </w:r>
      <w:r w:rsidRPr="00F244E8">
        <w:rPr>
          <w:rStyle w:val="StyleUnderline"/>
          <w:highlight w:val="yellow"/>
        </w:rPr>
        <w:t xml:space="preserve">has compelling reasons to </w:t>
      </w:r>
      <w:r w:rsidRPr="00F244E8">
        <w:rPr>
          <w:rStyle w:val="Emphasis"/>
          <w:highlight w:val="yellow"/>
        </w:rPr>
        <w:t>increase the country's standing</w:t>
      </w:r>
      <w:r w:rsidRPr="00F244E8">
        <w:rPr>
          <w:rStyle w:val="StyleUnderline"/>
        </w:rPr>
        <w:t xml:space="preserve"> and diminish that of the United States and its allies</w:t>
      </w:r>
      <w:r w:rsidRPr="00F244E8">
        <w:t xml:space="preserve">. </w:t>
      </w:r>
      <w:r w:rsidRPr="00F244E8">
        <w:rPr>
          <w:rStyle w:val="StyleUnderline"/>
        </w:rPr>
        <w:t xml:space="preserve">Given that the ruling Chinese Communist Party </w:t>
      </w:r>
      <w:r w:rsidRPr="00F244E8">
        <w:rPr>
          <w:rStyle w:val="StyleUnderline"/>
          <w:highlight w:val="yellow"/>
        </w:rPr>
        <w:t xml:space="preserve">has </w:t>
      </w:r>
      <w:r w:rsidRPr="00F244E8">
        <w:rPr>
          <w:rStyle w:val="Emphasis"/>
          <w:highlight w:val="yellow"/>
        </w:rPr>
        <w:t>staked its reputation</w:t>
      </w:r>
      <w:r w:rsidRPr="00F244E8">
        <w:rPr>
          <w:rStyle w:val="StyleUnderline"/>
        </w:rPr>
        <w:t xml:space="preserve"> towards that end, China's </w:t>
      </w:r>
      <w:r w:rsidRPr="00DD33D0">
        <w:rPr>
          <w:rStyle w:val="StyleUnderline"/>
        </w:rPr>
        <w:t xml:space="preserve">leaders should be expected to </w:t>
      </w:r>
      <w:r w:rsidRPr="00DD33D0">
        <w:rPr>
          <w:rStyle w:val="Emphasis"/>
        </w:rPr>
        <w:t>consider all available options to achieve it</w:t>
      </w:r>
      <w:r w:rsidRPr="00DD33D0">
        <w:t>.</w:t>
      </w:r>
    </w:p>
    <w:p w14:paraId="4F6D5D57" w14:textId="31A2A9E6" w:rsidR="00640E1C" w:rsidRDefault="00640E1C" w:rsidP="002F7DBD"/>
    <w:p w14:paraId="25920C1A" w14:textId="12E4F10F" w:rsidR="00640E1C" w:rsidRPr="004132F2" w:rsidRDefault="00B06F70" w:rsidP="00640E1C">
      <w:pPr>
        <w:pStyle w:val="Heading4"/>
        <w:rPr>
          <w:rFonts w:cs="Arial"/>
        </w:rPr>
      </w:pPr>
      <w:r>
        <w:rPr>
          <w:rFonts w:cs="Arial"/>
        </w:rPr>
        <w:t>Chin</w:t>
      </w:r>
      <w:r w:rsidR="00524375">
        <w:rPr>
          <w:rFonts w:cs="Arial"/>
        </w:rPr>
        <w:t>a</w:t>
      </w:r>
      <w:r>
        <w:rPr>
          <w:rFonts w:cs="Arial"/>
        </w:rPr>
        <w:t>-led order is better – solves all global problems, including the aff</w:t>
      </w:r>
      <w:r w:rsidR="00BC2BCC">
        <w:rPr>
          <w:rFonts w:cs="Arial"/>
        </w:rPr>
        <w:t xml:space="preserve"> – 1AC Stokes says a unipolar world is good, but doesn’t have a US key warrant</w:t>
      </w:r>
    </w:p>
    <w:p w14:paraId="6EE702EE" w14:textId="77777777" w:rsidR="00640E1C" w:rsidRPr="004132F2" w:rsidRDefault="00640E1C" w:rsidP="00640E1C">
      <w:r w:rsidRPr="004132F2">
        <w:t xml:space="preserve">Shen </w:t>
      </w:r>
      <w:r w:rsidRPr="004132F2">
        <w:rPr>
          <w:rStyle w:val="Style13ptBold"/>
        </w:rPr>
        <w:t>Yamei 18</w:t>
      </w:r>
      <w:r w:rsidRPr="004132F2">
        <w:t>, Deputy Director and Associate Research Fellow of Department for American Studies, China Institute of International Studies, 1-9-2018, "Probing into the “Chinese Solution” for the Transformation of Global Governance," CAIFC, http://www.caifc.org.cn/en/content.aspx?id=4491</w:t>
      </w:r>
    </w:p>
    <w:p w14:paraId="2F685B39" w14:textId="77777777" w:rsidR="00640E1C" w:rsidRDefault="00640E1C" w:rsidP="00640E1C">
      <w:pPr>
        <w:rPr>
          <w:rStyle w:val="StyleUnderline"/>
        </w:rPr>
      </w:pPr>
      <w:r w:rsidRPr="004132F2">
        <w:rPr>
          <w:rStyle w:val="StyleUnderline"/>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w:t>
      </w:r>
      <w:r w:rsidRPr="004132F2">
        <w:rPr>
          <w:sz w:val="10"/>
        </w:rPr>
        <w:t xml:space="preserve">A. To Lead the Transformation of the Global Governance System. </w:t>
      </w:r>
      <w:r w:rsidRPr="004132F2">
        <w:rPr>
          <w:rStyle w:val="Emphasis"/>
        </w:rPr>
        <w:t>The “</w:t>
      </w:r>
      <w:r w:rsidRPr="004132F2">
        <w:rPr>
          <w:rStyle w:val="Emphasis"/>
          <w:highlight w:val="cyan"/>
        </w:rPr>
        <w:t>shortcomings” of the existing global governance system are prominent</w:t>
      </w:r>
      <w:r w:rsidRPr="004132F2">
        <w:rPr>
          <w:rStyle w:val="Emphasis"/>
        </w:rPr>
        <w:t xml:space="preserve">, </w:t>
      </w:r>
      <w:r w:rsidRPr="004132F2">
        <w:rPr>
          <w:rStyle w:val="Emphasis"/>
          <w:highlight w:val="cyan"/>
        </w:rPr>
        <w:t>which can hardly ensure</w:t>
      </w:r>
      <w:r w:rsidRPr="004132F2">
        <w:rPr>
          <w:rStyle w:val="Emphasis"/>
        </w:rPr>
        <w:t xml:space="preserve"> global </w:t>
      </w:r>
      <w:r w:rsidRPr="004132F2">
        <w:rPr>
          <w:rStyle w:val="Emphasis"/>
          <w:highlight w:val="cyan"/>
        </w:rPr>
        <w:t>development</w:t>
      </w:r>
      <w:r w:rsidRPr="004132F2">
        <w:rPr>
          <w:rStyle w:val="Emphasis"/>
        </w:rPr>
        <w:t xml:space="preserve">. First, the </w:t>
      </w:r>
      <w:r w:rsidRPr="004132F2">
        <w:rPr>
          <w:rStyle w:val="Emphasis"/>
          <w:highlight w:val="cyan"/>
        </w:rPr>
        <w:t>traditional dominant forces are seriously imbalanced</w:t>
      </w:r>
      <w:r w:rsidRPr="004132F2">
        <w:rPr>
          <w:rStyle w:val="StyleUnderline"/>
        </w:rPr>
        <w:t>. The US and Europe</w:t>
      </w:r>
      <w:r w:rsidRPr="004132F2">
        <w:rPr>
          <w:sz w:val="10"/>
        </w:rPr>
        <w:t xml:space="preserve"> that used to dominate the global governance system </w:t>
      </w:r>
      <w:r w:rsidRPr="004132F2">
        <w:rPr>
          <w:rStyle w:val="StyleUnderline"/>
        </w:rPr>
        <w:t>have been beset with structural problems</w:t>
      </w:r>
      <w:r w:rsidRPr="004132F2">
        <w:rPr>
          <w:sz w:val="10"/>
        </w:rPr>
        <w:t xml:space="preserve">, with their economic development stalling, social contradictions intensifying, populism and secessionism rising, and states trapped in internal strife and differentiation. </w:t>
      </w:r>
      <w:r w:rsidRPr="004132F2">
        <w:rPr>
          <w:rStyle w:val="StyleUnderlin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4132F2">
        <w:rPr>
          <w:sz w:val="10"/>
        </w:rPr>
        <w:t xml:space="preserve">. </w:t>
      </w:r>
      <w:r w:rsidRPr="004132F2">
        <w:rPr>
          <w:rStyle w:val="StyleUnderline"/>
        </w:rPr>
        <w:t>Second, the global governance mechanism is relatively lagging behind.</w:t>
      </w:r>
      <w:r w:rsidRPr="004132F2">
        <w:rPr>
          <w:sz w:val="10"/>
        </w:rPr>
        <w:t xml:space="preserve"> </w:t>
      </w:r>
      <w:r w:rsidRPr="004132F2">
        <w:rPr>
          <w:rStyle w:val="StyleUnderline"/>
        </w:rPr>
        <w:t>Over the years of development, the strength of emerging economies has increased dramatically, which has substantially upset the international power structure, as the developing countries as a whole have made 80 percent of the contributions to global economic growth</w:t>
      </w:r>
      <w:r w:rsidRPr="004132F2">
        <w:rPr>
          <w:sz w:val="10"/>
        </w:rPr>
        <w:t xml:space="preserve">. </w:t>
      </w:r>
      <w:r w:rsidRPr="004132F2">
        <w:rPr>
          <w:rStyle w:val="StyleUnderline"/>
        </w:rPr>
        <w:t>These countries have expressed their appeal for new governance and begun policy coordination among themselves</w:t>
      </w:r>
      <w:r w:rsidRPr="004132F2">
        <w:rPr>
          <w:sz w:val="10"/>
        </w:rPr>
        <w:t xml:space="preserve">, which has initiated the transition of global governance form “Western governance” to “East-West joint governance”, but </w:t>
      </w:r>
      <w:r w:rsidRPr="004132F2">
        <w:rPr>
          <w:rStyle w:val="Emphasis"/>
        </w:rPr>
        <w:t xml:space="preserve">the </w:t>
      </w:r>
      <w:r w:rsidRPr="004132F2">
        <w:rPr>
          <w:rStyle w:val="Emphasis"/>
          <w:highlight w:val="cyan"/>
        </w:rPr>
        <w:t>traditional</w:t>
      </w:r>
      <w:r w:rsidRPr="004132F2">
        <w:rPr>
          <w:rStyle w:val="Emphasis"/>
        </w:rPr>
        <w:t xml:space="preserve"> governance </w:t>
      </w:r>
      <w:r w:rsidRPr="004132F2">
        <w:rPr>
          <w:rStyle w:val="Emphasis"/>
          <w:highlight w:val="cyan"/>
        </w:rPr>
        <w:t>mechanisms such as the World Bank, IMF</w:t>
      </w:r>
      <w:r w:rsidRPr="004132F2">
        <w:rPr>
          <w:rStyle w:val="Emphasis"/>
        </w:rPr>
        <w:t xml:space="preserve"> and G7 </w:t>
      </w:r>
      <w:r w:rsidRPr="004132F2">
        <w:rPr>
          <w:rStyle w:val="Emphasis"/>
          <w:highlight w:val="cyan"/>
        </w:rPr>
        <w:t>failed to reflect the demand of the new pattern</w:t>
      </w:r>
      <w:r w:rsidRPr="004132F2">
        <w:rPr>
          <w:rStyle w:val="Emphasis"/>
        </w:rPr>
        <w:t xml:space="preserve">, </w:t>
      </w:r>
      <w:r w:rsidRPr="00DD33D0">
        <w:rPr>
          <w:rStyle w:val="Emphasis"/>
        </w:rPr>
        <w:t>in addition to their lack of representation and</w:t>
      </w:r>
      <w:r w:rsidRPr="004132F2">
        <w:rPr>
          <w:rStyle w:val="Emphasis"/>
        </w:rPr>
        <w:t xml:space="preserve"> inclusiveness. </w:t>
      </w:r>
      <w:r w:rsidRPr="004132F2">
        <w:rPr>
          <w:rStyle w:val="StyleUnderline"/>
        </w:rPr>
        <w:t>Third, the global governance rules are developing in a fragmented way, with governance deficits existing in some key areas.</w:t>
      </w:r>
      <w:r w:rsidRPr="004132F2">
        <w:rPr>
          <w:sz w:val="10"/>
        </w:rPr>
        <w:t xml:space="preserve"> With the diversification and in-depth integration of </w:t>
      </w:r>
      <w:r w:rsidRPr="004132F2">
        <w:rPr>
          <w:sz w:val="10"/>
        </w:rPr>
        <w:lastRenderedPageBreak/>
        <w:t xml:space="preserve">international interests, the domain of global governance has continued to expand, with actors multiplying by folds and action intentions becoming complicated. </w:t>
      </w:r>
      <w:r w:rsidRPr="004132F2">
        <w:rPr>
          <w:rStyle w:val="StyleUnderline"/>
        </w:rPr>
        <w:t>As relevant efforts are usually temporary and limited to specific partners or issues, global governance driven by requests of “diversified governance” lacks systematic and comprehensive solutions</w:t>
      </w:r>
      <w:r w:rsidRPr="004132F2">
        <w:rPr>
          <w:sz w:val="10"/>
        </w:rPr>
        <w:t xml:space="preserve">. </w:t>
      </w:r>
      <w:r w:rsidRPr="004132F2">
        <w:rPr>
          <w:rStyle w:val="StyleUnderline"/>
        </w:rPr>
        <w:t xml:space="preserve">Since the beginning of this year, </w:t>
      </w:r>
      <w:r w:rsidRPr="004132F2">
        <w:rPr>
          <w:rStyle w:val="StyleUnderline"/>
          <w:highlight w:val="cyan"/>
        </w:rPr>
        <w:t xml:space="preserve">there have been risks </w:t>
      </w:r>
      <w:r w:rsidRPr="004132F2">
        <w:rPr>
          <w:rStyle w:val="StyleUnderline"/>
        </w:rPr>
        <w:t xml:space="preserve">of running into an acephalous state </w:t>
      </w:r>
      <w:r w:rsidRPr="004132F2">
        <w:rPr>
          <w:rStyle w:val="Emphasis"/>
          <w:highlight w:val="cyan"/>
        </w:rPr>
        <w:t>in such key areas as</w:t>
      </w:r>
      <w:r w:rsidRPr="004132F2">
        <w:rPr>
          <w:rStyle w:val="Emphasis"/>
        </w:rPr>
        <w:t xml:space="preserve"> global </w:t>
      </w:r>
      <w:r w:rsidRPr="004132F2">
        <w:rPr>
          <w:rStyle w:val="Emphasis"/>
          <w:highlight w:val="cyan"/>
        </w:rPr>
        <w:t>economic governance and climate change</w:t>
      </w:r>
      <w:r w:rsidRPr="004132F2">
        <w:rPr>
          <w:sz w:val="10"/>
        </w:rPr>
        <w:t xml:space="preserve">. </w:t>
      </w:r>
      <w:r w:rsidRPr="004132F2">
        <w:rPr>
          <w:rStyle w:val="Emphasis"/>
        </w:rPr>
        <w:t xml:space="preserve">Such emerging issues as </w:t>
      </w:r>
      <w:r w:rsidRPr="004132F2">
        <w:rPr>
          <w:rStyle w:val="Emphasis"/>
          <w:highlight w:val="cyan"/>
        </w:rPr>
        <w:t>nuclear security and</w:t>
      </w:r>
      <w:r w:rsidRPr="004132F2">
        <w:rPr>
          <w:rStyle w:val="Emphasis"/>
        </w:rPr>
        <w:t xml:space="preserve"> international </w:t>
      </w:r>
      <w:r w:rsidRPr="004132F2">
        <w:rPr>
          <w:rStyle w:val="Emphasis"/>
          <w:highlight w:val="cyan"/>
        </w:rPr>
        <w:t xml:space="preserve">terrorism </w:t>
      </w:r>
      <w:r w:rsidRPr="004132F2">
        <w:rPr>
          <w:rStyle w:val="Emphasis"/>
        </w:rPr>
        <w:t>have suffered injustice because of power politics</w:t>
      </w:r>
      <w:r w:rsidRPr="004132F2">
        <w:rPr>
          <w:sz w:val="10"/>
        </w:rPr>
        <w:t xml:space="preserve">. </w:t>
      </w:r>
      <w:r w:rsidRPr="004132F2">
        <w:rPr>
          <w:rStyle w:val="Emphasis"/>
        </w:rPr>
        <w:t xml:space="preserve">The governance areas in deficit, such as </w:t>
      </w:r>
      <w:r w:rsidRPr="004132F2">
        <w:rPr>
          <w:rStyle w:val="Emphasis"/>
          <w:highlight w:val="cyan"/>
        </w:rPr>
        <w:t>cyber security</w:t>
      </w:r>
      <w:r w:rsidRPr="004132F2">
        <w:rPr>
          <w:rStyle w:val="Emphasis"/>
        </w:rPr>
        <w:t xml:space="preserve">, </w:t>
      </w:r>
      <w:r w:rsidRPr="004132F2">
        <w:rPr>
          <w:rStyle w:val="Emphasis"/>
          <w:highlight w:val="cyan"/>
        </w:rPr>
        <w:t>polar region and oceans</w:t>
      </w:r>
      <w:r w:rsidRPr="004132F2">
        <w:rPr>
          <w:rStyle w:val="Emphasis"/>
        </w:rPr>
        <w:t>, have “reversely forced” certain countries and organizations to respond hastily</w:t>
      </w:r>
      <w:r w:rsidRPr="004132F2">
        <w:rPr>
          <w:sz w:val="10"/>
        </w:rPr>
        <w:t xml:space="preserve">. </w:t>
      </w:r>
      <w:r w:rsidRPr="004132F2">
        <w:rPr>
          <w:rStyle w:val="StyleUnderline"/>
        </w:rPr>
        <w:t xml:space="preserve">All of these have made the global governance system trapped in a dilemma and call urgently for a clear direction of advancement. </w:t>
      </w:r>
      <w:r w:rsidRPr="004132F2">
        <w:rPr>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w:t>
      </w:r>
      <w:r w:rsidRPr="004132F2">
        <w:rPr>
          <w:rStyle w:val="StyleUnderline"/>
        </w:rPr>
        <w:t>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4132F2">
        <w:rPr>
          <w:sz w:val="10"/>
        </w:rPr>
        <w:t xml:space="preserve">”. Therefore, there is much room for improvement. For </w:t>
      </w:r>
      <w:r w:rsidRPr="004132F2">
        <w:rPr>
          <w:rStyle w:val="StyleUnderlin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4132F2">
        <w:rPr>
          <w:sz w:val="10"/>
        </w:rPr>
        <w:t xml:space="preserve">, </w:t>
      </w:r>
      <w:r w:rsidRPr="004132F2">
        <w:rPr>
          <w:rStyle w:val="StyleUnderlin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4132F2">
        <w:rPr>
          <w:sz w:val="10"/>
        </w:rPr>
        <w:t xml:space="preserve">C. To Promote Integration of the Eastern and Western Civilizations. Dialog among civilizations, which is the popular foundation for any country’s diplomatic proposals, runs like a trickle moistening things silently. Nevertheless, </w:t>
      </w:r>
      <w:r w:rsidRPr="004132F2">
        <w:rPr>
          <w:rStyle w:val="StyleUnderline"/>
          <w:highlight w:val="cyan"/>
        </w:rPr>
        <w:t>in the existing international system guided by the “Western-Centrism”, the Western civilization has always had</w:t>
      </w:r>
      <w:r w:rsidRPr="004132F2">
        <w:rPr>
          <w:rStyle w:val="StyleUnderline"/>
        </w:rPr>
        <w:t xml:space="preserve"> the self-righteous </w:t>
      </w:r>
      <w:r w:rsidRPr="004132F2">
        <w:rPr>
          <w:rStyle w:val="StyleUnderline"/>
          <w:highlight w:val="cyan"/>
        </w:rPr>
        <w:t>superiority</w:t>
      </w:r>
      <w:r w:rsidRPr="004132F2">
        <w:rPr>
          <w:rStyle w:val="StyleUnderline"/>
        </w:rPr>
        <w:t xml:space="preserve">, conflicting with the interests and mentality of other countries and having failed to find the path to co-existing peacefully and harmoniously with other </w:t>
      </w:r>
      <w:r w:rsidRPr="00DD33D0">
        <w:rPr>
          <w:rStyle w:val="StyleUnderline"/>
        </w:rPr>
        <w:t>civilizations</w:t>
      </w:r>
      <w:r w:rsidRPr="00DD33D0">
        <w:rPr>
          <w:sz w:val="10"/>
        </w:rPr>
        <w:t xml:space="preserve">. </w:t>
      </w:r>
      <w:r w:rsidRPr="00DD33D0">
        <w:rPr>
          <w:rStyle w:val="Emphasis"/>
        </w:rPr>
        <w:t xml:space="preserve">So to speak, many problems of today, including the growing gap in economic development between the developed and developing countries against the background of globalization, the Middle East trapped in chaos and disorder, the failure of Russia and Turkey to “integrate into the West”, etc., can be directly attributed to lack of exchanges, communication and integration among civilizations. </w:t>
      </w:r>
      <w:r w:rsidRPr="00DD33D0">
        <w:rPr>
          <w:sz w:val="10"/>
        </w:rPr>
        <w:t>Since the 18th National Congress of CPC, Xi Jinping has raised the concept</w:t>
      </w:r>
      <w:r w:rsidRPr="004132F2">
        <w:rPr>
          <w:sz w:val="10"/>
        </w:rPr>
        <w:t xml:space="preserve">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4132F2">
        <w:rPr>
          <w:rStyle w:val="StyleUnderline"/>
          <w:highlight w:val="cyan"/>
        </w:rPr>
        <w:t>China will rebalance the</w:t>
      </w:r>
      <w:r w:rsidRPr="004132F2">
        <w:rPr>
          <w:rStyle w:val="StyleUnderline"/>
        </w:rPr>
        <w:t xml:space="preserve"> international </w:t>
      </w:r>
      <w:r w:rsidRPr="004132F2">
        <w:rPr>
          <w:rStyle w:val="StyleUnderline"/>
          <w:highlight w:val="cyan"/>
        </w:rPr>
        <w:t>pattern from a more inclusive civilization perspective</w:t>
      </w:r>
      <w:r w:rsidRPr="004132F2">
        <w:rPr>
          <w:rStyle w:val="StyleUnderline"/>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32F2">
        <w:rPr>
          <w:sz w:val="10"/>
        </w:rPr>
        <w:t xml:space="preserve">D. To Pass on China’s Confidence. Only a short while ago, some Western countries had called for “China’s responsibility” and made it an inhibition to “regulate” China’s development orientation. </w:t>
      </w:r>
      <w:r w:rsidRPr="004132F2">
        <w:rPr>
          <w:rStyle w:val="StyleUnderlin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4132F2">
        <w:rPr>
          <w:sz w:val="10"/>
        </w:rPr>
        <w:t xml:space="preserve"> </w:t>
      </w:r>
      <w:r w:rsidRPr="004132F2">
        <w:rPr>
          <w:rStyle w:val="StyleUnderline"/>
        </w:rPr>
        <w:t xml:space="preserve">Encouraged by the “four confidences”, the whole of the Chinese society has burst out innovation vitality and produced </w:t>
      </w:r>
      <w:r w:rsidRPr="004132F2">
        <w:rPr>
          <w:rStyle w:val="StyleUnderline"/>
        </w:rPr>
        <w:lastRenderedPageBreak/>
        <w:t>innovation achievements</w:t>
      </w:r>
      <w:r w:rsidRPr="004132F2">
        <w:rPr>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w:t>
      </w:r>
      <w:r w:rsidRPr="00DD33D0">
        <w:rPr>
          <w:sz w:val="10"/>
        </w:rPr>
        <w:t xml:space="preserve">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DD33D0">
        <w:rPr>
          <w:rStyle w:val="StyleUnderline"/>
        </w:rPr>
        <w:t>the Chinese solution is more practical and intimate to people as well as emphasizes inclusive cooperation, as China is full of confidence to break the monopoly of the Western model on global development</w:t>
      </w:r>
      <w:r w:rsidRPr="004132F2">
        <w:rPr>
          <w:rStyle w:val="StyleUnderline"/>
        </w:rPr>
        <w:t>, “offering mankind a Chinese solution to explore a better social system”, and “providing a brand new option for the nations and peoples who are hoping both to speed up development and maintain independence”.</w:t>
      </w:r>
      <w:r w:rsidRPr="004132F2">
        <w:rPr>
          <w:sz w:val="10"/>
        </w:rPr>
        <w:t xml:space="preserve"> II.Path Searching of the “Chinese Solution” for Global Governance </w:t>
      </w:r>
      <w:r w:rsidRPr="004132F2">
        <w:rPr>
          <w:rStyle w:val="StyleUnderline"/>
        </w:rPr>
        <w:t xml:space="preserve">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4132F2">
        <w:rPr>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4132F2">
        <w:rPr>
          <w:rStyle w:val="StyleUnderlin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32F2">
        <w:rPr>
          <w:sz w:val="10"/>
        </w:rPr>
        <w:t>B. To Supplement and Perfect the Global Governance System</w:t>
      </w:r>
      <w:r w:rsidRPr="004132F2">
        <w:rPr>
          <w:rStyle w:val="StyleUnderline"/>
        </w:rPr>
        <w:t>. 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4132F2">
        <w:rPr>
          <w:sz w:val="10"/>
        </w:rPr>
        <w:t xml:space="preserve">. </w:t>
      </w:r>
      <w:r w:rsidRPr="004132F2">
        <w:rPr>
          <w:rStyle w:val="StyleUnderlin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4132F2">
        <w:rPr>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4132F2">
        <w:rPr>
          <w:rStyle w:val="Emphasis"/>
        </w:rPr>
        <w:t xml:space="preserve">Thus, in leading the transformation of the global governance system, </w:t>
      </w:r>
      <w:r w:rsidRPr="004132F2">
        <w:rPr>
          <w:rStyle w:val="Emphasis"/>
          <w:highlight w:val="cyan"/>
        </w:rPr>
        <w:t>China has not overthrown the existing systems</w:t>
      </w:r>
      <w:r w:rsidRPr="004132F2">
        <w:rPr>
          <w:rStyle w:val="Emphasis"/>
        </w:rPr>
        <w:t xml:space="preserve"> and started all over again, </w:t>
      </w:r>
      <w:r w:rsidRPr="004132F2">
        <w:rPr>
          <w:rStyle w:val="Emphasis"/>
          <w:highlight w:val="cyan"/>
        </w:rPr>
        <w:t>but been engaged in innovating and perfecting</w:t>
      </w:r>
      <w:r w:rsidRPr="004132F2">
        <w:rPr>
          <w:rStyle w:val="Emphasis"/>
        </w:rPr>
        <w:t xml:space="preserve">; </w:t>
      </w:r>
      <w:r w:rsidRPr="004132F2">
        <w:rPr>
          <w:rStyle w:val="Emphasis"/>
          <w:highlight w:val="cyan"/>
        </w:rPr>
        <w:t>China has proactively undertaken international responsibilities</w:t>
      </w:r>
      <w:r w:rsidRPr="004132F2">
        <w:rPr>
          <w:rStyle w:val="Emphasis"/>
        </w:rPr>
        <w:t xml:space="preserve">, </w:t>
      </w:r>
      <w:r w:rsidRPr="004132F2">
        <w:rPr>
          <w:rStyle w:val="Emphasis"/>
          <w:highlight w:val="cyan"/>
        </w:rPr>
        <w:t>but has</w:t>
      </w:r>
      <w:r w:rsidRPr="004132F2">
        <w:rPr>
          <w:rStyle w:val="Emphasis"/>
        </w:rPr>
        <w:t xml:space="preserve"> to do everything in its power and </w:t>
      </w:r>
      <w:r w:rsidRPr="004132F2">
        <w:rPr>
          <w:rStyle w:val="Emphasis"/>
          <w:highlight w:val="cyan"/>
        </w:rPr>
        <w:t>act according to its ability.</w:t>
      </w:r>
      <w:r w:rsidRPr="004132F2">
        <w:rPr>
          <w:sz w:val="10"/>
        </w:rPr>
        <w:t xml:space="preserve"> C. To Reform the Global Governance Rules. </w:t>
      </w:r>
      <w:r w:rsidRPr="004132F2">
        <w:rPr>
          <w:rStyle w:val="StyleUnderlin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32F2">
        <w:rPr>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w:t>
      </w:r>
      <w:r w:rsidRPr="004132F2">
        <w:rPr>
          <w:sz w:val="10"/>
        </w:rPr>
        <w:lastRenderedPageBreak/>
        <w:t xml:space="preserve">countries, and deleted commitment to support the efforts to deal with climate change financially, which has made the international systems accessories of the US domestic economic agendas, dealing a heavy blow to the global governance system. </w:t>
      </w:r>
      <w:r w:rsidRPr="004132F2">
        <w:rPr>
          <w:rStyle w:val="StyleUnderlin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4132F2">
        <w:rPr>
          <w:sz w:val="10"/>
        </w:rPr>
        <w:t xml:space="preserve"> </w:t>
      </w:r>
      <w:r w:rsidRPr="004132F2">
        <w:rPr>
          <w:rStyle w:val="StyleUnderline"/>
        </w:rPr>
        <w:t>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w:t>
      </w:r>
      <w:r w:rsidRPr="004132F2">
        <w:rPr>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4132F2">
        <w:rPr>
          <w:rStyle w:val="Emphasis"/>
          <w:highlight w:val="cyan"/>
        </w:rPr>
        <w:t>China has</w:t>
      </w:r>
      <w:r w:rsidRPr="004132F2">
        <w:rPr>
          <w:rStyle w:val="Emphasis"/>
        </w:rPr>
        <w:t xml:space="preserve"> also </w:t>
      </w:r>
      <w:r w:rsidRPr="004132F2">
        <w:rPr>
          <w:rStyle w:val="Emphasis"/>
          <w:highlight w:val="cyan"/>
        </w:rPr>
        <w:t>proposed</w:t>
      </w:r>
      <w:r w:rsidRPr="004132F2">
        <w:rPr>
          <w:rStyle w:val="Emphasis"/>
        </w:rPr>
        <w:t xml:space="preserve"> international </w:t>
      </w:r>
      <w:r w:rsidRPr="004132F2">
        <w:rPr>
          <w:rStyle w:val="Emphasis"/>
          <w:highlight w:val="cyan"/>
        </w:rPr>
        <w:t>public security views on nuclear security, maritime cooperation and cyber space order, calling for efforts to make the global village into a “grand stage for seeking common development”</w:t>
      </w:r>
      <w:r w:rsidRPr="004132F2">
        <w:rPr>
          <w:rStyle w:val="Emphasis"/>
        </w:rPr>
        <w:t xml:space="preserve"> rather than a “wrestling arena”; we cannot “set up a stage here, while pulling away a prop there”, but “complement each other to put on a grand show”</w:t>
      </w:r>
      <w:r w:rsidRPr="004132F2">
        <w:rPr>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4132F2">
        <w:rPr>
          <w:rStyle w:val="StyleUnderline"/>
        </w:rPr>
        <w:t>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485CA77C" w14:textId="77777777" w:rsidR="00640E1C" w:rsidRPr="00F244E8" w:rsidRDefault="00640E1C" w:rsidP="002F7DBD"/>
    <w:p w14:paraId="319F87AD" w14:textId="0174E663" w:rsidR="00C2353B" w:rsidRDefault="00C2353B" w:rsidP="00C2353B">
      <w:pPr>
        <w:pStyle w:val="Heading4"/>
        <w:numPr>
          <w:ilvl w:val="0"/>
          <w:numId w:val="12"/>
        </w:numPr>
      </w:pPr>
      <w:r>
        <w:t>Heg encourages allies to reduce defense spending and encourages risky behavior – nuke war</w:t>
      </w:r>
    </w:p>
    <w:p w14:paraId="5024D223" w14:textId="77777777" w:rsidR="00C2353B" w:rsidRDefault="00C2353B" w:rsidP="00C2353B">
      <w:r w:rsidRPr="002677A9">
        <w:rPr>
          <w:rStyle w:val="Style13ptBold"/>
        </w:rPr>
        <w:t>Posen ’16</w:t>
      </w:r>
      <w:r>
        <w:t xml:space="preserve"> </w:t>
      </w:r>
      <w:r w:rsidRPr="002677A9">
        <w:rPr>
          <w:szCs w:val="16"/>
        </w:rPr>
        <w:t xml:space="preserve">(Barry R; 8/7/2016; Ford International Professor of Political Science at MIT, Director of the MIT Security Studies Program Council on Foreign Relations International Affairs Fellow; Rockefeller Foundation International Affairs Fellow; Guest Scholar at the Center for Strategic and International Studies; Woodrow Wilson Center Fellow; Smithsonian Institution; Transatlantic Fellow of the German Marshall Fund of the United States, and most recently Visiting Fellow at the John Sloan Dickey Center at Dartmouth </w:t>
      </w:r>
      <w:r w:rsidRPr="002677A9">
        <w:rPr>
          <w:szCs w:val="16"/>
        </w:rPr>
        <w:lastRenderedPageBreak/>
        <w:t xml:space="preserve">College. "The High Costs and Limited Benefits of America’s Alliances," National Interest, </w:t>
      </w:r>
      <w:hyperlink r:id="rId22" w:history="1">
        <w:r w:rsidRPr="002677A9">
          <w:rPr>
            <w:rStyle w:val="Hyperlink"/>
            <w:szCs w:val="16"/>
          </w:rPr>
          <w:t>http://nationalinterest.org/blog/the-skeptics/the-high-costs-limited-benefits-americas-alliances-17273?page=show//)MBA</w:t>
        </w:r>
      </w:hyperlink>
      <w:r w:rsidRPr="002677A9">
        <w:rPr>
          <w:szCs w:val="16"/>
        </w:rPr>
        <w:t xml:space="preserve"> HBJ</w:t>
      </w:r>
    </w:p>
    <w:p w14:paraId="2F9E5DD6" w14:textId="1431A6F6" w:rsidR="00C2353B" w:rsidRDefault="00C2353B" w:rsidP="00C2353B">
      <w:pPr>
        <w:rPr>
          <w:rStyle w:val="StyleUnderline"/>
        </w:rPr>
      </w:pPr>
      <w:r w:rsidRPr="004B356E">
        <w:rPr>
          <w:rStyle w:val="StyleUnderline"/>
        </w:rPr>
        <w:t>The U</w:t>
      </w:r>
      <w:r w:rsidRPr="004B356E">
        <w:t>nited</w:t>
      </w:r>
      <w:r w:rsidRPr="004B356E">
        <w:rPr>
          <w:rStyle w:val="StyleUnderline"/>
        </w:rPr>
        <w:t xml:space="preserve"> S</w:t>
      </w:r>
      <w:r w:rsidRPr="004B356E">
        <w:t xml:space="preserve">tates </w:t>
      </w:r>
      <w:r w:rsidRPr="004B356E">
        <w:rPr>
          <w:rStyle w:val="StyleUnderline"/>
        </w:rPr>
        <w:t>stands at the center of a far flung global alliance system, which commits it to defend the security of countries rich and poor, great and small, liberal and illiberal</w:t>
      </w:r>
      <w:r w:rsidRPr="004B356E">
        <w:t xml:space="preserve">. The principal U.S. formal alliances are the North Atlantic Treaty Organization, the U.S.-Japan security treaty, the Republic of Korea Treaty, and the Australia-New Zealand (ANZUS) treaty. The United States has less formal relationships with Israel and several Arab states, and many others around the world. The foreign-policy establishment insists that all of these alliances are central to our security. The reasons offered since the end of the Cold War to support this judgment are seldom clear, and the costs are always buried, if acknowledged at all. The value of U.S. alliances should be judged on their contribution to U.S. security--the ability to defend the safety, sovereignty, and territorial integrity of the United States. </w:t>
      </w:r>
      <w:r w:rsidRPr="004B356E">
        <w:rPr>
          <w:rStyle w:val="StyleUnderline"/>
        </w:rPr>
        <w:t xml:space="preserve">The combination of the inherent strengths of the U.S. economy, the nature of modern military technology--both nuclear and conventional, </w:t>
      </w:r>
      <w:r w:rsidRPr="00DD33D0">
        <w:rPr>
          <w:rStyle w:val="StyleUnderline"/>
        </w:rPr>
        <w:t>along with the American military's mastery of those technologies--and two vast ocean barriers, make it either unbelievably foolhardy or hugely difficult for others to constitute a major threat to the U.S. homeland</w:t>
      </w:r>
      <w:r w:rsidRPr="00DD33D0">
        <w:t xml:space="preserve">. Given the relative ease of ensuring U.S. security without extensive help from others, </w:t>
      </w:r>
      <w:r w:rsidRPr="00DD33D0">
        <w:rPr>
          <w:rStyle w:val="Emphasis"/>
        </w:rPr>
        <w:t>it is a challenge to show that the security value of these alliances exceeds the costs and risks incurred for them. In no case do current allies directly "defend" the United States</w:t>
      </w:r>
      <w:r w:rsidRPr="00DD33D0">
        <w:t>, though some do occupy importan</w:t>
      </w:r>
      <w:r w:rsidRPr="004B356E">
        <w:t xml:space="preserve">t strategic geography, which contributes to our military power. At best, our allies defend themselves with vast assistance from the United States. What does this assistance cost? Costs </w:t>
      </w:r>
      <w:r w:rsidRPr="001E5463">
        <w:rPr>
          <w:rStyle w:val="Emphasis"/>
          <w:highlight w:val="green"/>
        </w:rPr>
        <w:t>The U</w:t>
      </w:r>
      <w:r w:rsidRPr="004B356E">
        <w:t xml:space="preserve">nited </w:t>
      </w:r>
      <w:r w:rsidRPr="001E5463">
        <w:rPr>
          <w:rStyle w:val="Emphasis"/>
          <w:highlight w:val="green"/>
        </w:rPr>
        <w:t>S</w:t>
      </w:r>
      <w:r w:rsidRPr="004B356E">
        <w:t>tates</w:t>
      </w:r>
      <w:r w:rsidRPr="004B356E">
        <w:rPr>
          <w:rStyle w:val="Emphasis"/>
        </w:rPr>
        <w:t xml:space="preserve"> </w:t>
      </w:r>
      <w:r w:rsidRPr="001E5463">
        <w:rPr>
          <w:rStyle w:val="Emphasis"/>
          <w:highlight w:val="green"/>
        </w:rPr>
        <w:t>bears</w:t>
      </w:r>
      <w:r w:rsidRPr="004B356E">
        <w:rPr>
          <w:rStyle w:val="Emphasis"/>
        </w:rPr>
        <w:t xml:space="preserve"> four principal costs for these alliances: 1) the </w:t>
      </w:r>
      <w:r w:rsidRPr="001E5463">
        <w:rPr>
          <w:rStyle w:val="Emphasis"/>
          <w:highlight w:val="green"/>
        </w:rPr>
        <w:t>direct military costs</w:t>
      </w:r>
      <w:r w:rsidRPr="004B356E">
        <w:rPr>
          <w:rStyle w:val="Emphasis"/>
        </w:rPr>
        <w:t xml:space="preserve">; 2) the </w:t>
      </w:r>
      <w:r w:rsidRPr="001E5463">
        <w:rPr>
          <w:rStyle w:val="Emphasis"/>
          <w:highlight w:val="green"/>
        </w:rPr>
        <w:t>costs of wars waged</w:t>
      </w:r>
      <w:r w:rsidRPr="004B356E">
        <w:rPr>
          <w:rStyle w:val="Emphasis"/>
        </w:rPr>
        <w:t xml:space="preserve"> mainly </w:t>
      </w:r>
      <w:r w:rsidRPr="001E5463">
        <w:rPr>
          <w:rStyle w:val="Emphasis"/>
          <w:highlight w:val="green"/>
        </w:rPr>
        <w:t>for</w:t>
      </w:r>
      <w:r w:rsidRPr="004B356E">
        <w:rPr>
          <w:rStyle w:val="Emphasis"/>
        </w:rPr>
        <w:t xml:space="preserve"> </w:t>
      </w:r>
      <w:r w:rsidRPr="004B356E">
        <w:t>the purpose of</w:t>
      </w:r>
      <w:r w:rsidRPr="004B356E">
        <w:rPr>
          <w:rStyle w:val="Emphasis"/>
        </w:rPr>
        <w:t xml:space="preserve"> </w:t>
      </w:r>
      <w:r w:rsidRPr="001E5463">
        <w:rPr>
          <w:rStyle w:val="Emphasis"/>
          <w:highlight w:val="green"/>
        </w:rPr>
        <w:t>reassuring these allies</w:t>
      </w:r>
      <w:r w:rsidRPr="004B356E">
        <w:rPr>
          <w:rStyle w:val="Emphasis"/>
        </w:rPr>
        <w:t xml:space="preserve">; 3) the </w:t>
      </w:r>
      <w:r w:rsidRPr="001E5463">
        <w:rPr>
          <w:rStyle w:val="Emphasis"/>
          <w:highlight w:val="green"/>
        </w:rPr>
        <w:t>nuclear risks necessary to "extend" nuclear deterrence</w:t>
      </w:r>
      <w:r w:rsidRPr="004B356E">
        <w:rPr>
          <w:rStyle w:val="Emphasis"/>
        </w:rPr>
        <w:t xml:space="preserve"> to these allies and 4) </w:t>
      </w:r>
      <w:r w:rsidRPr="001E5463">
        <w:rPr>
          <w:rStyle w:val="Emphasis"/>
          <w:highlight w:val="green"/>
        </w:rPr>
        <w:t>the "moral hazard" consequences</w:t>
      </w:r>
      <w:r w:rsidRPr="004B356E">
        <w:rPr>
          <w:rStyle w:val="Emphasis"/>
        </w:rPr>
        <w:t xml:space="preserve"> of security guarantees, which have the perverse effect of driving down the defense efforts of allies and further driving up U.S. military costs. </w:t>
      </w:r>
      <w:r w:rsidRPr="004B356E">
        <w:t xml:space="preserve">Supporters of the present alliance system routinely minimize its military costs. The </w:t>
      </w:r>
      <w:r w:rsidRPr="004B356E">
        <w:rPr>
          <w:rStyle w:val="StyleUnderline"/>
        </w:rPr>
        <w:t>D</w:t>
      </w:r>
      <w:r w:rsidRPr="004B356E">
        <w:t xml:space="preserve">epartment </w:t>
      </w:r>
      <w:r w:rsidRPr="004B356E">
        <w:rPr>
          <w:rStyle w:val="StyleUnderline"/>
        </w:rPr>
        <w:t>o</w:t>
      </w:r>
      <w:r w:rsidRPr="004B356E">
        <w:t xml:space="preserve">f </w:t>
      </w:r>
      <w:r w:rsidRPr="004B356E">
        <w:rPr>
          <w:rStyle w:val="StyleUnderline"/>
        </w:rPr>
        <w:t>D</w:t>
      </w:r>
      <w:r w:rsidRPr="004B356E">
        <w:t>efense</w:t>
      </w:r>
      <w:r w:rsidRPr="004B356E">
        <w:rPr>
          <w:rStyle w:val="StyleUnderline"/>
        </w:rPr>
        <w:t>'s</w:t>
      </w:r>
      <w:r w:rsidRPr="004B356E">
        <w:t xml:space="preserve"> </w:t>
      </w:r>
      <w:r w:rsidRPr="004B356E">
        <w:rPr>
          <w:rStyle w:val="StyleUnderline"/>
        </w:rPr>
        <w:t>accounting systems make the calculation of such costs difficult</w:t>
      </w:r>
      <w:r w:rsidRPr="004B356E">
        <w:t xml:space="preserve">. One cannot find a clear official statement that apportions the DOD budget to Europe, the MIddle East, and Asia. If a lay person attempts such a calculation, they will be brought up short by the defining characteristic of U.S. post-Cold War force structure: the U.S. military is essentially a global strategic reserve that can concentrate in defense of whichever ally is most in need of assistance. Small numbers of U.S. troops live abroad in Europe, Asia and the Middle East, and these small numbers make the effort look tiny. </w:t>
      </w:r>
      <w:r w:rsidRPr="004B356E">
        <w:rPr>
          <w:rStyle w:val="StyleUnderline"/>
        </w:rPr>
        <w:t>We must therefore try to estimate the cost of the U.S. grand strategy that commits the country to defend all these places</w:t>
      </w:r>
      <w:r w:rsidRPr="004B356E">
        <w:t xml:space="preserve">. I have argued that if the United States were more judicious in its promises abroad, perhaps a fifth of the defense budget could be cut (excluding the costs of actual wars), amounting to roughly one hundred billion dollars per year at current prices. This is a nontrivial sum with major opportunity costs: it could reduce the deficit; repair the country's crumbling infrastructure; retrain American workers to compete more effectively in the global economy, or simply be returned to the taxpayer. </w:t>
      </w:r>
      <w:r w:rsidRPr="004B356E">
        <w:rPr>
          <w:rStyle w:val="Emphasis"/>
        </w:rPr>
        <w:t>Instead it subsidizes the defense of prosperous allies, providing welfare for the rich. The "credibility" wars that the U.S. fights, or threatens are another cost of the alliance system.</w:t>
      </w:r>
      <w:r w:rsidRPr="004B356E">
        <w:t xml:space="preserve"> The Balkan Wars of the 1990s fall into this category. So far, the post-Cold War world has not seen very expensive wars of this kind, but there was nothing about the Balkan wars that threatened the United States. Currently, </w:t>
      </w:r>
      <w:r w:rsidRPr="004B356E">
        <w:rPr>
          <w:rStyle w:val="StyleUnderline"/>
        </w:rPr>
        <w:t>members of the foreign-policy establishment argue that the United States should be assisting Ukraine in its fight with Russia</w:t>
      </w:r>
      <w:r w:rsidRPr="004B356E">
        <w:t xml:space="preserve"> and subverting the brutal Assad regime, in part </w:t>
      </w:r>
      <w:r w:rsidRPr="004B356E">
        <w:rPr>
          <w:rStyle w:val="StyleUnderline"/>
        </w:rPr>
        <w:t>to convince others of U.S. credibility</w:t>
      </w:r>
      <w:r w:rsidRPr="004B356E">
        <w:t xml:space="preserve">. </w:t>
      </w:r>
      <w:r w:rsidRPr="001E5463">
        <w:rPr>
          <w:rStyle w:val="Emphasis"/>
          <w:highlight w:val="green"/>
        </w:rPr>
        <w:t>Once committed to defend allies</w:t>
      </w:r>
      <w:r w:rsidRPr="004B356E">
        <w:rPr>
          <w:rStyle w:val="Emphasis"/>
        </w:rPr>
        <w:t xml:space="preserve"> everywhere, </w:t>
      </w:r>
      <w:r w:rsidRPr="001E5463">
        <w:rPr>
          <w:rStyle w:val="Emphasis"/>
          <w:highlight w:val="green"/>
        </w:rPr>
        <w:t>a state becomes obsessed with</w:t>
      </w:r>
      <w:r w:rsidRPr="004B356E">
        <w:rPr>
          <w:rStyle w:val="Emphasis"/>
        </w:rPr>
        <w:t xml:space="preserve"> its political and military </w:t>
      </w:r>
      <w:r w:rsidRPr="001E5463">
        <w:rPr>
          <w:rStyle w:val="Emphasis"/>
          <w:highlight w:val="green"/>
        </w:rPr>
        <w:t>prestige</w:t>
      </w:r>
      <w:r w:rsidRPr="004B356E">
        <w:rPr>
          <w:rStyle w:val="Emphasis"/>
        </w:rPr>
        <w:t>, and vulnerable to the claim that "</w:t>
      </w:r>
      <w:r w:rsidRPr="001E5463">
        <w:rPr>
          <w:rStyle w:val="Emphasis"/>
          <w:highlight w:val="green"/>
        </w:rPr>
        <w:t>small" wars must be fought in the hope of deterring large ones</w:t>
      </w:r>
      <w:r w:rsidRPr="004B356E">
        <w:rPr>
          <w:rStyle w:val="Emphasis"/>
        </w:rPr>
        <w:t>. This is especially true when the actual strategic value of these allies is modest.</w:t>
      </w:r>
      <w:r w:rsidRPr="004B356E">
        <w:rPr>
          <w:b/>
          <w:iCs/>
          <w:u w:val="single"/>
          <w:bdr w:val="single" w:sz="12" w:space="0" w:color="auto"/>
        </w:rPr>
        <w:t xml:space="preserve"> </w:t>
      </w:r>
      <w:r w:rsidRPr="004B356E">
        <w:rPr>
          <w:rStyle w:val="StyleUnderline"/>
        </w:rPr>
        <w:t>A third cost of these alliances is the commitment to nuclear war that they embody</w:t>
      </w:r>
      <w:r w:rsidRPr="004B356E">
        <w:t xml:space="preserve">. We understood this during the Cold War, but no one discusses this anymore. </w:t>
      </w:r>
      <w:r w:rsidRPr="004B356E">
        <w:rPr>
          <w:rStyle w:val="StyleUnderline"/>
        </w:rPr>
        <w:t xml:space="preserve">Europe's principal potential challenger is Russia; Japan's is China; South Korea's is North Korea. To defend these regions or countries from their </w:t>
      </w:r>
      <w:r w:rsidRPr="004B356E">
        <w:rPr>
          <w:rStyle w:val="StyleUnderline"/>
        </w:rPr>
        <w:lastRenderedPageBreak/>
        <w:t>most plausible challengers, and to deter attack,</w:t>
      </w:r>
      <w:r w:rsidRPr="004B356E">
        <w:t xml:space="preserve"> </w:t>
      </w:r>
      <w:r w:rsidRPr="004B356E">
        <w:rPr>
          <w:rStyle w:val="StyleUnderline"/>
        </w:rPr>
        <w:t>the U</w:t>
      </w:r>
      <w:r w:rsidRPr="004B356E">
        <w:t xml:space="preserve">nited </w:t>
      </w:r>
      <w:r w:rsidRPr="004B356E">
        <w:rPr>
          <w:rStyle w:val="StyleUnderline"/>
        </w:rPr>
        <w:t>S</w:t>
      </w:r>
      <w:r w:rsidRPr="004B356E">
        <w:t xml:space="preserve">tates </w:t>
      </w:r>
      <w:r w:rsidRPr="004B356E">
        <w:rPr>
          <w:rStyle w:val="StyleUnderline"/>
        </w:rPr>
        <w:t xml:space="preserve">must convince those challengers that it would, if pressed, wage nuclear war on their behalf. </w:t>
      </w:r>
      <w:r w:rsidRPr="004B356E">
        <w:t xml:space="preserve">(The difficulty of making its nuclear-escalation commitments plausible further tempts America to fight 'small' wars to build credibility.) Are these nuclear commitments strategically necessary? During the Cold War, at the margin, one could make the argument that they were. We did not want to see what the Soviet Union might extract from rich European states or Japan by way of extra resources, if it could cow or conquer them, and convert their economic assets into military power. Today, however, it is hard to argue that any of the challengers that these countries face today are capable of conquering these allies, or coercing them into making great contributions to the challenger's military war chest. </w:t>
      </w:r>
      <w:r w:rsidRPr="004B356E">
        <w:rPr>
          <w:rStyle w:val="Emphasis"/>
        </w:rPr>
        <w:t>The United States assumes nuclear risks in the absence of a clear case for doing so. To offer an extreme example, the Baltic states are members of NATO. The United States is committed to their defense if they are challenged by Russia.</w:t>
      </w:r>
      <w:r w:rsidRPr="004B356E">
        <w:t xml:space="preserve"> These states cannot defend themselves conventionally, and because of the peculiarities of their geography, neither can the United States (This was seldom discussed when these states were brought into NATO in the George W. Bush administration.) I believe that a full fledged Russian challenge over the Baltics is unlikely, but were it to occur the United States could face the alternative of a potentially irreversible military defeat or a dramatic and dangerous nuclear crisis. </w:t>
      </w:r>
      <w:r w:rsidRPr="004B356E">
        <w:rPr>
          <w:rStyle w:val="StyleUnderline"/>
        </w:rPr>
        <w:t xml:space="preserve">Finally, these </w:t>
      </w:r>
      <w:r w:rsidRPr="001E5463">
        <w:rPr>
          <w:rStyle w:val="StyleUnderline"/>
          <w:highlight w:val="green"/>
        </w:rPr>
        <w:t>alliance commitments create a</w:t>
      </w:r>
      <w:r w:rsidRPr="004B356E">
        <w:rPr>
          <w:rStyle w:val="StyleUnderline"/>
        </w:rPr>
        <w:t xml:space="preserve"> special kind of "</w:t>
      </w:r>
      <w:r w:rsidRPr="001E5463">
        <w:rPr>
          <w:rStyle w:val="StyleUnderline"/>
          <w:highlight w:val="green"/>
        </w:rPr>
        <w:t>moral hazard."</w:t>
      </w:r>
      <w:r w:rsidRPr="001E5463">
        <w:rPr>
          <w:highlight w:val="green"/>
        </w:rPr>
        <w:t xml:space="preserve"> </w:t>
      </w:r>
      <w:r w:rsidRPr="001E5463">
        <w:rPr>
          <w:rStyle w:val="Emphasis"/>
          <w:highlight w:val="green"/>
        </w:rPr>
        <w:t>The extravagant insurance</w:t>
      </w:r>
      <w:r w:rsidRPr="004B356E">
        <w:rPr>
          <w:rStyle w:val="Emphasis"/>
        </w:rPr>
        <w:t xml:space="preserve"> that </w:t>
      </w:r>
      <w:r w:rsidRPr="001E5463">
        <w:rPr>
          <w:rStyle w:val="Emphasis"/>
          <w:highlight w:val="green"/>
        </w:rPr>
        <w:t>we offer</w:t>
      </w:r>
      <w:r w:rsidRPr="004B356E">
        <w:rPr>
          <w:rStyle w:val="Emphasis"/>
        </w:rPr>
        <w:t xml:space="preserve"> these countries enc</w:t>
      </w:r>
      <w:r w:rsidRPr="001E5463">
        <w:rPr>
          <w:rStyle w:val="Emphasis"/>
          <w:highlight w:val="green"/>
        </w:rPr>
        <w:t>ourages them to engage in risky behavio</w:t>
      </w:r>
      <w:r w:rsidRPr="004B356E">
        <w:rPr>
          <w:rStyle w:val="Emphasis"/>
        </w:rPr>
        <w:t>r</w:t>
      </w:r>
      <w:r w:rsidRPr="004B356E">
        <w:t xml:space="preserve">. </w:t>
      </w:r>
      <w:r w:rsidRPr="004B356E">
        <w:rPr>
          <w:rStyle w:val="StyleUnderline"/>
        </w:rPr>
        <w:t>For the Europeans and Japanese, this consists of buying too little military insurance for themselves.</w:t>
      </w:r>
      <w:r w:rsidRPr="004B356E">
        <w:t xml:space="preserve"> </w:t>
      </w:r>
      <w:r w:rsidRPr="004B356E">
        <w:rPr>
          <w:rStyle w:val="StyleUnderline"/>
        </w:rPr>
        <w:t xml:space="preserve">Their </w:t>
      </w:r>
      <w:r w:rsidRPr="001E5463">
        <w:rPr>
          <w:rStyle w:val="StyleUnderline"/>
          <w:highlight w:val="green"/>
        </w:rPr>
        <w:t>defense budgets are too small</w:t>
      </w:r>
      <w:r w:rsidRPr="004B356E">
        <w:rPr>
          <w:rStyle w:val="StyleUnderline"/>
        </w:rPr>
        <w:t xml:space="preserve"> even </w:t>
      </w:r>
      <w:r w:rsidRPr="001E5463">
        <w:rPr>
          <w:rStyle w:val="StyleUnderline"/>
          <w:highlight w:val="green"/>
        </w:rPr>
        <w:t>to sustain their present force structures</w:t>
      </w:r>
      <w:r w:rsidRPr="004B356E">
        <w:rPr>
          <w:rStyle w:val="StyleUnderline"/>
        </w:rPr>
        <w:t>.</w:t>
      </w:r>
      <w:r w:rsidRPr="004B356E">
        <w:t xml:space="preserve"> U.S. defense secretaries from both parties dutifully chide allies for their shortfalls and then go on to ignore them as we move to provide more security welfare. In NATO, for example, </w:t>
      </w:r>
      <w:r w:rsidRPr="004B356E">
        <w:rPr>
          <w:rStyle w:val="StyleUnderline"/>
        </w:rPr>
        <w:t>all but four of the allies fail to spend 2 percent of GDP on defense</w:t>
      </w:r>
      <w:r w:rsidRPr="004B356E">
        <w:t xml:space="preserve">, </w:t>
      </w:r>
      <w:r w:rsidRPr="004B356E">
        <w:rPr>
          <w:rStyle w:val="Emphasis"/>
        </w:rPr>
        <w:t>an alliance commitment</w:t>
      </w:r>
      <w:r w:rsidRPr="004B356E">
        <w:t xml:space="preserve">, while the United States spends 3 percent excluding war costs. (Germany, the fourth-most-productive economy in the world and the NATO ally best placed to assist the Baltic states, spends barely 1.2 percent.) </w:t>
      </w:r>
      <w:r w:rsidRPr="004B356E">
        <w:rPr>
          <w:rStyle w:val="StyleUnderline"/>
        </w:rPr>
        <w:t>Yet in the face of European concerns about Russian adventurism, the U</w:t>
      </w:r>
      <w:r w:rsidRPr="004B356E">
        <w:t xml:space="preserve">nited </w:t>
      </w:r>
      <w:r w:rsidRPr="004B356E">
        <w:rPr>
          <w:rStyle w:val="StyleUnderline"/>
        </w:rPr>
        <w:t>S</w:t>
      </w:r>
      <w:r w:rsidRPr="004B356E">
        <w:t xml:space="preserve">tates has </w:t>
      </w:r>
      <w:r w:rsidRPr="004B356E">
        <w:rPr>
          <w:rStyle w:val="StyleUnderline"/>
        </w:rPr>
        <w:t>rushed into the breach with five billion dollars of additional spending on European security</w:t>
      </w:r>
      <w:r w:rsidRPr="004B356E">
        <w:t xml:space="preserve"> over the last three fiscal years, which the Pentagon smuggled into the budget for Overseas Contingency Operations, whose purpose is to pay for actual unexpected war costs, </w:t>
      </w:r>
      <w:r w:rsidRPr="004B356E">
        <w:rPr>
          <w:rStyle w:val="StyleUnderline"/>
        </w:rPr>
        <w:t>and which therefore escapes the scrutiny of normal budget politics.</w:t>
      </w:r>
    </w:p>
    <w:p w14:paraId="4FDEE01E" w14:textId="3448B3F1" w:rsidR="001240A9" w:rsidRDefault="001240A9" w:rsidP="00C2353B">
      <w:pPr>
        <w:rPr>
          <w:rStyle w:val="StyleUnderline"/>
        </w:rPr>
      </w:pPr>
    </w:p>
    <w:p w14:paraId="642C049B" w14:textId="77777777" w:rsidR="001240A9" w:rsidRPr="004B356E" w:rsidRDefault="001240A9" w:rsidP="00C2353B">
      <w:pPr>
        <w:rPr>
          <w:u w:val="single"/>
        </w:rPr>
      </w:pPr>
    </w:p>
    <w:p w14:paraId="5CABDE6D" w14:textId="013F70F9" w:rsidR="00A03690" w:rsidRPr="00184D0D" w:rsidRDefault="00C256EA" w:rsidP="00DD3234">
      <w:pPr>
        <w:pStyle w:val="Heading4"/>
        <w:numPr>
          <w:ilvl w:val="0"/>
          <w:numId w:val="12"/>
        </w:numPr>
        <w:rPr>
          <w:rFonts w:ascii="Arial" w:hAnsi="Arial" w:cs="Arial"/>
          <w:bCs w:val="0"/>
        </w:rPr>
      </w:pPr>
      <w:r>
        <w:rPr>
          <w:rFonts w:cs="Arial"/>
        </w:rPr>
        <w:t>*****</w:t>
      </w:r>
      <w:r w:rsidR="00A03690" w:rsidRPr="00184D0D">
        <w:rPr>
          <w:rFonts w:cs="Arial"/>
        </w:rPr>
        <w:t xml:space="preserve">No </w:t>
      </w:r>
      <w:r w:rsidR="00A03690" w:rsidRPr="00184D0D">
        <w:rPr>
          <w:rFonts w:cs="Arial"/>
          <w:u w:val="single"/>
        </w:rPr>
        <w:t>primacy</w:t>
      </w:r>
      <w:r w:rsidR="00A03690" w:rsidRPr="00184D0D">
        <w:rPr>
          <w:rFonts w:cs="Arial"/>
        </w:rPr>
        <w:t xml:space="preserve"> impact</w:t>
      </w:r>
    </w:p>
    <w:p w14:paraId="4880F249" w14:textId="77777777" w:rsidR="00A03690" w:rsidRDefault="00A03690" w:rsidP="00A03690">
      <w:pPr>
        <w:rPr>
          <w:rFonts w:cs="Arial"/>
        </w:rPr>
      </w:pPr>
      <w:r>
        <w:rPr>
          <w:rStyle w:val="Style13ptBold"/>
        </w:rPr>
        <w:t>Fettweis 20</w:t>
      </w:r>
      <w:r>
        <w:t xml:space="preserve">, Associate Professor of Political Science at Tulane University. (Christopher J., 6-3-2020, "Delusions of Danger: Geopolitical Fear and Indispensability in U.S. Foreign Policy", </w:t>
      </w:r>
      <w:r>
        <w:rPr>
          <w:i/>
          <w:iCs/>
        </w:rPr>
        <w:t>A Dangerous World? Threat Perception and U.S. National Security</w:t>
      </w:r>
      <w:r>
        <w:t xml:space="preserve">, </w:t>
      </w:r>
      <w:hyperlink r:id="rId23" w:history="1">
        <w:r>
          <w:rPr>
            <w:rStyle w:val="Hyperlink"/>
            <w:color w:val="000000"/>
            <w:u w:val="single"/>
          </w:rPr>
          <w:t>https://www.cato.org/publications/publications/delusions-danger-geopolitical-fear-indispensability-us-foreign-policy</w:t>
        </w:r>
      </w:hyperlink>
      <w:r>
        <w:t>)</w:t>
      </w:r>
    </w:p>
    <w:p w14:paraId="15DBA992" w14:textId="77777777" w:rsidR="00A03690" w:rsidRDefault="00A03690" w:rsidP="00A03690">
      <w:r>
        <w:t xml:space="preserve">Like many believers, </w:t>
      </w:r>
      <w:r>
        <w:rPr>
          <w:rStyle w:val="StyleUnderline"/>
        </w:rPr>
        <w:t xml:space="preserve">proponents of hegemonic stability theory base their view on </w:t>
      </w:r>
      <w:r>
        <w:rPr>
          <w:rStyle w:val="Emphasis"/>
        </w:rPr>
        <w:t>faith alone</w:t>
      </w:r>
      <w:r>
        <w:t xml:space="preserve">.41 </w:t>
      </w:r>
      <w:r>
        <w:rPr>
          <w:rStyle w:val="StyleUnderline"/>
        </w:rPr>
        <w:t xml:space="preserve">There is </w:t>
      </w:r>
      <w:r>
        <w:rPr>
          <w:rStyle w:val="Emphasis"/>
        </w:rPr>
        <w:t>precious little evidence</w:t>
      </w:r>
      <w:r>
        <w:rPr>
          <w:rStyle w:val="StyleUnderline"/>
        </w:rPr>
        <w:t xml:space="preserve"> to suggest that the United States is responsible for</w:t>
      </w:r>
      <w:r>
        <w:t xml:space="preserve"> the </w:t>
      </w:r>
      <w:r>
        <w:rPr>
          <w:rStyle w:val="StyleUnderline"/>
        </w:rPr>
        <w:t>pacific trends</w:t>
      </w:r>
      <w:r>
        <w:t xml:space="preserve"> that have swept across the system. In fact, </w:t>
      </w:r>
      <w:r>
        <w:rPr>
          <w:rStyle w:val="StyleUnderline"/>
          <w:highlight w:val="cyan"/>
        </w:rPr>
        <w:t xml:space="preserve">the world remained </w:t>
      </w:r>
      <w:r>
        <w:rPr>
          <w:rStyle w:val="Emphasis"/>
          <w:highlight w:val="cyan"/>
        </w:rPr>
        <w:t>equally peaceful</w:t>
      </w:r>
      <w:r>
        <w:t xml:space="preserve">, relatively speaking, </w:t>
      </w:r>
      <w:r>
        <w:rPr>
          <w:rStyle w:val="StyleUnderline"/>
          <w:highlight w:val="cyan"/>
        </w:rPr>
        <w:t>while the U</w:t>
      </w:r>
      <w:r>
        <w:t xml:space="preserve">nited </w:t>
      </w:r>
      <w:r>
        <w:rPr>
          <w:rStyle w:val="StyleUnderline"/>
          <w:highlight w:val="cyan"/>
        </w:rPr>
        <w:t>S</w:t>
      </w:r>
      <w:r>
        <w:t xml:space="preserve">tates </w:t>
      </w:r>
      <w:r>
        <w:rPr>
          <w:rStyle w:val="StyleUnderline"/>
          <w:highlight w:val="cyan"/>
        </w:rPr>
        <w:t>cut</w:t>
      </w:r>
      <w:r>
        <w:rPr>
          <w:rStyle w:val="StyleUnderline"/>
        </w:rPr>
        <w:t xml:space="preserve"> its </w:t>
      </w:r>
      <w:r>
        <w:rPr>
          <w:rStyle w:val="StyleUnderline"/>
          <w:highlight w:val="cyan"/>
        </w:rPr>
        <w:t>forces throughout the</w:t>
      </w:r>
      <w:r>
        <w:rPr>
          <w:rStyle w:val="StyleUnderline"/>
        </w:rPr>
        <w:t xml:space="preserve"> 19</w:t>
      </w:r>
      <w:r>
        <w:rPr>
          <w:rStyle w:val="StyleUnderline"/>
          <w:highlight w:val="cyan"/>
        </w:rPr>
        <w:t>90s</w:t>
      </w:r>
      <w:r>
        <w:rPr>
          <w:rStyle w:val="StyleUnderline"/>
        </w:rPr>
        <w:t xml:space="preserve">, </w:t>
      </w:r>
      <w:r>
        <w:rPr>
          <w:rStyle w:val="StyleUnderline"/>
          <w:highlight w:val="cyan"/>
        </w:rPr>
        <w:t xml:space="preserve">as well as while it </w:t>
      </w:r>
      <w:r>
        <w:rPr>
          <w:rStyle w:val="Emphasis"/>
          <w:highlight w:val="cyan"/>
        </w:rPr>
        <w:t>doubled</w:t>
      </w:r>
      <w:r>
        <w:rPr>
          <w:rStyle w:val="StyleUnderline"/>
        </w:rPr>
        <w:t xml:space="preserve"> its military spending in the first decade of the new century</w:t>
      </w:r>
      <w:r>
        <w:t xml:space="preserve">.42 </w:t>
      </w:r>
      <w:r>
        <w:rPr>
          <w:rStyle w:val="Emphasis"/>
        </w:rPr>
        <w:t>Complex statistical methods</w:t>
      </w:r>
      <w:r>
        <w:t xml:space="preserve"> should not be needed to </w:t>
      </w:r>
      <w:r>
        <w:rPr>
          <w:rStyle w:val="StyleUnderline"/>
        </w:rPr>
        <w:t xml:space="preserve">demonstrate that levels of U.S. military </w:t>
      </w:r>
      <w:r>
        <w:rPr>
          <w:rStyle w:val="StyleUnderline"/>
          <w:highlight w:val="cyan"/>
        </w:rPr>
        <w:t>spending have been</w:t>
      </w:r>
      <w:r>
        <w:rPr>
          <w:rStyle w:val="StyleUnderline"/>
        </w:rPr>
        <w:t xml:space="preserve"> essentially </w:t>
      </w:r>
      <w:r>
        <w:rPr>
          <w:rStyle w:val="Emphasis"/>
          <w:highlight w:val="cyan"/>
        </w:rPr>
        <w:t>unrelated</w:t>
      </w:r>
      <w:r>
        <w:rPr>
          <w:rStyle w:val="StyleUnderline"/>
          <w:highlight w:val="cyan"/>
        </w:rPr>
        <w:t xml:space="preserve"> to</w:t>
      </w:r>
      <w:r>
        <w:rPr>
          <w:rStyle w:val="StyleUnderline"/>
        </w:rPr>
        <w:t xml:space="preserve"> global </w:t>
      </w:r>
      <w:r>
        <w:rPr>
          <w:rStyle w:val="StyleUnderline"/>
          <w:highlight w:val="cyan"/>
        </w:rPr>
        <w:t>stability</w:t>
      </w:r>
      <w:r>
        <w:rPr>
          <w:rStyle w:val="StyleUnderline"/>
        </w:rPr>
        <w:t>.</w:t>
      </w:r>
      <w:r>
        <w:rPr>
          <w:u w:val="single"/>
        </w:rPr>
        <w:t xml:space="preserve"> </w:t>
      </w:r>
      <w:r>
        <w:t xml:space="preserve">Hegemonic stability theory’s flaws go way beyond the absence of simple correlations to support them, however. </w:t>
      </w:r>
      <w:r>
        <w:rPr>
          <w:rStyle w:val="StyleUnderline"/>
        </w:rPr>
        <w:t xml:space="preserve">The theory’s supporters have </w:t>
      </w:r>
      <w:r>
        <w:rPr>
          <w:rStyle w:val="Emphasis"/>
        </w:rPr>
        <w:t>never been able to explain adequately</w:t>
      </w:r>
      <w:r>
        <w:rPr>
          <w:rStyle w:val="StyleUnderline"/>
        </w:rPr>
        <w:t xml:space="preserve"> how precisely </w:t>
      </w:r>
      <w:r>
        <w:rPr>
          <w:rStyle w:val="Emphasis"/>
        </w:rPr>
        <w:t>5 percent</w:t>
      </w:r>
      <w:r>
        <w:rPr>
          <w:rStyle w:val="StyleUnderline"/>
        </w:rPr>
        <w:t xml:space="preserve"> of the world’s population could </w:t>
      </w:r>
      <w:r>
        <w:rPr>
          <w:rStyle w:val="Emphasis"/>
        </w:rPr>
        <w:t>force</w:t>
      </w:r>
      <w:r>
        <w:rPr>
          <w:rStyle w:val="StyleUnderline"/>
        </w:rPr>
        <w:t xml:space="preserve"> peace on the other </w:t>
      </w:r>
      <w:r>
        <w:rPr>
          <w:rStyle w:val="Emphasis"/>
        </w:rPr>
        <w:t>95 percent</w:t>
      </w:r>
      <w:r>
        <w:t xml:space="preserve">, unless, of course, the rest of the world was simply not intent on fighting. </w:t>
      </w:r>
      <w:r>
        <w:rPr>
          <w:rStyle w:val="StyleUnderline"/>
        </w:rPr>
        <w:t xml:space="preserve">Most states are quite free to go to war without U.S. involvement but </w:t>
      </w:r>
      <w:r>
        <w:rPr>
          <w:rStyle w:val="Emphasis"/>
        </w:rPr>
        <w:t>choose not to</w:t>
      </w:r>
      <w:r>
        <w:t xml:space="preserve">. </w:t>
      </w:r>
      <w:r>
        <w:rPr>
          <w:rStyle w:val="StyleUnderline"/>
        </w:rPr>
        <w:t>The U</w:t>
      </w:r>
      <w:r>
        <w:t xml:space="preserve">nited </w:t>
      </w:r>
      <w:r>
        <w:rPr>
          <w:rStyle w:val="StyleUnderline"/>
        </w:rPr>
        <w:t>S</w:t>
      </w:r>
      <w:r>
        <w:t xml:space="preserve">tates </w:t>
      </w:r>
      <w:r>
        <w:rPr>
          <w:rStyle w:val="StyleUnderline"/>
        </w:rPr>
        <w:t xml:space="preserve">can be counted on, especially after Iraq, to </w:t>
      </w:r>
      <w:r>
        <w:rPr>
          <w:rStyle w:val="Emphasis"/>
        </w:rPr>
        <w:lastRenderedPageBreak/>
        <w:t>steer well clear</w:t>
      </w:r>
      <w:r>
        <w:rPr>
          <w:rStyle w:val="StyleUnderline"/>
        </w:rPr>
        <w:t xml:space="preserve"> of most civil wars and ethnic conflicts</w:t>
      </w:r>
      <w:r>
        <w:t xml:space="preserve">. It took years, hundreds of thousands of casualties, and the use of chemical weapons to spur even limited interest in the events in Syria, for example; surely internal </w:t>
      </w:r>
      <w:r>
        <w:rPr>
          <w:rStyle w:val="StyleUnderline"/>
        </w:rPr>
        <w:t>violence in</w:t>
      </w:r>
      <w:r>
        <w:t xml:space="preserve">, say, </w:t>
      </w:r>
      <w:r>
        <w:rPr>
          <w:rStyle w:val="StyleUnderline"/>
        </w:rPr>
        <w:t xml:space="preserve">most of </w:t>
      </w:r>
      <w:r>
        <w:rPr>
          <w:rStyle w:val="StyleUnderline"/>
          <w:highlight w:val="cyan"/>
        </w:rPr>
        <w:t>Africa</w:t>
      </w:r>
      <w:r>
        <w:rPr>
          <w:rStyle w:val="StyleUnderline"/>
        </w:rPr>
        <w:t xml:space="preserve"> would be unlikely to attract serious attention of the world’s policeman, much less </w:t>
      </w:r>
      <w:r>
        <w:rPr>
          <w:rStyle w:val="Emphasis"/>
        </w:rPr>
        <w:t>intervention</w:t>
      </w:r>
      <w:r>
        <w:t xml:space="preserve">. </w:t>
      </w:r>
      <w:r>
        <w:rPr>
          <w:rStyle w:val="StyleUnderline"/>
        </w:rPr>
        <w:t xml:space="preserve">The continent </w:t>
      </w:r>
      <w:r>
        <w:rPr>
          <w:rStyle w:val="StyleUnderline"/>
          <w:highlight w:val="cyan"/>
        </w:rPr>
        <w:t>is</w:t>
      </w:r>
      <w:r>
        <w:rPr>
          <w:rStyle w:val="StyleUnderline"/>
        </w:rPr>
        <w:t xml:space="preserve">, </w:t>
      </w:r>
      <w:r>
        <w:rPr>
          <w:rStyle w:val="Emphasis"/>
        </w:rPr>
        <w:t>nevertheless</w:t>
      </w:r>
      <w:r>
        <w:rPr>
          <w:rStyle w:val="StyleUnderline"/>
        </w:rPr>
        <w:t xml:space="preserve">, </w:t>
      </w:r>
      <w:r>
        <w:rPr>
          <w:rStyle w:val="Emphasis"/>
        </w:rPr>
        <w:t xml:space="preserve">more </w:t>
      </w:r>
      <w:r>
        <w:rPr>
          <w:rStyle w:val="Emphasis"/>
          <w:highlight w:val="cyan"/>
        </w:rPr>
        <w:t>peaceful</w:t>
      </w:r>
      <w:r>
        <w:rPr>
          <w:rStyle w:val="Emphasis"/>
        </w:rPr>
        <w:t xml:space="preserve"> today</w:t>
      </w:r>
      <w:r>
        <w:rPr>
          <w:rStyle w:val="StyleUnderline"/>
        </w:rPr>
        <w:t xml:space="preserve"> than at </w:t>
      </w:r>
      <w:r>
        <w:rPr>
          <w:rStyle w:val="Emphasis"/>
        </w:rPr>
        <w:t>any other time</w:t>
      </w:r>
      <w:r>
        <w:rPr>
          <w:rStyle w:val="StyleUnderline"/>
        </w:rPr>
        <w:t xml:space="preserve"> in its history</w:t>
      </w:r>
      <w:r>
        <w:t xml:space="preserve">, </w:t>
      </w:r>
      <w:r>
        <w:rPr>
          <w:rStyle w:val="StyleUnderline"/>
          <w:highlight w:val="cyan"/>
        </w:rPr>
        <w:t>something for which</w:t>
      </w:r>
      <w:r>
        <w:rPr>
          <w:rStyle w:val="StyleUnderline"/>
        </w:rPr>
        <w:t xml:space="preserve"> U.S. </w:t>
      </w:r>
      <w:r>
        <w:rPr>
          <w:rStyle w:val="StyleUnderline"/>
          <w:highlight w:val="cyan"/>
        </w:rPr>
        <w:t>heg</w:t>
      </w:r>
      <w:r>
        <w:rPr>
          <w:rStyle w:val="StyleUnderline"/>
        </w:rPr>
        <w:t xml:space="preserve">emony </w:t>
      </w:r>
      <w:r>
        <w:rPr>
          <w:rStyle w:val="Emphasis"/>
          <w:highlight w:val="cyan"/>
        </w:rPr>
        <w:t>cannot take credit</w:t>
      </w:r>
      <w:r>
        <w:t xml:space="preserve">.43 </w:t>
      </w:r>
      <w:r>
        <w:rPr>
          <w:rStyle w:val="StyleUnderline"/>
          <w:highlight w:val="cyan"/>
        </w:rPr>
        <w:t>Stability exists</w:t>
      </w:r>
      <w:r>
        <w:rPr>
          <w:rStyle w:val="StyleUnderline"/>
        </w:rPr>
        <w:t xml:space="preserve"> today </w:t>
      </w:r>
      <w:r>
        <w:rPr>
          <w:rStyle w:val="StyleUnderline"/>
          <w:highlight w:val="cyan"/>
        </w:rPr>
        <w:t xml:space="preserve">in </w:t>
      </w:r>
      <w:r>
        <w:rPr>
          <w:rStyle w:val="Emphasis"/>
          <w:highlight w:val="cyan"/>
        </w:rPr>
        <w:t>many</w:t>
      </w:r>
      <w:r>
        <w:rPr>
          <w:rStyle w:val="Emphasis"/>
        </w:rPr>
        <w:t xml:space="preserve"> such </w:t>
      </w:r>
      <w:r>
        <w:rPr>
          <w:rStyle w:val="Emphasis"/>
          <w:highlight w:val="cyan"/>
        </w:rPr>
        <w:t>places</w:t>
      </w:r>
      <w:r>
        <w:rPr>
          <w:rStyle w:val="StyleUnderline"/>
          <w:highlight w:val="cyan"/>
        </w:rPr>
        <w:t xml:space="preserve"> to which</w:t>
      </w:r>
      <w:r>
        <w:rPr>
          <w:rStyle w:val="StyleUnderline"/>
        </w:rPr>
        <w:t xml:space="preserve"> U.S. </w:t>
      </w:r>
      <w:r>
        <w:rPr>
          <w:rStyle w:val="StyleUnderline"/>
          <w:highlight w:val="cyan"/>
        </w:rPr>
        <w:t>heg</w:t>
      </w:r>
      <w:r>
        <w:rPr>
          <w:rStyle w:val="StyleUnderline"/>
        </w:rPr>
        <w:t xml:space="preserve">emony </w:t>
      </w:r>
      <w:r>
        <w:rPr>
          <w:rStyle w:val="Emphasis"/>
        </w:rPr>
        <w:t xml:space="preserve">simply </w:t>
      </w:r>
      <w:r>
        <w:rPr>
          <w:rStyle w:val="Emphasis"/>
          <w:highlight w:val="cyan"/>
        </w:rPr>
        <w:t>does not extend</w:t>
      </w:r>
      <w:r>
        <w:rPr>
          <w:rStyle w:val="StyleUnderline"/>
          <w:highlight w:val="cyan"/>
        </w:rPr>
        <w:t>.</w:t>
      </w:r>
      <w:r>
        <w:rPr>
          <w:u w:val="single"/>
        </w:rPr>
        <w:t xml:space="preserve"> </w:t>
      </w:r>
      <w:r>
        <w:t xml:space="preserve">Overall, </w:t>
      </w:r>
      <w:r>
        <w:rPr>
          <w:rStyle w:val="StyleUnderline"/>
        </w:rPr>
        <w:t xml:space="preserve">proponents of the </w:t>
      </w:r>
      <w:r>
        <w:rPr>
          <w:rStyle w:val="Emphasis"/>
        </w:rPr>
        <w:t>stabilizing power</w:t>
      </w:r>
      <w:r>
        <w:rPr>
          <w:rStyle w:val="StyleUnderline"/>
        </w:rPr>
        <w:t xml:space="preserve"> of U.S. hegemony should keep in mind one of the most </w:t>
      </w:r>
      <w:r>
        <w:rPr>
          <w:rStyle w:val="Emphasis"/>
        </w:rPr>
        <w:t>basic observations</w:t>
      </w:r>
      <w:r>
        <w:rPr>
          <w:rStyle w:val="StyleUnderline"/>
        </w:rPr>
        <w:t xml:space="preserve"> from </w:t>
      </w:r>
      <w:r>
        <w:rPr>
          <w:rStyle w:val="Emphasis"/>
        </w:rPr>
        <w:t>cognitive psychology</w:t>
      </w:r>
      <w:r>
        <w:t xml:space="preserve">: </w:t>
      </w:r>
      <w:r>
        <w:rPr>
          <w:rStyle w:val="Emphasis"/>
        </w:rPr>
        <w:t>rarely</w:t>
      </w:r>
      <w:r>
        <w:rPr>
          <w:rStyle w:val="StyleUnderline"/>
        </w:rPr>
        <w:t xml:space="preserve"> are our actions as important to others’ calculations as we </w:t>
      </w:r>
      <w:r>
        <w:rPr>
          <w:rStyle w:val="Emphasis"/>
        </w:rPr>
        <w:t>perceive them to be</w:t>
      </w:r>
      <w:r>
        <w:t xml:space="preserve">.44 </w:t>
      </w:r>
      <w:r>
        <w:rPr>
          <w:rStyle w:val="StyleUnderline"/>
          <w:highlight w:val="cyan"/>
        </w:rPr>
        <w:t>The</w:t>
      </w:r>
      <w:r>
        <w:t xml:space="preserve"> so</w:t>
      </w:r>
      <w:r>
        <w:rPr>
          <w:rFonts w:ascii="Cambria Math" w:hAnsi="Cambria Math" w:cs="Cambria Math"/>
        </w:rPr>
        <w:t>‐</w:t>
      </w:r>
      <w:r>
        <w:t xml:space="preserve">​called </w:t>
      </w:r>
      <w:r>
        <w:rPr>
          <w:rStyle w:val="Emphasis"/>
          <w:highlight w:val="cyan"/>
        </w:rPr>
        <w:t>egocentric bias</w:t>
      </w:r>
      <w:r>
        <w:t xml:space="preserve">, which is essentially ubiquitous in human interaction, </w:t>
      </w:r>
      <w:r>
        <w:rPr>
          <w:rStyle w:val="StyleUnderline"/>
          <w:highlight w:val="cyan"/>
        </w:rPr>
        <w:t>suggests</w:t>
      </w:r>
      <w:r>
        <w:rPr>
          <w:rStyle w:val="StyleUnderline"/>
        </w:rPr>
        <w:t xml:space="preserve"> that although it may be </w:t>
      </w:r>
      <w:r>
        <w:rPr>
          <w:rStyle w:val="Emphasis"/>
        </w:rPr>
        <w:t>natural</w:t>
      </w:r>
      <w:r>
        <w:rPr>
          <w:rStyle w:val="StyleUnderline"/>
        </w:rPr>
        <w:t xml:space="preserve"> for </w:t>
      </w:r>
      <w:r>
        <w:rPr>
          <w:rStyle w:val="StyleUnderline"/>
          <w:highlight w:val="cyan"/>
        </w:rPr>
        <w:t>U.S. policymakers</w:t>
      </w:r>
      <w:r>
        <w:rPr>
          <w:rStyle w:val="StyleUnderline"/>
        </w:rPr>
        <w:t xml:space="preserve"> to interpret their role as crucial in the maintenance of world peace, they are </w:t>
      </w:r>
      <w:r>
        <w:rPr>
          <w:rStyle w:val="Emphasis"/>
        </w:rPr>
        <w:t xml:space="preserve">almost certainly </w:t>
      </w:r>
      <w:r>
        <w:rPr>
          <w:rStyle w:val="Emphasis"/>
          <w:highlight w:val="cyan"/>
        </w:rPr>
        <w:t>overestimat</w:t>
      </w:r>
      <w:r>
        <w:rPr>
          <w:rStyle w:val="Emphasis"/>
        </w:rPr>
        <w:t xml:space="preserve">ing </w:t>
      </w:r>
      <w:r>
        <w:rPr>
          <w:rStyle w:val="Emphasis"/>
          <w:highlight w:val="cyan"/>
        </w:rPr>
        <w:t>their own importance</w:t>
      </w:r>
      <w:r>
        <w:t xml:space="preserve">. </w:t>
      </w:r>
      <w:r>
        <w:rPr>
          <w:rStyle w:val="StyleUnderline"/>
        </w:rPr>
        <w:t xml:space="preserve">Washington is probably not as central to the </w:t>
      </w:r>
      <w:r>
        <w:rPr>
          <w:rStyle w:val="Emphasis"/>
        </w:rPr>
        <w:t>myriad decisions</w:t>
      </w:r>
      <w:r>
        <w:rPr>
          <w:rStyle w:val="StyleUnderline"/>
        </w:rPr>
        <w:t xml:space="preserve"> in foreign capitals that help maintain international stability as it thinks it is.</w:t>
      </w:r>
      <w:r>
        <w:rPr>
          <w:u w:val="single"/>
        </w:rPr>
        <w:t xml:space="preserve"> </w:t>
      </w:r>
      <w:r>
        <w:rPr>
          <w:rStyle w:val="StyleUnderline"/>
        </w:rPr>
        <w:t xml:space="preserve">The </w:t>
      </w:r>
      <w:r>
        <w:rPr>
          <w:rStyle w:val="Emphasis"/>
        </w:rPr>
        <w:t>indispensability fallacy</w:t>
      </w:r>
      <w:r>
        <w:rPr>
          <w:rStyle w:val="StyleUnderline"/>
        </w:rPr>
        <w:t xml:space="preserve"> owes its existence to a couple of factors</w:t>
      </w:r>
      <w:r>
        <w:t xml:space="preserve">. First, </w:t>
      </w:r>
      <w:r>
        <w:rPr>
          <w:rStyle w:val="StyleUnderline"/>
        </w:rPr>
        <w:t xml:space="preserve">although all people like to </w:t>
      </w:r>
      <w:r>
        <w:rPr>
          <w:rStyle w:val="Emphasis"/>
        </w:rPr>
        <w:t>bask</w:t>
      </w:r>
      <w:r>
        <w:rPr>
          <w:rStyle w:val="StyleUnderline"/>
        </w:rPr>
        <w:t xml:space="preserve"> in the </w:t>
      </w:r>
      <w:r>
        <w:rPr>
          <w:rStyle w:val="Emphasis"/>
        </w:rPr>
        <w:t>reflected glory</w:t>
      </w:r>
      <w:r>
        <w:rPr>
          <w:rStyle w:val="StyleUnderline"/>
        </w:rPr>
        <w:t xml:space="preserve"> of their country’s</w:t>
      </w:r>
      <w:r>
        <w:t xml:space="preserve"> (or culture’s) </w:t>
      </w:r>
      <w:r>
        <w:rPr>
          <w:rStyle w:val="Emphasis"/>
        </w:rPr>
        <w:t>unique, nonpareil stature</w:t>
      </w:r>
      <w:r>
        <w:t xml:space="preserve">, </w:t>
      </w:r>
      <w:r>
        <w:rPr>
          <w:rStyle w:val="StyleUnderline"/>
          <w:highlight w:val="cyan"/>
        </w:rPr>
        <w:t>Americans have</w:t>
      </w:r>
      <w:r>
        <w:rPr>
          <w:rStyle w:val="StyleUnderline"/>
        </w:rPr>
        <w:t xml:space="preserve"> long </w:t>
      </w:r>
      <w:r>
        <w:rPr>
          <w:rStyle w:val="StyleUnderline"/>
          <w:highlight w:val="cyan"/>
        </w:rPr>
        <w:t xml:space="preserve">been </w:t>
      </w:r>
      <w:r>
        <w:rPr>
          <w:rStyle w:val="Emphasis"/>
          <w:highlight w:val="cyan"/>
        </w:rPr>
        <w:t>exceptional</w:t>
      </w:r>
      <w:r>
        <w:rPr>
          <w:rStyle w:val="StyleUnderline"/>
          <w:highlight w:val="cyan"/>
        </w:rPr>
        <w:t xml:space="preserve"> in their </w:t>
      </w:r>
      <w:r>
        <w:rPr>
          <w:rStyle w:val="Emphasis"/>
          <w:highlight w:val="cyan"/>
        </w:rPr>
        <w:t>exceptionalism</w:t>
      </w:r>
      <w:r>
        <w:t xml:space="preserve">.45 </w:t>
      </w:r>
      <w:r>
        <w:rPr>
          <w:rStyle w:val="StyleUnderline"/>
        </w:rPr>
        <w:t>The short history of the U</w:t>
      </w:r>
      <w:r>
        <w:t xml:space="preserve">nited </w:t>
      </w:r>
      <w:r>
        <w:rPr>
          <w:rStyle w:val="StyleUnderline"/>
        </w:rPr>
        <w:t>S</w:t>
      </w:r>
      <w:r>
        <w:t xml:space="preserve">tates, which can easily be read as an almost uninterrupted and certainly unlikely story of success, </w:t>
      </w:r>
      <w:r>
        <w:rPr>
          <w:rStyle w:val="StyleUnderline"/>
        </w:rPr>
        <w:t>has led to a</w:t>
      </w:r>
      <w:r>
        <w:t xml:space="preserve"> (perhaps natural) </w:t>
      </w:r>
      <w:r>
        <w:rPr>
          <w:rStyle w:val="StyleUnderline"/>
        </w:rPr>
        <w:t xml:space="preserve">belief that it is </w:t>
      </w:r>
      <w:r>
        <w:rPr>
          <w:rStyle w:val="Emphasis"/>
        </w:rPr>
        <w:t>morally, culturally</w:t>
      </w:r>
      <w:r>
        <w:rPr>
          <w:rStyle w:val="StyleUnderline"/>
        </w:rPr>
        <w:t xml:space="preserve">, and </w:t>
      </w:r>
      <w:r>
        <w:rPr>
          <w:rStyle w:val="Emphasis"/>
        </w:rPr>
        <w:t>politically superior</w:t>
      </w:r>
      <w:r>
        <w:rPr>
          <w:rStyle w:val="StyleUnderline"/>
        </w:rPr>
        <w:t xml:space="preserve"> to other, lesser countries</w:t>
      </w:r>
      <w:r>
        <w:t xml:space="preserve">. It is no coincidence that the exceptional state would be called on by fate to maintain peace and justice in the world. </w:t>
      </w:r>
      <w:r>
        <w:rPr>
          <w:rStyle w:val="StyleUnderline"/>
        </w:rPr>
        <w:t xml:space="preserve">Americans have always combined that feeling of </w:t>
      </w:r>
      <w:r>
        <w:rPr>
          <w:rStyle w:val="Emphasis"/>
        </w:rPr>
        <w:t>divine providence</w:t>
      </w:r>
      <w:r>
        <w:rPr>
          <w:rStyle w:val="StyleUnderline"/>
        </w:rPr>
        <w:t xml:space="preserve"> with a sense of mission to spread their ideals around the world and </w:t>
      </w:r>
      <w:r>
        <w:rPr>
          <w:rStyle w:val="Emphasis"/>
        </w:rPr>
        <w:t>battle evil</w:t>
      </w:r>
      <w:r>
        <w:t xml:space="preserve"> wherever it lurks. It is that sense of destiny, of being the object of history’s call, that most obviously separates the United States from other countries. Only an American president would claim that by entering World War I, “America had the infinite privilege of fulfilling her destiny and saving the world.“46 Although many states are motivated by humanitarian causes, no other seems to consider promoting its values to be a national duty in quite the same way that Americans do. “I believe that God wants everybody to be free,” said George W. Bush in 2004. “That’s what I believe. And that’s one part of my foreign policy.“47 When Madeleine Albright called the United States the “indispensable nation,” she was reflecting a traditional, deeply held belief of the American people.48 Exceptional nations, like exceptional people, have an obligation to assist the merely average. Many of the factors that contribute to geopolitical fear — Manichaeism, religiosity, various vested interests, and neoconservatism — also help explain American exceptionalism and the indispensability fallacy. And unipolarity makes hegemonic delusions possible. With the great power of the United States comes a sense of great responsibility: to serve and protect humanity, to drive history in positive directions. More than any other single factor, the people of the United States tend to believe that they are indispensable because they are powerful, and power tends to blind states to their limitations. “Wealth shapes our international behavior and our image,” observed Derek Leebaert. “It brings with it the freedom to make wide</w:t>
      </w:r>
      <w:r>
        <w:rPr>
          <w:rFonts w:ascii="Cambria Math" w:hAnsi="Cambria Math" w:cs="Cambria Math"/>
        </w:rPr>
        <w:t>‐</w:t>
      </w:r>
      <w:r>
        <w:t xml:space="preserve">​ranging choices well beyond common sense.“49 </w:t>
      </w:r>
      <w:r>
        <w:rPr>
          <w:rStyle w:val="StyleUnderline"/>
        </w:rPr>
        <w:t xml:space="preserve">It is quite likely that the world </w:t>
      </w:r>
      <w:r>
        <w:rPr>
          <w:rStyle w:val="Emphasis"/>
        </w:rPr>
        <w:t>does not need the U</w:t>
      </w:r>
      <w:r>
        <w:t xml:space="preserve">nited </w:t>
      </w:r>
      <w:r>
        <w:rPr>
          <w:rStyle w:val="Emphasis"/>
        </w:rPr>
        <w:t>S</w:t>
      </w:r>
      <w:r>
        <w:t xml:space="preserve">tates </w:t>
      </w:r>
      <w:r>
        <w:rPr>
          <w:rStyle w:val="Emphasis"/>
        </w:rPr>
        <w:t>to enforce peace</w:t>
      </w:r>
      <w:r>
        <w:t xml:space="preserve">. In fact, </w:t>
      </w:r>
      <w:r>
        <w:rPr>
          <w:rStyle w:val="StyleUnderline"/>
        </w:rPr>
        <w:t xml:space="preserve">if </w:t>
      </w:r>
      <w:r>
        <w:rPr>
          <w:rStyle w:val="Emphasis"/>
        </w:rPr>
        <w:t>virtually any</w:t>
      </w:r>
      <w:r>
        <w:rPr>
          <w:rStyle w:val="StyleUnderline"/>
        </w:rPr>
        <w:t xml:space="preserve"> of the overlapping and mutually reinforcing explanations for the current stability are correct, the trends in international security may well prove </w:t>
      </w:r>
      <w:r>
        <w:rPr>
          <w:rStyle w:val="Emphasis"/>
        </w:rPr>
        <w:t>difficult to reverse</w:t>
      </w:r>
      <w:r>
        <w:t xml:space="preserve">. </w:t>
      </w:r>
      <w:r>
        <w:rPr>
          <w:rStyle w:val="Emphasis"/>
          <w:highlight w:val="cyan"/>
        </w:rPr>
        <w:t>None</w:t>
      </w:r>
      <w:r>
        <w:rPr>
          <w:rStyle w:val="StyleUnderline"/>
          <w:highlight w:val="cyan"/>
        </w:rPr>
        <w:t xml:space="preserve"> of the </w:t>
      </w:r>
      <w:r>
        <w:rPr>
          <w:rStyle w:val="Emphasis"/>
          <w:highlight w:val="cyan"/>
        </w:rPr>
        <w:t>contributing factors</w:t>
      </w:r>
      <w:r>
        <w:rPr>
          <w:rStyle w:val="StyleUnderline"/>
        </w:rPr>
        <w:t xml:space="preserve"> that are commonly suggested</w:t>
      </w:r>
      <w:r>
        <w:t xml:space="preserve"> (</w:t>
      </w:r>
      <w:r>
        <w:rPr>
          <w:rStyle w:val="Emphasis"/>
        </w:rPr>
        <w:t>economic development</w:t>
      </w:r>
      <w:r>
        <w:rPr>
          <w:rStyle w:val="StyleUnderline"/>
        </w:rPr>
        <w:t xml:space="preserve">, complex </w:t>
      </w:r>
      <w:r>
        <w:rPr>
          <w:rStyle w:val="Emphasis"/>
          <w:highlight w:val="cyan"/>
        </w:rPr>
        <w:t>interdependence</w:t>
      </w:r>
      <w:r>
        <w:rPr>
          <w:rStyle w:val="StyleUnderline"/>
          <w:highlight w:val="cyan"/>
        </w:rPr>
        <w:t xml:space="preserve">, </w:t>
      </w:r>
      <w:r>
        <w:rPr>
          <w:rStyle w:val="Emphasis"/>
          <w:highlight w:val="cyan"/>
        </w:rPr>
        <w:t>nuc</w:t>
      </w:r>
      <w:r>
        <w:rPr>
          <w:rStyle w:val="Emphasis"/>
        </w:rPr>
        <w:t>lear weapon</w:t>
      </w:r>
      <w:r>
        <w:rPr>
          <w:rStyle w:val="Emphasis"/>
          <w:highlight w:val="cyan"/>
        </w:rPr>
        <w:t>s</w:t>
      </w:r>
      <w:r>
        <w:rPr>
          <w:rStyle w:val="StyleUnderline"/>
        </w:rPr>
        <w:t xml:space="preserve">, international </w:t>
      </w:r>
      <w:r>
        <w:rPr>
          <w:rStyle w:val="Emphasis"/>
          <w:highlight w:val="cyan"/>
        </w:rPr>
        <w:t>institutions</w:t>
      </w:r>
      <w:r>
        <w:rPr>
          <w:rStyle w:val="StyleUnderline"/>
        </w:rPr>
        <w:t xml:space="preserve">, </w:t>
      </w:r>
      <w:r>
        <w:rPr>
          <w:rStyle w:val="Emphasis"/>
          <w:highlight w:val="cyan"/>
        </w:rPr>
        <w:t>democracy</w:t>
      </w:r>
      <w:r>
        <w:rPr>
          <w:rStyle w:val="StyleUnderline"/>
        </w:rPr>
        <w:t xml:space="preserve">, </w:t>
      </w:r>
      <w:r>
        <w:rPr>
          <w:rStyle w:val="Emphasis"/>
        </w:rPr>
        <w:t xml:space="preserve">shifting global </w:t>
      </w:r>
      <w:r>
        <w:rPr>
          <w:rStyle w:val="Emphasis"/>
          <w:highlight w:val="cyan"/>
        </w:rPr>
        <w:t>norms</w:t>
      </w:r>
      <w:r>
        <w:rPr>
          <w:rStyle w:val="StyleUnderline"/>
        </w:rPr>
        <w:t xml:space="preserve"> on war</w:t>
      </w:r>
      <w:r>
        <w:t xml:space="preserve">) </w:t>
      </w:r>
      <w:r>
        <w:rPr>
          <w:rStyle w:val="StyleUnderline"/>
          <w:highlight w:val="cyan"/>
        </w:rPr>
        <w:t xml:space="preserve">seem </w:t>
      </w:r>
      <w:r>
        <w:rPr>
          <w:rStyle w:val="Emphasis"/>
          <w:highlight w:val="cyan"/>
        </w:rPr>
        <w:t>poised to disappear</w:t>
      </w:r>
      <w:r>
        <w:rPr>
          <w:rStyle w:val="StyleUnderline"/>
        </w:rPr>
        <w:t xml:space="preserve"> any time soon</w:t>
      </w:r>
      <w:r>
        <w:t xml:space="preserve">.50 </w:t>
      </w:r>
      <w:r>
        <w:rPr>
          <w:rStyle w:val="StyleUnderline"/>
          <w:highlight w:val="cyan"/>
        </w:rPr>
        <w:t>The world will</w:t>
      </w:r>
      <w:r>
        <w:rPr>
          <w:rStyle w:val="StyleUnderline"/>
        </w:rPr>
        <w:t xml:space="preserve"> probably </w:t>
      </w:r>
      <w:r>
        <w:rPr>
          <w:rStyle w:val="Emphasis"/>
          <w:highlight w:val="cyan"/>
        </w:rPr>
        <w:t>continue</w:t>
      </w:r>
      <w:r>
        <w:t xml:space="preserve"> its </w:t>
      </w:r>
      <w:r>
        <w:rPr>
          <w:rStyle w:val="StyleUnderline"/>
          <w:highlight w:val="cyan"/>
        </w:rPr>
        <w:t>peace</w:t>
      </w:r>
      <w:r>
        <w:t xml:space="preserve">ful ways for the near future, at the very least, </w:t>
      </w:r>
      <w:r>
        <w:rPr>
          <w:rStyle w:val="Emphasis"/>
          <w:highlight w:val="cyan"/>
        </w:rPr>
        <w:t>no matter what</w:t>
      </w:r>
      <w:r>
        <w:rPr>
          <w:rStyle w:val="StyleUnderline"/>
        </w:rPr>
        <w:t xml:space="preserve"> the U</w:t>
      </w:r>
      <w:r>
        <w:t xml:space="preserve">nited </w:t>
      </w:r>
      <w:r>
        <w:rPr>
          <w:rStyle w:val="StyleUnderline"/>
        </w:rPr>
        <w:t>S</w:t>
      </w:r>
      <w:r>
        <w:t xml:space="preserve">tates </w:t>
      </w:r>
      <w:r>
        <w:rPr>
          <w:rStyle w:val="StyleUnderline"/>
        </w:rPr>
        <w:t>chooses to do or not do</w:t>
      </w:r>
      <w:r>
        <w:t>. As Robert Jervis concluded while pondering the likely effects of U.S. restraint on decisions made in foreign capitals, “It is very unlikely that pulling off the American security blanket would lead to thoughts of war.“51 The United States will remain fundamentally safe no matter what it does — in other words, despite widespread beliefs in its inherent indispensability to the contrary.</w:t>
      </w:r>
    </w:p>
    <w:p w14:paraId="18E9CEB6" w14:textId="541332BA" w:rsidR="00A03690" w:rsidRDefault="00A03690" w:rsidP="00A03690"/>
    <w:p w14:paraId="565B15D3" w14:textId="2BDDB8BE" w:rsidR="00FA4055" w:rsidRPr="00D062AE" w:rsidRDefault="00FA4055" w:rsidP="00DD3234">
      <w:pPr>
        <w:pStyle w:val="Heading4"/>
        <w:numPr>
          <w:ilvl w:val="0"/>
          <w:numId w:val="12"/>
        </w:numPr>
        <w:rPr>
          <w:rFonts w:cs="Calibri"/>
        </w:rPr>
      </w:pPr>
      <w:r w:rsidRPr="00D062AE">
        <w:rPr>
          <w:rFonts w:cs="Calibri"/>
        </w:rPr>
        <w:lastRenderedPageBreak/>
        <w:t xml:space="preserve">DIB </w:t>
      </w:r>
      <w:r>
        <w:rPr>
          <w:rFonts w:cs="Calibri"/>
        </w:rPr>
        <w:t>collapse is inevitable – answers 1AC Johnson</w:t>
      </w:r>
    </w:p>
    <w:p w14:paraId="7F612B2C" w14:textId="77777777" w:rsidR="00FA4055" w:rsidRPr="00D062AE" w:rsidRDefault="00FA4055" w:rsidP="00FA4055">
      <w:r w:rsidRPr="00D062AE">
        <w:rPr>
          <w:rStyle w:val="Style13ptBold"/>
        </w:rPr>
        <w:t xml:space="preserve">Greenwalt 19 </w:t>
      </w:r>
      <w:r w:rsidRPr="00D062AE">
        <w:t>[(William, Senior fellow at the  Atlantic Council Brent Scowcroft Center for International Security, former staff member on the Senate Arms Services Committee) LEVERAGING THE NATIONAL TECHNOLOGY INDUSTRIAL BASE TO ADDRESS GREAT-POWER COMPETITION: The Imperative to Integrate Industrial Capabilities of Close Allies, 2019, https://www.atlanticcouncil.org/images/publications/Leveraging_the_National_Technology_Industrial_Base_to_Address_Great-Power_Competition.pdf] TDI</w:t>
      </w:r>
    </w:p>
    <w:p w14:paraId="7B214C1B" w14:textId="2CCF3527" w:rsidR="00FA4055" w:rsidRPr="00FA4055" w:rsidRDefault="00FA4055" w:rsidP="00FA4055">
      <w:pPr>
        <w:rPr>
          <w:b/>
          <w:sz w:val="22"/>
          <w:u w:val="single"/>
        </w:rPr>
      </w:pPr>
      <w:r w:rsidRPr="00D062AE">
        <w:t xml:space="preserve">The difficulty with this problem set is </w:t>
      </w:r>
      <w:r w:rsidRPr="00D062AE">
        <w:rPr>
          <w:rStyle w:val="StyleUnderline"/>
        </w:rPr>
        <w:t xml:space="preserve">that </w:t>
      </w:r>
      <w:r w:rsidRPr="009507F3">
        <w:rPr>
          <w:rStyle w:val="StyleUnderline"/>
          <w:highlight w:val="green"/>
        </w:rPr>
        <w:t>the current</w:t>
      </w:r>
      <w:r w:rsidRPr="00D062AE">
        <w:rPr>
          <w:rStyle w:val="StyleUnderline"/>
        </w:rPr>
        <w:t xml:space="preserve">, dedicated US </w:t>
      </w:r>
      <w:r w:rsidRPr="004C4D7E">
        <w:rPr>
          <w:rStyle w:val="StyleUnderline"/>
        </w:rPr>
        <w:t>d</w:t>
      </w:r>
      <w:r w:rsidRPr="00D062AE">
        <w:rPr>
          <w:rStyle w:val="StyleUnderline"/>
        </w:rPr>
        <w:t xml:space="preserve">efense-industrial </w:t>
      </w:r>
      <w:r w:rsidRPr="009507F3">
        <w:rPr>
          <w:rStyle w:val="StyleUnderline"/>
          <w:highlight w:val="green"/>
        </w:rPr>
        <w:t>base</w:t>
      </w:r>
      <w:r w:rsidRPr="00D062AE">
        <w:rPr>
          <w:rStyle w:val="StyleUnderline"/>
        </w:rPr>
        <w:t xml:space="preserve"> and the US acquisition system </w:t>
      </w:r>
      <w:r w:rsidRPr="009507F3">
        <w:rPr>
          <w:rStyle w:val="StyleUnderline"/>
          <w:highlight w:val="green"/>
        </w:rPr>
        <w:t>are not prepared for</w:t>
      </w:r>
      <w:r w:rsidRPr="004C4D7E">
        <w:rPr>
          <w:rStyle w:val="StyleUnderline"/>
        </w:rPr>
        <w:t xml:space="preserve"> a</w:t>
      </w:r>
      <w:r w:rsidRPr="00D062AE">
        <w:rPr>
          <w:rStyle w:val="StyleUnderline"/>
        </w:rPr>
        <w:t xml:space="preserve"> </w:t>
      </w:r>
      <w:r w:rsidRPr="009507F3">
        <w:rPr>
          <w:rStyle w:val="StyleUnderline"/>
          <w:highlight w:val="green"/>
        </w:rPr>
        <w:t>great-power war, nor the</w:t>
      </w:r>
      <w:r w:rsidRPr="00D062AE">
        <w:rPr>
          <w:rStyle w:val="StyleUnderline"/>
        </w:rPr>
        <w:t xml:space="preserve"> </w:t>
      </w:r>
      <w:r w:rsidRPr="004C4D7E">
        <w:rPr>
          <w:rStyle w:val="StyleUnderline"/>
        </w:rPr>
        <w:t>innovation necessary to compete</w:t>
      </w:r>
      <w:r w:rsidRPr="00D062AE">
        <w:rPr>
          <w:rStyle w:val="StyleUnderline"/>
        </w:rPr>
        <w:t xml:space="preserve"> in all five things the United States must do to meet its national security needs. Nor has it geared up to deliver the significant </w:t>
      </w:r>
      <w:r w:rsidRPr="009507F3">
        <w:rPr>
          <w:rStyle w:val="StyleUnderline"/>
          <w:highlight w:val="green"/>
        </w:rPr>
        <w:t>innovation in capability and doctrinal development to deliver a sufficient deterrent</w:t>
      </w:r>
      <w:r w:rsidRPr="00D062AE">
        <w:rPr>
          <w:rStyle w:val="StyleUnderline"/>
        </w:rPr>
        <w:t xml:space="preserve"> effect to prevent that war in the first place For the last seventeen years, the United States has been equipped to conduct current operations against insurgencies and terrorism</w:t>
      </w:r>
      <w:r w:rsidRPr="00D062AE">
        <w:t xml:space="preserve"> in the arc of instability running through Central Asia to Northern Africa. </w:t>
      </w:r>
      <w:r w:rsidRPr="009507F3">
        <w:rPr>
          <w:rStyle w:val="StyleUnderline"/>
          <w:highlight w:val="green"/>
        </w:rPr>
        <w:t>Because of</w:t>
      </w:r>
      <w:r w:rsidRPr="00D062AE">
        <w:rPr>
          <w:rStyle w:val="StyleUnderline"/>
        </w:rPr>
        <w:t xml:space="preserve"> the constant threat of </w:t>
      </w:r>
      <w:r w:rsidRPr="009507F3">
        <w:rPr>
          <w:rStyle w:val="StyleUnderline"/>
          <w:highlight w:val="green"/>
        </w:rPr>
        <w:t>budget sequestration</w:t>
      </w:r>
      <w:r w:rsidRPr="00D062AE">
        <w:rPr>
          <w:rStyle w:val="StyleUnderline"/>
        </w:rPr>
        <w:t xml:space="preserve">, wars have been fought on the cheap </w:t>
      </w:r>
      <w:r w:rsidRPr="004C4D7E">
        <w:rPr>
          <w:rStyle w:val="StyleUnderline"/>
        </w:rPr>
        <w:t xml:space="preserve">and </w:t>
      </w:r>
      <w:r w:rsidRPr="009507F3">
        <w:rPr>
          <w:rStyle w:val="StyleUnderline"/>
          <w:highlight w:val="green"/>
        </w:rPr>
        <w:t>readiness</w:t>
      </w:r>
      <w:r w:rsidRPr="00D062AE">
        <w:rPr>
          <w:rStyle w:val="StyleUnderline"/>
        </w:rPr>
        <w:t xml:space="preserve"> levels </w:t>
      </w:r>
      <w:r w:rsidRPr="009507F3">
        <w:rPr>
          <w:rStyle w:val="StyleUnderline"/>
          <w:highlight w:val="green"/>
        </w:rPr>
        <w:t>have fallen</w:t>
      </w:r>
      <w:r w:rsidRPr="00D062AE">
        <w:rPr>
          <w:rStyle w:val="StyleUnderline"/>
        </w:rPr>
        <w:t xml:space="preserve">. Modernization is being conducted at non-economic order-of-production levels. Disruptive </w:t>
      </w:r>
      <w:r w:rsidRPr="009507F3">
        <w:rPr>
          <w:rStyle w:val="StyleUnderline"/>
          <w:highlight w:val="green"/>
        </w:rPr>
        <w:t>innovation has been</w:t>
      </w:r>
      <w:r w:rsidRPr="004C4D7E">
        <w:rPr>
          <w:rStyle w:val="StyleUnderline"/>
        </w:rPr>
        <w:t xml:space="preserve"> practically </w:t>
      </w:r>
      <w:r w:rsidRPr="009507F3">
        <w:rPr>
          <w:rStyle w:val="StyleUnderline"/>
          <w:highlight w:val="green"/>
        </w:rPr>
        <w:t>nonexistent</w:t>
      </w:r>
      <w:r w:rsidRPr="004C4D7E">
        <w:rPr>
          <w:rStyle w:val="StyleUnderline"/>
        </w:rPr>
        <w:t>, as research funding has historically stopped</w:t>
      </w:r>
      <w:r w:rsidRPr="004C4D7E">
        <w:t xml:space="preserve"> at the 6.3, or advanced-technology, development level, </w:t>
      </w:r>
      <w:r w:rsidRPr="004C4D7E">
        <w:rPr>
          <w:rStyle w:val="StyleUnderline"/>
        </w:rPr>
        <w:t>leaving most</w:t>
      </w:r>
      <w:r w:rsidRPr="00D062AE">
        <w:rPr>
          <w:rStyle w:val="StyleUnderline"/>
        </w:rPr>
        <w:t xml:space="preserve"> innovations stuck in the so-called “valley of death</w:t>
      </w:r>
      <w:r w:rsidRPr="00D062AE">
        <w:t>.” Prototyping, or 6.4, funding has been difficult, if not impossible, to obtain</w:t>
      </w:r>
      <w:r w:rsidRPr="00D062AE">
        <w:rPr>
          <w:rStyle w:val="StyleUnderline"/>
        </w:rPr>
        <w:t>. Science and technology (S&amp;T) communities are addicted to the existing peacetime way of doing research by doling out funds in single million-dollar increments, and the budget reflects that</w:t>
      </w:r>
      <w:r w:rsidRPr="00D062AE">
        <w:t xml:space="preserve">. Business reform is further constrained by the inability to address the costs of socioeconomic requirements placed on the Pentagon by Congress and past administrations. Large-scale technological and business-process disruption will be needed to meet the great-power threat. While Congress took the first step in passing new-acquisition reforms in 2015 and 2016, much more needs to be done to implement these reforms and reform other business practices. Finally, and perhaps most importantly, </w:t>
      </w:r>
      <w:r w:rsidRPr="00D062AE">
        <w:rPr>
          <w:rStyle w:val="StyleUnderline"/>
        </w:rPr>
        <w:t>since the end of the Cold War the United States and its allies seem to have subconsciously forgotten the requirements of deterrence</w:t>
      </w:r>
      <w:r w:rsidRPr="00D062AE">
        <w:t xml:space="preserve">, as there was no great-power rival to deter. With the resurrection of great-power challenges, </w:t>
      </w:r>
      <w:r w:rsidRPr="009507F3">
        <w:rPr>
          <w:rStyle w:val="StyleUnderline"/>
          <w:highlight w:val="green"/>
        </w:rPr>
        <w:t>the atrophy of US and allied capabilities</w:t>
      </w:r>
      <w:r w:rsidRPr="00D062AE">
        <w:rPr>
          <w:rStyle w:val="StyleUnderline"/>
        </w:rPr>
        <w:t xml:space="preserve"> during that period now </w:t>
      </w:r>
      <w:r w:rsidRPr="009507F3">
        <w:rPr>
          <w:rStyle w:val="StyleUnderline"/>
          <w:highlight w:val="green"/>
        </w:rPr>
        <w:t>appears</w:t>
      </w:r>
      <w:r w:rsidRPr="00D062AE">
        <w:rPr>
          <w:rStyle w:val="StyleUnderline"/>
        </w:rPr>
        <w:t xml:space="preserve"> to be </w:t>
      </w:r>
      <w:r w:rsidRPr="009507F3">
        <w:rPr>
          <w:rStyle w:val="StyleUnderline"/>
          <w:highlight w:val="green"/>
        </w:rPr>
        <w:t>a huge vulnerability</w:t>
      </w:r>
      <w:r w:rsidRPr="00D062AE">
        <w:rPr>
          <w:rStyle w:val="StyleUnderline"/>
        </w:rPr>
        <w:t xml:space="preserve">. </w:t>
      </w:r>
    </w:p>
    <w:p w14:paraId="183E7758" w14:textId="1C206F51" w:rsidR="00451FA5" w:rsidRDefault="00451FA5" w:rsidP="00DD3234">
      <w:pPr>
        <w:pStyle w:val="Heading4"/>
        <w:numPr>
          <w:ilvl w:val="0"/>
          <w:numId w:val="12"/>
        </w:numPr>
      </w:pPr>
      <w:r>
        <w:t xml:space="preserve">Peak US unipolar heg has passed and isn’t coming back – domestic political polarization makes soft power impossible </w:t>
      </w:r>
    </w:p>
    <w:p w14:paraId="2F7522DE" w14:textId="77777777" w:rsidR="00451FA5" w:rsidRPr="00D11258" w:rsidRDefault="00451FA5" w:rsidP="00451FA5">
      <w:pPr>
        <w:rPr>
          <w:rStyle w:val="Style13ptBold"/>
        </w:rPr>
      </w:pPr>
      <w:r w:rsidRPr="007E4C4C">
        <w:rPr>
          <w:rStyle w:val="Style13ptBold"/>
          <w:highlight w:val="cyan"/>
        </w:rPr>
        <w:t>Fukuyama</w:t>
      </w:r>
      <w:r w:rsidRPr="00D11258">
        <w:rPr>
          <w:rStyle w:val="Style13ptBold"/>
        </w:rPr>
        <w:t>, 8/18/20</w:t>
      </w:r>
      <w:r w:rsidRPr="007E4C4C">
        <w:rPr>
          <w:rStyle w:val="Style13ptBold"/>
          <w:highlight w:val="cyan"/>
        </w:rPr>
        <w:t>21</w:t>
      </w:r>
      <w:r w:rsidRPr="00D11258">
        <w:rPr>
          <w:rStyle w:val="Style13ptBold"/>
        </w:rPr>
        <w:t xml:space="preserve"> – senior fellow at Stanford’s Freeman Spogli Institute for International Studies</w:t>
      </w:r>
    </w:p>
    <w:p w14:paraId="3BC76575" w14:textId="77777777" w:rsidR="00451FA5" w:rsidRDefault="00451FA5" w:rsidP="00451FA5">
      <w:r>
        <w:t xml:space="preserve">Francis Fukuyama is a senior fellow at Stanford’s Freeman Spogli Institute for International Studies and Mosbacher Director of its Centre on Democracy, Development and the Rule of Law. “Francis Fukuyama on the end of American hegemony”, Aug 18th 2021, </w:t>
      </w:r>
      <w:hyperlink r:id="rId24" w:history="1">
        <w:r w:rsidRPr="001120BB">
          <w:rPr>
            <w:rStyle w:val="Hyperlink"/>
          </w:rPr>
          <w:t>https://www.economist.com/by-invitation/2021/08/18/francis-fukuyama-on-the-end-of-american-hegemony</w:t>
        </w:r>
      </w:hyperlink>
      <w:r>
        <w:t>, accessed 8/21/21, sb</w:t>
      </w:r>
    </w:p>
    <w:p w14:paraId="26795855" w14:textId="75CC5FC9" w:rsidR="00451FA5" w:rsidRPr="00451FA5" w:rsidRDefault="00451FA5" w:rsidP="00451FA5">
      <w:pPr>
        <w:rPr>
          <w:sz w:val="14"/>
        </w:rPr>
      </w:pPr>
      <w:r w:rsidRPr="00273650">
        <w:rPr>
          <w:sz w:val="14"/>
        </w:rPr>
        <w:t xml:space="preserve">THE </w:t>
      </w:r>
      <w:r w:rsidRPr="002A56D0">
        <w:rPr>
          <w:rStyle w:val="StyleUnderline"/>
        </w:rPr>
        <w:t>HORRIFYING images of</w:t>
      </w:r>
      <w:r w:rsidRPr="002A56D0">
        <w:rPr>
          <w:sz w:val="14"/>
        </w:rPr>
        <w:t xml:space="preserve"> desperate Afghans trying to get out of </w:t>
      </w:r>
      <w:r w:rsidRPr="002A56D0">
        <w:rPr>
          <w:rStyle w:val="StyleUnderline"/>
        </w:rPr>
        <w:t>Kabul</w:t>
      </w:r>
      <w:r w:rsidRPr="002A56D0">
        <w:rPr>
          <w:sz w:val="14"/>
        </w:rPr>
        <w:t xml:space="preserve"> this week after the United States-backed government collapsed have evoked a major juncture in world history, as America turned away from the world. The truth of the matter is that </w:t>
      </w:r>
      <w:r w:rsidRPr="002A56D0">
        <w:rPr>
          <w:rStyle w:val="StyleUnderline"/>
        </w:rPr>
        <w:t xml:space="preserve">the end of the American era had come much earlier. The long-term sources of </w:t>
      </w:r>
      <w:r w:rsidRPr="007E4C4C">
        <w:rPr>
          <w:rStyle w:val="StyleUnderline"/>
          <w:highlight w:val="cyan"/>
        </w:rPr>
        <w:t>American weakness and decline are</w:t>
      </w:r>
      <w:r w:rsidRPr="002A56D0">
        <w:rPr>
          <w:rStyle w:val="StyleUnderline"/>
        </w:rPr>
        <w:t xml:space="preserve"> more </w:t>
      </w:r>
      <w:r w:rsidRPr="007E4C4C">
        <w:rPr>
          <w:rStyle w:val="StyleUnderline"/>
          <w:highlight w:val="cyan"/>
        </w:rPr>
        <w:t>domestic</w:t>
      </w:r>
      <w:r w:rsidRPr="002A56D0">
        <w:rPr>
          <w:rStyle w:val="StyleUnderline"/>
        </w:rPr>
        <w:t xml:space="preserve"> than international.</w:t>
      </w:r>
      <w:r w:rsidRPr="002A56D0">
        <w:rPr>
          <w:sz w:val="14"/>
        </w:rPr>
        <w:t xml:space="preserve"> The country will remain a great power for many years, but</w:t>
      </w:r>
      <w:r w:rsidRPr="00273650">
        <w:rPr>
          <w:sz w:val="14"/>
        </w:rPr>
        <w:t xml:space="preserve"> just how influential it will be depends on its ability to fix its internal problems, rather than its foreign policy. </w:t>
      </w:r>
      <w:r w:rsidRPr="007E4C4C">
        <w:rPr>
          <w:rStyle w:val="StyleUnderline"/>
          <w:highlight w:val="cyan"/>
        </w:rPr>
        <w:t>The peak period of</w:t>
      </w:r>
      <w:r w:rsidRPr="002A56D0">
        <w:rPr>
          <w:rStyle w:val="StyleUnderline"/>
        </w:rPr>
        <w:t xml:space="preserve"> American </w:t>
      </w:r>
      <w:r w:rsidRPr="007E4C4C">
        <w:rPr>
          <w:rStyle w:val="StyleUnderline"/>
          <w:highlight w:val="cyan"/>
        </w:rPr>
        <w:t>heg</w:t>
      </w:r>
      <w:r w:rsidRPr="002A56D0">
        <w:rPr>
          <w:rStyle w:val="StyleUnderline"/>
        </w:rPr>
        <w:t xml:space="preserve">emony </w:t>
      </w:r>
      <w:r w:rsidRPr="007E4C4C">
        <w:rPr>
          <w:rStyle w:val="StyleUnderline"/>
          <w:highlight w:val="cyan"/>
        </w:rPr>
        <w:t>lasted</w:t>
      </w:r>
      <w:r w:rsidRPr="002A56D0">
        <w:rPr>
          <w:rStyle w:val="StyleUnderline"/>
        </w:rPr>
        <w:t xml:space="preserve"> less than 20 years, </w:t>
      </w:r>
      <w:r w:rsidRPr="007E4C4C">
        <w:rPr>
          <w:rStyle w:val="StyleUnderline"/>
          <w:highlight w:val="cyan"/>
        </w:rPr>
        <w:t>from</w:t>
      </w:r>
      <w:r w:rsidRPr="00273650">
        <w:rPr>
          <w:sz w:val="14"/>
        </w:rPr>
        <w:t xml:space="preserve"> the fall of the Berlin Wall in </w:t>
      </w:r>
      <w:r w:rsidRPr="007E4C4C">
        <w:rPr>
          <w:rStyle w:val="StyleUnderline"/>
          <w:highlight w:val="cyan"/>
        </w:rPr>
        <w:t>1989 to</w:t>
      </w:r>
      <w:r w:rsidRPr="00D11258">
        <w:rPr>
          <w:rStyle w:val="StyleUnderline"/>
        </w:rPr>
        <w:t xml:space="preserve"> </w:t>
      </w:r>
      <w:r w:rsidRPr="00273650">
        <w:rPr>
          <w:sz w:val="14"/>
        </w:rPr>
        <w:t>around the financial crisis in 2007-</w:t>
      </w:r>
      <w:r w:rsidRPr="007E4C4C">
        <w:rPr>
          <w:rStyle w:val="StyleUnderline"/>
          <w:highlight w:val="cyan"/>
        </w:rPr>
        <w:t>09</w:t>
      </w:r>
      <w:r w:rsidRPr="00273650">
        <w:rPr>
          <w:sz w:val="14"/>
        </w:rPr>
        <w:t>. The country was dominant in many domains of power back then—military, economic, political and cultural. The height of American hubris was the invasion of Iraq in 2003, when it hoped to be able to remake not just Afghanistan (invaded two years before</w:t>
      </w:r>
      <w:r w:rsidRPr="002A56D0">
        <w:rPr>
          <w:sz w:val="14"/>
        </w:rPr>
        <w:t xml:space="preserve">) and Iraq, but the whole of the Middle </w:t>
      </w:r>
      <w:r w:rsidRPr="00326C1A">
        <w:rPr>
          <w:sz w:val="14"/>
        </w:rPr>
        <w:t xml:space="preserve">East. </w:t>
      </w:r>
      <w:r w:rsidRPr="00326C1A">
        <w:rPr>
          <w:rStyle w:val="StyleUnderline"/>
        </w:rPr>
        <w:t xml:space="preserve">The country overestimated the effectiveness of military power to bring about fundamental </w:t>
      </w:r>
      <w:r w:rsidRPr="00326C1A">
        <w:rPr>
          <w:rStyle w:val="StyleUnderline"/>
        </w:rPr>
        <w:lastRenderedPageBreak/>
        <w:t>political change, even as it under-estimated the impact of its free-market economic model on global finance.</w:t>
      </w:r>
      <w:r w:rsidRPr="00326C1A">
        <w:rPr>
          <w:sz w:val="14"/>
        </w:rPr>
        <w:t xml:space="preserve"> The decade ended with its troops bogged down in two counterinsurgency wars, and an international financial crisis that accentuated the</w:t>
      </w:r>
      <w:r w:rsidRPr="002A56D0">
        <w:rPr>
          <w:sz w:val="14"/>
        </w:rPr>
        <w:t xml:space="preserve"> huge inequalities that American-led globalisation had brought about. </w:t>
      </w:r>
      <w:r w:rsidRPr="002A56D0">
        <w:rPr>
          <w:rStyle w:val="Emphasis"/>
        </w:rPr>
        <w:t xml:space="preserve">The degree of unipolarity in this period has been relatively rare in history, and </w:t>
      </w:r>
      <w:r w:rsidRPr="002A56D0">
        <w:rPr>
          <w:rStyle w:val="Emphasis"/>
          <w:highlight w:val="cyan"/>
        </w:rPr>
        <w:t xml:space="preserve">the world </w:t>
      </w:r>
      <w:r w:rsidRPr="007E4C4C">
        <w:rPr>
          <w:rStyle w:val="Emphasis"/>
          <w:highlight w:val="cyan"/>
        </w:rPr>
        <w:t xml:space="preserve">has been </w:t>
      </w:r>
      <w:r w:rsidRPr="002A56D0">
        <w:rPr>
          <w:rStyle w:val="Emphasis"/>
          <w:highlight w:val="cyan"/>
        </w:rPr>
        <w:t>reverting to</w:t>
      </w:r>
      <w:r w:rsidRPr="002A56D0">
        <w:rPr>
          <w:rStyle w:val="Emphasis"/>
        </w:rPr>
        <w:t xml:space="preserve"> a more normal state of </w:t>
      </w:r>
      <w:r w:rsidRPr="007E4C4C">
        <w:rPr>
          <w:rStyle w:val="Emphasis"/>
          <w:highlight w:val="cyan"/>
        </w:rPr>
        <w:t xml:space="preserve">multipolarity ever since, </w:t>
      </w:r>
      <w:r w:rsidRPr="00326C1A">
        <w:rPr>
          <w:rStyle w:val="Emphasis"/>
        </w:rPr>
        <w:t>with China, Russia, India, Europe and other centres gaining power relative to America.</w:t>
      </w:r>
      <w:r w:rsidRPr="00326C1A">
        <w:rPr>
          <w:sz w:val="14"/>
        </w:rPr>
        <w:t xml:space="preserve"> Afghanistan’s ultimate effect on geopolitics is likely</w:t>
      </w:r>
      <w:r w:rsidRPr="00273650">
        <w:rPr>
          <w:sz w:val="14"/>
        </w:rPr>
        <w:t xml:space="preserve"> to be small. America survived an earlier, humiliating defeat when it withdrew from Vietnam in 1975, but it quickly regained its dominance within a little more than a decade, and today it works with Vietnam to curb Chinese expansionism. America still has many economic and cultural advantages that few other </w:t>
      </w:r>
      <w:r w:rsidRPr="002A56D0">
        <w:rPr>
          <w:sz w:val="14"/>
        </w:rPr>
        <w:t xml:space="preserve">countries can match. </w:t>
      </w:r>
      <w:r w:rsidRPr="002A56D0">
        <w:rPr>
          <w:rStyle w:val="StyleUnderline"/>
        </w:rPr>
        <w:t xml:space="preserve">The much bigger challenge to America’s global standing is domestic: </w:t>
      </w:r>
      <w:r w:rsidRPr="009463F6">
        <w:rPr>
          <w:rStyle w:val="StyleUnderline"/>
          <w:highlight w:val="cyan"/>
        </w:rPr>
        <w:t>American society is deeply polarised</w:t>
      </w:r>
      <w:r w:rsidRPr="00273650">
        <w:rPr>
          <w:sz w:val="14"/>
        </w:rPr>
        <w:t xml:space="preserve">, and has found it difficult to find consensus on virtually anything. This polarisation started over conventional </w:t>
      </w:r>
      <w:r w:rsidRPr="002A56D0">
        <w:rPr>
          <w:sz w:val="14"/>
        </w:rPr>
        <w:t xml:space="preserve">policy issues like taxes and abortion, but since then has metastasised into a bitter fight over cultural identity. The demand for recognition on the part of groups that feel they have been marginalised by elites was something I identified 30 years ago as an Achilles heel of modern democracy. Normally, a big external threat such as a global pandemic should be the occasion for citizens to rally around a common response; the covid-19 crisis served rather to deepen </w:t>
      </w:r>
      <w:r w:rsidRPr="00326C1A">
        <w:rPr>
          <w:sz w:val="14"/>
        </w:rPr>
        <w:t xml:space="preserve">America's divisions, with social distancing, mask-wearing and now vaccinations being seen not as public-health measures but as political markers. </w:t>
      </w:r>
      <w:r w:rsidRPr="00326C1A">
        <w:rPr>
          <w:rStyle w:val="StyleUnderline"/>
        </w:rPr>
        <w:t>These conflicts have spread to all aspects of life</w:t>
      </w:r>
      <w:r w:rsidRPr="00326C1A">
        <w:rPr>
          <w:sz w:val="14"/>
        </w:rPr>
        <w:t xml:space="preserve">, from sports to the brands of consumer products that red and blue Americans buy. </w:t>
      </w:r>
      <w:r w:rsidRPr="00326C1A">
        <w:rPr>
          <w:rStyle w:val="StyleUnderline"/>
        </w:rPr>
        <w:t>The</w:t>
      </w:r>
      <w:r w:rsidRPr="002A56D0">
        <w:rPr>
          <w:rStyle w:val="StyleUnderline"/>
        </w:rPr>
        <w:t xml:space="preserve"> civic identity that took pride in America as a multiracial democracy in the post-civil rights era has been replaced by warring narratives over 1619 versus 1776</w:t>
      </w:r>
      <w:r w:rsidRPr="002A56D0">
        <w:rPr>
          <w:sz w:val="14"/>
        </w:rPr>
        <w:t xml:space="preserve">—that is, whether the country is founded on slavery or the fight for freedom. This conflict extends to the separate realities each side believes it sees, realities in which the election in November 2020 was either one of the fairest in American history or else a massive fraud leading to an illegitimate presidency. Throughout the cold war and into the early 2000s, there was a strong elite consensus in America in favour of maintaining a leadership position in world politics. The grinding and seemingly endless wars in Afghanistan and Iraq soured many Americans not just on difficult places like the Middle East, but international involvement generally. </w:t>
      </w:r>
      <w:r w:rsidRPr="002A56D0">
        <w:rPr>
          <w:rStyle w:val="StyleUnderline"/>
        </w:rPr>
        <w:t>Polarisation has affected foreign policy directly</w:t>
      </w:r>
      <w:r w:rsidRPr="002A56D0">
        <w:rPr>
          <w:sz w:val="14"/>
        </w:rPr>
        <w:t>. During the Obama years, Republicans took a hawkish stance and castigated the Democrats for the Russian “reset” and alleged naïveté regarding President Putin. Former President Trump turned the tables by openly embracing Mr Putin, and today roughly half of Republicans believe that the Democrats constitute a bigger threat to the American way of life than does Russia. A conservative television-news anchor, Tucker Carlson, travelled to Budapest to celebrate Hungary’s authoritarian prime minister, Viktor Orban; “owning the libs” (ie, antagonising the left, a catch-phrase of the right) was more important than standing up for democratic values. There is more apparent consensus regarding China: both Republicans and Democrats agree it is a threat to democratic values. But this only carries America so far. A far greater test for American foreign policy than Afghanistan will be Taiwan, if it comes under direct Chinese attack. Will the United States be willing to sacrifice its sons and daughters on behalf of that island’s independence? Or indeed, would the United States risk military conflict with Russia should the latter invade Ukraine? These are serious questions with no easy answers, but a reasoned</w:t>
      </w:r>
      <w:r w:rsidRPr="00273650">
        <w:rPr>
          <w:sz w:val="14"/>
        </w:rPr>
        <w:t xml:space="preserve"> debate about American national interest will probably be conducted primarily through the lens of how it affects the partisan struggle. </w:t>
      </w:r>
      <w:r w:rsidRPr="007E4C4C">
        <w:rPr>
          <w:rStyle w:val="StyleUnderline"/>
          <w:highlight w:val="cyan"/>
        </w:rPr>
        <w:t>Polarisation has already damaged</w:t>
      </w:r>
      <w:r w:rsidRPr="002A56D0">
        <w:rPr>
          <w:rStyle w:val="StyleUnderline"/>
        </w:rPr>
        <w:t xml:space="preserve"> America’s global influence</w:t>
      </w:r>
      <w:r w:rsidRPr="002A56D0">
        <w:rPr>
          <w:sz w:val="14"/>
        </w:rPr>
        <w:t xml:space="preserve">, well short of future tests like these. That influence depended on what Joseph Nye, a foreign-policy scholar, labelled </w:t>
      </w:r>
      <w:r w:rsidRPr="009463F6">
        <w:rPr>
          <w:rStyle w:val="StyleUnderline"/>
          <w:highlight w:val="cyan"/>
        </w:rPr>
        <w:t>“soft power</w:t>
      </w:r>
      <w:r w:rsidRPr="009463F6">
        <w:rPr>
          <w:sz w:val="14"/>
          <w:highlight w:val="cyan"/>
        </w:rPr>
        <w:t>”,</w:t>
      </w:r>
      <w:r w:rsidRPr="002A56D0">
        <w:rPr>
          <w:sz w:val="14"/>
        </w:rPr>
        <w:t xml:space="preserve"> that is, the attractiveness of American institutions and society to people around the world. That appeal </w:t>
      </w:r>
      <w:r w:rsidRPr="002A56D0">
        <w:rPr>
          <w:rStyle w:val="StyleUnderline"/>
        </w:rPr>
        <w:t xml:space="preserve">has been greatly diminished: </w:t>
      </w:r>
      <w:r w:rsidRPr="009463F6">
        <w:rPr>
          <w:rStyle w:val="StyleUnderline"/>
          <w:highlight w:val="cyan"/>
        </w:rPr>
        <w:t>it is hard for anyone to say that American democratic institutions have been working well</w:t>
      </w:r>
      <w:r w:rsidRPr="002A56D0">
        <w:rPr>
          <w:rStyle w:val="StyleUnderline"/>
        </w:rPr>
        <w:t xml:space="preserve"> in recent years, or that any country should imitate America’s political tribalism and dysfunction.</w:t>
      </w:r>
      <w:r w:rsidRPr="007E4C4C">
        <w:rPr>
          <w:rStyle w:val="StyleUnderline"/>
          <w:highlight w:val="cyan"/>
        </w:rPr>
        <w:t xml:space="preserve"> The hallmark of a</w:t>
      </w:r>
      <w:r w:rsidRPr="002A56D0">
        <w:rPr>
          <w:rStyle w:val="StyleUnderline"/>
        </w:rPr>
        <w:t xml:space="preserve"> mature </w:t>
      </w:r>
      <w:r w:rsidRPr="007E4C4C">
        <w:rPr>
          <w:rStyle w:val="StyleUnderline"/>
          <w:highlight w:val="cyan"/>
        </w:rPr>
        <w:t>democracy is the ability to carry out peaceful transfers of power</w:t>
      </w:r>
      <w:r w:rsidRPr="002A56D0">
        <w:rPr>
          <w:rStyle w:val="StyleUnderline"/>
        </w:rPr>
        <w:t xml:space="preserve"> following elections, </w:t>
      </w:r>
      <w:r w:rsidRPr="007E4C4C">
        <w:rPr>
          <w:rStyle w:val="StyleUnderline"/>
          <w:highlight w:val="cyan"/>
        </w:rPr>
        <w:t>a test the country failed</w:t>
      </w:r>
      <w:r w:rsidRPr="001E6C7D">
        <w:rPr>
          <w:rStyle w:val="StyleUnderline"/>
        </w:rPr>
        <w:t xml:space="preserve"> spectacularly </w:t>
      </w:r>
      <w:r w:rsidRPr="007E4C4C">
        <w:rPr>
          <w:rStyle w:val="StyleUnderline"/>
          <w:highlight w:val="cyan"/>
        </w:rPr>
        <w:t>on January 6th</w:t>
      </w:r>
      <w:r w:rsidRPr="00273650">
        <w:rPr>
          <w:sz w:val="14"/>
        </w:rPr>
        <w:t xml:space="preserve">. The biggest policy debacle by President Joe Biden’s administration in its seven months in office has been its failure to plan adequately for the rapid collapse of Afghanistan. However unseemly that was, it doesn’t speak to the wisdom of the underlying decision to withdraw from Afghanistan, which may in the end prove to be the right one. Mr Biden has suggested that withdrawal was necessary in order to focus on meeting the bigger challenges from Russia and China down the road. I hope he is serious about this. Barack Obama was never successful in making a “pivot” to Asia because America remained focused on counterinsurgency in the Middle East. The current administration needs to redeploy both resources and the attention of policymakers from elsewhere in order to deter geopolitical rivals and to engage with allies. </w:t>
      </w:r>
      <w:r w:rsidRPr="007E4C4C">
        <w:rPr>
          <w:rStyle w:val="Emphasis"/>
          <w:highlight w:val="cyan"/>
        </w:rPr>
        <w:t>The United States is not likely to regain its</w:t>
      </w:r>
      <w:r w:rsidRPr="001E6C7D">
        <w:rPr>
          <w:rStyle w:val="Emphasis"/>
        </w:rPr>
        <w:t xml:space="preserve"> earlier </w:t>
      </w:r>
      <w:r w:rsidRPr="007E4C4C">
        <w:rPr>
          <w:rStyle w:val="Emphasis"/>
          <w:highlight w:val="cyan"/>
        </w:rPr>
        <w:t>hegemonic status, nor should it aspire to</w:t>
      </w:r>
      <w:r w:rsidRPr="00273650">
        <w:rPr>
          <w:sz w:val="14"/>
        </w:rPr>
        <w:t>. What it can hope for is to sustain, with like-minded countries, a world order friendly to democratic values. Whether it can do this will depend not on short-term actions in Kabul, but on recovering a sense of national identity and purpose at home.</w:t>
      </w:r>
    </w:p>
    <w:p w14:paraId="13810DF5" w14:textId="3C83C716" w:rsidR="00D80BCF" w:rsidRDefault="00D80BCF" w:rsidP="00DD3234">
      <w:pPr>
        <w:pStyle w:val="Heading4"/>
        <w:numPr>
          <w:ilvl w:val="0"/>
          <w:numId w:val="12"/>
        </w:numPr>
      </w:pPr>
      <w:r>
        <w:t xml:space="preserve">Afghanistan </w:t>
      </w:r>
      <w:r w:rsidRPr="00D84F79">
        <w:rPr>
          <w:u w:val="single"/>
        </w:rPr>
        <w:t>irreparably</w:t>
      </w:r>
      <w:r>
        <w:t xml:space="preserve"> damaged heg – cred loss and emboldened China</w:t>
      </w:r>
    </w:p>
    <w:p w14:paraId="590126A0" w14:textId="77777777" w:rsidR="00D80BCF" w:rsidRPr="000275AA" w:rsidRDefault="00D80BCF" w:rsidP="00D80BCF">
      <w:pPr>
        <w:rPr>
          <w:rStyle w:val="Style13ptBold"/>
          <w:b w:val="0"/>
          <w:bCs/>
        </w:rPr>
      </w:pPr>
      <w:r>
        <w:rPr>
          <w:rStyle w:val="Style13ptBold"/>
        </w:rPr>
        <w:t xml:space="preserve">Chellaney 8/17 </w:t>
      </w:r>
      <w:r w:rsidRPr="000275AA">
        <w:rPr>
          <w:rStyle w:val="Style13ptBold"/>
          <w:b w:val="0"/>
          <w:bCs/>
          <w:sz w:val="16"/>
          <w:szCs w:val="16"/>
        </w:rPr>
        <w:t>[(Brahma, p</w:t>
      </w:r>
      <w:r w:rsidRPr="000275AA">
        <w:rPr>
          <w:bCs/>
          <w:szCs w:val="16"/>
        </w:rPr>
        <w:t>rofessor of Strategic Studies at the New Delhi-based Center for Policy Research and Fellow at the Robert Bosch Academy in Berlin, is the author of nine books, including Asian Juggernaut, Water: Asia’s New Battleground, and Water, Peace, and War: Confronting the Global Water Crisis</w:t>
      </w:r>
      <w:r w:rsidRPr="000275AA">
        <w:rPr>
          <w:rStyle w:val="Style13ptBold"/>
          <w:b w:val="0"/>
          <w:bCs/>
          <w:sz w:val="16"/>
          <w:szCs w:val="16"/>
        </w:rPr>
        <w:t>) “</w:t>
      </w:r>
      <w:r w:rsidRPr="000275AA">
        <w:rPr>
          <w:szCs w:val="16"/>
        </w:rPr>
        <w:t>Pax Americana Died in Kabul,” Project Syndicate, 8/17/2021] JL</w:t>
      </w:r>
    </w:p>
    <w:p w14:paraId="1C33B1ED" w14:textId="77777777" w:rsidR="00D80BCF" w:rsidRPr="00842832" w:rsidRDefault="00D80BCF" w:rsidP="00D80BCF">
      <w:pPr>
        <w:rPr>
          <w:sz w:val="12"/>
        </w:rPr>
      </w:pPr>
      <w:r w:rsidRPr="00842832">
        <w:rPr>
          <w:rStyle w:val="StyleUnderline"/>
        </w:rPr>
        <w:lastRenderedPageBreak/>
        <w:t xml:space="preserve">The terrorist takeover of </w:t>
      </w:r>
      <w:r w:rsidRPr="00842832">
        <w:rPr>
          <w:rStyle w:val="StyleUnderline"/>
          <w:highlight w:val="green"/>
        </w:rPr>
        <w:t>Afghanistan</w:t>
      </w:r>
      <w:r w:rsidRPr="00842832">
        <w:rPr>
          <w:sz w:val="12"/>
        </w:rPr>
        <w:t xml:space="preserve">, following President Joe Biden’s precipitous and bungling military exit, has brought an ignoble end to America’s longest war. This is a watershed moment that </w:t>
      </w:r>
      <w:r w:rsidRPr="00842832">
        <w:rPr>
          <w:rStyle w:val="StyleUnderline"/>
          <w:highlight w:val="green"/>
        </w:rPr>
        <w:t>will</w:t>
      </w:r>
      <w:r w:rsidRPr="00842832">
        <w:rPr>
          <w:rStyle w:val="StyleUnderline"/>
        </w:rPr>
        <w:t xml:space="preserve"> be remembered for </w:t>
      </w:r>
      <w:r w:rsidRPr="00842832">
        <w:rPr>
          <w:rStyle w:val="StyleUnderline"/>
          <w:highlight w:val="green"/>
        </w:rPr>
        <w:t>formaliz</w:t>
      </w:r>
      <w:r w:rsidRPr="00842832">
        <w:rPr>
          <w:rStyle w:val="StyleUnderline"/>
        </w:rPr>
        <w:t xml:space="preserve">ing </w:t>
      </w:r>
      <w:r w:rsidRPr="00842832">
        <w:rPr>
          <w:rStyle w:val="StyleUnderline"/>
          <w:highlight w:val="green"/>
        </w:rPr>
        <w:t xml:space="preserve">the </w:t>
      </w:r>
      <w:r w:rsidRPr="00842832">
        <w:rPr>
          <w:rStyle w:val="Emphasis"/>
          <w:highlight w:val="green"/>
        </w:rPr>
        <w:t>end of</w:t>
      </w:r>
      <w:r w:rsidRPr="00842832">
        <w:rPr>
          <w:rStyle w:val="Emphasis"/>
        </w:rPr>
        <w:t xml:space="preserve"> the long-fraying </w:t>
      </w:r>
      <w:r w:rsidRPr="00842832">
        <w:rPr>
          <w:rStyle w:val="Emphasis"/>
          <w:highlight w:val="green"/>
        </w:rPr>
        <w:t>Pax Americana</w:t>
      </w:r>
      <w:r w:rsidRPr="00842832">
        <w:rPr>
          <w:rStyle w:val="StyleUnderline"/>
        </w:rPr>
        <w:t xml:space="preserve"> and </w:t>
      </w:r>
      <w:r w:rsidRPr="00842832">
        <w:rPr>
          <w:rStyle w:val="Emphasis"/>
        </w:rPr>
        <w:t>bringing down the curtain on the West’s long ascendancy</w:t>
      </w:r>
      <w:r w:rsidRPr="00842832">
        <w:rPr>
          <w:sz w:val="12"/>
        </w:rPr>
        <w:t>.1</w:t>
      </w:r>
    </w:p>
    <w:p w14:paraId="063D96DC" w14:textId="77777777" w:rsidR="00D80BCF" w:rsidRPr="00842832" w:rsidRDefault="00D80BCF" w:rsidP="00D80BCF">
      <w:pPr>
        <w:rPr>
          <w:sz w:val="12"/>
        </w:rPr>
      </w:pPr>
      <w:r w:rsidRPr="00842832">
        <w:rPr>
          <w:sz w:val="12"/>
        </w:rPr>
        <w:t xml:space="preserve">At a </w:t>
      </w:r>
      <w:r w:rsidRPr="00326C1A">
        <w:rPr>
          <w:sz w:val="12"/>
        </w:rPr>
        <w:t xml:space="preserve">time </w:t>
      </w:r>
      <w:r w:rsidRPr="00326C1A">
        <w:rPr>
          <w:rStyle w:val="StyleUnderline"/>
        </w:rPr>
        <w:t xml:space="preserve">when its global preeminence was </w:t>
      </w:r>
      <w:r w:rsidRPr="00326C1A">
        <w:rPr>
          <w:rStyle w:val="Emphasis"/>
        </w:rPr>
        <w:t>already being severely challenged by China</w:t>
      </w:r>
      <w:r w:rsidRPr="00326C1A">
        <w:rPr>
          <w:rStyle w:val="StyleUnderline"/>
        </w:rPr>
        <w:t>, the United States may never recover from the blow this strategic and humanitarian disaster delivers to its international credibility and standing</w:t>
      </w:r>
      <w:r w:rsidRPr="00326C1A">
        <w:rPr>
          <w:sz w:val="12"/>
        </w:rPr>
        <w:t xml:space="preserve">. The message it delivers to </w:t>
      </w:r>
      <w:r w:rsidRPr="00326C1A">
        <w:rPr>
          <w:rStyle w:val="StyleUnderline"/>
        </w:rPr>
        <w:t>US allies</w:t>
      </w:r>
      <w:r w:rsidRPr="00326C1A">
        <w:rPr>
          <w:sz w:val="12"/>
        </w:rPr>
        <w:t xml:space="preserve"> is that they </w:t>
      </w:r>
      <w:r w:rsidRPr="00326C1A">
        <w:rPr>
          <w:rStyle w:val="StyleUnderline"/>
        </w:rPr>
        <w:t>count on America’s support when they most need it at</w:t>
      </w:r>
      <w:r w:rsidRPr="00842832">
        <w:rPr>
          <w:rStyle w:val="StyleUnderline"/>
        </w:rPr>
        <w:t xml:space="preserve"> their own peril</w:t>
      </w:r>
      <w:r w:rsidRPr="00842832">
        <w:rPr>
          <w:sz w:val="12"/>
        </w:rPr>
        <w:t>.</w:t>
      </w:r>
    </w:p>
    <w:p w14:paraId="03D12D86" w14:textId="77777777" w:rsidR="00D80BCF" w:rsidRPr="00842832" w:rsidRDefault="00D80BCF" w:rsidP="00D80BCF">
      <w:pPr>
        <w:rPr>
          <w:sz w:val="12"/>
        </w:rPr>
      </w:pPr>
      <w:r w:rsidRPr="00842832">
        <w:rPr>
          <w:sz w:val="12"/>
        </w:rPr>
        <w:t xml:space="preserve">After all, the Afghanistan catastrophe unfolded after the US threw its ally – the Afghan government – under the bus and got into bed with the world’s deadliest terrorists, the Taliban. President Donald </w:t>
      </w:r>
      <w:r w:rsidRPr="00842832">
        <w:rPr>
          <w:rStyle w:val="StyleUnderline"/>
        </w:rPr>
        <w:t>Trump first struck a Faustian bargain with them, and then the Biden administration rushed to execute the military exit dictated by the deal, even though the Taliban had been openly violating the agreement</w:t>
      </w:r>
      <w:r w:rsidRPr="00842832">
        <w:rPr>
          <w:sz w:val="12"/>
        </w:rPr>
        <w:t>.</w:t>
      </w:r>
    </w:p>
    <w:p w14:paraId="0ACC189E" w14:textId="77777777" w:rsidR="00D80BCF" w:rsidRPr="00842832" w:rsidRDefault="00D80BCF" w:rsidP="00D80BCF">
      <w:pPr>
        <w:rPr>
          <w:sz w:val="12"/>
        </w:rPr>
      </w:pPr>
      <w:r w:rsidRPr="00842832">
        <w:rPr>
          <w:rStyle w:val="StyleUnderline"/>
        </w:rPr>
        <w:t>The dramatic collapse of the Afghan defenses and then the government was directly linked to the US betrayal</w:t>
      </w:r>
      <w:r w:rsidRPr="00842832">
        <w:rPr>
          <w:sz w:val="12"/>
        </w:rPr>
        <w:t xml:space="preserve">. Biden admits Trump “drew US forces down to a bare minimum of 2,500” in Afghanistan. By refusing to retain that small military footprint and by ordering a rapid exit at the onset of the annual fighting season, </w:t>
      </w:r>
      <w:r w:rsidRPr="00842832">
        <w:rPr>
          <w:rStyle w:val="StyleUnderline"/>
        </w:rPr>
        <w:t>Biden pulled the rug out from under the Afghan military’s feet, thus facilitating the Taliban’s sweep</w:t>
      </w:r>
      <w:r w:rsidRPr="00842832">
        <w:rPr>
          <w:sz w:val="12"/>
        </w:rPr>
        <w:t>.</w:t>
      </w:r>
    </w:p>
    <w:p w14:paraId="52D91BF2" w14:textId="77777777" w:rsidR="00D80BCF" w:rsidRPr="00842832" w:rsidRDefault="00D80BCF" w:rsidP="00D80BCF">
      <w:pPr>
        <w:rPr>
          <w:sz w:val="12"/>
        </w:rPr>
      </w:pPr>
      <w:r w:rsidRPr="00842832">
        <w:rPr>
          <w:rStyle w:val="StyleUnderline"/>
        </w:rPr>
        <w:t>The US had trained and equipped the Afghan forces not to play an independent role but to rely on American and NATO capabilities</w:t>
      </w:r>
      <w:r w:rsidRPr="00842832">
        <w:rPr>
          <w:sz w:val="12"/>
        </w:rPr>
        <w:t xml:space="preserve"> for a host of battlefield imperatives – from close air support, including drones for situational awareness, to keeping US-supplied weapon systems operational. </w:t>
      </w:r>
      <w:r w:rsidRPr="00842832">
        <w:rPr>
          <w:rStyle w:val="StyleUnderline"/>
        </w:rPr>
        <w:t>Biden’s calamitous troop pullout without a transition plan to sustain the Afghans’ combat capabilities unleashed a domino effect, with 8,500 NATO forces and some 18,000 US military contractors also withdrawing and leaving the Afghan military in the lurch</w:t>
      </w:r>
      <w:r w:rsidRPr="00842832">
        <w:rPr>
          <w:sz w:val="12"/>
        </w:rPr>
        <w:t>.</w:t>
      </w:r>
    </w:p>
    <w:p w14:paraId="6E11F5BE" w14:textId="77777777" w:rsidR="00D80BCF" w:rsidRPr="00326C1A" w:rsidRDefault="00D80BCF" w:rsidP="00D80BCF">
      <w:pPr>
        <w:rPr>
          <w:sz w:val="12"/>
        </w:rPr>
      </w:pPr>
      <w:r w:rsidRPr="00842832">
        <w:rPr>
          <w:sz w:val="12"/>
        </w:rPr>
        <w:t xml:space="preserve">As former CIA Director General David Petraeus has explained, ever since US combat operations in Afghanistan ended on January 1, 2015, </w:t>
      </w:r>
      <w:r w:rsidRPr="00842832">
        <w:rPr>
          <w:rStyle w:val="StyleUnderline"/>
        </w:rPr>
        <w:t>Afghan soldiers had been bravely “fighting and dying for their country” until the US suddenly ditched them this summer</w:t>
      </w:r>
      <w:r w:rsidRPr="00842832">
        <w:rPr>
          <w:sz w:val="12"/>
        </w:rPr>
        <w:t xml:space="preserve">, mortally compromising Afghan defenses. This assessment is reinforced by the number of military deaths: </w:t>
      </w:r>
      <w:r w:rsidRPr="00842832">
        <w:rPr>
          <w:rStyle w:val="StyleUnderline"/>
        </w:rPr>
        <w:t xml:space="preserve">Since the US combat role ended more than six and a half years ago, </w:t>
      </w:r>
      <w:r w:rsidRPr="00842832">
        <w:rPr>
          <w:rStyle w:val="Emphasis"/>
        </w:rPr>
        <w:t xml:space="preserve">Afghan security forces lost tens of </w:t>
      </w:r>
      <w:r w:rsidRPr="00326C1A">
        <w:rPr>
          <w:rStyle w:val="Emphasis"/>
        </w:rPr>
        <w:t>thousands of soldiers</w:t>
      </w:r>
      <w:r w:rsidRPr="00326C1A">
        <w:rPr>
          <w:rStyle w:val="StyleUnderline"/>
        </w:rPr>
        <w:t>, while the Americans suffered just 99 fatalities</w:t>
      </w:r>
      <w:r w:rsidRPr="00326C1A">
        <w:rPr>
          <w:sz w:val="12"/>
        </w:rPr>
        <w:t>, many in non-hostile incidents.</w:t>
      </w:r>
    </w:p>
    <w:p w14:paraId="420D6A44" w14:textId="77777777" w:rsidR="00D80BCF" w:rsidRPr="00326C1A" w:rsidRDefault="00D80BCF" w:rsidP="00D80BCF">
      <w:pPr>
        <w:rPr>
          <w:sz w:val="12"/>
        </w:rPr>
      </w:pPr>
      <w:r w:rsidRPr="00326C1A">
        <w:rPr>
          <w:rStyle w:val="StyleUnderline"/>
        </w:rPr>
        <w:t xml:space="preserve">This is </w:t>
      </w:r>
      <w:r w:rsidRPr="00326C1A">
        <w:rPr>
          <w:rStyle w:val="Emphasis"/>
        </w:rPr>
        <w:t>not the first time the US has dumped its allies</w:t>
      </w:r>
      <w:r w:rsidRPr="00326C1A">
        <w:rPr>
          <w:rStyle w:val="StyleUnderline"/>
        </w:rPr>
        <w:t xml:space="preserve"> – or even the first time in recent memory. In the fall of 2019, the US abruptly abandoned its Kurdish allies in northern Syria</w:t>
      </w:r>
      <w:r w:rsidRPr="00326C1A">
        <w:rPr>
          <w:sz w:val="12"/>
        </w:rPr>
        <w:t>, leaving them at the mercy of a Turkish offensive.</w:t>
      </w:r>
    </w:p>
    <w:p w14:paraId="17B29071" w14:textId="77777777" w:rsidR="00D80BCF" w:rsidRPr="00842832" w:rsidRDefault="00D80BCF" w:rsidP="00D80BCF">
      <w:pPr>
        <w:rPr>
          <w:sz w:val="12"/>
        </w:rPr>
      </w:pPr>
      <w:r w:rsidRPr="00326C1A">
        <w:rPr>
          <w:sz w:val="12"/>
        </w:rPr>
        <w:t xml:space="preserve">But </w:t>
      </w:r>
      <w:r w:rsidRPr="00326C1A">
        <w:rPr>
          <w:rStyle w:val="StyleUnderline"/>
        </w:rPr>
        <w:t>in Afghanistan, the US sowed the wind and reaped the whirlwind. Its self-inflicted defeat and humiliation have resulted from a failure of political, not military, leadership</w:t>
      </w:r>
      <w:r w:rsidRPr="00326C1A">
        <w:rPr>
          <w:sz w:val="12"/>
        </w:rPr>
        <w:t xml:space="preserve">. </w:t>
      </w:r>
      <w:r w:rsidRPr="00326C1A">
        <w:rPr>
          <w:rStyle w:val="StyleUnderline"/>
        </w:rPr>
        <w:t>Biden</w:t>
      </w:r>
      <w:r w:rsidRPr="00842832">
        <w:rPr>
          <w:rStyle w:val="StyleUnderline"/>
        </w:rPr>
        <w:t>, ignoring conditions on the ground, overruled his top military generals</w:t>
      </w:r>
      <w:r w:rsidRPr="00842832">
        <w:rPr>
          <w:sz w:val="12"/>
        </w:rPr>
        <w:t xml:space="preserve"> in April and ordered all US troops to return home. Now, </w:t>
      </w:r>
      <w:r w:rsidRPr="00842832">
        <w:rPr>
          <w:rStyle w:val="StyleUnderline"/>
        </w:rPr>
        <w:t>two decades of American war in Afghanistan have culminated with the enemy riding triumphantly back to power</w:t>
      </w:r>
      <w:r w:rsidRPr="00842832">
        <w:rPr>
          <w:sz w:val="12"/>
        </w:rPr>
        <w:t>.</w:t>
      </w:r>
    </w:p>
    <w:p w14:paraId="385BFB72" w14:textId="77777777" w:rsidR="00D80BCF" w:rsidRPr="00842832" w:rsidRDefault="00D80BCF" w:rsidP="00D80BCF">
      <w:pPr>
        <w:rPr>
          <w:sz w:val="12"/>
        </w:rPr>
      </w:pPr>
      <w:r w:rsidRPr="00842832">
        <w:rPr>
          <w:sz w:val="12"/>
        </w:rPr>
        <w:t xml:space="preserve">Whereas 58,220 Americans (largely draftees) were killed in Vietnam, 2,448 US soldiers (all volunteers) died over the course of 20 years in Afghanistan. Yet, </w:t>
      </w:r>
      <w:r w:rsidRPr="00842832">
        <w:rPr>
          <w:rStyle w:val="StyleUnderline"/>
        </w:rPr>
        <w:t>the geopolitical implications of the US defeat in Afghanistan are much more significant globally than the American defeat in Vietnam</w:t>
      </w:r>
      <w:r w:rsidRPr="00842832">
        <w:rPr>
          <w:sz w:val="12"/>
        </w:rPr>
        <w:t>.</w:t>
      </w:r>
    </w:p>
    <w:p w14:paraId="3BCA0753" w14:textId="77777777" w:rsidR="00D80BCF" w:rsidRPr="00842832" w:rsidRDefault="00D80BCF" w:rsidP="00D80BCF">
      <w:pPr>
        <w:rPr>
          <w:sz w:val="12"/>
        </w:rPr>
      </w:pPr>
      <w:r w:rsidRPr="00842832">
        <w:rPr>
          <w:sz w:val="12"/>
        </w:rPr>
        <w:t xml:space="preserve">The Pakistan-reared Taliban may not have a global mission, but their militaristic theology of violent Islamism makes them a critical link in an international jihadist movement that whips hostility toward non-Sunni Muslims into nihilistic rage against modernity. </w:t>
      </w:r>
      <w:r w:rsidRPr="00842832">
        <w:rPr>
          <w:rStyle w:val="StyleUnderline"/>
          <w:highlight w:val="green"/>
        </w:rPr>
        <w:t>The Taliban</w:t>
      </w:r>
      <w:r w:rsidRPr="00842832">
        <w:rPr>
          <w:rStyle w:val="StyleUnderline"/>
        </w:rPr>
        <w:t xml:space="preserve">’s recapture of power </w:t>
      </w:r>
      <w:r w:rsidRPr="00842832">
        <w:rPr>
          <w:rStyle w:val="StyleUnderline"/>
          <w:highlight w:val="green"/>
        </w:rPr>
        <w:t>will</w:t>
      </w:r>
      <w:r w:rsidRPr="00842832">
        <w:rPr>
          <w:rStyle w:val="StyleUnderline"/>
        </w:rPr>
        <w:t xml:space="preserve"> energize and </w:t>
      </w:r>
      <w:r w:rsidRPr="00842832">
        <w:rPr>
          <w:rStyle w:val="StyleUnderline"/>
        </w:rPr>
        <w:lastRenderedPageBreak/>
        <w:t xml:space="preserve">embolden other violent groups in this movement, helping to </w:t>
      </w:r>
      <w:r w:rsidRPr="00842832">
        <w:rPr>
          <w:rStyle w:val="StyleUnderline"/>
          <w:highlight w:val="green"/>
        </w:rPr>
        <w:t>deliver the </w:t>
      </w:r>
      <w:r w:rsidRPr="00842832">
        <w:rPr>
          <w:rStyle w:val="Emphasis"/>
          <w:highlight w:val="green"/>
        </w:rPr>
        <w:t>rebirth of global terror</w:t>
      </w:r>
      <w:r w:rsidRPr="00842832">
        <w:rPr>
          <w:sz w:val="12"/>
        </w:rPr>
        <w:t>.</w:t>
      </w:r>
    </w:p>
    <w:p w14:paraId="5087DCDC" w14:textId="77777777" w:rsidR="00D80BCF" w:rsidRPr="00842832" w:rsidRDefault="00D80BCF" w:rsidP="00D80BCF">
      <w:pPr>
        <w:rPr>
          <w:sz w:val="12"/>
        </w:rPr>
      </w:pPr>
      <w:r w:rsidRPr="00842832">
        <w:rPr>
          <w:rStyle w:val="StyleUnderline"/>
        </w:rPr>
        <w:t xml:space="preserve">In the Taliban’s emirate, </w:t>
      </w:r>
      <w:r w:rsidRPr="00842832">
        <w:rPr>
          <w:rStyle w:val="StyleUnderline"/>
          <w:highlight w:val="green"/>
        </w:rPr>
        <w:t>al-Qaeda</w:t>
      </w:r>
      <w:r w:rsidRPr="00842832">
        <w:rPr>
          <w:rStyle w:val="StyleUnderline"/>
        </w:rPr>
        <w:t>, remnants of the Islamic State (</w:t>
      </w:r>
      <w:r w:rsidRPr="00842832">
        <w:rPr>
          <w:rStyle w:val="StyleUnderline"/>
          <w:highlight w:val="green"/>
        </w:rPr>
        <w:t>ISIS), and Pakistani</w:t>
      </w:r>
      <w:r w:rsidRPr="00842832">
        <w:rPr>
          <w:rStyle w:val="StyleUnderline"/>
        </w:rPr>
        <w:t xml:space="preserve"> terrorist </w:t>
      </w:r>
      <w:r w:rsidRPr="00842832">
        <w:rPr>
          <w:rStyle w:val="StyleUnderline"/>
          <w:highlight w:val="green"/>
        </w:rPr>
        <w:t>groups</w:t>
      </w:r>
      <w:r w:rsidRPr="00842832">
        <w:rPr>
          <w:rStyle w:val="StyleUnderline"/>
        </w:rPr>
        <w:t xml:space="preserve"> are all likely to find sanctuary</w:t>
      </w:r>
      <w:r w:rsidRPr="00842832">
        <w:rPr>
          <w:sz w:val="12"/>
        </w:rPr>
        <w:t>. According to a recent United Nations Security Council report, “</w:t>
      </w:r>
      <w:r w:rsidRPr="00842832">
        <w:rPr>
          <w:rStyle w:val="StyleUnderline"/>
        </w:rPr>
        <w:t>the Taliban and al-Qaida remain closely aligned</w:t>
      </w:r>
      <w:r w:rsidRPr="00842832">
        <w:rPr>
          <w:sz w:val="12"/>
        </w:rPr>
        <w:t>” and cooperate through the Pakistan-based Haqqani Network, a front for Pakistani intelligence.</w:t>
      </w:r>
    </w:p>
    <w:p w14:paraId="0730B85F" w14:textId="77777777" w:rsidR="00D80BCF" w:rsidRPr="00842832" w:rsidRDefault="00D80BCF" w:rsidP="00D80BCF">
      <w:pPr>
        <w:rPr>
          <w:sz w:val="12"/>
        </w:rPr>
      </w:pPr>
      <w:r w:rsidRPr="00842832">
        <w:rPr>
          <w:rStyle w:val="StyleUnderline"/>
        </w:rPr>
        <w:t>The unraveling of the effort to build a democratic, secular Afghanistan will pose a far greater threat to the free world than Syria’s meltdown</w:t>
      </w:r>
      <w:r w:rsidRPr="00842832">
        <w:rPr>
          <w:sz w:val="12"/>
        </w:rPr>
        <w:t xml:space="preserve">, which triggered a huge flow of refugees to Europe and allowed ISIS to declare a caliphate and extend it into Iraq. </w:t>
      </w:r>
      <w:r w:rsidRPr="00842832">
        <w:rPr>
          <w:rStyle w:val="StyleUnderline"/>
        </w:rPr>
        <w:t xml:space="preserve">The Taliban’s absolute power in Afghanistan will sooner or later </w:t>
      </w:r>
      <w:r w:rsidRPr="00842832">
        <w:rPr>
          <w:rStyle w:val="Emphasis"/>
          <w:highlight w:val="green"/>
        </w:rPr>
        <w:t>threaten</w:t>
      </w:r>
      <w:r w:rsidRPr="00842832">
        <w:rPr>
          <w:rStyle w:val="Emphasis"/>
        </w:rPr>
        <w:t xml:space="preserve"> US </w:t>
      </w:r>
      <w:r w:rsidRPr="00842832">
        <w:rPr>
          <w:rStyle w:val="Emphasis"/>
          <w:highlight w:val="green"/>
        </w:rPr>
        <w:t>security interests</w:t>
      </w:r>
      <w:r w:rsidRPr="00842832">
        <w:rPr>
          <w:rStyle w:val="StyleUnderline"/>
        </w:rPr>
        <w:t xml:space="preserve"> at home and abroad</w:t>
      </w:r>
      <w:r w:rsidRPr="00842832">
        <w:rPr>
          <w:sz w:val="12"/>
        </w:rPr>
        <w:t>.</w:t>
      </w:r>
    </w:p>
    <w:p w14:paraId="731DBCD2" w14:textId="77777777" w:rsidR="00D80BCF" w:rsidRPr="00842832" w:rsidRDefault="00D80BCF" w:rsidP="00D80BCF">
      <w:pPr>
        <w:rPr>
          <w:sz w:val="12"/>
        </w:rPr>
      </w:pPr>
      <w:r w:rsidRPr="00842832">
        <w:rPr>
          <w:sz w:val="12"/>
        </w:rPr>
        <w:t xml:space="preserve">By contrast, </w:t>
      </w:r>
      <w:r w:rsidRPr="00842832">
        <w:rPr>
          <w:rStyle w:val="StyleUnderline"/>
        </w:rPr>
        <w:t xml:space="preserve">China’s interests will be aided by the Taliban’s defeat of the world’s most powerful military. </w:t>
      </w:r>
      <w:r w:rsidRPr="00842832">
        <w:rPr>
          <w:rStyle w:val="StyleUnderline"/>
          <w:highlight w:val="green"/>
        </w:rPr>
        <w:t>The</w:t>
      </w:r>
      <w:r w:rsidRPr="00842832">
        <w:rPr>
          <w:rStyle w:val="StyleUnderline"/>
        </w:rPr>
        <w:t xml:space="preserve"> </w:t>
      </w:r>
      <w:r w:rsidRPr="00842832">
        <w:rPr>
          <w:rStyle w:val="StyleUnderline"/>
          <w:highlight w:val="green"/>
        </w:rPr>
        <w:t>exit of</w:t>
      </w:r>
      <w:r w:rsidRPr="00842832">
        <w:rPr>
          <w:rStyle w:val="StyleUnderline"/>
        </w:rPr>
        <w:t xml:space="preserve"> a vanquished </w:t>
      </w:r>
      <w:r w:rsidRPr="00842832">
        <w:rPr>
          <w:rStyle w:val="StyleUnderline"/>
          <w:highlight w:val="green"/>
        </w:rPr>
        <w:t>America creates</w:t>
      </w:r>
      <w:r w:rsidRPr="00842832">
        <w:rPr>
          <w:rStyle w:val="StyleUnderline"/>
        </w:rPr>
        <w:t xml:space="preserve"> </w:t>
      </w:r>
      <w:r w:rsidRPr="00842832">
        <w:rPr>
          <w:rStyle w:val="Emphasis"/>
        </w:rPr>
        <w:t xml:space="preserve">greater </w:t>
      </w:r>
      <w:r w:rsidRPr="00842832">
        <w:rPr>
          <w:rStyle w:val="Emphasis"/>
          <w:highlight w:val="green"/>
        </w:rPr>
        <w:t>space for China’s</w:t>
      </w:r>
      <w:r w:rsidRPr="00842832">
        <w:rPr>
          <w:rStyle w:val="Emphasis"/>
        </w:rPr>
        <w:t xml:space="preserve"> coercion and </w:t>
      </w:r>
      <w:r w:rsidRPr="00842832">
        <w:rPr>
          <w:rStyle w:val="Emphasis"/>
          <w:highlight w:val="green"/>
        </w:rPr>
        <w:t>expansionism,</w:t>
      </w:r>
      <w:r w:rsidRPr="00842832">
        <w:rPr>
          <w:rStyle w:val="Emphasis"/>
        </w:rPr>
        <w:t xml:space="preserve"> including </w:t>
      </w:r>
      <w:r w:rsidRPr="00842832">
        <w:rPr>
          <w:rStyle w:val="Emphasis"/>
          <w:highlight w:val="green"/>
        </w:rPr>
        <w:t>against Taiwan</w:t>
      </w:r>
      <w:r w:rsidRPr="00842832">
        <w:rPr>
          <w:rStyle w:val="StyleUnderline"/>
        </w:rPr>
        <w:t>, while underscoring the irreversible decline of US power</w:t>
      </w:r>
      <w:r w:rsidRPr="00842832">
        <w:rPr>
          <w:sz w:val="12"/>
        </w:rPr>
        <w:t>.</w:t>
      </w:r>
    </w:p>
    <w:p w14:paraId="56E1B9DA" w14:textId="77777777" w:rsidR="00D80BCF" w:rsidRPr="00842832" w:rsidRDefault="00D80BCF" w:rsidP="00D80BCF">
      <w:pPr>
        <w:rPr>
          <w:vanish/>
        </w:rPr>
      </w:pPr>
      <w:r w:rsidRPr="00842832">
        <w:rPr>
          <w:vanish/>
        </w:rPr>
        <w:t>Top of Form</w:t>
      </w:r>
    </w:p>
    <w:p w14:paraId="2CA3B9E3" w14:textId="77777777" w:rsidR="00D80BCF" w:rsidRPr="00842832" w:rsidRDefault="00D80BCF" w:rsidP="00D80BCF">
      <w:pPr>
        <w:rPr>
          <w:vanish/>
        </w:rPr>
      </w:pPr>
      <w:r w:rsidRPr="00842832">
        <w:rPr>
          <w:vanish/>
        </w:rPr>
        <w:t>Bottom of Form</w:t>
      </w:r>
    </w:p>
    <w:p w14:paraId="201EFD34" w14:textId="1E2EA5B8" w:rsidR="00D80BCF" w:rsidRDefault="00D80BCF" w:rsidP="00D80BCF">
      <w:pPr>
        <w:rPr>
          <w:sz w:val="12"/>
        </w:rPr>
      </w:pPr>
      <w:r w:rsidRPr="00842832">
        <w:rPr>
          <w:sz w:val="12"/>
        </w:rPr>
        <w:t xml:space="preserve">An opportunistic </w:t>
      </w:r>
      <w:r w:rsidRPr="00842832">
        <w:rPr>
          <w:rStyle w:val="StyleUnderline"/>
          <w:highlight w:val="green"/>
        </w:rPr>
        <w:t>China</w:t>
      </w:r>
      <w:r w:rsidRPr="00842832">
        <w:rPr>
          <w:rStyle w:val="StyleUnderline"/>
        </w:rPr>
        <w:t xml:space="preserve"> is certain to exploit the new opening to </w:t>
      </w:r>
      <w:r w:rsidRPr="00842832">
        <w:rPr>
          <w:rStyle w:val="StyleUnderline"/>
          <w:highlight w:val="green"/>
        </w:rPr>
        <w:t xml:space="preserve">make </w:t>
      </w:r>
      <w:r w:rsidRPr="00842832">
        <w:rPr>
          <w:rStyle w:val="Emphasis"/>
          <w:highlight w:val="green"/>
        </w:rPr>
        <w:t>strategic inroads into</w:t>
      </w:r>
      <w:r w:rsidRPr="00842832">
        <w:rPr>
          <w:rStyle w:val="Emphasis"/>
        </w:rPr>
        <w:t xml:space="preserve"> mineral-rich </w:t>
      </w:r>
      <w:r w:rsidRPr="00842832">
        <w:rPr>
          <w:rStyle w:val="Emphasis"/>
          <w:highlight w:val="green"/>
        </w:rPr>
        <w:t>Afghanistan</w:t>
      </w:r>
      <w:r w:rsidRPr="00842832">
        <w:t xml:space="preserve"> </w:t>
      </w:r>
      <w:r w:rsidRPr="00842832">
        <w:rPr>
          <w:rStyle w:val="StyleUnderline"/>
        </w:rPr>
        <w:t xml:space="preserve">and deepen its penetration of </w:t>
      </w:r>
      <w:r w:rsidRPr="00842832">
        <w:rPr>
          <w:rStyle w:val="StyleUnderline"/>
          <w:highlight w:val="green"/>
        </w:rPr>
        <w:t>Pakistan, Iran, and Central Asia</w:t>
      </w:r>
      <w:r w:rsidRPr="00842832">
        <w:rPr>
          <w:sz w:val="12"/>
        </w:rPr>
        <w:t xml:space="preserve">. To co-opt the Taliban, with which it has maintained longstanding ties, </w:t>
      </w:r>
      <w:r w:rsidRPr="00842832">
        <w:rPr>
          <w:rStyle w:val="StyleUnderline"/>
          <w:highlight w:val="green"/>
        </w:rPr>
        <w:t>China</w:t>
      </w:r>
      <w:r w:rsidRPr="00842832">
        <w:rPr>
          <w:rStyle w:val="StyleUnderline"/>
        </w:rPr>
        <w:t xml:space="preserve"> has </w:t>
      </w:r>
      <w:r w:rsidRPr="00842832">
        <w:rPr>
          <w:rStyle w:val="StyleUnderline"/>
          <w:highlight w:val="green"/>
        </w:rPr>
        <w:t>already dangled</w:t>
      </w:r>
      <w:r w:rsidRPr="00842832">
        <w:rPr>
          <w:rStyle w:val="StyleUnderline"/>
        </w:rPr>
        <w:t xml:space="preserve"> the prospect of providing the two things the militia needs to govern Afghanistan: diplomatic </w:t>
      </w:r>
      <w:r w:rsidRPr="00842832">
        <w:rPr>
          <w:rStyle w:val="StyleUnderline"/>
          <w:highlight w:val="green"/>
        </w:rPr>
        <w:t>recognition and</w:t>
      </w:r>
      <w:r w:rsidRPr="00842832">
        <w:rPr>
          <w:rStyle w:val="StyleUnderline"/>
        </w:rPr>
        <w:t xml:space="preserve"> much-needed infrastructure and </w:t>
      </w:r>
      <w:r w:rsidRPr="00842832">
        <w:rPr>
          <w:rStyle w:val="StyleUnderline"/>
          <w:highlight w:val="green"/>
        </w:rPr>
        <w:t>economic assistance</w:t>
      </w:r>
      <w:r w:rsidRPr="00842832">
        <w:rPr>
          <w:sz w:val="12"/>
        </w:rPr>
        <w:t>.</w:t>
      </w:r>
    </w:p>
    <w:p w14:paraId="7E984793" w14:textId="32FEDA66" w:rsidR="00FA43A0" w:rsidRDefault="00FA43A0" w:rsidP="00D80BCF">
      <w:pPr>
        <w:rPr>
          <w:sz w:val="12"/>
        </w:rPr>
      </w:pPr>
    </w:p>
    <w:p w14:paraId="760D489A" w14:textId="77777777" w:rsidR="00FA43A0" w:rsidRPr="00842832" w:rsidRDefault="00FA43A0" w:rsidP="00D80BCF">
      <w:pPr>
        <w:rPr>
          <w:sz w:val="12"/>
        </w:rPr>
      </w:pPr>
    </w:p>
    <w:p w14:paraId="5FE46F28" w14:textId="77777777" w:rsidR="00D80BCF" w:rsidRPr="00842832" w:rsidRDefault="00D80BCF" w:rsidP="00D80BCF">
      <w:pPr>
        <w:rPr>
          <w:sz w:val="12"/>
        </w:rPr>
      </w:pPr>
      <w:r w:rsidRPr="00842832">
        <w:rPr>
          <w:rStyle w:val="StyleUnderline"/>
        </w:rPr>
        <w:t xml:space="preserve">The reconstitution of a medieval, ultra-conservative, jihad-extolling emirate in Afghanistan will be </w:t>
      </w:r>
      <w:r w:rsidRPr="00842832">
        <w:rPr>
          <w:rStyle w:val="StyleUnderline"/>
          <w:highlight w:val="green"/>
        </w:rPr>
        <w:t>a monument to US perfidy</w:t>
      </w:r>
      <w:r w:rsidRPr="00842832">
        <w:rPr>
          <w:sz w:val="12"/>
        </w:rPr>
        <w:t xml:space="preserve">. And the </w:t>
      </w:r>
      <w:r w:rsidRPr="00842832">
        <w:rPr>
          <w:rStyle w:val="StyleUnderline"/>
        </w:rPr>
        <w:t>images of Chinook and Black Hawk helicopters transporting Americans from the US embassy compound in Kabul, recalling the frenzied evacuation from Saigon</w:t>
      </w:r>
      <w:r w:rsidRPr="00842832">
        <w:rPr>
          <w:sz w:val="12"/>
        </w:rPr>
        <w:t xml:space="preserve"> in 1975, </w:t>
      </w:r>
      <w:r w:rsidRPr="00842832">
        <w:rPr>
          <w:rStyle w:val="StyleUnderline"/>
        </w:rPr>
        <w:t>will serve as a testament to America’s loss of credibility – and the world’s loss of Pax Americana</w:t>
      </w:r>
      <w:r w:rsidRPr="00842832">
        <w:rPr>
          <w:sz w:val="12"/>
        </w:rPr>
        <w:t>.</w:t>
      </w:r>
    </w:p>
    <w:p w14:paraId="0A6D05B8" w14:textId="77777777" w:rsidR="00D80BCF" w:rsidRDefault="00D80BCF" w:rsidP="00A03690"/>
    <w:p w14:paraId="194D39A0" w14:textId="7A5003D6" w:rsidR="00400692" w:rsidRDefault="00400692" w:rsidP="00DD3234">
      <w:pPr>
        <w:pStyle w:val="Heading4"/>
        <w:numPr>
          <w:ilvl w:val="0"/>
          <w:numId w:val="12"/>
        </w:numPr>
      </w:pPr>
      <w:r>
        <w:t>China rise is peaceful</w:t>
      </w:r>
    </w:p>
    <w:p w14:paraId="42A85C9B" w14:textId="77777777" w:rsidR="00400692" w:rsidRDefault="00400692" w:rsidP="00400692">
      <w:pPr>
        <w:pStyle w:val="ListParagraph"/>
        <w:numPr>
          <w:ilvl w:val="0"/>
          <w:numId w:val="19"/>
        </w:numPr>
      </w:pPr>
      <w:r>
        <w:t xml:space="preserve">China seeks </w:t>
      </w:r>
      <w:r>
        <w:rPr>
          <w:u w:val="single"/>
        </w:rPr>
        <w:t>limited predation</w:t>
      </w:r>
      <w:r>
        <w:t xml:space="preserve"> not outright competition</w:t>
      </w:r>
    </w:p>
    <w:p w14:paraId="4FF589F6" w14:textId="77777777" w:rsidR="00400692" w:rsidRDefault="00400692" w:rsidP="00400692">
      <w:pPr>
        <w:pStyle w:val="ListParagraph"/>
        <w:numPr>
          <w:ilvl w:val="0"/>
          <w:numId w:val="19"/>
        </w:numPr>
      </w:pPr>
      <w:r w:rsidRPr="001A5D75">
        <w:rPr>
          <w:u w:val="single"/>
        </w:rPr>
        <w:t>Strategy</w:t>
      </w:r>
      <w:r>
        <w:t xml:space="preserve"> and </w:t>
      </w:r>
      <w:r w:rsidRPr="001A5D75">
        <w:rPr>
          <w:u w:val="single"/>
        </w:rPr>
        <w:t>policy moves</w:t>
      </w:r>
      <w:r>
        <w:t xml:space="preserve"> show </w:t>
      </w:r>
      <w:r w:rsidRPr="001A5D75">
        <w:rPr>
          <w:u w:val="single"/>
        </w:rPr>
        <w:t>coop over conflict</w:t>
      </w:r>
    </w:p>
    <w:p w14:paraId="19BA928A" w14:textId="77777777" w:rsidR="00400692" w:rsidRDefault="00400692" w:rsidP="00400692">
      <w:pPr>
        <w:pStyle w:val="ListParagraph"/>
        <w:numPr>
          <w:ilvl w:val="0"/>
          <w:numId w:val="19"/>
        </w:numPr>
      </w:pPr>
      <w:r>
        <w:t xml:space="preserve">Care most about </w:t>
      </w:r>
      <w:r w:rsidRPr="001A5D75">
        <w:rPr>
          <w:u w:val="single"/>
        </w:rPr>
        <w:t>stability</w:t>
      </w:r>
    </w:p>
    <w:p w14:paraId="25946863" w14:textId="77777777" w:rsidR="00400692" w:rsidRPr="004C7141" w:rsidRDefault="00400692" w:rsidP="00400692">
      <w:pPr>
        <w:pStyle w:val="ListParagraph"/>
        <w:numPr>
          <w:ilvl w:val="0"/>
          <w:numId w:val="19"/>
        </w:numPr>
      </w:pPr>
      <w:r w:rsidRPr="001A5D75">
        <w:rPr>
          <w:u w:val="single"/>
        </w:rPr>
        <w:t>No evidence</w:t>
      </w:r>
      <w:r>
        <w:t xml:space="preserve"> they are focused on </w:t>
      </w:r>
      <w:r w:rsidRPr="001A5D75">
        <w:rPr>
          <w:u w:val="single"/>
        </w:rPr>
        <w:t>heg</w:t>
      </w:r>
      <w:r>
        <w:t xml:space="preserve"> – </w:t>
      </w:r>
      <w:r w:rsidRPr="001A5D75">
        <w:rPr>
          <w:u w:val="single"/>
        </w:rPr>
        <w:t>leaders understand risks</w:t>
      </w:r>
      <w:r>
        <w:t xml:space="preserve"> of competition</w:t>
      </w:r>
    </w:p>
    <w:p w14:paraId="497576E8" w14:textId="77777777" w:rsidR="00400692" w:rsidRPr="001915FC" w:rsidRDefault="00400692" w:rsidP="00400692">
      <w:r w:rsidRPr="001915FC">
        <w:rPr>
          <w:rStyle w:val="Style13ptBold"/>
        </w:rPr>
        <w:t>Shifrinson 19</w:t>
      </w:r>
      <w:r w:rsidRPr="001915FC">
        <w:t xml:space="preserve"> [Joshua Shifrinson is an Assistant Professor of International Relations with the Pardee School of Global Affairs at Boston University. Should the United States Fear China’s Rise? Winter 2019. www.bu.edu/pardeeschool/files/2019/01/Winter-2019_Shifrinson_0.pdf</w:t>
      </w:r>
      <w:r>
        <w:t>]</w:t>
      </w:r>
    </w:p>
    <w:p w14:paraId="68D39D7A" w14:textId="6AB01982" w:rsidR="00400692" w:rsidRPr="00400692" w:rsidRDefault="00400692" w:rsidP="00400692">
      <w:r w:rsidRPr="001915FC">
        <w:t>In short</w:t>
      </w:r>
      <w:r w:rsidRPr="00326C1A">
        <w:t xml:space="preserve">, </w:t>
      </w:r>
      <w:r w:rsidRPr="00326C1A">
        <w:rPr>
          <w:rStyle w:val="Emphasis"/>
        </w:rPr>
        <w:t>limited predation</w:t>
      </w:r>
      <w:r w:rsidRPr="00326C1A">
        <w:t>—</w:t>
      </w:r>
      <w:r w:rsidRPr="00326C1A">
        <w:rPr>
          <w:rStyle w:val="Emphasis"/>
        </w:rPr>
        <w:t>not</w:t>
      </w:r>
      <w:r w:rsidRPr="00326C1A">
        <w:t xml:space="preserve"> an </w:t>
      </w:r>
      <w:r w:rsidRPr="00326C1A">
        <w:rPr>
          <w:rStyle w:val="Emphasis"/>
        </w:rPr>
        <w:t>overt and outright</w:t>
      </w:r>
      <w:r w:rsidRPr="00326C1A">
        <w:rPr>
          <w:u w:val="single"/>
        </w:rPr>
        <w:t xml:space="preserve"> push to overtake and challenge the </w:t>
      </w:r>
      <w:r w:rsidRPr="00326C1A">
        <w:rPr>
          <w:rStyle w:val="Emphasis"/>
        </w:rPr>
        <w:t>U</w:t>
      </w:r>
      <w:r w:rsidRPr="00326C1A">
        <w:rPr>
          <w:u w:val="single"/>
        </w:rPr>
        <w:t xml:space="preserve">nited </w:t>
      </w:r>
      <w:r w:rsidRPr="00326C1A">
        <w:rPr>
          <w:rStyle w:val="Emphasis"/>
        </w:rPr>
        <w:t>S</w:t>
      </w:r>
      <w:r w:rsidRPr="00326C1A">
        <w:rPr>
          <w:u w:val="single"/>
        </w:rPr>
        <w:t>tates</w:t>
      </w:r>
      <w:r w:rsidRPr="00326C1A">
        <w:t>—</w:t>
      </w:r>
      <w:r w:rsidRPr="00326C1A">
        <w:rPr>
          <w:u w:val="single"/>
        </w:rPr>
        <w:t xml:space="preserve">is the name of </w:t>
      </w:r>
      <w:r w:rsidRPr="00326C1A">
        <w:rPr>
          <w:rStyle w:val="Emphasis"/>
        </w:rPr>
        <w:t>China’s</w:t>
      </w:r>
      <w:r w:rsidRPr="00326C1A">
        <w:rPr>
          <w:u w:val="single"/>
        </w:rPr>
        <w:t xml:space="preserve"> current and </w:t>
      </w:r>
      <w:r w:rsidRPr="00326C1A">
        <w:rPr>
          <w:rStyle w:val="Emphasis"/>
        </w:rPr>
        <w:t>highly rational game</w:t>
      </w:r>
      <w:r w:rsidRPr="00326C1A">
        <w:t>. As significantly</w:t>
      </w:r>
      <w:r w:rsidRPr="001915FC">
        <w:t xml:space="preserve">, it appears </w:t>
      </w:r>
      <w:r w:rsidRPr="00DC4E35">
        <w:rPr>
          <w:u w:val="single"/>
        </w:rPr>
        <w:t>Chinese leaders are aware of the structural logic of the situation</w:t>
      </w:r>
      <w:r w:rsidRPr="001915FC">
        <w:t xml:space="preserve">. Despite ongoing debate over the extent to which China has departed from its long-standing “hide strength, bide time” strategy first formulated by Deng Xiaoping in favor a more assertive course seeking to increase Chinese influence in world affairs, </w:t>
      </w:r>
      <w:r w:rsidRPr="00DC4E35">
        <w:rPr>
          <w:u w:val="single"/>
        </w:rPr>
        <w:t xml:space="preserve">Chinese leaders and China watchers have been at pains to point out that </w:t>
      </w:r>
      <w:r w:rsidRPr="00C6652B">
        <w:rPr>
          <w:rStyle w:val="Emphasis"/>
          <w:highlight w:val="yellow"/>
        </w:rPr>
        <w:t>Chinese strategy</w:t>
      </w:r>
      <w:r w:rsidRPr="00DC4E35">
        <w:rPr>
          <w:u w:val="single"/>
        </w:rPr>
        <w:t xml:space="preserve"> still </w:t>
      </w:r>
      <w:r w:rsidRPr="00C6652B">
        <w:rPr>
          <w:highlight w:val="yellow"/>
          <w:u w:val="single"/>
        </w:rPr>
        <w:t xml:space="preserve">seeks to </w:t>
      </w:r>
      <w:r w:rsidRPr="00C6652B">
        <w:rPr>
          <w:rStyle w:val="Emphasis"/>
          <w:highlight w:val="yellow"/>
        </w:rPr>
        <w:t>avoid</w:t>
      </w:r>
      <w:r w:rsidRPr="00DC4E35">
        <w:rPr>
          <w:u w:val="single"/>
        </w:rPr>
        <w:t xml:space="preserve"> </w:t>
      </w:r>
      <w:r w:rsidRPr="00DC4E35">
        <w:rPr>
          <w:u w:val="single"/>
        </w:rPr>
        <w:lastRenderedPageBreak/>
        <w:t xml:space="preserve">provoking </w:t>
      </w:r>
      <w:r w:rsidRPr="00C6652B">
        <w:rPr>
          <w:rStyle w:val="Emphasis"/>
          <w:highlight w:val="yellow"/>
        </w:rPr>
        <w:t>conflict</w:t>
      </w:r>
      <w:r w:rsidRPr="00DC4E35">
        <w:rPr>
          <w:u w:val="single"/>
        </w:rPr>
        <w:t xml:space="preserve"> with the </w:t>
      </w:r>
      <w:r w:rsidRPr="00DC4E35">
        <w:rPr>
          <w:rStyle w:val="Emphasis"/>
        </w:rPr>
        <w:t>U</w:t>
      </w:r>
      <w:r w:rsidRPr="00DC4E35">
        <w:rPr>
          <w:u w:val="single"/>
        </w:rPr>
        <w:t xml:space="preserve">nited </w:t>
      </w:r>
      <w:r w:rsidRPr="00DC4E35">
        <w:rPr>
          <w:rStyle w:val="Emphasis"/>
        </w:rPr>
        <w:t>S</w:t>
      </w:r>
      <w:r w:rsidRPr="00DC4E35">
        <w:rPr>
          <w:u w:val="single"/>
        </w:rPr>
        <w:t>tates</w:t>
      </w:r>
      <w:r w:rsidRPr="001915FC">
        <w:t xml:space="preserve">.49 As one analyst notes, </w:t>
      </w:r>
      <w:r w:rsidRPr="00C6652B">
        <w:rPr>
          <w:highlight w:val="yellow"/>
          <w:u w:val="single"/>
        </w:rPr>
        <w:t>China’s decision to carve out a</w:t>
      </w:r>
      <w:r w:rsidRPr="00DC4E35">
        <w:rPr>
          <w:u w:val="single"/>
        </w:rPr>
        <w:t xml:space="preserve"> more prominent </w:t>
      </w:r>
      <w:r w:rsidRPr="00C6652B">
        <w:rPr>
          <w:highlight w:val="yellow"/>
          <w:u w:val="single"/>
        </w:rPr>
        <w:t>role for itself</w:t>
      </w:r>
      <w:r w:rsidRPr="00DC4E35">
        <w:rPr>
          <w:u w:val="single"/>
        </w:rPr>
        <w:t xml:space="preserve"> in world politics </w:t>
      </w:r>
      <w:r w:rsidRPr="00C6652B">
        <w:rPr>
          <w:highlight w:val="yellow"/>
          <w:u w:val="single"/>
        </w:rPr>
        <w:t>has been coupled with</w:t>
      </w:r>
      <w:r w:rsidRPr="00DC4E35">
        <w:rPr>
          <w:u w:val="single"/>
        </w:rPr>
        <w:t xml:space="preserve"> an </w:t>
      </w:r>
      <w:r w:rsidRPr="00C6652B">
        <w:rPr>
          <w:highlight w:val="yellow"/>
          <w:u w:val="single"/>
        </w:rPr>
        <w:t xml:space="preserve">effort to </w:t>
      </w:r>
      <w:r w:rsidRPr="00C6652B">
        <w:rPr>
          <w:rStyle w:val="Emphasis"/>
          <w:highlight w:val="yellow"/>
        </w:rPr>
        <w:t>reassure</w:t>
      </w:r>
      <w:r w:rsidRPr="00C6652B">
        <w:rPr>
          <w:highlight w:val="yellow"/>
          <w:u w:val="single"/>
        </w:rPr>
        <w:t xml:space="preserve"> and </w:t>
      </w:r>
      <w:r w:rsidRPr="00C6652B">
        <w:rPr>
          <w:rStyle w:val="Emphasis"/>
          <w:highlight w:val="yellow"/>
        </w:rPr>
        <w:t>engage</w:t>
      </w:r>
      <w:r w:rsidRPr="00C6652B">
        <w:rPr>
          <w:highlight w:val="yellow"/>
          <w:u w:val="single"/>
        </w:rPr>
        <w:t xml:space="preserve"> the </w:t>
      </w:r>
      <w:r w:rsidRPr="00C6652B">
        <w:rPr>
          <w:rStyle w:val="Emphasis"/>
          <w:highlight w:val="yellow"/>
        </w:rPr>
        <w:t>U</w:t>
      </w:r>
      <w:r w:rsidRPr="00DC4E35">
        <w:rPr>
          <w:u w:val="single"/>
        </w:rPr>
        <w:t xml:space="preserve">nited </w:t>
      </w:r>
      <w:r w:rsidRPr="00C6652B">
        <w:rPr>
          <w:rStyle w:val="Emphasis"/>
          <w:highlight w:val="yellow"/>
        </w:rPr>
        <w:t>S</w:t>
      </w:r>
      <w:r w:rsidRPr="00DC4E35">
        <w:rPr>
          <w:u w:val="single"/>
        </w:rPr>
        <w:t>tates</w:t>
      </w:r>
      <w:r w:rsidRPr="001915FC">
        <w:t xml:space="preserve"> so as </w:t>
      </w:r>
      <w:r w:rsidRPr="00C6652B">
        <w:rPr>
          <w:highlight w:val="yellow"/>
          <w:u w:val="single"/>
        </w:rPr>
        <w:t xml:space="preserve">to </w:t>
      </w:r>
      <w:r w:rsidRPr="00C6652B">
        <w:rPr>
          <w:rStyle w:val="Emphasis"/>
          <w:highlight w:val="yellow"/>
        </w:rPr>
        <w:t>avoid</w:t>
      </w:r>
      <w:r w:rsidRPr="00337C28">
        <w:rPr>
          <w:u w:val="single"/>
        </w:rPr>
        <w:t xml:space="preserve"> unneeded </w:t>
      </w:r>
      <w:r w:rsidRPr="00C6652B">
        <w:rPr>
          <w:rStyle w:val="Emphasis"/>
          <w:highlight w:val="yellow"/>
        </w:rPr>
        <w:t>competition</w:t>
      </w:r>
      <w:r w:rsidRPr="001915FC">
        <w:t xml:space="preserve"> </w:t>
      </w:r>
      <w:r w:rsidRPr="00337C28">
        <w:rPr>
          <w:u w:val="single"/>
        </w:rPr>
        <w:t xml:space="preserve">while </w:t>
      </w:r>
      <w:r w:rsidRPr="00C6652B">
        <w:rPr>
          <w:rStyle w:val="Emphasis"/>
          <w:highlight w:val="yellow"/>
        </w:rPr>
        <w:t>facilitating stability</w:t>
      </w:r>
      <w:r w:rsidRPr="001915FC">
        <w:t xml:space="preserve">.50 Chinese leaders echo these themes, with one senior official noting in 2014 that </w:t>
      </w:r>
      <w:r w:rsidRPr="00C6652B">
        <w:rPr>
          <w:rStyle w:val="Emphasis"/>
          <w:highlight w:val="yellow"/>
        </w:rPr>
        <w:t>Chinese policy</w:t>
      </w:r>
      <w:r w:rsidRPr="00C6652B">
        <w:rPr>
          <w:highlight w:val="yellow"/>
          <w:u w:val="single"/>
        </w:rPr>
        <w:t xml:space="preserve"> focused on</w:t>
      </w:r>
      <w:r w:rsidRPr="001915FC">
        <w:t xml:space="preserve"> “properly </w:t>
      </w:r>
      <w:r w:rsidRPr="00337C28">
        <w:rPr>
          <w:u w:val="single"/>
        </w:rPr>
        <w:t>addressing] conflicts</w:t>
      </w:r>
      <w:r w:rsidRPr="001915FC">
        <w:t xml:space="preserve"> and differences </w:t>
      </w:r>
      <w:r w:rsidRPr="00337C28">
        <w:rPr>
          <w:u w:val="single"/>
        </w:rPr>
        <w:t xml:space="preserve">through dialogue and </w:t>
      </w:r>
      <w:r w:rsidRPr="00C6652B">
        <w:rPr>
          <w:rStyle w:val="Emphasis"/>
          <w:highlight w:val="yellow"/>
        </w:rPr>
        <w:t>coop</w:t>
      </w:r>
      <w:r w:rsidRPr="001915FC">
        <w:t xml:space="preserve">eration </w:t>
      </w:r>
      <w:r w:rsidRPr="00337C28">
        <w:rPr>
          <w:u w:val="single"/>
        </w:rPr>
        <w:t>instead of confrontation</w:t>
      </w:r>
      <w:r w:rsidRPr="001915FC">
        <w:t xml:space="preserve">al approaches.”51 </w:t>
      </w:r>
      <w:r w:rsidRPr="00C6652B">
        <w:rPr>
          <w:rStyle w:val="Emphasis"/>
          <w:highlight w:val="yellow"/>
        </w:rPr>
        <w:t>Xi</w:t>
      </w:r>
      <w:r w:rsidRPr="001915FC">
        <w:t xml:space="preserve"> Jinping </w:t>
      </w:r>
      <w:r w:rsidRPr="00337C28">
        <w:rPr>
          <w:u w:val="single"/>
        </w:rPr>
        <w:t xml:space="preserve">himself has </w:t>
      </w:r>
      <w:r w:rsidRPr="00C6652B">
        <w:rPr>
          <w:highlight w:val="yellow"/>
          <w:u w:val="single"/>
        </w:rPr>
        <w:t>underlined these</w:t>
      </w:r>
      <w:r w:rsidRPr="00337C28">
        <w:rPr>
          <w:u w:val="single"/>
        </w:rPr>
        <w:t xml:space="preserve"> currents</w:t>
      </w:r>
      <w:r w:rsidRPr="001915FC">
        <w:t xml:space="preserve">, arguing even before taking office that U.S.-Chinese relations should be premised on “preventing conflict and confrontation,” and more recently vowing that “China will promote coordination and cooperation with other major countries.”52 Ultimately, </w:t>
      </w:r>
      <w:r w:rsidRPr="00337C28">
        <w:rPr>
          <w:u w:val="single"/>
        </w:rPr>
        <w:t xml:space="preserve">as one scholar observes, </w:t>
      </w:r>
      <w:r w:rsidRPr="00C6652B">
        <w:rPr>
          <w:highlight w:val="yellow"/>
          <w:u w:val="single"/>
        </w:rPr>
        <w:t>there is “</w:t>
      </w:r>
      <w:r w:rsidRPr="00C6652B">
        <w:rPr>
          <w:rStyle w:val="Emphasis"/>
          <w:highlight w:val="yellow"/>
        </w:rPr>
        <w:t>hardly evidence</w:t>
      </w:r>
      <w:r w:rsidRPr="00337C28">
        <w:rPr>
          <w:u w:val="single"/>
        </w:rPr>
        <w:t xml:space="preserve"> that</w:t>
      </w:r>
      <w:r w:rsidRPr="001915FC">
        <w:t xml:space="preserve"> [... </w:t>
      </w:r>
      <w:r w:rsidRPr="00C6652B">
        <w:rPr>
          <w:rStyle w:val="Emphasis"/>
          <w:highlight w:val="yellow"/>
        </w:rPr>
        <w:t>China</w:t>
      </w:r>
      <w:r w:rsidRPr="00C6652B">
        <w:rPr>
          <w:highlight w:val="yellow"/>
          <w:u w:val="single"/>
        </w:rPr>
        <w:t xml:space="preserve"> has] begun to </w:t>
      </w:r>
      <w:r w:rsidRPr="00C6652B">
        <w:rPr>
          <w:rStyle w:val="Emphasis"/>
          <w:highlight w:val="yellow"/>
        </w:rPr>
        <w:t>focus</w:t>
      </w:r>
      <w:r w:rsidRPr="00C6652B">
        <w:rPr>
          <w:highlight w:val="yellow"/>
          <w:u w:val="single"/>
        </w:rPr>
        <w:t xml:space="preserve"> on </w:t>
      </w:r>
      <w:r w:rsidRPr="00C6652B">
        <w:rPr>
          <w:rStyle w:val="Emphasis"/>
          <w:highlight w:val="yellow"/>
        </w:rPr>
        <w:t>hegemonic competition</w:t>
      </w:r>
      <w:r w:rsidRPr="001915FC">
        <w:t xml:space="preserve">.”53 Put another way, </w:t>
      </w:r>
      <w:r w:rsidRPr="00C6652B">
        <w:rPr>
          <w:rStyle w:val="Emphasis"/>
          <w:highlight w:val="yellow"/>
        </w:rPr>
        <w:t>China’s leaders</w:t>
      </w:r>
      <w:r w:rsidRPr="00C6652B">
        <w:rPr>
          <w:highlight w:val="yellow"/>
          <w:u w:val="single"/>
        </w:rPr>
        <w:t xml:space="preserve"> appear </w:t>
      </w:r>
      <w:r w:rsidRPr="00C6652B">
        <w:rPr>
          <w:rStyle w:val="Emphasis"/>
          <w:highlight w:val="yellow"/>
        </w:rPr>
        <w:t>aware of</w:t>
      </w:r>
      <w:r w:rsidRPr="00337C28">
        <w:rPr>
          <w:u w:val="single"/>
        </w:rPr>
        <w:t xml:space="preserve"> the </w:t>
      </w:r>
      <w:r w:rsidRPr="00C6652B">
        <w:rPr>
          <w:rStyle w:val="Emphasis"/>
          <w:highlight w:val="yellow"/>
        </w:rPr>
        <w:t>risks</w:t>
      </w:r>
      <w:r w:rsidRPr="00C6652B">
        <w:rPr>
          <w:highlight w:val="yellow"/>
          <w:u w:val="single"/>
        </w:rPr>
        <w:t xml:space="preserve"> of taking a</w:t>
      </w:r>
      <w:r w:rsidRPr="00337C28">
        <w:rPr>
          <w:u w:val="single"/>
        </w:rPr>
        <w:t xml:space="preserve">n overly </w:t>
      </w:r>
      <w:r w:rsidRPr="00C6652B">
        <w:rPr>
          <w:highlight w:val="yellow"/>
          <w:u w:val="single"/>
        </w:rPr>
        <w:t xml:space="preserve">confrontational stance </w:t>
      </w:r>
      <w:r w:rsidRPr="001915FC">
        <w:rPr>
          <w:u w:val="single"/>
        </w:rPr>
        <w:t>toward</w:t>
      </w:r>
      <w:r w:rsidRPr="00337C28">
        <w:rPr>
          <w:u w:val="single"/>
        </w:rPr>
        <w:t xml:space="preserve"> a sti</w:t>
      </w:r>
      <w:r w:rsidRPr="00326C1A">
        <w:rPr>
          <w:u w:val="single"/>
        </w:rPr>
        <w:t>ll-potent United States and have scoped</w:t>
      </w:r>
      <w:r w:rsidRPr="00326C1A">
        <w:t xml:space="preserve"> Chinese </w:t>
      </w:r>
      <w:r w:rsidRPr="00326C1A">
        <w:rPr>
          <w:u w:val="single"/>
        </w:rPr>
        <w:t>ambitions accordingly</w:t>
      </w:r>
      <w:r w:rsidRPr="00326C1A">
        <w:t>.</w:t>
      </w:r>
    </w:p>
    <w:p w14:paraId="72B19585" w14:textId="4CDA2BEA" w:rsidR="0028700A" w:rsidRPr="00DE3713" w:rsidRDefault="0028700A" w:rsidP="00DD3234">
      <w:pPr>
        <w:pStyle w:val="Heading4"/>
        <w:numPr>
          <w:ilvl w:val="0"/>
          <w:numId w:val="12"/>
        </w:numPr>
      </w:pPr>
      <w:r>
        <w:rPr>
          <w:u w:val="single"/>
        </w:rPr>
        <w:t>China decline</w:t>
      </w:r>
      <w:r>
        <w:t xml:space="preserve"> isn’t inevitable</w:t>
      </w:r>
    </w:p>
    <w:p w14:paraId="21C202B5" w14:textId="77777777" w:rsidR="0028700A" w:rsidRPr="00F244E8" w:rsidRDefault="0028700A" w:rsidP="0028700A">
      <w:pPr>
        <w:pStyle w:val="AuthorQuals"/>
      </w:pPr>
      <w:r w:rsidRPr="00F244E8">
        <w:t xml:space="preserve">Robert </w:t>
      </w:r>
      <w:r w:rsidRPr="00F244E8">
        <w:rPr>
          <w:rStyle w:val="Style13ptBold"/>
        </w:rPr>
        <w:t>May 20</w:t>
      </w:r>
      <w:r w:rsidRPr="00F244E8">
        <w:t>, Postgraduate Masters’s student in International Relations at Queen Mary University of London. He is also the CEO of a non-profit multinational education provider (ABE) a member of the Royal Overseas League, a member of the Royal Institute for International Affairs, and a Friend of UNESCO, “Is War Inevitable Between the US and China?” Atlas Institute for International Affairs, 9/7/2020, https://www.internationalaffairshouse.org/is-war-inevitable-between-the-us-and-china/</w:t>
      </w:r>
    </w:p>
    <w:p w14:paraId="2AEEA91B" w14:textId="77777777" w:rsidR="0028700A" w:rsidRPr="00F244E8" w:rsidRDefault="0028700A" w:rsidP="0028700A">
      <w:r w:rsidRPr="00F244E8">
        <w:t xml:space="preserve">Since 1500 C.E., when a rising power has challenged an established power it has ended in violent conflict 80 percent of the time.4 This indicates that </w:t>
      </w:r>
      <w:r w:rsidRPr="00F244E8">
        <w:rPr>
          <w:rStyle w:val="StyleUnderline"/>
          <w:highlight w:val="green"/>
        </w:rPr>
        <w:t>war</w:t>
      </w:r>
      <w:r w:rsidRPr="00F244E8">
        <w:rPr>
          <w:rStyle w:val="StyleUnderline"/>
        </w:rPr>
        <w:t xml:space="preserve"> </w:t>
      </w:r>
      <w:r w:rsidRPr="00F244E8">
        <w:rPr>
          <w:rStyle w:val="StyleUnderline"/>
          <w:highlight w:val="green"/>
        </w:rPr>
        <w:t>between America and China</w:t>
      </w:r>
      <w:r w:rsidRPr="00F244E8">
        <w:rPr>
          <w:rStyle w:val="StyleUnderline"/>
        </w:rPr>
        <w:t xml:space="preserve"> </w:t>
      </w:r>
      <w:r w:rsidRPr="00F244E8">
        <w:rPr>
          <w:rStyle w:val="StyleUnderline"/>
          <w:highlight w:val="green"/>
        </w:rPr>
        <w:t xml:space="preserve">is </w:t>
      </w:r>
      <w:r w:rsidRPr="00F244E8">
        <w:rPr>
          <w:rStyle w:val="Emphasis"/>
          <w:highlight w:val="green"/>
        </w:rPr>
        <w:t>not inevitable</w:t>
      </w:r>
      <w:r w:rsidRPr="00F244E8">
        <w:t xml:space="preserve">, </w:t>
      </w:r>
      <w:r w:rsidRPr="00F244E8">
        <w:rPr>
          <w:rStyle w:val="StyleUnderline"/>
          <w:highlight w:val="green"/>
        </w:rPr>
        <w:t>but</w:t>
      </w:r>
      <w:r w:rsidRPr="00F244E8">
        <w:t xml:space="preserve"> it is </w:t>
      </w:r>
      <w:r w:rsidRPr="00F244E8">
        <w:rPr>
          <w:rStyle w:val="Emphasis"/>
          <w:highlight w:val="green"/>
        </w:rPr>
        <w:t>highly probable</w:t>
      </w:r>
      <w:r w:rsidRPr="00F244E8">
        <w:t xml:space="preserve">. </w:t>
      </w:r>
      <w:r w:rsidRPr="00F244E8">
        <w:rPr>
          <w:rStyle w:val="StyleUnderline"/>
        </w:rPr>
        <w:t xml:space="preserve">The applicability of structural analysis to the changes in </w:t>
      </w:r>
      <w:r w:rsidRPr="00F244E8">
        <w:rPr>
          <w:rStyle w:val="Emphasis"/>
          <w:highlight w:val="green"/>
        </w:rPr>
        <w:t>relative strength</w:t>
      </w:r>
      <w:r w:rsidRPr="00F244E8">
        <w:t xml:space="preserve"> </w:t>
      </w:r>
      <w:r w:rsidRPr="00F244E8">
        <w:rPr>
          <w:rStyle w:val="StyleUnderline"/>
        </w:rPr>
        <w:t>and privilege in world order</w:t>
      </w:r>
      <w:r w:rsidRPr="00F244E8">
        <w:t xml:space="preserve"> </w:t>
      </w:r>
      <w:r w:rsidRPr="00F244E8">
        <w:rPr>
          <w:rStyle w:val="Emphasis"/>
          <w:highlight w:val="green"/>
        </w:rPr>
        <w:t>generates</w:t>
      </w:r>
      <w:r w:rsidRPr="00F244E8">
        <w:t xml:space="preserve"> </w:t>
      </w:r>
      <w:r w:rsidRPr="00F244E8">
        <w:rPr>
          <w:rStyle w:val="StyleUnderline"/>
        </w:rPr>
        <w:t xml:space="preserve">the principle </w:t>
      </w:r>
      <w:r w:rsidRPr="00F244E8">
        <w:rPr>
          <w:rStyle w:val="Emphasis"/>
          <w:highlight w:val="green"/>
        </w:rPr>
        <w:t>anxieties</w:t>
      </w:r>
      <w:r w:rsidRPr="00F244E8">
        <w:t xml:space="preserve"> </w:t>
      </w:r>
      <w:r w:rsidRPr="00F244E8">
        <w:rPr>
          <w:rStyle w:val="StyleUnderline"/>
        </w:rPr>
        <w:t xml:space="preserve">and pressures </w:t>
      </w:r>
      <w:r w:rsidRPr="00F244E8">
        <w:rPr>
          <w:rStyle w:val="StyleUnderline"/>
          <w:highlight w:val="green"/>
        </w:rPr>
        <w:t>that lead to war</w:t>
      </w:r>
      <w:r w:rsidRPr="00F244E8">
        <w:t xml:space="preserve">, </w:t>
      </w:r>
      <w:r w:rsidRPr="00F244E8">
        <w:rPr>
          <w:rStyle w:val="StyleUnderline"/>
        </w:rPr>
        <w:t xml:space="preserve">but </w:t>
      </w:r>
      <w:r w:rsidRPr="00F244E8">
        <w:rPr>
          <w:rStyle w:val="Emphasis"/>
        </w:rPr>
        <w:t>classical realism</w:t>
      </w:r>
      <w:r w:rsidRPr="00F244E8">
        <w:t xml:space="preserve"> instead </w:t>
      </w:r>
      <w:r w:rsidRPr="00F244E8">
        <w:rPr>
          <w:rStyle w:val="StyleUnderline"/>
        </w:rPr>
        <w:t xml:space="preserve">stresses the historical </w:t>
      </w:r>
      <w:r w:rsidRPr="00F244E8">
        <w:rPr>
          <w:rStyle w:val="Emphasis"/>
        </w:rPr>
        <w:t>processes</w:t>
      </w:r>
      <w:r w:rsidRPr="00F244E8">
        <w:t xml:space="preserve"> </w:t>
      </w:r>
      <w:r w:rsidRPr="00F244E8">
        <w:rPr>
          <w:rStyle w:val="StyleUnderline"/>
        </w:rPr>
        <w:t>and</w:t>
      </w:r>
      <w:r w:rsidRPr="00F244E8">
        <w:t xml:space="preserve"> </w:t>
      </w:r>
      <w:r w:rsidRPr="00F244E8">
        <w:rPr>
          <w:rStyle w:val="Emphasis"/>
        </w:rPr>
        <w:t>biases</w:t>
      </w:r>
      <w:r w:rsidRPr="00F244E8">
        <w:t xml:space="preserve"> </w:t>
      </w:r>
      <w:r w:rsidRPr="00F244E8">
        <w:rPr>
          <w:rStyle w:val="StyleUnderline"/>
        </w:rPr>
        <w:t xml:space="preserve">that determine </w:t>
      </w:r>
      <w:r w:rsidRPr="00F244E8">
        <w:rPr>
          <w:rStyle w:val="Emphasis"/>
        </w:rPr>
        <w:t>political action</w:t>
      </w:r>
      <w:r w:rsidRPr="00F244E8">
        <w:t xml:space="preserve">. </w:t>
      </w:r>
      <w:r w:rsidRPr="00F244E8">
        <w:rPr>
          <w:rStyle w:val="StyleUnderline"/>
        </w:rPr>
        <w:t xml:space="preserve">Policymakers should realise that </w:t>
      </w:r>
      <w:r w:rsidRPr="00F244E8">
        <w:rPr>
          <w:rStyle w:val="Emphasis"/>
          <w:szCs w:val="26"/>
        </w:rPr>
        <w:t>China is not Nazi Germany</w:t>
      </w:r>
      <w:r w:rsidRPr="00F244E8">
        <w:t xml:space="preserve">; in 2019, </w:t>
      </w:r>
      <w:r w:rsidRPr="00F244E8">
        <w:rPr>
          <w:rStyle w:val="StyleUnderline"/>
        </w:rPr>
        <w:t>Xi</w:t>
      </w:r>
      <w:r w:rsidRPr="00F244E8">
        <w:t xml:space="preserve"> Jinping </w:t>
      </w:r>
      <w:r w:rsidRPr="00F244E8">
        <w:rPr>
          <w:rStyle w:val="StyleUnderline"/>
        </w:rPr>
        <w:t>stated</w:t>
      </w:r>
      <w:r w:rsidRPr="00F244E8">
        <w:t>, “</w:t>
      </w:r>
      <w:r w:rsidRPr="00F244E8">
        <w:rPr>
          <w:rStyle w:val="StyleUnderline"/>
        </w:rPr>
        <w:t xml:space="preserve">Civilisations don’t have to clash, what is needed are </w:t>
      </w:r>
      <w:r w:rsidRPr="00F244E8">
        <w:rPr>
          <w:rStyle w:val="Emphasis"/>
        </w:rPr>
        <w:t>eyes</w:t>
      </w:r>
      <w:r w:rsidRPr="00F244E8">
        <w:t xml:space="preserve"> </w:t>
      </w:r>
      <w:r w:rsidRPr="00F244E8">
        <w:rPr>
          <w:rStyle w:val="StyleUnderline"/>
        </w:rPr>
        <w:t xml:space="preserve">to see the beauty in </w:t>
      </w:r>
      <w:r w:rsidRPr="00F244E8">
        <w:rPr>
          <w:rStyle w:val="Emphasis"/>
        </w:rPr>
        <w:t>all civilisations</w:t>
      </w:r>
      <w:r w:rsidRPr="00F244E8">
        <w:t xml:space="preserve">”, </w:t>
      </w:r>
      <w:r w:rsidRPr="00F244E8">
        <w:rPr>
          <w:rStyle w:val="StyleUnderline"/>
        </w:rPr>
        <w:t>implying</w:t>
      </w:r>
      <w:r w:rsidRPr="00F244E8">
        <w:t xml:space="preserve"> </w:t>
      </w:r>
      <w:r w:rsidRPr="00F244E8">
        <w:rPr>
          <w:rStyle w:val="StyleUnderline"/>
        </w:rPr>
        <w:t xml:space="preserve">China will not use its </w:t>
      </w:r>
      <w:r w:rsidRPr="00F244E8">
        <w:rPr>
          <w:rStyle w:val="Emphasis"/>
        </w:rPr>
        <w:t>role</w:t>
      </w:r>
      <w:r w:rsidRPr="00F244E8">
        <w:rPr>
          <w:rStyle w:val="StyleUnderline"/>
        </w:rPr>
        <w:t xml:space="preserve"> or </w:t>
      </w:r>
      <w:r w:rsidRPr="00F244E8">
        <w:rPr>
          <w:rStyle w:val="Emphasis"/>
        </w:rPr>
        <w:t>influence</w:t>
      </w:r>
      <w:r w:rsidRPr="00F244E8">
        <w:t xml:space="preserve"> </w:t>
      </w:r>
      <w:r w:rsidRPr="00F244E8">
        <w:rPr>
          <w:rStyle w:val="StyleUnderline"/>
        </w:rPr>
        <w:t xml:space="preserve">to change the </w:t>
      </w:r>
      <w:r w:rsidRPr="00F244E8">
        <w:rPr>
          <w:rStyle w:val="Emphasis"/>
        </w:rPr>
        <w:t>ideologies</w:t>
      </w:r>
      <w:r w:rsidRPr="00F244E8">
        <w:t xml:space="preserve"> or political practices </w:t>
      </w:r>
      <w:r w:rsidRPr="00F244E8">
        <w:rPr>
          <w:rStyle w:val="StyleUnderline"/>
        </w:rPr>
        <w:t>of other societies</w:t>
      </w:r>
      <w:r w:rsidRPr="00F244E8">
        <w:t xml:space="preserve"> (Cited in Mahbubani, 2020:254-255). </w:t>
      </w:r>
      <w:r w:rsidRPr="00F244E8">
        <w:rPr>
          <w:rStyle w:val="StyleUnderline"/>
        </w:rPr>
        <w:t xml:space="preserve">Neither is China </w:t>
      </w:r>
      <w:r w:rsidRPr="00F244E8">
        <w:rPr>
          <w:rStyle w:val="Emphasis"/>
        </w:rPr>
        <w:t>nor the USSR</w:t>
      </w:r>
      <w:r w:rsidRPr="00F244E8">
        <w:t xml:space="preserve">; ‘The Chinese Communist Party is far more capable and adaptable than the Soviet Communist Party’ (Ibid, 271). </w:t>
      </w:r>
      <w:r w:rsidRPr="00F244E8">
        <w:rPr>
          <w:rStyle w:val="StyleUnderline"/>
        </w:rPr>
        <w:t xml:space="preserve">China does not seek to </w:t>
      </w:r>
      <w:r w:rsidRPr="00F244E8">
        <w:rPr>
          <w:rStyle w:val="Emphasis"/>
        </w:rPr>
        <w:t>export</w:t>
      </w:r>
      <w:r w:rsidRPr="00F244E8">
        <w:t xml:space="preserve"> </w:t>
      </w:r>
      <w:r w:rsidRPr="00F244E8">
        <w:rPr>
          <w:rStyle w:val="StyleUnderline"/>
        </w:rPr>
        <w:t>its</w:t>
      </w:r>
      <w:r w:rsidRPr="00F244E8">
        <w:t xml:space="preserve"> </w:t>
      </w:r>
      <w:r w:rsidRPr="00F244E8">
        <w:rPr>
          <w:rStyle w:val="Emphasis"/>
        </w:rPr>
        <w:t>political system</w:t>
      </w:r>
      <w:r w:rsidRPr="00F244E8">
        <w:t xml:space="preserve"> </w:t>
      </w:r>
      <w:r w:rsidRPr="00F244E8">
        <w:rPr>
          <w:rStyle w:val="StyleUnderline"/>
        </w:rPr>
        <w:t>around the world</w:t>
      </w:r>
      <w:r w:rsidRPr="00F244E8">
        <w:t xml:space="preserve">, </w:t>
      </w:r>
      <w:r w:rsidRPr="00F244E8">
        <w:rPr>
          <w:rStyle w:val="StyleUnderline"/>
        </w:rPr>
        <w:t xml:space="preserve">its objective is </w:t>
      </w:r>
      <w:r w:rsidRPr="00F244E8">
        <w:rPr>
          <w:rStyle w:val="Emphasis"/>
        </w:rPr>
        <w:t>international respect</w:t>
      </w:r>
      <w:r w:rsidRPr="00F244E8">
        <w:t xml:space="preserve">, </w:t>
      </w:r>
      <w:r w:rsidRPr="00F244E8">
        <w:rPr>
          <w:rStyle w:val="Emphasis"/>
        </w:rPr>
        <w:t>not conversion</w:t>
      </w:r>
      <w:r w:rsidRPr="00F244E8">
        <w:t xml:space="preserve">; </w:t>
      </w:r>
      <w:r w:rsidRPr="00F244E8">
        <w:rPr>
          <w:rStyle w:val="StyleUnderline"/>
        </w:rPr>
        <w:t>the grandest expression of Chinese power</w:t>
      </w:r>
      <w:r w:rsidRPr="00F244E8">
        <w:t xml:space="preserve">, </w:t>
      </w:r>
      <w:r w:rsidRPr="00F244E8">
        <w:rPr>
          <w:rStyle w:val="StyleUnderline"/>
        </w:rPr>
        <w:t>the Great</w:t>
      </w:r>
      <w:r w:rsidRPr="00F244E8">
        <w:t xml:space="preserve"> </w:t>
      </w:r>
      <w:r w:rsidRPr="00F244E8">
        <w:rPr>
          <w:rStyle w:val="StyleUnderline"/>
        </w:rPr>
        <w:t>Wall</w:t>
      </w:r>
      <w:r w:rsidRPr="00F244E8">
        <w:t xml:space="preserve">, also </w:t>
      </w:r>
      <w:r w:rsidRPr="00F244E8">
        <w:rPr>
          <w:rStyle w:val="Emphasis"/>
        </w:rPr>
        <w:t>denotes</w:t>
      </w:r>
      <w:r w:rsidRPr="00F244E8">
        <w:t xml:space="preserve"> </w:t>
      </w:r>
      <w:r w:rsidRPr="00F244E8">
        <w:rPr>
          <w:rStyle w:val="StyleUnderline"/>
        </w:rPr>
        <w:t>a</w:t>
      </w:r>
      <w:r w:rsidRPr="00F244E8">
        <w:t xml:space="preserve"> </w:t>
      </w:r>
      <w:r w:rsidRPr="00F244E8">
        <w:rPr>
          <w:rStyle w:val="Emphasis"/>
        </w:rPr>
        <w:t>consciousness</w:t>
      </w:r>
      <w:r w:rsidRPr="00F244E8">
        <w:t xml:space="preserve"> </w:t>
      </w:r>
      <w:r w:rsidRPr="00F244E8">
        <w:rPr>
          <w:rStyle w:val="StyleUnderline"/>
        </w:rPr>
        <w:t xml:space="preserve">of its limitations and </w:t>
      </w:r>
      <w:r w:rsidRPr="00F244E8">
        <w:rPr>
          <w:rStyle w:val="Emphasis"/>
        </w:rPr>
        <w:t>vulnerability</w:t>
      </w:r>
      <w:r w:rsidRPr="00F244E8">
        <w:t xml:space="preserve"> (Kissinger, 2014:214). Nevertheless, </w:t>
      </w:r>
      <w:r w:rsidRPr="00F244E8">
        <w:rPr>
          <w:rStyle w:val="StyleUnderline"/>
          <w:highlight w:val="green"/>
        </w:rPr>
        <w:t xml:space="preserve">America is </w:t>
      </w:r>
      <w:r w:rsidRPr="00F244E8">
        <w:rPr>
          <w:rStyle w:val="Emphasis"/>
          <w:highlight w:val="green"/>
        </w:rPr>
        <w:t>convinced</w:t>
      </w:r>
      <w:r w:rsidRPr="00F244E8">
        <w:rPr>
          <w:rStyle w:val="StyleUnderline"/>
        </w:rPr>
        <w:t xml:space="preserve"> </w:t>
      </w:r>
      <w:r w:rsidRPr="00F244E8">
        <w:rPr>
          <w:rStyle w:val="StyleUnderline"/>
          <w:highlight w:val="green"/>
        </w:rPr>
        <w:t>of</w:t>
      </w:r>
      <w:r w:rsidRPr="00F244E8">
        <w:rPr>
          <w:rStyle w:val="StyleUnderline"/>
        </w:rPr>
        <w:t xml:space="preserve"> an</w:t>
      </w:r>
      <w:r w:rsidRPr="00F244E8">
        <w:t xml:space="preserve"> </w:t>
      </w:r>
      <w:r w:rsidRPr="00F244E8">
        <w:rPr>
          <w:rStyle w:val="Emphasis"/>
          <w:highlight w:val="green"/>
        </w:rPr>
        <w:t>existential threat</w:t>
      </w:r>
      <w:r w:rsidRPr="00F244E8">
        <w:t xml:space="preserve"> </w:t>
      </w:r>
      <w:r w:rsidRPr="00F244E8">
        <w:rPr>
          <w:rStyle w:val="StyleUnderline"/>
          <w:highlight w:val="green"/>
        </w:rPr>
        <w:t>to</w:t>
      </w:r>
      <w:r w:rsidRPr="00F244E8">
        <w:rPr>
          <w:rStyle w:val="StyleUnderline"/>
        </w:rPr>
        <w:t xml:space="preserve"> its </w:t>
      </w:r>
      <w:r w:rsidRPr="00F244E8">
        <w:rPr>
          <w:rStyle w:val="StyleUnderline"/>
          <w:highlight w:val="green"/>
        </w:rPr>
        <w:t>hegemony</w:t>
      </w:r>
      <w:r w:rsidRPr="00F244E8">
        <w:rPr>
          <w:rStyle w:val="StyleUnderline"/>
        </w:rPr>
        <w:t xml:space="preserve"> and the emergence of new </w:t>
      </w:r>
      <w:r w:rsidRPr="00F244E8">
        <w:rPr>
          <w:rStyle w:val="Emphasis"/>
        </w:rPr>
        <w:t>world order</w:t>
      </w:r>
      <w:r w:rsidRPr="00F244E8">
        <w:t xml:space="preserve">, </w:t>
      </w:r>
      <w:r w:rsidRPr="00F244E8">
        <w:rPr>
          <w:rStyle w:val="StyleUnderline"/>
        </w:rPr>
        <w:t>which</w:t>
      </w:r>
      <w:r w:rsidRPr="00F244E8">
        <w:t xml:space="preserve"> arguably has more to do with the failure of the </w:t>
      </w:r>
      <w:r w:rsidRPr="00F244E8">
        <w:rPr>
          <w:rStyle w:val="Emphasis"/>
        </w:rPr>
        <w:t>l</w:t>
      </w:r>
      <w:r w:rsidRPr="00F244E8">
        <w:rPr>
          <w:rStyle w:val="StyleUnderline"/>
        </w:rPr>
        <w:t>iberal</w:t>
      </w:r>
      <w:r w:rsidRPr="00F244E8">
        <w:t xml:space="preserve"> </w:t>
      </w:r>
      <w:r w:rsidRPr="00F244E8">
        <w:rPr>
          <w:rStyle w:val="Emphasis"/>
        </w:rPr>
        <w:t>i</w:t>
      </w:r>
      <w:r w:rsidRPr="00F244E8">
        <w:rPr>
          <w:rStyle w:val="StyleUnderline"/>
        </w:rPr>
        <w:t xml:space="preserve">nternational </w:t>
      </w:r>
      <w:r w:rsidRPr="00F244E8">
        <w:rPr>
          <w:rStyle w:val="Emphasis"/>
        </w:rPr>
        <w:t>o</w:t>
      </w:r>
      <w:r w:rsidRPr="00F244E8">
        <w:rPr>
          <w:rStyle w:val="StyleUnderline"/>
        </w:rPr>
        <w:t>rder</w:t>
      </w:r>
      <w:r w:rsidRPr="00F244E8">
        <w:t xml:space="preserve">, </w:t>
      </w:r>
      <w:r w:rsidRPr="00F244E8">
        <w:rPr>
          <w:rStyle w:val="StyleUnderline"/>
        </w:rPr>
        <w:t>and</w:t>
      </w:r>
      <w:r w:rsidRPr="00F244E8">
        <w:t xml:space="preserve"> the </w:t>
      </w:r>
      <w:r w:rsidRPr="00F244E8">
        <w:rPr>
          <w:rStyle w:val="StyleUnderline"/>
        </w:rPr>
        <w:t>misguided belief</w:t>
      </w:r>
      <w:r w:rsidRPr="00F244E8">
        <w:t xml:space="preserve"> system </w:t>
      </w:r>
      <w:r w:rsidRPr="00F244E8">
        <w:rPr>
          <w:rStyle w:val="StyleUnderline"/>
        </w:rPr>
        <w:t xml:space="preserve">that ‘the end-point of development and modernisation is </w:t>
      </w:r>
      <w:r w:rsidRPr="00F244E8">
        <w:rPr>
          <w:rStyle w:val="Emphasis"/>
        </w:rPr>
        <w:t>defined</w:t>
      </w:r>
      <w:r w:rsidRPr="00F244E8">
        <w:rPr>
          <w:rStyle w:val="StyleUnderline"/>
        </w:rPr>
        <w:t xml:space="preserve"> by the </w:t>
      </w:r>
      <w:r w:rsidRPr="00F244E8">
        <w:rPr>
          <w:rStyle w:val="Emphasis"/>
        </w:rPr>
        <w:t>contemporary West’</w:t>
      </w:r>
      <w:r w:rsidRPr="00F244E8">
        <w:t xml:space="preserve"> (Barkawi&amp; Laffey, 2006:331). Those under attack feel compelled ‘to defend not only their territory but their basic way of life’ (Kissinger, 2014:366).</w:t>
      </w:r>
    </w:p>
    <w:p w14:paraId="20DA3200" w14:textId="77777777" w:rsidR="0028700A" w:rsidRPr="00F244E8" w:rsidRDefault="0028700A" w:rsidP="0028700A">
      <w:r w:rsidRPr="00EB6F59">
        <w:rPr>
          <w:rStyle w:val="StyleUnderline"/>
        </w:rPr>
        <w:t>A</w:t>
      </w:r>
      <w:r w:rsidRPr="00EB6F59">
        <w:t xml:space="preserve"> </w:t>
      </w:r>
      <w:r w:rsidRPr="00EB6F59">
        <w:rPr>
          <w:rStyle w:val="Emphasis"/>
        </w:rPr>
        <w:t>realist recalibration</w:t>
      </w:r>
      <w:r w:rsidRPr="00EB6F59">
        <w:t xml:space="preserve"> </w:t>
      </w:r>
      <w:r w:rsidRPr="00EB6F59">
        <w:rPr>
          <w:rStyle w:val="StyleUnderline"/>
        </w:rPr>
        <w:t>of</w:t>
      </w:r>
      <w:r w:rsidRPr="00EB6F59">
        <w:t xml:space="preserve"> U.S. </w:t>
      </w:r>
      <w:r w:rsidRPr="00EB6F59">
        <w:rPr>
          <w:rStyle w:val="StyleUnderline"/>
        </w:rPr>
        <w:t>foreign policy around</w:t>
      </w:r>
      <w:r w:rsidRPr="00EB6F59">
        <w:t xml:space="preserve"> current </w:t>
      </w:r>
      <w:r w:rsidRPr="00EB6F59">
        <w:rPr>
          <w:rStyle w:val="StyleUnderline"/>
        </w:rPr>
        <w:t xml:space="preserve">national interest and a </w:t>
      </w:r>
      <w:r w:rsidRPr="00EB6F59">
        <w:rPr>
          <w:rStyle w:val="Emphasis"/>
        </w:rPr>
        <w:t>reassessment</w:t>
      </w:r>
      <w:r w:rsidRPr="00EB6F59">
        <w:t xml:space="preserve"> </w:t>
      </w:r>
      <w:r w:rsidRPr="00EB6F59">
        <w:rPr>
          <w:rStyle w:val="StyleUnderline"/>
        </w:rPr>
        <w:t>of</w:t>
      </w:r>
      <w:r w:rsidRPr="00EB6F59">
        <w:t xml:space="preserve"> </w:t>
      </w:r>
      <w:r w:rsidRPr="00EB6F59">
        <w:rPr>
          <w:rStyle w:val="Emphasis"/>
        </w:rPr>
        <w:t>whether</w:t>
      </w:r>
      <w:r w:rsidRPr="00EB6F59">
        <w:t xml:space="preserve"> its grand strategy of </w:t>
      </w:r>
      <w:r w:rsidRPr="00EB6F59">
        <w:rPr>
          <w:rStyle w:val="Emphasis"/>
        </w:rPr>
        <w:t>primacy is worth bleeding for</w:t>
      </w:r>
      <w:r w:rsidRPr="00EB6F59">
        <w:t xml:space="preserve"> </w:t>
      </w:r>
      <w:r w:rsidRPr="00EB6F59">
        <w:rPr>
          <w:rStyle w:val="StyleUnderline"/>
        </w:rPr>
        <w:t xml:space="preserve">may conclude that the U.S. has </w:t>
      </w:r>
      <w:r w:rsidRPr="00EB6F59">
        <w:rPr>
          <w:rStyle w:val="Emphasis"/>
        </w:rPr>
        <w:t>no necessity</w:t>
      </w:r>
      <w:r w:rsidRPr="00EB6F59">
        <w:t xml:space="preserve"> </w:t>
      </w:r>
      <w:r w:rsidRPr="00EB6F59">
        <w:rPr>
          <w:rStyle w:val="StyleUnderline"/>
        </w:rPr>
        <w:t xml:space="preserve">to </w:t>
      </w:r>
      <w:r w:rsidRPr="00EB6F59">
        <w:rPr>
          <w:rStyle w:val="Emphasis"/>
        </w:rPr>
        <w:t>confront</w:t>
      </w:r>
      <w:r w:rsidRPr="00F244E8">
        <w:rPr>
          <w:rStyle w:val="Emphasis"/>
        </w:rPr>
        <w:t xml:space="preserve"> China</w:t>
      </w:r>
      <w:r w:rsidRPr="00F244E8">
        <w:t xml:space="preserve">. America’s borders are not in danger of being breached, U.S. defence spending is still more than the next 10 countries combined and it remains the only superpower capable of projecting a military presence globally5. </w:t>
      </w:r>
      <w:r w:rsidRPr="00F244E8">
        <w:rPr>
          <w:rStyle w:val="Emphasis"/>
          <w:highlight w:val="green"/>
        </w:rPr>
        <w:t>China</w:t>
      </w:r>
      <w:r w:rsidRPr="00F244E8">
        <w:rPr>
          <w:rStyle w:val="StyleUnderline"/>
        </w:rPr>
        <w:t xml:space="preserve">’s territorial sphere </w:t>
      </w:r>
      <w:r w:rsidRPr="00F244E8">
        <w:rPr>
          <w:rStyle w:val="Emphasis"/>
          <w:highlight w:val="green"/>
        </w:rPr>
        <w:t>remains limited</w:t>
      </w:r>
      <w:r w:rsidRPr="00F244E8">
        <w:t xml:space="preserve"> </w:t>
      </w:r>
      <w:r w:rsidRPr="00F244E8">
        <w:rPr>
          <w:rStyle w:val="StyleUnderline"/>
          <w:highlight w:val="green"/>
        </w:rPr>
        <w:t>to</w:t>
      </w:r>
      <w:r w:rsidRPr="00F244E8">
        <w:rPr>
          <w:rStyle w:val="StyleUnderline"/>
        </w:rPr>
        <w:t xml:space="preserve"> the </w:t>
      </w:r>
      <w:r w:rsidRPr="00F244E8">
        <w:rPr>
          <w:rStyle w:val="Emphasis"/>
          <w:highlight w:val="green"/>
        </w:rPr>
        <w:t>Indo-Pacific</w:t>
      </w:r>
      <w:r w:rsidRPr="00F244E8">
        <w:rPr>
          <w:rStyle w:val="StyleUnderline"/>
        </w:rPr>
        <w:t xml:space="preserve"> region</w:t>
      </w:r>
      <w:r w:rsidRPr="00F244E8">
        <w:t xml:space="preserve">, ‘with more neighbours than any other country, </w:t>
      </w:r>
      <w:r w:rsidRPr="00F244E8">
        <w:rPr>
          <w:rStyle w:val="StyleUnderline"/>
        </w:rPr>
        <w:t xml:space="preserve">it is </w:t>
      </w:r>
      <w:r w:rsidRPr="00F244E8">
        <w:rPr>
          <w:rStyle w:val="Emphasis"/>
          <w:highlight w:val="green"/>
        </w:rPr>
        <w:t>deeply embedded</w:t>
      </w:r>
      <w:r w:rsidRPr="00F244E8">
        <w:rPr>
          <w:rStyle w:val="StyleUnderline"/>
          <w:highlight w:val="green"/>
        </w:rPr>
        <w:t xml:space="preserve"> in the Asian</w:t>
      </w:r>
      <w:r w:rsidRPr="00F244E8">
        <w:rPr>
          <w:rStyle w:val="StyleUnderline"/>
        </w:rPr>
        <w:t xml:space="preserve"> </w:t>
      </w:r>
      <w:r w:rsidRPr="00F244E8">
        <w:rPr>
          <w:rStyle w:val="Emphasis"/>
          <w:highlight w:val="green"/>
        </w:rPr>
        <w:t>economic</w:t>
      </w:r>
      <w:r w:rsidRPr="00F244E8">
        <w:rPr>
          <w:rStyle w:val="Emphasis"/>
        </w:rPr>
        <w:t xml:space="preserve"> </w:t>
      </w:r>
      <w:r w:rsidRPr="00F244E8">
        <w:rPr>
          <w:rStyle w:val="Emphasis"/>
          <w:highlight w:val="green"/>
        </w:rPr>
        <w:t>system’</w:t>
      </w:r>
      <w:r w:rsidRPr="00F244E8">
        <w:t xml:space="preserve"> </w:t>
      </w:r>
      <w:r w:rsidRPr="00F244E8">
        <w:rPr>
          <w:rStyle w:val="StyleUnderline"/>
          <w:highlight w:val="green"/>
        </w:rPr>
        <w:t>and</w:t>
      </w:r>
      <w:r w:rsidRPr="00F244E8">
        <w:rPr>
          <w:rStyle w:val="StyleUnderline"/>
        </w:rPr>
        <w:t xml:space="preserve"> must </w:t>
      </w:r>
      <w:r w:rsidRPr="00F244E8">
        <w:rPr>
          <w:rStyle w:val="StyleUnderline"/>
          <w:highlight w:val="green"/>
        </w:rPr>
        <w:t>balance</w:t>
      </w:r>
      <w:r w:rsidRPr="00F244E8">
        <w:rPr>
          <w:rStyle w:val="StyleUnderline"/>
        </w:rPr>
        <w:t xml:space="preserve"> </w:t>
      </w:r>
      <w:r w:rsidRPr="00F244E8">
        <w:rPr>
          <w:rStyle w:val="Emphasis"/>
          <w:highlight w:val="green"/>
        </w:rPr>
        <w:t>multiple</w:t>
      </w:r>
      <w:r w:rsidRPr="00F244E8">
        <w:rPr>
          <w:rStyle w:val="Emphasis"/>
        </w:rPr>
        <w:t xml:space="preserve"> threats</w:t>
      </w:r>
      <w:r w:rsidRPr="00F244E8">
        <w:t xml:space="preserve"> </w:t>
      </w:r>
      <w:r w:rsidRPr="00F244E8">
        <w:rPr>
          <w:rStyle w:val="StyleUnderline"/>
        </w:rPr>
        <w:t xml:space="preserve">with </w:t>
      </w:r>
      <w:r w:rsidRPr="00F244E8">
        <w:rPr>
          <w:rStyle w:val="Emphasis"/>
          <w:highlight w:val="green"/>
        </w:rPr>
        <w:t>nuclear powers</w:t>
      </w:r>
      <w:r w:rsidRPr="00F244E8">
        <w:rPr>
          <w:rStyle w:val="StyleUnderline"/>
        </w:rPr>
        <w:t xml:space="preserve"> on </w:t>
      </w:r>
      <w:r w:rsidRPr="00F244E8">
        <w:rPr>
          <w:rStyle w:val="Emphasis"/>
        </w:rPr>
        <w:t>many fronts</w:t>
      </w:r>
      <w:r w:rsidRPr="00F244E8">
        <w:t xml:space="preserve"> (Khanna, 2019:147). America must remain mindful that ‘</w:t>
      </w:r>
      <w:r w:rsidRPr="00F244E8">
        <w:rPr>
          <w:rStyle w:val="StyleUnderline"/>
          <w:highlight w:val="green"/>
        </w:rPr>
        <w:t>War</w:t>
      </w:r>
      <w:r w:rsidRPr="00F244E8">
        <w:rPr>
          <w:rStyle w:val="StyleUnderline"/>
        </w:rPr>
        <w:t xml:space="preserve"> does not always arise from </w:t>
      </w:r>
      <w:r w:rsidRPr="00F244E8">
        <w:rPr>
          <w:rStyle w:val="Emphasis"/>
        </w:rPr>
        <w:t>wickedness</w:t>
      </w:r>
      <w:r w:rsidRPr="00F244E8">
        <w:rPr>
          <w:rStyle w:val="StyleUnderline"/>
        </w:rPr>
        <w:t xml:space="preserve"> or </w:t>
      </w:r>
      <w:r w:rsidRPr="00F244E8">
        <w:rPr>
          <w:rStyle w:val="Emphasis"/>
        </w:rPr>
        <w:t>folly</w:t>
      </w:r>
      <w:r w:rsidRPr="00F244E8">
        <w:t xml:space="preserve">. </w:t>
      </w:r>
      <w:r w:rsidRPr="00F244E8">
        <w:rPr>
          <w:rStyle w:val="StyleUnderline"/>
        </w:rPr>
        <w:t xml:space="preserve">It sometimes </w:t>
      </w:r>
      <w:r w:rsidRPr="00F244E8">
        <w:rPr>
          <w:rStyle w:val="StyleUnderline"/>
          <w:highlight w:val="green"/>
        </w:rPr>
        <w:t>arises from</w:t>
      </w:r>
      <w:r w:rsidRPr="00F244E8">
        <w:rPr>
          <w:rStyle w:val="StyleUnderline"/>
        </w:rPr>
        <w:t xml:space="preserve"> mere</w:t>
      </w:r>
      <w:r w:rsidRPr="00F244E8">
        <w:t xml:space="preserve"> </w:t>
      </w:r>
      <w:r w:rsidRPr="00F244E8">
        <w:rPr>
          <w:rStyle w:val="Emphasis"/>
        </w:rPr>
        <w:t xml:space="preserve">growth and </w:t>
      </w:r>
      <w:r w:rsidRPr="00F244E8">
        <w:rPr>
          <w:rStyle w:val="Emphasis"/>
          <w:highlight w:val="green"/>
        </w:rPr>
        <w:lastRenderedPageBreak/>
        <w:t>movement</w:t>
      </w:r>
      <w:r w:rsidRPr="00F244E8">
        <w:t xml:space="preserve"> (Murray, cited in Carr, 1940: 191). </w:t>
      </w:r>
      <w:r w:rsidRPr="00F244E8">
        <w:rPr>
          <w:rStyle w:val="StyleUnderline"/>
          <w:highlight w:val="green"/>
        </w:rPr>
        <w:t>Washington</w:t>
      </w:r>
      <w:r w:rsidRPr="00F244E8">
        <w:rPr>
          <w:rStyle w:val="StyleUnderline"/>
        </w:rPr>
        <w:t xml:space="preserve"> </w:t>
      </w:r>
      <w:r w:rsidRPr="00F244E8">
        <w:rPr>
          <w:rStyle w:val="StyleUnderline"/>
          <w:highlight w:val="green"/>
        </w:rPr>
        <w:t>should replace</w:t>
      </w:r>
      <w:r w:rsidRPr="00F244E8">
        <w:rPr>
          <w:rStyle w:val="StyleUnderline"/>
        </w:rPr>
        <w:t xml:space="preserve"> an </w:t>
      </w:r>
      <w:r w:rsidRPr="00F244E8">
        <w:rPr>
          <w:rStyle w:val="Emphasis"/>
        </w:rPr>
        <w:t>improvisational</w:t>
      </w:r>
      <w:r w:rsidRPr="00F244E8">
        <w:t xml:space="preserve"> </w:t>
      </w:r>
      <w:r w:rsidRPr="00F244E8">
        <w:rPr>
          <w:rStyle w:val="StyleUnderline"/>
        </w:rPr>
        <w:t xml:space="preserve">China attitude rooted in </w:t>
      </w:r>
      <w:r w:rsidRPr="00F244E8">
        <w:rPr>
          <w:rStyle w:val="Emphasis"/>
          <w:highlight w:val="green"/>
        </w:rPr>
        <w:t>exceptionalism</w:t>
      </w:r>
      <w:r w:rsidRPr="00F244E8">
        <w:t xml:space="preserve">, </w:t>
      </w:r>
      <w:r w:rsidRPr="00F244E8">
        <w:rPr>
          <w:rStyle w:val="StyleUnderline"/>
          <w:highlight w:val="green"/>
        </w:rPr>
        <w:t xml:space="preserve">with a strategy to </w:t>
      </w:r>
      <w:r w:rsidRPr="00F244E8">
        <w:rPr>
          <w:rStyle w:val="Emphasis"/>
          <w:highlight w:val="green"/>
        </w:rPr>
        <w:t>accommodate</w:t>
      </w:r>
      <w:r w:rsidRPr="00F244E8">
        <w:rPr>
          <w:rStyle w:val="Emphasis"/>
        </w:rPr>
        <w:t xml:space="preserve"> legitimate</w:t>
      </w:r>
      <w:r w:rsidRPr="00F244E8">
        <w:t xml:space="preserve"> </w:t>
      </w:r>
      <w:r w:rsidRPr="00F244E8">
        <w:rPr>
          <w:rStyle w:val="StyleUnderline"/>
        </w:rPr>
        <w:t>Chinese</w:t>
      </w:r>
      <w:r w:rsidRPr="00F244E8">
        <w:t xml:space="preserve"> </w:t>
      </w:r>
      <w:r w:rsidRPr="00F244E8">
        <w:rPr>
          <w:rStyle w:val="Emphasis"/>
          <w:highlight w:val="green"/>
        </w:rPr>
        <w:t>interests</w:t>
      </w:r>
      <w:r w:rsidRPr="00F244E8">
        <w:t xml:space="preserve">. It must strengthen, rather than withdraw from its Asian balancing alliances ‘forcing China to focus most of its attention closer to home’ (Walt, </w:t>
      </w:r>
      <w:r w:rsidRPr="00EB6F59">
        <w:t xml:space="preserve">2020) </w:t>
      </w:r>
      <w:r w:rsidRPr="00EB6F59">
        <w:rPr>
          <w:rStyle w:val="StyleUnderline"/>
        </w:rPr>
        <w:t xml:space="preserve">whilst also </w:t>
      </w:r>
      <w:r w:rsidRPr="00EB6F59">
        <w:rPr>
          <w:rStyle w:val="Emphasis"/>
        </w:rPr>
        <w:t>rebuilding diplomatic capability</w:t>
      </w:r>
      <w:r w:rsidRPr="00EB6F59">
        <w:rPr>
          <w:rStyle w:val="StyleUnderline"/>
        </w:rPr>
        <w:t xml:space="preserve"> with China</w:t>
      </w:r>
      <w:r w:rsidRPr="00EB6F59">
        <w:t xml:space="preserve">, </w:t>
      </w:r>
      <w:r w:rsidRPr="00EB6F59">
        <w:rPr>
          <w:rStyle w:val="StyleUnderline"/>
        </w:rPr>
        <w:t xml:space="preserve">and </w:t>
      </w:r>
      <w:r w:rsidRPr="00EB6F59">
        <w:rPr>
          <w:rStyle w:val="Emphasis"/>
        </w:rPr>
        <w:t>abandoning</w:t>
      </w:r>
      <w:r w:rsidRPr="00EB6F59">
        <w:t xml:space="preserve"> </w:t>
      </w:r>
      <w:r w:rsidRPr="00EB6F59">
        <w:rPr>
          <w:rStyle w:val="StyleUnderline"/>
        </w:rPr>
        <w:t xml:space="preserve">the temptation to view every </w:t>
      </w:r>
      <w:r w:rsidRPr="00EB6F59">
        <w:rPr>
          <w:rStyle w:val="Emphasis"/>
        </w:rPr>
        <w:t>Chinese action</w:t>
      </w:r>
      <w:r w:rsidRPr="00EB6F59">
        <w:t xml:space="preserve"> </w:t>
      </w:r>
      <w:r w:rsidRPr="00EB6F59">
        <w:rPr>
          <w:rStyle w:val="StyleUnderline"/>
        </w:rPr>
        <w:t>as</w:t>
      </w:r>
      <w:r w:rsidRPr="00EB6F59">
        <w:t xml:space="preserve"> inherently </w:t>
      </w:r>
      <w:r w:rsidRPr="00EB6F59">
        <w:rPr>
          <w:rStyle w:val="Emphasis"/>
        </w:rPr>
        <w:t>aggressive</w:t>
      </w:r>
      <w:r w:rsidRPr="00EB6F59">
        <w:t xml:space="preserve">, </w:t>
      </w:r>
      <w:r w:rsidRPr="00EB6F59">
        <w:rPr>
          <w:rStyle w:val="StyleUnderline"/>
        </w:rPr>
        <w:t xml:space="preserve">rather as based on </w:t>
      </w:r>
      <w:r w:rsidRPr="00EB6F59">
        <w:rPr>
          <w:rStyle w:val="Emphasis"/>
        </w:rPr>
        <w:t>legitimate</w:t>
      </w:r>
      <w:r w:rsidRPr="00EB6F59">
        <w:rPr>
          <w:rStyle w:val="StyleUnderline"/>
        </w:rPr>
        <w:t xml:space="preserve"> historical and domestic </w:t>
      </w:r>
      <w:r w:rsidRPr="00EB6F59">
        <w:rPr>
          <w:rStyle w:val="Emphasis"/>
        </w:rPr>
        <w:t>designs</w:t>
      </w:r>
      <w:r w:rsidRPr="00EB6F59">
        <w:t>; ‘</w:t>
      </w:r>
      <w:r w:rsidRPr="00EB6F59">
        <w:rPr>
          <w:rStyle w:val="StyleUnderline"/>
        </w:rPr>
        <w:t xml:space="preserve">exaggerating the </w:t>
      </w:r>
      <w:r w:rsidRPr="00EB6F59">
        <w:rPr>
          <w:rStyle w:val="Emphasis"/>
        </w:rPr>
        <w:t>threat</w:t>
      </w:r>
      <w:r w:rsidRPr="00EB6F59">
        <w:rPr>
          <w:rStyle w:val="StyleUnderline"/>
        </w:rPr>
        <w:t xml:space="preserve"> posed by</w:t>
      </w:r>
      <w:r w:rsidRPr="00EB6F59">
        <w:t xml:space="preserve"> </w:t>
      </w:r>
      <w:r w:rsidRPr="00EB6F59">
        <w:rPr>
          <w:rStyle w:val="Emphasis"/>
        </w:rPr>
        <w:t>small changes</w:t>
      </w:r>
      <w:r w:rsidRPr="00EB6F59">
        <w:t xml:space="preserve"> </w:t>
      </w:r>
      <w:r w:rsidRPr="00EB6F59">
        <w:rPr>
          <w:rStyle w:val="StyleUnderline"/>
        </w:rPr>
        <w:t>to the status quo and</w:t>
      </w:r>
      <w:r w:rsidRPr="00F244E8">
        <w:rPr>
          <w:rStyle w:val="StyleUnderline"/>
        </w:rPr>
        <w:t xml:space="preserve"> </w:t>
      </w:r>
      <w:r w:rsidRPr="00F244E8">
        <w:rPr>
          <w:rStyle w:val="Emphasis"/>
        </w:rPr>
        <w:t>rejecting adaptation</w:t>
      </w:r>
      <w:r w:rsidRPr="00F244E8">
        <w:t xml:space="preserve"> </w:t>
      </w:r>
      <w:r w:rsidRPr="00F244E8">
        <w:rPr>
          <w:rStyle w:val="StyleUnderline"/>
        </w:rPr>
        <w:t>to the new balance of power in East Asia</w:t>
      </w:r>
      <w:r w:rsidRPr="00F244E8">
        <w:t xml:space="preserve">… </w:t>
      </w:r>
      <w:r w:rsidRPr="00F244E8">
        <w:rPr>
          <w:rStyle w:val="StyleUnderline"/>
        </w:rPr>
        <w:t>could</w:t>
      </w:r>
      <w:r w:rsidRPr="00F244E8">
        <w:t xml:space="preserve"> </w:t>
      </w:r>
      <w:r w:rsidRPr="00F244E8">
        <w:rPr>
          <w:rStyle w:val="Emphasis"/>
        </w:rPr>
        <w:t>encourage</w:t>
      </w:r>
      <w:r w:rsidRPr="00F244E8">
        <w:t xml:space="preserve"> </w:t>
      </w:r>
      <w:r w:rsidRPr="00F244E8">
        <w:rPr>
          <w:rStyle w:val="StyleUnderline"/>
        </w:rPr>
        <w:t xml:space="preserve">the U.S. to adopt </w:t>
      </w:r>
      <w:r w:rsidRPr="00F244E8">
        <w:rPr>
          <w:rStyle w:val="Emphasis"/>
        </w:rPr>
        <w:t>overly competitive policies’</w:t>
      </w:r>
      <w:r w:rsidRPr="00F244E8">
        <w:t xml:space="preserve"> (Glaser, 2019:52).</w:t>
      </w:r>
    </w:p>
    <w:p w14:paraId="51E137A2" w14:textId="3C15B5A0" w:rsidR="0028700A" w:rsidRDefault="0028700A" w:rsidP="00DD3234">
      <w:pPr>
        <w:pStyle w:val="Heading4"/>
        <w:numPr>
          <w:ilvl w:val="0"/>
          <w:numId w:val="12"/>
        </w:numPr>
      </w:pPr>
      <w:r>
        <w:t>No war if China declines</w:t>
      </w:r>
    </w:p>
    <w:p w14:paraId="4820335E" w14:textId="77777777" w:rsidR="0028700A" w:rsidRPr="001121FD" w:rsidRDefault="0028700A" w:rsidP="0028700A">
      <w:pPr>
        <w:rPr>
          <w:rStyle w:val="Style13ptBold"/>
          <w:bCs/>
          <w:sz w:val="16"/>
          <w:szCs w:val="16"/>
        </w:rPr>
      </w:pPr>
      <w:r>
        <w:rPr>
          <w:rStyle w:val="Style13ptBold"/>
        </w:rPr>
        <w:t xml:space="preserve">Yin 19 </w:t>
      </w:r>
      <w:r w:rsidRPr="001121FD">
        <w:rPr>
          <w:rStyle w:val="Style13ptBold"/>
          <w:b w:val="0"/>
          <w:bCs/>
          <w:sz w:val="16"/>
          <w:szCs w:val="16"/>
        </w:rPr>
        <w:t xml:space="preserve">[(George, </w:t>
      </w:r>
      <w:r w:rsidRPr="001121FD">
        <w:rPr>
          <w:szCs w:val="16"/>
        </w:rPr>
        <w:t>Dickey Fellow in U.S. Foreign Policy and International Security at Dartmouth College, Ph.D. in government from Harvard</w:t>
      </w:r>
      <w:r w:rsidRPr="001121FD">
        <w:rPr>
          <w:rStyle w:val="Style13ptBold"/>
          <w:b w:val="0"/>
          <w:bCs/>
          <w:sz w:val="16"/>
          <w:szCs w:val="16"/>
        </w:rPr>
        <w:t>)</w:t>
      </w:r>
      <w:r w:rsidRPr="001121FD">
        <w:rPr>
          <w:rStyle w:val="Style13ptBold"/>
          <w:sz w:val="16"/>
          <w:szCs w:val="16"/>
        </w:rPr>
        <w:t xml:space="preserve"> </w:t>
      </w:r>
      <w:r w:rsidRPr="001121FD">
        <w:rPr>
          <w:rStyle w:val="Style13ptBold"/>
          <w:b w:val="0"/>
          <w:bCs/>
          <w:sz w:val="16"/>
          <w:szCs w:val="16"/>
        </w:rPr>
        <w:t>“D</w:t>
      </w:r>
      <w:r w:rsidRPr="001121FD">
        <w:rPr>
          <w:szCs w:val="16"/>
        </w:rPr>
        <w:t>omestic repression and international aggression? Why Xi is uninterested in diversionary conflict,” Brookings Institute, 1/22/2019] JL</w:t>
      </w:r>
    </w:p>
    <w:p w14:paraId="165F7E1C" w14:textId="77777777" w:rsidR="0028700A" w:rsidRPr="001121FD" w:rsidRDefault="0028700A" w:rsidP="0028700A">
      <w:pPr>
        <w:rPr>
          <w:sz w:val="12"/>
        </w:rPr>
      </w:pPr>
      <w:r w:rsidRPr="001121FD">
        <w:rPr>
          <w:sz w:val="12"/>
        </w:rPr>
        <w:t>Crucially, </w:t>
      </w:r>
      <w:r w:rsidRPr="00DE06BC">
        <w:rPr>
          <w:rStyle w:val="Emphasis"/>
          <w:highlight w:val="green"/>
        </w:rPr>
        <w:t>diversionary war</w:t>
      </w:r>
      <w:r w:rsidRPr="001121FD">
        <w:rPr>
          <w:rStyle w:val="Emphasis"/>
        </w:rPr>
        <w:t xml:space="preserve"> theory rests on a number of </w:t>
      </w:r>
      <w:r w:rsidRPr="00DE06BC">
        <w:rPr>
          <w:rStyle w:val="Emphasis"/>
          <w:highlight w:val="green"/>
        </w:rPr>
        <w:t>assumptions,</w:t>
      </w:r>
      <w:r w:rsidRPr="001121FD">
        <w:rPr>
          <w:rStyle w:val="Emphasis"/>
        </w:rPr>
        <w:t xml:space="preserve"> two of which </w:t>
      </w:r>
      <w:r w:rsidRPr="00DE06BC">
        <w:rPr>
          <w:rStyle w:val="Emphasis"/>
          <w:highlight w:val="green"/>
        </w:rPr>
        <w:t>do not hold</w:t>
      </w:r>
      <w:r w:rsidRPr="001121FD">
        <w:rPr>
          <w:rStyle w:val="Emphasis"/>
        </w:rPr>
        <w:t xml:space="preserve"> for Xi today</w:t>
      </w:r>
      <w:r w:rsidRPr="001121FD">
        <w:rPr>
          <w:sz w:val="12"/>
        </w:rPr>
        <w:t>.</w:t>
      </w:r>
    </w:p>
    <w:p w14:paraId="6875AD4B" w14:textId="77777777" w:rsidR="0028700A" w:rsidRPr="001121FD" w:rsidRDefault="0028700A" w:rsidP="0028700A">
      <w:pPr>
        <w:rPr>
          <w:sz w:val="12"/>
        </w:rPr>
      </w:pPr>
      <w:r w:rsidRPr="001121FD">
        <w:rPr>
          <w:rStyle w:val="StyleUnderline"/>
        </w:rPr>
        <w:t>Assumption 1: Leaders prefer foreign adventure over addressing domestic troubles</w:t>
      </w:r>
      <w:r w:rsidRPr="001121FD">
        <w:rPr>
          <w:sz w:val="12"/>
        </w:rPr>
        <w:t>.</w:t>
      </w:r>
    </w:p>
    <w:p w14:paraId="05860E23" w14:textId="77777777" w:rsidR="0028700A" w:rsidRPr="001121FD" w:rsidRDefault="0028700A" w:rsidP="0028700A">
      <w:pPr>
        <w:rPr>
          <w:sz w:val="12"/>
        </w:rPr>
      </w:pPr>
      <w:r w:rsidRPr="001121FD">
        <w:rPr>
          <w:sz w:val="12"/>
        </w:rPr>
        <w:t>As discussed earlier, in the realm of domestic policies, Xi has been criticized for primarily two things: his promotion of his cult of personality and a slowing Chinese economy overly focused on inefficient SOEs. It is easy for Xi to dial back his cult of personality, and he has already done so. Reverting his policy of </w:t>
      </w:r>
      <w:r w:rsidRPr="001121FD">
        <w:rPr>
          <w:i/>
          <w:iCs/>
          <w:sz w:val="12"/>
        </w:rPr>
        <w:t>guo jin min tui</w:t>
      </w:r>
      <w:r w:rsidRPr="001121FD">
        <w:rPr>
          <w:sz w:val="12"/>
        </w:rPr>
        <w:t xml:space="preserve"> (“as the state advances, the private sector retreats”) is not going to be easy and would entail important financial system and legal reforms (see discussions from the 2018 Chinese Economists 50 forum), but is quite  doable. </w:t>
      </w:r>
      <w:r w:rsidRPr="00DE06BC">
        <w:rPr>
          <w:rStyle w:val="StyleUnderline"/>
          <w:highlight w:val="green"/>
        </w:rPr>
        <w:t>There is little reason</w:t>
      </w:r>
      <w:r w:rsidRPr="001121FD">
        <w:rPr>
          <w:rStyle w:val="StyleUnderline"/>
        </w:rPr>
        <w:t xml:space="preserve"> why </w:t>
      </w:r>
      <w:r w:rsidRPr="00DE06BC">
        <w:rPr>
          <w:rStyle w:val="StyleUnderline"/>
          <w:highlight w:val="green"/>
        </w:rPr>
        <w:t>Xi would want</w:t>
      </w:r>
      <w:r w:rsidRPr="001121FD">
        <w:rPr>
          <w:rStyle w:val="StyleUnderline"/>
        </w:rPr>
        <w:t xml:space="preserve"> to create </w:t>
      </w:r>
      <w:r w:rsidRPr="00DE06BC">
        <w:rPr>
          <w:rStyle w:val="StyleUnderline"/>
          <w:highlight w:val="green"/>
        </w:rPr>
        <w:t>international tension</w:t>
      </w:r>
      <w:r w:rsidRPr="001121FD">
        <w:rPr>
          <w:rStyle w:val="StyleUnderline"/>
        </w:rPr>
        <w:t xml:space="preserve"> to distract his critics</w:t>
      </w:r>
      <w:r w:rsidRPr="001121FD">
        <w:rPr>
          <w:sz w:val="12"/>
        </w:rPr>
        <w:t xml:space="preserve"> when it is much more straightforward to directly address the domestic issues. Furthermore, a diversionary skirmish involving Vietnam or the Philippines over one of the South China Sea islands would hardly be significant enough for diversion. To rally the nation behind him, Xi must pick on Taiwan, Japan, or even the United States. The problem is that </w:t>
      </w:r>
      <w:r w:rsidRPr="001121FD">
        <w:rPr>
          <w:rStyle w:val="StyleUnderline"/>
        </w:rPr>
        <w:t xml:space="preserve">a confrontation with either Taiwan or Japan is highly risky. </w:t>
      </w:r>
      <w:r w:rsidRPr="00DE06BC">
        <w:rPr>
          <w:rStyle w:val="Emphasis"/>
          <w:highlight w:val="green"/>
        </w:rPr>
        <w:t>The</w:t>
      </w:r>
      <w:r w:rsidRPr="001121FD">
        <w:rPr>
          <w:rStyle w:val="Emphasis"/>
        </w:rPr>
        <w:t xml:space="preserve"> Chinese </w:t>
      </w:r>
      <w:r w:rsidRPr="00DE06BC">
        <w:rPr>
          <w:rStyle w:val="Emphasis"/>
          <w:highlight w:val="green"/>
        </w:rPr>
        <w:t>military</w:t>
      </w:r>
      <w:r w:rsidRPr="00DE06BC">
        <w:rPr>
          <w:rStyle w:val="StyleUnderline"/>
          <w:highlight w:val="green"/>
        </w:rPr>
        <w:t>, which has not fought a war since</w:t>
      </w:r>
      <w:r w:rsidRPr="001121FD">
        <w:rPr>
          <w:rStyle w:val="StyleUnderline"/>
        </w:rPr>
        <w:t xml:space="preserve"> the Sino-Vietnamese conflict in </w:t>
      </w:r>
      <w:r w:rsidRPr="00DE06BC">
        <w:rPr>
          <w:rStyle w:val="StyleUnderline"/>
          <w:highlight w:val="green"/>
        </w:rPr>
        <w:t>1979</w:t>
      </w:r>
      <w:r w:rsidRPr="001121FD">
        <w:rPr>
          <w:rStyle w:val="StyleUnderline"/>
        </w:rPr>
        <w:t xml:space="preserve"> and is embroiled in corruption scandals, </w:t>
      </w:r>
      <w:r w:rsidRPr="00DE06BC">
        <w:rPr>
          <w:rStyle w:val="Emphasis"/>
          <w:highlight w:val="green"/>
        </w:rPr>
        <w:t>might</w:t>
      </w:r>
      <w:r w:rsidRPr="001121FD">
        <w:rPr>
          <w:rStyle w:val="Emphasis"/>
        </w:rPr>
        <w:t xml:space="preserve"> well </w:t>
      </w:r>
      <w:r w:rsidRPr="00DE06BC">
        <w:rPr>
          <w:rStyle w:val="Emphasis"/>
          <w:highlight w:val="green"/>
        </w:rPr>
        <w:t>suffer defeat</w:t>
      </w:r>
      <w:r w:rsidRPr="001121FD">
        <w:rPr>
          <w:sz w:val="12"/>
        </w:rPr>
        <w:t>. Perhaps China could take on the United States in the economics arena, but China has been unable to react effectively to the ongoing trade war with the United States.</w:t>
      </w:r>
    </w:p>
    <w:p w14:paraId="02D8F9CF" w14:textId="77777777" w:rsidR="0028700A" w:rsidRPr="001121FD" w:rsidRDefault="0028700A" w:rsidP="0028700A">
      <w:pPr>
        <w:rPr>
          <w:rStyle w:val="StyleUnderline"/>
        </w:rPr>
      </w:pPr>
      <w:r w:rsidRPr="001121FD">
        <w:rPr>
          <w:rStyle w:val="StyleUnderline"/>
        </w:rPr>
        <w:t>Assumption 2: Key domestic political players want conflict.</w:t>
      </w:r>
    </w:p>
    <w:p w14:paraId="58F42A4D" w14:textId="77777777" w:rsidR="0028700A" w:rsidRPr="001121FD" w:rsidRDefault="0028700A" w:rsidP="0028700A">
      <w:pPr>
        <w:rPr>
          <w:sz w:val="12"/>
        </w:rPr>
      </w:pPr>
      <w:r w:rsidRPr="001121FD">
        <w:rPr>
          <w:sz w:val="12"/>
        </w:rPr>
        <w:t xml:space="preserve">Most importantly, </w:t>
      </w:r>
      <w:r w:rsidRPr="001121FD">
        <w:rPr>
          <w:rStyle w:val="Emphasis"/>
        </w:rPr>
        <w:t xml:space="preserve">the </w:t>
      </w:r>
      <w:r w:rsidRPr="00DE06BC">
        <w:rPr>
          <w:rStyle w:val="Emphasis"/>
          <w:highlight w:val="green"/>
        </w:rPr>
        <w:t>CCP elites do not want</w:t>
      </w:r>
      <w:r w:rsidRPr="001121FD">
        <w:rPr>
          <w:rStyle w:val="Emphasis"/>
        </w:rPr>
        <w:t xml:space="preserve"> international </w:t>
      </w:r>
      <w:r w:rsidRPr="00DE06BC">
        <w:rPr>
          <w:rStyle w:val="Emphasis"/>
          <w:highlight w:val="green"/>
        </w:rPr>
        <w:t>conflict, especially</w:t>
      </w:r>
      <w:r w:rsidRPr="001121FD">
        <w:rPr>
          <w:rStyle w:val="Emphasis"/>
        </w:rPr>
        <w:t xml:space="preserve"> one </w:t>
      </w:r>
      <w:r w:rsidRPr="00DE06BC">
        <w:rPr>
          <w:rStyle w:val="Emphasis"/>
          <w:highlight w:val="green"/>
        </w:rPr>
        <w:t>involving the U</w:t>
      </w:r>
      <w:r w:rsidRPr="001121FD">
        <w:rPr>
          <w:rStyle w:val="Emphasis"/>
        </w:rPr>
        <w:t xml:space="preserve">nited </w:t>
      </w:r>
      <w:r w:rsidRPr="00DE06BC">
        <w:rPr>
          <w:rStyle w:val="Emphasis"/>
          <w:highlight w:val="green"/>
        </w:rPr>
        <w:t>S</w:t>
      </w:r>
      <w:r w:rsidRPr="001121FD">
        <w:rPr>
          <w:rStyle w:val="Emphasis"/>
        </w:rPr>
        <w:t>tates</w:t>
      </w:r>
      <w:r w:rsidRPr="001121FD">
        <w:rPr>
          <w:sz w:val="12"/>
        </w:rPr>
        <w:t xml:space="preserve">. This is not because the CCP elites like the United States, which is still seen by many as an imperial power that supports Japanese militarism and secessionism in Taiwan, Hong Kong, Tibet, and Xinjiang. However, </w:t>
      </w:r>
      <w:r w:rsidRPr="001121FD">
        <w:rPr>
          <w:rStyle w:val="StyleUnderline"/>
        </w:rPr>
        <w:t>in Fan’s words, it is important “to deal with domestic issues before pacifying the barbarians</w:t>
      </w:r>
      <w:r w:rsidRPr="001121FD">
        <w:rPr>
          <w:sz w:val="12"/>
        </w:rPr>
        <w:t>” (</w:t>
      </w:r>
      <w:r w:rsidRPr="001121FD">
        <w:rPr>
          <w:i/>
          <w:iCs/>
          <w:sz w:val="12"/>
        </w:rPr>
        <w:t>an nei rang wai</w:t>
      </w:r>
      <w:r w:rsidRPr="001121FD">
        <w:rPr>
          <w:sz w:val="12"/>
        </w:rPr>
        <w:t xml:space="preserve">). In the eyes of his critics, </w:t>
      </w:r>
      <w:r w:rsidRPr="001121FD">
        <w:rPr>
          <w:rStyle w:val="StyleUnderline"/>
        </w:rPr>
        <w:t xml:space="preserve">any </w:t>
      </w:r>
      <w:r w:rsidRPr="00DE06BC">
        <w:rPr>
          <w:rStyle w:val="StyleUnderline"/>
          <w:highlight w:val="green"/>
        </w:rPr>
        <w:t>foreign adventure would indicate</w:t>
      </w:r>
      <w:r w:rsidRPr="001121FD">
        <w:rPr>
          <w:rStyle w:val="StyleUnderline"/>
        </w:rPr>
        <w:t xml:space="preserve"> that </w:t>
      </w:r>
      <w:r w:rsidRPr="00DE06BC">
        <w:rPr>
          <w:rStyle w:val="StyleUnderline"/>
          <w:highlight w:val="green"/>
        </w:rPr>
        <w:t>Xi</w:t>
      </w:r>
      <w:r w:rsidRPr="001121FD">
        <w:rPr>
          <w:rStyle w:val="StyleUnderline"/>
        </w:rPr>
        <w:t xml:space="preserve"> was getting the </w:t>
      </w:r>
      <w:r w:rsidRPr="00DE06BC">
        <w:rPr>
          <w:rStyle w:val="StyleUnderline"/>
          <w:highlight w:val="green"/>
        </w:rPr>
        <w:t>priorities wrong and</w:t>
      </w:r>
      <w:r w:rsidRPr="001121FD">
        <w:rPr>
          <w:rStyle w:val="StyleUnderline"/>
        </w:rPr>
        <w:t xml:space="preserve"> further deviate from Deng’s </w:t>
      </w:r>
      <w:r w:rsidRPr="001121FD">
        <w:rPr>
          <w:rStyle w:val="Emphasis"/>
        </w:rPr>
        <w:t>grand strategy</w:t>
      </w:r>
      <w:r w:rsidRPr="001121FD">
        <w:rPr>
          <w:rStyle w:val="StyleUnderline"/>
        </w:rPr>
        <w:t xml:space="preserve"> of </w:t>
      </w:r>
      <w:r w:rsidRPr="001121FD">
        <w:rPr>
          <w:rStyle w:val="Emphasis"/>
        </w:rPr>
        <w:t xml:space="preserve">fostering a favorable foreign environment to promote development. A diversionary conflict is therefore likely to further </w:t>
      </w:r>
      <w:r w:rsidRPr="00DE06BC">
        <w:rPr>
          <w:rStyle w:val="Emphasis"/>
          <w:highlight w:val="green"/>
        </w:rPr>
        <w:t>galvanize</w:t>
      </w:r>
      <w:r w:rsidRPr="001121FD">
        <w:rPr>
          <w:rStyle w:val="Emphasis"/>
        </w:rPr>
        <w:t xml:space="preserve"> Xi’s </w:t>
      </w:r>
      <w:r w:rsidRPr="00DE06BC">
        <w:rPr>
          <w:rStyle w:val="Emphasis"/>
          <w:highlight w:val="green"/>
        </w:rPr>
        <w:t>opposition</w:t>
      </w:r>
      <w:r w:rsidRPr="001121FD">
        <w:rPr>
          <w:sz w:val="12"/>
        </w:rPr>
        <w:t>.</w:t>
      </w:r>
    </w:p>
    <w:p w14:paraId="2A07BD58" w14:textId="77777777" w:rsidR="0028700A" w:rsidRDefault="0028700A" w:rsidP="0028700A">
      <w:pPr>
        <w:rPr>
          <w:sz w:val="12"/>
        </w:rPr>
      </w:pPr>
      <w:r w:rsidRPr="001121FD">
        <w:rPr>
          <w:sz w:val="12"/>
        </w:rPr>
        <w:t xml:space="preserve">In conclusion, the Xi administration’s performance since 2012 has been attacked by a wide range of groups that constitute China’s governing elites; </w:t>
      </w:r>
      <w:r w:rsidRPr="001121FD">
        <w:rPr>
          <w:rStyle w:val="StyleUnderline"/>
        </w:rPr>
        <w:t>Xi can do little to eliminate rival factions who are waiting for the opportune moment to strike back. Xi is unlikely to be interested in a foreign adventure that would at best distract him from domestic power struggles, and at worst provide more political ammunition for his opponents to use against him.</w:t>
      </w:r>
      <w:r w:rsidRPr="001121FD">
        <w:rPr>
          <w:sz w:val="12"/>
        </w:rPr>
        <w:t xml:space="preserve"> Instead, </w:t>
      </w:r>
      <w:r w:rsidRPr="00DE06BC">
        <w:rPr>
          <w:rStyle w:val="StyleUnderline"/>
          <w:highlight w:val="green"/>
        </w:rPr>
        <w:t>Xi</w:t>
      </w:r>
      <w:r w:rsidRPr="001121FD">
        <w:rPr>
          <w:rStyle w:val="StyleUnderline"/>
        </w:rPr>
        <w:t xml:space="preserve"> actually </w:t>
      </w:r>
      <w:r w:rsidRPr="00DE06BC">
        <w:rPr>
          <w:rStyle w:val="StyleUnderline"/>
          <w:highlight w:val="green"/>
        </w:rPr>
        <w:t>faces</w:t>
      </w:r>
      <w:r w:rsidRPr="001121FD">
        <w:rPr>
          <w:rStyle w:val="StyleUnderline"/>
        </w:rPr>
        <w:t xml:space="preserve"> a lot of </w:t>
      </w:r>
      <w:r w:rsidRPr="00DE06BC">
        <w:rPr>
          <w:rStyle w:val="Emphasis"/>
          <w:highlight w:val="green"/>
        </w:rPr>
        <w:t>pressure to improve</w:t>
      </w:r>
      <w:r w:rsidRPr="001121FD">
        <w:rPr>
          <w:rStyle w:val="Emphasis"/>
        </w:rPr>
        <w:t xml:space="preserve"> China’s </w:t>
      </w:r>
      <w:r w:rsidRPr="00DE06BC">
        <w:rPr>
          <w:rStyle w:val="Emphasis"/>
          <w:highlight w:val="green"/>
        </w:rPr>
        <w:t>relations with the U.S.</w:t>
      </w:r>
      <w:r w:rsidRPr="001121FD">
        <w:rPr>
          <w:rStyle w:val="StyleUnderline"/>
        </w:rPr>
        <w:t xml:space="preserve"> in his second term</w:t>
      </w:r>
      <w:r w:rsidRPr="001121FD">
        <w:rPr>
          <w:sz w:val="12"/>
        </w:rPr>
        <w:t>, which could help him deal with his domestic troubles or at least not exacerbate them.</w:t>
      </w:r>
    </w:p>
    <w:p w14:paraId="4454579A" w14:textId="2A9D0A34" w:rsidR="0028700A" w:rsidRDefault="0028700A" w:rsidP="00A03690"/>
    <w:p w14:paraId="5C1CD7B6" w14:textId="6AE16845" w:rsidR="00EE0FBE" w:rsidRDefault="00EE0FBE" w:rsidP="00DD3234">
      <w:pPr>
        <w:pStyle w:val="Heading4"/>
        <w:numPr>
          <w:ilvl w:val="0"/>
          <w:numId w:val="12"/>
        </w:numPr>
      </w:pPr>
      <w:r w:rsidRPr="00100A2B">
        <w:lastRenderedPageBreak/>
        <w:t>No revisionism – neg research is bought off</w:t>
      </w:r>
    </w:p>
    <w:p w14:paraId="598C3C01" w14:textId="77777777" w:rsidR="00EE0FBE" w:rsidRPr="00D062AE" w:rsidRDefault="00EE0FBE" w:rsidP="00EE0FBE">
      <w:r w:rsidRPr="00D062AE">
        <w:rPr>
          <w:rStyle w:val="Style13ptBold"/>
        </w:rPr>
        <w:t xml:space="preserve">Johnson-Freese 17 </w:t>
      </w:r>
      <w:r w:rsidRPr="00D062AE">
        <w:t>[(Joan, Professor and chair of space science and technology @ Naval War College) Space Warfare in the 21st Century, Routledge, 2017, ISBN 978131552917] TDI</w:t>
      </w:r>
    </w:p>
    <w:p w14:paraId="73E6D8DD" w14:textId="77777777" w:rsidR="00EE0FBE" w:rsidRPr="00EB161C" w:rsidRDefault="00EE0FBE" w:rsidP="00EE0FBE">
      <w:pPr>
        <w:rPr>
          <w:sz w:val="12"/>
        </w:rPr>
      </w:pPr>
      <w:r w:rsidRPr="0046331E">
        <w:rPr>
          <w:rStyle w:val="StyleUnderline"/>
          <w:highlight w:val="green"/>
        </w:rPr>
        <w:t>The</w:t>
      </w:r>
      <w:r w:rsidRPr="00D062AE">
        <w:rPr>
          <w:rStyle w:val="StyleUnderline"/>
        </w:rPr>
        <w:t xml:space="preserve"> industrial side of the </w:t>
      </w:r>
      <w:r w:rsidRPr="0046331E">
        <w:rPr>
          <w:rStyle w:val="StyleUnderline"/>
          <w:highlight w:val="green"/>
        </w:rPr>
        <w:t>military–industrial complex is comprised of corporations with common interests</w:t>
      </w:r>
      <w:r w:rsidRPr="00D062AE">
        <w:rPr>
          <w:rStyle w:val="StyleUnderline"/>
        </w:rPr>
        <w:t xml:space="preserve"> and distinguishable characteristics from other sectors of transnational capital</w:t>
      </w:r>
      <w:r w:rsidRPr="00D062AE">
        <w:rPr>
          <w:sz w:val="12"/>
        </w:rPr>
        <w:t xml:space="preserve">. They are overwhelmingly dependent on military sales as a percentage of total sales revenue. As of 2012, </w:t>
      </w:r>
      <w:r w:rsidRPr="0046331E">
        <w:rPr>
          <w:rStyle w:val="StyleUnderline"/>
          <w:highlight w:val="green"/>
        </w:rPr>
        <w:t>arms sales</w:t>
      </w:r>
      <w:r w:rsidRPr="00D062AE">
        <w:rPr>
          <w:rStyle w:val="StyleUnderline"/>
        </w:rPr>
        <w:t xml:space="preserve"> </w:t>
      </w:r>
      <w:r w:rsidRPr="0046331E">
        <w:rPr>
          <w:rStyle w:val="StyleUnderline"/>
          <w:highlight w:val="green"/>
        </w:rPr>
        <w:t>accounted for</w:t>
      </w:r>
      <w:r w:rsidRPr="00D062AE">
        <w:rPr>
          <w:rStyle w:val="StyleUnderline"/>
        </w:rPr>
        <w:t xml:space="preserve"> over </w:t>
      </w:r>
      <w:r w:rsidRPr="0046331E">
        <w:rPr>
          <w:rStyle w:val="StyleUnderline"/>
          <w:highlight w:val="green"/>
        </w:rPr>
        <w:t>half</w:t>
      </w:r>
      <w:r w:rsidRPr="00D062AE">
        <w:rPr>
          <w:rStyle w:val="StyleUnderline"/>
        </w:rPr>
        <w:t xml:space="preserve"> of </w:t>
      </w:r>
      <w:r w:rsidRPr="0046331E">
        <w:rPr>
          <w:rStyle w:val="StyleUnderline"/>
          <w:highlight w:val="green"/>
        </w:rPr>
        <w:t>the</w:t>
      </w:r>
      <w:r w:rsidRPr="00D062AE">
        <w:rPr>
          <w:rStyle w:val="StyleUnderline"/>
        </w:rPr>
        <w:t xml:space="preserve"> total </w:t>
      </w:r>
      <w:r w:rsidRPr="0046331E">
        <w:rPr>
          <w:rStyle w:val="StyleUnderline"/>
          <w:highlight w:val="green"/>
        </w:rPr>
        <w:t>sales of Lockheed Martin</w:t>
      </w:r>
      <w:r w:rsidRPr="00D062AE">
        <w:rPr>
          <w:sz w:val="12"/>
        </w:rPr>
        <w:t xml:space="preserve"> (76 percent), </w:t>
      </w:r>
      <w:r w:rsidRPr="00D062AE">
        <w:rPr>
          <w:rStyle w:val="StyleUnderline"/>
        </w:rPr>
        <w:t>BAE Systems</w:t>
      </w:r>
      <w:r w:rsidRPr="00D062AE">
        <w:rPr>
          <w:sz w:val="12"/>
        </w:rPr>
        <w:t xml:space="preserve"> (95 percent), </w:t>
      </w:r>
      <w:r w:rsidRPr="0046331E">
        <w:rPr>
          <w:rStyle w:val="StyleUnderline"/>
          <w:highlight w:val="green"/>
        </w:rPr>
        <w:t>Raytheon</w:t>
      </w:r>
      <w:r w:rsidRPr="00D062AE">
        <w:rPr>
          <w:sz w:val="12"/>
        </w:rPr>
        <w:t xml:space="preserve"> (92 percent), </w:t>
      </w:r>
      <w:r w:rsidRPr="00D062AE">
        <w:rPr>
          <w:rStyle w:val="StyleUnderline"/>
        </w:rPr>
        <w:t>General Dynamics</w:t>
      </w:r>
      <w:r w:rsidRPr="00D062AE">
        <w:rPr>
          <w:sz w:val="12"/>
        </w:rPr>
        <w:t xml:space="preserve"> (66 percent), </w:t>
      </w:r>
      <w:r w:rsidRPr="0046331E">
        <w:rPr>
          <w:rStyle w:val="StyleUnderline"/>
          <w:highlight w:val="green"/>
        </w:rPr>
        <w:t>and Northrop</w:t>
      </w:r>
      <w:r w:rsidRPr="00D062AE">
        <w:rPr>
          <w:rStyle w:val="StyleUnderline"/>
        </w:rPr>
        <w:t xml:space="preserve"> Grumman</w:t>
      </w:r>
      <w:r w:rsidRPr="00D062AE">
        <w:rPr>
          <w:sz w:val="12"/>
        </w:rPr>
        <w:t xml:space="preserve"> (77 percent). Their products are not easily transferrable to consumer uses and so they are dependent on government contracts. At least 9 </w:t>
      </w:r>
      <w:r w:rsidRPr="00D062AE">
        <w:rPr>
          <w:rStyle w:val="StyleUnderline"/>
        </w:rPr>
        <w:t>of the 25 largest US defense firms have a significant aerospace focus</w:t>
      </w:r>
      <w:r w:rsidRPr="00D062AE">
        <w:rPr>
          <w:sz w:val="12"/>
        </w:rPr>
        <w:t xml:space="preserve">: CACI International, ManTech, Rockwell Collins, Exelis, Computer Science Corporation, Raytheon, General Dynamics, Boeing, and Lockheed Martin.6 </w:t>
      </w:r>
      <w:r w:rsidRPr="00D062AE">
        <w:rPr>
          <w:rStyle w:val="StyleUnderline"/>
        </w:rPr>
        <w:t>The political implications of this are stark.</w:t>
      </w:r>
      <w:r w:rsidRPr="00D062AE">
        <w:rPr>
          <w:sz w:val="12"/>
        </w:rPr>
        <w:t xml:space="preserve"> These </w:t>
      </w:r>
      <w:r w:rsidRPr="0046331E">
        <w:rPr>
          <w:rStyle w:val="StyleUnderline"/>
          <w:highlight w:val="green"/>
        </w:rPr>
        <w:t>companies inherently have a vested interest in</w:t>
      </w:r>
      <w:r w:rsidRPr="00D062AE">
        <w:rPr>
          <w:rStyle w:val="StyleUnderline"/>
        </w:rPr>
        <w:t xml:space="preserve"> maintaining and expanding systems, including weapons systems, which absent </w:t>
      </w:r>
      <w:r w:rsidRPr="0046331E">
        <w:rPr>
          <w:rStyle w:val="StyleUnderline"/>
          <w:highlight w:val="green"/>
        </w:rPr>
        <w:t>clear and direct external threats</w:t>
      </w:r>
      <w:r w:rsidRPr="00D062AE">
        <w:rPr>
          <w:rStyle w:val="StyleUnderline"/>
        </w:rPr>
        <w:t>, may have limited political justification</w:t>
      </w:r>
      <w:r w:rsidRPr="00D062AE">
        <w:rPr>
          <w:sz w:val="12"/>
        </w:rPr>
        <w:t xml:space="preserve">. Additionally, government counterparts to these for-profit companies have concurrently grown—some might even say, “become bloated”—and in many cases, a codependent relationship has developed between them. Since the United States began maintaining a large standing military after World War II, the general attributes of US foreign policymaking have both expanded and intensified the influence of the military–industrial complex. Foreign policy decision-making is supported by a complex array of institutions whose very existence is predicated on and justified by the presence of a broad spectrum of threats from individual terrorists to be hunted down on the ground and with drones to near-peer competitors which must be countered with overwhelming air, naval, and space power. The government agencies and offices with a role in national security have expanded from inner circle policymakers to entire bureaucracies. The National Security Council staff has grown consistently since the Carter Administration from a small secretariat of less than 20 individuals to over 400 people during the Obama Administration. Post 9/11, the military created a Northern Command (USNORTHCOM) in 2002 to defend the homeland and the Department of Homeland Security (DHS) was stood up “to ensure a homeland that is safe, secure, and resilient against terrorism and other hazards”; these other hazards have come to include the safety hazards of deep-frying turkey and assuring that souvenir shirts sold at the Super Bowl are not Chinese knockoffs.7 DHS is now the third-largest government bureaucracy, employing more than 240,000 people. There are 17 different intelligence agencies occupying 33 building complexes, the equivalent of almost 3 Pentagons or 22 Capitol Buildings, and the intelligence community continues to expand.8 The Pentagon, with its some 23,000 military and civilian personnel, is only the hub of a Roman Empire-like division of the world into geographic military commands, the United States being the only country in the world brazen enough to create such commands. </w:t>
      </w:r>
      <w:r w:rsidRPr="00D062AE">
        <w:rPr>
          <w:rStyle w:val="StyleUnderline"/>
        </w:rPr>
        <w:t>The sheer numbers of individuals, institutions, organizations, bureaucracies, and companies with a vested interest in preserving the self-licking ice cream cone9</w:t>
      </w:r>
      <w:r w:rsidRPr="00D062AE">
        <w:rPr>
          <w:sz w:val="12"/>
        </w:rPr>
        <w:t xml:space="preserve"> </w:t>
      </w:r>
      <w:r w:rsidRPr="00D062AE">
        <w:rPr>
          <w:rStyle w:val="StyleUnderline"/>
        </w:rPr>
        <w:t xml:space="preserve">that the ever-expanding military–industrial complex has become continues to expand. </w:t>
      </w:r>
      <w:r w:rsidRPr="00D062AE">
        <w:rPr>
          <w:sz w:val="12"/>
        </w:rPr>
        <w:t xml:space="preserve">Government offices like the State Department’s Bureau of Diplomatic Security hire private military contractors from such companies as DynCorp International, Tigerswan, Triple Canopy, and Blackwater to protect diplomats and perform security functions. Employees of these companies are often retired Special Forces operators. Companies like Kellogg, Brown and Root (KBR), formerly a subsidiary of Haliburton and where former Vice President Dick Cheney was once CEO and Chairman, is an engineering, procurement, and construction company doing everything from building embassies to supplying military bases. </w:t>
      </w:r>
      <w:r w:rsidRPr="00311FAD">
        <w:rPr>
          <w:rStyle w:val="StyleUnderline"/>
        </w:rPr>
        <w:t xml:space="preserve">Think tanks, consulting firms, and </w:t>
      </w:r>
      <w:r w:rsidRPr="0046331E">
        <w:rPr>
          <w:rStyle w:val="StyleUnderline"/>
          <w:highlight w:val="green"/>
        </w:rPr>
        <w:t>lobbying firms focused on defense and security issues have proliferated</w:t>
      </w:r>
      <w:r w:rsidRPr="00D062AE">
        <w:rPr>
          <w:rStyle w:val="StyleUnderline"/>
        </w:rPr>
        <w:t xml:space="preserve"> as well </w:t>
      </w:r>
      <w:r w:rsidRPr="0046331E">
        <w:rPr>
          <w:rStyle w:val="StyleUnderline"/>
          <w:highlight w:val="green"/>
        </w:rPr>
        <w:t>in</w:t>
      </w:r>
      <w:r w:rsidRPr="00D062AE">
        <w:rPr>
          <w:rStyle w:val="StyleUnderline"/>
        </w:rPr>
        <w:t xml:space="preserve"> terms of both quantity and </w:t>
      </w:r>
      <w:r w:rsidRPr="0046331E">
        <w:rPr>
          <w:rStyle w:val="StyleUnderline"/>
          <w:highlight w:val="green"/>
        </w:rPr>
        <w:t>investments.</w:t>
      </w:r>
      <w:r w:rsidRPr="00D062AE">
        <w:rPr>
          <w:rStyle w:val="StyleUnderline"/>
        </w:rPr>
        <w:t xml:space="preserve"> </w:t>
      </w:r>
      <w:r w:rsidRPr="00D062AE">
        <w:rPr>
          <w:sz w:val="12"/>
        </w:rPr>
        <w:t xml:space="preserve">Members of Congress, traditionally elected largely according to the number of jobs they can bring home to their districts—and the campaign contributions they can raise—are part of the witches brew as well as they are largely supportive of defense contracts and the jobs those contracts bring. “Job loss” is among the first claims made by defense contractors in their appeals to Members of Congress when defense budget cuts or sequestration are threatened. Further, retired Members and their staffs are not immune to the lure of high-paying lobbying jobs. Defining Threats There is a wide breadth of individuals and institutions with a vested interest in maintaining threats to the United States that justify a significant defense budget. During the transition to the post-Cold War period, the US military was faced with potentially substantial cuts to military spending: the “peace dividend.” Consequently, the military suddenly found itself talking about taking on military operations other than war (MOOTWA), an acronym and job description that warriors found distasteful at best. Former Secretary of Defense Robert McNamara and other former Defense Department officials suggested that defense spending could safely be cut in half. Policy planning organizations with close ties to the military or military contractors—think tanks like RAND and the Center for Strategic and International Studies (CSIS)—were put to work to counter this claim and minimize budget cuts. They focused on the development of a new defense doctrine that would involve the retention of large-scale systems and big-ticket platforms like aircraft carriers, not just after the demise of the Soviet Union, but regardless of the short-term security environment. Contractors play an increasingly large part in the military–industrial complex as well. Political economist Ronald Cox explains the role of defense contractors in shaping that doctrine and defining threats—how </w:t>
      </w:r>
      <w:r w:rsidRPr="00D062AE">
        <w:rPr>
          <w:rStyle w:val="StyleUnderline"/>
        </w:rPr>
        <w:t>the fox guards the henhouse in terms of threat identification: Military producers have a sustained relationship with key US foreign policy bureaucracies</w:t>
      </w:r>
      <w:r w:rsidRPr="00D062AE">
        <w:rPr>
          <w:sz w:val="12"/>
        </w:rPr>
        <w:t>, especially the Defense Department. … The extent to which military contractors are embedded within the decision-making framework of identifiable bureaucracies within the US federal government makes their profit-making margins a function of the political process by which those departments and agencies identify long-term strategic threats.10 Thus, as considered in Chapter 1, defense strategies reflect needs but not necessarily national needs. Bureaucratic and corporate needs also play into definition of threats. Writing about the impetus to acquire nuclear weapons, Scott Sagan said, “bureaucratic actors are not … passive recipients of top-down political decisions; instead, they create the conditions that favor weapons acquisition.”11 Bruce DeBlois later applied that premise to space weapons</w:t>
      </w:r>
      <w:r w:rsidRPr="00D062AE">
        <w:rPr>
          <w:rStyle w:val="StyleUnderline"/>
        </w:rPr>
        <w:t>,</w:t>
      </w:r>
      <w:r w:rsidRPr="00D062AE">
        <w:rPr>
          <w:sz w:val="12"/>
        </w:rPr>
        <w:t xml:space="preserve"> suggesting that “</w:t>
      </w:r>
      <w:r w:rsidRPr="00D062AE">
        <w:rPr>
          <w:rStyle w:val="StyleUnderline"/>
        </w:rPr>
        <w:t>with an absence of clear top-down policy guidance on space weapons</w:t>
      </w:r>
      <w:r w:rsidRPr="00D062AE">
        <w:rPr>
          <w:sz w:val="12"/>
        </w:rPr>
        <w:t xml:space="preserve"> … </w:t>
      </w:r>
      <w:r w:rsidRPr="00D062AE">
        <w:rPr>
          <w:rStyle w:val="StyleUnderline"/>
        </w:rPr>
        <w:t>military doctrine can build an inertia of its own, and impact – or even become – the default policy</w:t>
      </w:r>
      <w:r w:rsidRPr="00D062AE">
        <w:rPr>
          <w:sz w:val="12"/>
        </w:rPr>
        <w:t xml:space="preserve">.”12 Also playing into the definition of long-term threats to US national security are </w:t>
      </w:r>
      <w:r w:rsidRPr="00D062AE">
        <w:rPr>
          <w:rStyle w:val="StyleUnderline"/>
        </w:rPr>
        <w:t>think tanks—</w:t>
      </w:r>
      <w:r w:rsidRPr="00D062AE">
        <w:rPr>
          <w:sz w:val="12"/>
        </w:rPr>
        <w:t xml:space="preserve">organizations often largely supported by the corporations themselves. Think tanks come in all varieties and sizes, some focused, some broad, some partisan, some not. </w:t>
      </w:r>
      <w:r w:rsidRPr="00D062AE">
        <w:rPr>
          <w:rStyle w:val="Emphasis"/>
        </w:rPr>
        <w:t>The Heritage Foundation</w:t>
      </w:r>
      <w:r w:rsidRPr="00D062AE">
        <w:rPr>
          <w:sz w:val="12"/>
        </w:rPr>
        <w:t xml:space="preserve">, for example, hosted a nine-city Defund Obamacare Town Hall Tour in 2013, </w:t>
      </w:r>
      <w:r w:rsidRPr="00D062AE">
        <w:rPr>
          <w:rStyle w:val="StyleUnderline"/>
        </w:rPr>
        <w:t>headlined by Tea Party movement</w:t>
      </w:r>
      <w:r w:rsidRPr="00D062AE">
        <w:rPr>
          <w:sz w:val="12"/>
        </w:rPr>
        <w:t xml:space="preserve"> leader Jim DeMint, thereby </w:t>
      </w:r>
      <w:r w:rsidRPr="00D062AE">
        <w:rPr>
          <w:rStyle w:val="StyleUnderline"/>
        </w:rPr>
        <w:t xml:space="preserve">clearly evidencing a partisan position. “Some [think] tanks on the left and the right of the </w:t>
      </w:r>
      <w:r w:rsidRPr="00D062AE">
        <w:rPr>
          <w:rStyle w:val="StyleUnderline"/>
        </w:rPr>
        <w:lastRenderedPageBreak/>
        <w:t>ideological spectrum have grown so political that, to avoid losing their tax status as charitable organizations, they have established separate operations dedicated to lobbying and other advocacy work.”</w:t>
      </w:r>
      <w:r w:rsidRPr="00D062AE">
        <w:rPr>
          <w:sz w:val="12"/>
        </w:rPr>
        <w:t xml:space="preserve">13 </w:t>
      </w:r>
      <w:r w:rsidRPr="00D062AE">
        <w:rPr>
          <w:rStyle w:val="StyleUnderline"/>
        </w:rPr>
        <w:t>Some organizations</w:t>
      </w:r>
      <w:r w:rsidRPr="00D062AE">
        <w:rPr>
          <w:sz w:val="12"/>
        </w:rPr>
        <w:t xml:space="preserve">, however, </w:t>
      </w:r>
      <w:r w:rsidRPr="00D062AE">
        <w:rPr>
          <w:rStyle w:val="StyleUnderline"/>
        </w:rPr>
        <w:t>strive to be honest brokers</w:t>
      </w:r>
      <w:r w:rsidRPr="00D062AE">
        <w:rPr>
          <w:sz w:val="12"/>
        </w:rPr>
        <w:t xml:space="preserve"> of information in their areas of focus. </w:t>
      </w:r>
      <w:r w:rsidRPr="00D062AE">
        <w:rPr>
          <w:rStyle w:val="Emphasis"/>
        </w:rPr>
        <w:t>The Secure World Foundation</w:t>
      </w:r>
      <w:r w:rsidRPr="00D062AE">
        <w:rPr>
          <w:sz w:val="12"/>
        </w:rPr>
        <w:t xml:space="preserve"> (SWF), for example, </w:t>
      </w:r>
      <w:r w:rsidRPr="00D062AE">
        <w:rPr>
          <w:rStyle w:val="StyleUnderline"/>
        </w:rPr>
        <w:t>states its mission as “to work with governments, industry, international organizations, and civil society to develop and promote ideas and actions to achieve the secure, sustainable, and peaceful uses of outer</w:t>
      </w:r>
      <w:r w:rsidRPr="00D062AE">
        <w:rPr>
          <w:sz w:val="12"/>
        </w:rPr>
        <w:t xml:space="preserve"> space benefiting Earth and all its peoples.”14 Much of </w:t>
      </w:r>
      <w:r w:rsidRPr="00D062AE">
        <w:rPr>
          <w:rStyle w:val="StyleUnderline"/>
        </w:rPr>
        <w:t>SWF’s ability to be nonpartisan and beyond the reach of corporate influence stems from it being privately funded</w:t>
      </w:r>
      <w:r w:rsidRPr="00D062AE">
        <w:rPr>
          <w:sz w:val="12"/>
        </w:rPr>
        <w:t xml:space="preserve">. </w:t>
      </w:r>
      <w:r w:rsidRPr="00D062AE">
        <w:rPr>
          <w:rStyle w:val="StyleUnderline"/>
        </w:rPr>
        <w:t>That is not the case with many</w:t>
      </w:r>
      <w:r w:rsidRPr="00D062AE">
        <w:rPr>
          <w:sz w:val="12"/>
        </w:rPr>
        <w:t xml:space="preserve"> organizations though. William Hartung and David Gibbs have written about the role of the largest defense contractors in the financing of </w:t>
      </w:r>
      <w:r w:rsidRPr="00D062AE">
        <w:rPr>
          <w:rStyle w:val="StyleUnderline"/>
        </w:rPr>
        <w:t>conservative and neoconservative think tanks that have come to prominence in defense policy debates</w:t>
      </w:r>
      <w:r w:rsidRPr="00D062AE">
        <w:rPr>
          <w:sz w:val="12"/>
        </w:rPr>
        <w:t xml:space="preserve"> and discussions since the 1990s, and especially since 9/11; </w:t>
      </w:r>
      <w:r w:rsidRPr="00D062AE">
        <w:rPr>
          <w:rStyle w:val="StyleUnderline"/>
        </w:rPr>
        <w:t>The Project for the New American Century (</w:t>
      </w:r>
      <w:r w:rsidRPr="00D062AE">
        <w:rPr>
          <w:rStyle w:val="Emphasis"/>
        </w:rPr>
        <w:t>PNAC</w:t>
      </w:r>
      <w:r w:rsidRPr="00D062AE">
        <w:rPr>
          <w:rStyle w:val="StyleUnderline"/>
        </w:rPr>
        <w:t>),</w:t>
      </w:r>
      <w:r w:rsidRPr="00D062AE">
        <w:rPr>
          <w:sz w:val="12"/>
        </w:rPr>
        <w:t xml:space="preserve"> </w:t>
      </w:r>
      <w:r w:rsidRPr="00D062AE">
        <w:rPr>
          <w:rStyle w:val="StyleUnderline"/>
        </w:rPr>
        <w:t>the National Institute for Public Policy (</w:t>
      </w:r>
      <w:r w:rsidRPr="00D062AE">
        <w:rPr>
          <w:rStyle w:val="Emphasis"/>
        </w:rPr>
        <w:t>NIPP</w:t>
      </w:r>
      <w:r w:rsidRPr="00D062AE">
        <w:rPr>
          <w:sz w:val="12"/>
        </w:rPr>
        <w:t xml:space="preserve">), </w:t>
      </w:r>
      <w:r w:rsidRPr="00D062AE">
        <w:rPr>
          <w:rStyle w:val="StyleUnderline"/>
        </w:rPr>
        <w:t>and the</w:t>
      </w:r>
      <w:r w:rsidRPr="00D062AE">
        <w:rPr>
          <w:sz w:val="12"/>
        </w:rPr>
        <w:t xml:space="preserve"> </w:t>
      </w:r>
      <w:r w:rsidRPr="00D062AE">
        <w:rPr>
          <w:rStyle w:val="StyleUnderline"/>
        </w:rPr>
        <w:t>Center for Security Policy (</w:t>
      </w:r>
      <w:r w:rsidRPr="00D062AE">
        <w:rPr>
          <w:rStyle w:val="Emphasis"/>
        </w:rPr>
        <w:t>CSP</w:t>
      </w:r>
      <w:r w:rsidRPr="00D062AE">
        <w:rPr>
          <w:sz w:val="12"/>
        </w:rPr>
        <w:t xml:space="preserve">), for example.15 The Center for Security Policy receives onesixth of its funding from defense industries. CSP states on its website: The process the Center has repeatedly demonstrated is the unique ability that makes the Center the “Special Forces in the War of Ideas”: forging teams to get things done that would otherwise be for a small and relatively low-budget organization. In this way, we are able to offer maximum “bang for the buck” for the donors who make our work possible.16 While most think tanks declare their “intellectual independence,” the reality is that, even if they do not specifically declare an offer of “maximum bang for the buck” to their donors, they largely rely on corporate donations for their existence. Donors rarely support organizations advocating opposition views or producing information counter to their best interests. Relatively new on the block—and billing itself as “Bold. Innovative. Bipartisan.”17—is </w:t>
      </w:r>
      <w:r w:rsidRPr="00D062AE">
        <w:rPr>
          <w:rStyle w:val="StyleUnderline"/>
        </w:rPr>
        <w:t>the Center for a New American Security (CNAS)</w:t>
      </w:r>
      <w:r w:rsidRPr="00D062AE">
        <w:rPr>
          <w:sz w:val="12"/>
        </w:rPr>
        <w:t xml:space="preserve">, founded by Dr. Kurt Campbell and Michele Flournoy in 2007. Both Campbell and Flournoy formerly served as heavy-hitters in the Obama Administration, Campbell in the State Department and Flournoy in the Defense Department. CNAS </w:t>
      </w:r>
      <w:r w:rsidRPr="00D062AE">
        <w:rPr>
          <w:rStyle w:val="StyleUnderline"/>
        </w:rPr>
        <w:t>lists Boeing, the Carnegie Corporation, the Government of Japan, Northrup Grumman Aerospace Systems, and the Smith Richardson Foundation on its “honor roll” of those who have contributed more than $250,0000</w:t>
      </w:r>
      <w:r w:rsidRPr="00D062AE">
        <w:rPr>
          <w:sz w:val="12"/>
        </w:rPr>
        <w:t xml:space="preserve">.18 Campbell and Flournoy are among the many former government employees who have gone on to create or work at think tanks. A strong </w:t>
      </w:r>
      <w:r w:rsidRPr="0046331E">
        <w:rPr>
          <w:rStyle w:val="StyleUnderline"/>
          <w:highlight w:val="green"/>
        </w:rPr>
        <w:t>overlapping</w:t>
      </w:r>
      <w:r w:rsidRPr="00D062AE">
        <w:rPr>
          <w:rStyle w:val="StyleUnderline"/>
        </w:rPr>
        <w:t xml:space="preserve"> </w:t>
      </w:r>
      <w:r w:rsidRPr="0046331E">
        <w:rPr>
          <w:rStyle w:val="StyleUnderline"/>
          <w:highlight w:val="green"/>
        </w:rPr>
        <w:t>relationship between</w:t>
      </w:r>
      <w:r w:rsidRPr="00D062AE">
        <w:rPr>
          <w:rStyle w:val="StyleUnderline"/>
        </w:rPr>
        <w:t xml:space="preserve"> the boards of directors of </w:t>
      </w:r>
      <w:r w:rsidRPr="0046331E">
        <w:rPr>
          <w:rStyle w:val="StyleUnderline"/>
          <w:highlight w:val="green"/>
        </w:rPr>
        <w:t>defense contractors, policy think tanks</w:t>
      </w:r>
      <w:r w:rsidRPr="00D062AE">
        <w:rPr>
          <w:rStyle w:val="StyleUnderline"/>
        </w:rPr>
        <w:t xml:space="preserve"> funded by these contractors, personnel in </w:t>
      </w:r>
      <w:r w:rsidRPr="0046331E">
        <w:rPr>
          <w:rStyle w:val="StyleUnderline"/>
          <w:highlight w:val="green"/>
        </w:rPr>
        <w:t>the Defense Department, and</w:t>
      </w:r>
      <w:r w:rsidRPr="00D062AE">
        <w:rPr>
          <w:rStyle w:val="StyleUnderline"/>
        </w:rPr>
        <w:t xml:space="preserve"> high-level </w:t>
      </w:r>
      <w:r w:rsidRPr="0046331E">
        <w:rPr>
          <w:rStyle w:val="StyleUnderline"/>
          <w:highlight w:val="green"/>
        </w:rPr>
        <w:t>cabinet executives</w:t>
      </w:r>
      <w:r w:rsidRPr="00D062AE">
        <w:rPr>
          <w:rStyle w:val="StyleUnderline"/>
        </w:rPr>
        <w:t xml:space="preserve"> is not uncommon.</w:t>
      </w:r>
      <w:r w:rsidRPr="00D062AE">
        <w:rPr>
          <w:sz w:val="12"/>
        </w:rPr>
        <w:t xml:space="preserve">19 Reports and analyses prepared by these think tanks can weigh heavily in government policy decisions. The shaping of the post-Cold War defense posture, specifically in identifying new enemies, exemplifies the role of the expanded military–industrial complex to include influential corporations, think tanks, the Pentagon, and Members of Congress. Any doubt about the need for an identifiable enemy was firmly put to rest in March 1990 by Senator Sam Nunn, chairman of the Senate Armed Services Committee and an acknowledged ally of the military establishment. In a blistering attack on the Soviet-oriented military posture still officially embraced by Defense Secretary Cheney, Nunn charged that the Pentagon’s proposed spending plans were rendered worthless by a glaring “threat blank”—an unrealistic and unconvincing analysis of future adversaries.20 A 1988 CSIS report had warned against “maverick regimes,” a warning that was resurrected and amplified in response to Nunn’s charge. Reaching back to the Reagan Administration, these “maverick,” soon to be renamed “rogue,” regimes initially included Iran, Libya, North Korea, Cuba, and Nicaragua. Subsequently, the Rogue Doctrine was laid out in White House Fact Sheet in March 1990; it posited that the United States would continue to face considerable post-Cold War security threats, namely from states in the developing world that possessed or potentially would posses weapons of mass destruction and the capability to threaten vital US geostrategic interests in key regions.21 Iraq was added to the list later in the 1990s. Still, regardless of how dangerous they were, rogue states did not justify aircraft carriers and other big-ticket items. Large-scale Cold War weapons programs consequently declined by 17 percent under George H. W. Bush and by 12 percent during the first term of the Clinton Administration.22 That problem had to be addressed. Again, Sam Nunn led the charge to identify at least one worthy new opponent of the United States—one that could justify the retention of a large military structure, platforms, and expensive weapons systems. Concurrent to development of the Rogue Doctrine, Nunn had begun working toward that end with Chairman of the Joint Chiefs of Staff Colin Powell in 1988. Eventually, a new class of states called “emerging regional powers” was identified to include Argentina, Brazil, China, Egypt, India, Iran, Iraq, Israel, Libya, Pakistan, South Africa, Syria, Taiwan, Turkey, and the two Koreas. Each had different national interests and philosophical underpinnings that, for one reason or another, had justified large growth in their military structures and/or the development of weapons of mass destruction.23 Some countries eventually became US allies and/or recipients of large amounts of US military aid. Others came to be considered as potential threats—more specifically near-peer competitors, particularly China—that the United States might at some point have to confront on the battlefield. Consequently, the United States moved almost seamlessly from the Cold War Containment Strategy to the Rogue Doctrine and identifying potential near-peer competitors. The Plethora of Players Defense and aerospace contractors responded to post-Cold War reduced business opportunities through a mixture of economic and political strategies. Economically, corporate restructuring, layoffs, division sell-offs, and mergers and acquisitions of other firms were among the strategies used, with the Defense Department helping to arrange financing for those mergers and acquisitions from as early as 1993. Those tactics, in combination with the wider economic trends of the 1990s, “contributed to a defense sector whose top four firms were receiving a higher share of DOD contracts than had been true for most of the post-World War II period,”24 even after the Cold War. Politically, however, a new enemy worthy of the United States, a near-peer competitor, still had to be identified. In his 2011 book Prophets of War: Lockheed Martin and the Making of the MilitaryIndustrial Complex, William D. </w:t>
      </w:r>
      <w:r w:rsidRPr="00D062AE">
        <w:rPr>
          <w:rStyle w:val="StyleUnderline"/>
        </w:rPr>
        <w:t>Hartung considered the impact Lockheed Martin had on defense policy and the benefits the company and individual company leaders reaped from maintaining a high threat profile.</w:t>
      </w:r>
      <w:r w:rsidRPr="00D062AE">
        <w:rPr>
          <w:sz w:val="12"/>
        </w:rPr>
        <w:t xml:space="preserve">25 During the post-Cold War transition from containment strategy to the Rogue Doctrine and emerging regional powers focus, then Martin Marietta CEO Norman Augustine led the charge to build what he called a “super-company.” While some companies tried to absorb defense spending “peace dividend” cuts by diversifying their base business, Augustine rejected that approach. He felt it was his patriotic duty to keep producing weapons for America and frequently referred to the weapons industry as “the fourth armed service.”26 Beyond acquiring a number of small companies, including the military division of General Electric, Martin Marietta and Lockheed merged in 1995. Martin was clearly the dominant partner as evidenced by Augustine being the new CEO, top management positions being filled by Martin employees, and the new headquarters being based at Martin’s Bethesda, Maryland headquarters. Augustine’s political connections were unmatched. While still running the world’s largest defense contractor, Augustine also served on the Defense Policy Advisory Committee on Trade (DPACT), a group advising the Secretary of Defense on arms export policies; was on the Defense Science Board (DSB), an advisory panel with the power to push forward or scrap emerging weapons programs based on performance; and was President of the Association of the United States Army, a politically robust interest group of retired military personnel and army contractors. Those political connections paid high returns during the transition. Augustine played a central role in convincing the Newt Gingrich-led, Republican-controlled Congress to allocate or add billions in funding to Lockheed Martin projects from the F-22 combat fighter to the “Star Wars” missile defense program. Perhaps his greatest coup, however, was persuading Congress to bankroll the major arms industry mergers that were occurring with taxpayer money for “restructuring costs,” a </w:t>
      </w:r>
      <w:r w:rsidRPr="00D062AE">
        <w:rPr>
          <w:sz w:val="12"/>
        </w:rPr>
        <w:lastRenderedPageBreak/>
        <w:t xml:space="preserve">policy that yielded hundreds of millions of dollars in government support to the creation of Lockheed Martin. As a result of an obscure policy change contained in a one-page memo from John Deutsch, then the Undersecretary of Defense (and a former Augustine business associate), the Pentagon authorized federal funding for closing plants, relocating equipment, paying severance to laid-off workers, and providing “golden parachutes” to board members and executives affected by the merger.27 The policy was not published in the Federal Register, the standard repository of virtually every important government action, and it was enacted without notification to Congress. The benefits that accrued from that policy were both organizational and personal. Lockheed Martin, for example, benefited by almost $1.8 billion. Personally, Augustine was promoted from being CEO of Martin Marietta to being CEO of Lockheed Martin. However, because he “left” Martin as a result of a consolidation merger, he was compensated in the amount of $8.2 million, approximately $2.9 million of that coming from taxpayer dollars.28 </w:t>
      </w:r>
      <w:r w:rsidRPr="00D062AE">
        <w:rPr>
          <w:rStyle w:val="StyleUnderline"/>
        </w:rPr>
        <w:t>The incestuous link between the Pentagon, Congress, and defense companies is sold as being good for America based on the number one concern of voters. Jobs. No one is more sensitive to “jobs” arguments than Members of Congress,</w:t>
      </w:r>
      <w:r w:rsidRPr="00D062AE">
        <w:rPr>
          <w:sz w:val="12"/>
        </w:rPr>
        <w:t xml:space="preserve"> with those arguments often presented by lobbyists. In 2015, corporations reported more than $2 billion in congressional lobbying expenditures. K Street in Washington, DC, where many lobbyists’ offices are located, is sometimes known as the “road to riches” for retired Members of Congress, congressional staffers, and military officers who largely populate their ranks. Today, the biggest companies have upwards of 100 lobbyists representing them, allowing them to be everywhere, all the time. For every dollar spent on lobbying by labor unions and public-interest groups together, large corporations and their associations now spend $34. Of the 100 organizations that spend the most on lobbying, 95 consistently represent business.29 More often than not, the job of the lobbyist is to convince Members of Congress that cutting whatever program they are lobbying for will result in job losses in the Members’ district. Unemployed voters aren’t happy voters. In 2011, the aerospace industry put out a report saying that chopping the defense budget would put over a million Americans out of work. Cuts that could total up to a trillion dollars over ten years would “devastate the economy and the defense industrial base and undermine the national security of our country,” said Marion Blakeley, president of the Aerospace Industries Association (AIA), which sponsored and paid for the report.30 While companies like Lockheed Martin and Boeing claim that the number of defense firm employees has dropped to about 10 percent from a peak of 14 percent in 2008, some of those job losses, as in the case of Boeing, have come through moving employees to the commercial side of the business. In other cases, jobs have been lost through divestitures such as Northrop’s spin-off of Huntington Ingalls. Based on executive salaries though, job losses do not seem to come because companies are financially strapped. In 2010, Boeing’s CEO Jim McNerney made $19.7 million while Lockheed Martin’s CEO Robert Stevens took home $19.1 million.31 Stevens made $25.3 million in compensation in 2011, which was more than all but two Wall Street CEOs.32 </w:t>
      </w:r>
      <w:r w:rsidRPr="00D062AE">
        <w:rPr>
          <w:rStyle w:val="StyleUnderline"/>
        </w:rPr>
        <w:t>The revolving door doesn’t just go between industry and the Pentagon, but includes Congress as well</w:t>
      </w:r>
      <w:r w:rsidRPr="00D062AE">
        <w:rPr>
          <w:sz w:val="12"/>
        </w:rPr>
        <w:t xml:space="preserve">. In his 2014 book This Town,33 chief national correspondent for the New York Times Magazine Mark Leibovich explains a lot about influence peddling with a simple statistic: In 1974, just 3 percent of retiring members of Congress became lobbyists; now, </w:t>
      </w:r>
      <w:r w:rsidRPr="00D062AE">
        <w:rPr>
          <w:rStyle w:val="StyleUnderline"/>
        </w:rPr>
        <w:t>50 percent of retiring Senators and 42 percent of retiring House members stay in DC and become lobbyists</w:t>
      </w:r>
      <w:r w:rsidRPr="00D062AE">
        <w:rPr>
          <w:sz w:val="12"/>
        </w:rPr>
        <w:t xml:space="preserve">.34 Websites like OpenSecrets.com, affiliated with the Center for Responsive Government, publish the names of former members and who they now lobby for, or become “senior advisors” to, which is basically the same thing.35 Trent Lott, Dick Armey, Tom Daschle, Tom Foley, and Scott Brown are among the bipartisan former Members on their list. President George W. Bush signed the Honest Leadership and Fair Government Act in 2007, intended to limit former Members’ and staffers’ immediate ability to cash in on their insider information in lobbying positions. President Barack Obama called it “the most sweeping ethics reform since Watergate.”36 A key provision required ex-Senators and administration executives to wait two years and representatives to wait one year as a “cooling off period” before becoming lobbyists. But loopholes seem to create more of a sieve than a barrier, and according to a 2015 report by the Center for Responsive Government and the Sunlight Foundation, encourage a culture of “shadow lobbying.”37 Of the 104 former congressional members and staffers whose “cooling off” period ends during the first session of the 114th Congress, which opens today, 29 are already in government relations, “public affairs,” or serve as counsel at a firm that lobbies. And 13 of those are even registered as lobbyists, working to shape policy in Congress or the executive branch on behalf of paying clients.38 The door doesn’t just swing only from government to the private sector. It swings both ways. In 2011, Ann Sauer left her position as a Lockheed vice president and lobbyist with a compensation package of $1.6 million. Senator John McCain hired her as the key Republican staffer on the Senate Armed Services committee in February 2012.39 Industry associations also advocate policy positions benefiting their large and continually growing memberships. For example, the National Defense Industrial Association (NDIA) is an organization with 9,000 corporate affiliates, 26,000 individual members, and no foreign membership. “The Association maintains close coordination with the DOD functioning though 56 chapters and 34 committees, each with direct access and a working relationship with the DOD. Divided up among these contractors is the largest single slice of the federal government’s budget.”40 There are also a multitude of industry organizations and associations specifically related to aerospace. The American Institute of Aeronautics and Astronautics (AIAA) with “more than 30,000 individual members from 88 countries, and 95 corporate members … is the world’s largest technical society dedicated to the global aerospace profession.”41 The Satellite Industry Association (SIA) bills itself as a unified voice on satellite industry policy, regulatory, and legislative issues. As a trade association representing the leading global satellite operators, service providers, manufacturers, launch service providers, and ground equipment suppliers … [SIA] actively promotes the benefits and uses of commercial satellite technology and its role in national security, homeland security, disaster relief and recovery, and the global information infrastructure and economy.42 There is an association or organization for every interest, oftentimes more than one. Many of the individuals staffing and connecting this multitude of organizations are retired military officers, many of them three- or four-star generals and admirals. Their rank provides them with substantive knowledge of the defense field and a career’s worth of Rolodex connections. For those seeking post-retirement consulting careers, that means access. According to retired Air Force General Gregory “Speedy” Martin, the practice of flag and general officers moving immediately to private sector jobs is both ethical and beneficial for American defense because it links private sector expertise with important Pentagon missions. “Access sounds sleazy, but it brings a value,” says Martin. “I am interested in doing things that I think the Air Force or [Department of Defense] might benefit from.”43 There is validity in what Gen. Martin says. Most Members of Congress and their staff have never served in the military and have little knowledge of, or even interest in, national security issues and needs unless it directly affects their district. While some staff and Members are or become very knowledge about national security and military issues, first-hand expertise from practitioners can be key to their education. Pentagon officials with broad portfolios of responsibility can also benefit from practitioner input on specific areas, especially technical areas like aerospace. The practice of exporting expertise from the military to the private sector is not inherently nefarious and, indeed, can serve the country. But the lines between education, advising, and persuasion are fine. That can be especially true when former flag officers, turned industry executives, visit the Pentagon. Their rank carries with it a sense of respect, indeed awe, from former subordinates who they are now courting for contracts. “When a general-turned-businessman arrives at the Pentagon, he is often treated with extraordinary deference—as if still in uniform—which can greatly increase his effectiveness as a rainmaker for industry. The military even has a name for it – the ‘bobblehead effect.’”44 Retired generals and admirals with a practiced command voice understand the persuasive effect their authoritative presence can have on former employees. The sheer number of these retired flag officers working as defense consultants or executives—sometimes referenced as “rent-a-general” practice—tells a story, with a significant increase shown during the fat budget years of the Gulf War. Between 2004 and 2008, 80 percent of three- and four-star officers joined defense firms upon retirement, up from less than 50 percent who followed that career path from 1994 to 1998. In some individual years, </w:t>
      </w:r>
      <w:r w:rsidRPr="00D062AE">
        <w:rPr>
          <w:rStyle w:val="StyleUnderline"/>
        </w:rPr>
        <w:t>the move from senior military positions to the defense industry is a virtual clean sweep</w:t>
      </w:r>
      <w:r w:rsidRPr="00D062AE">
        <w:rPr>
          <w:sz w:val="12"/>
        </w:rPr>
        <w:t xml:space="preserve">. In his 2010 investigative report for the Boston Globe, Bryan Bender found that </w:t>
      </w:r>
      <w:r w:rsidRPr="00D062AE">
        <w:rPr>
          <w:rStyle w:val="StyleUnderline"/>
        </w:rPr>
        <w:t xml:space="preserve">34 out of 39 three- and four-star generals and admirals who retired in 2007 went to work for </w:t>
      </w:r>
      <w:r w:rsidRPr="0046331E">
        <w:rPr>
          <w:rStyle w:val="StyleUnderline"/>
          <w:highlight w:val="green"/>
        </w:rPr>
        <w:t>defense firms</w:t>
      </w:r>
      <w:r w:rsidRPr="00D062AE">
        <w:rPr>
          <w:sz w:val="12"/>
        </w:rPr>
        <w:t xml:space="preserve">—nearly 90 percent.45 In some specialized commands, </w:t>
      </w:r>
      <w:r w:rsidRPr="00D062AE">
        <w:rPr>
          <w:rStyle w:val="StyleUnderline"/>
        </w:rPr>
        <w:t>this feeder system</w:t>
      </w:r>
      <w:r w:rsidRPr="00D062AE">
        <w:rPr>
          <w:sz w:val="12"/>
        </w:rPr>
        <w:t xml:space="preserve"> of military officers into lucrative defense jobs is </w:t>
      </w:r>
      <w:r w:rsidRPr="00D062AE">
        <w:rPr>
          <w:rStyle w:val="StyleUnderline"/>
        </w:rPr>
        <w:t xml:space="preserve">so powerful that the same companies have </w:t>
      </w:r>
      <w:r w:rsidRPr="0046331E">
        <w:rPr>
          <w:rStyle w:val="StyleUnderline"/>
          <w:highlight w:val="green"/>
        </w:rPr>
        <w:t xml:space="preserve">hired </w:t>
      </w:r>
      <w:r w:rsidRPr="0046331E">
        <w:rPr>
          <w:rStyle w:val="Emphasis"/>
          <w:highlight w:val="green"/>
        </w:rPr>
        <w:t>successive generations</w:t>
      </w:r>
      <w:r w:rsidRPr="0046331E">
        <w:rPr>
          <w:rStyle w:val="StyleUnderline"/>
          <w:highlight w:val="green"/>
        </w:rPr>
        <w:t xml:space="preserve"> of flag officers</w:t>
      </w:r>
      <w:r w:rsidRPr="00D062AE">
        <w:rPr>
          <w:sz w:val="12"/>
        </w:rPr>
        <w:t xml:space="preserve">. Bender reported, for </w:t>
      </w:r>
      <w:r w:rsidRPr="00D062AE">
        <w:rPr>
          <w:rStyle w:val="StyleUnderline"/>
        </w:rPr>
        <w:t>example, that the last seven generals and admirals responsible for controlling international arms sales at the Pentagon went to work post retirement as contractors selling weapons</w:t>
      </w:r>
      <w:r w:rsidRPr="00D062AE">
        <w:rPr>
          <w:sz w:val="12"/>
        </w:rPr>
        <w:t xml:space="preserve"> and defense technologies overseas. The rules governing post-retirement employment are part of federal statute 18 USC, section 207(c), that statute being known as the “revolving door” restriction. The Air Force explains this restriction in its post-retirement separation rules as follows: • This means that for one year after their service terminates, senior employees may not knowingly make, with the intent to influence, any communication or appearance before an employee of the agency in which they served in the year prior to their leaving, if the communication or appearance is made on behalf of any other person and official action by the agency is sought. • The purpose of this “cooling off” period is to allow for a period of adjustment for the former </w:t>
      </w:r>
      <w:r w:rsidRPr="00D062AE">
        <w:rPr>
          <w:sz w:val="12"/>
        </w:rPr>
        <w:lastRenderedPageBreak/>
        <w:t xml:space="preserve">senior employee and personnel at the agency served and to diminish any appearance that government decisions are being improperly influenced by the former senior employee. • This restriction does not apply to “behind-the-scenes” assistance. However, it does not require that the former senior employee was “personally and substantially” involved in the matter that is the subject of the communication or appearance. • Instead, it applies to any representation back for the purpose of influencing employees at the agency that the employee just left.46 For two years after retirement, the Pentagon prohibits military officers from participating in “particular matters,” meaning ongoing contracts greater than $10 million that were under their command. But due to another convenient loophole, “new editions of older weapons systems are not considered ‘particular matters.’”47 Beyond loopholes, potential </w:t>
      </w:r>
      <w:r w:rsidRPr="0046331E">
        <w:rPr>
          <w:rStyle w:val="StyleUnderline"/>
        </w:rPr>
        <w:t>conflict of interest issues arise</w:t>
      </w:r>
      <w:r w:rsidRPr="00D062AE">
        <w:rPr>
          <w:rStyle w:val="StyleUnderline"/>
        </w:rPr>
        <w:t xml:space="preserve"> since these flag </w:t>
      </w:r>
      <w:r w:rsidRPr="0046331E">
        <w:rPr>
          <w:rStyle w:val="StyleUnderline"/>
          <w:highlight w:val="green"/>
        </w:rPr>
        <w:t>officers</w:t>
      </w:r>
      <w:r w:rsidRPr="00D062AE">
        <w:rPr>
          <w:rStyle w:val="StyleUnderline"/>
        </w:rPr>
        <w:t xml:space="preserve"> </w:t>
      </w:r>
      <w:r w:rsidRPr="0046331E">
        <w:rPr>
          <w:rStyle w:val="StyleUnderline"/>
          <w:highlight w:val="green"/>
        </w:rPr>
        <w:t>are</w:t>
      </w:r>
      <w:r w:rsidRPr="00D062AE">
        <w:rPr>
          <w:rStyle w:val="StyleUnderline"/>
        </w:rPr>
        <w:t xml:space="preserve"> often </w:t>
      </w:r>
      <w:r w:rsidRPr="0046331E">
        <w:rPr>
          <w:rStyle w:val="StyleUnderline"/>
          <w:highlight w:val="green"/>
        </w:rPr>
        <w:t>recruited for private</w:t>
      </w:r>
      <w:r w:rsidRPr="00D062AE">
        <w:rPr>
          <w:rStyle w:val="StyleUnderline"/>
        </w:rPr>
        <w:t xml:space="preserve"> sector </w:t>
      </w:r>
      <w:r w:rsidRPr="0046331E">
        <w:rPr>
          <w:rStyle w:val="StyleUnderline"/>
          <w:highlight w:val="green"/>
        </w:rPr>
        <w:t>employment</w:t>
      </w:r>
      <w:r w:rsidRPr="00D062AE">
        <w:rPr>
          <w:rStyle w:val="StyleUnderline"/>
        </w:rPr>
        <w:t xml:space="preserve"> well </w:t>
      </w:r>
      <w:r w:rsidRPr="0046331E">
        <w:rPr>
          <w:rStyle w:val="StyleUnderline"/>
          <w:highlight w:val="green"/>
        </w:rPr>
        <w:t>before they retire,</w:t>
      </w:r>
      <w:r w:rsidRPr="0046331E">
        <w:rPr>
          <w:sz w:val="12"/>
        </w:rPr>
        <w:t xml:space="preserve"> raising</w:t>
      </w:r>
      <w:r w:rsidRPr="00D062AE">
        <w:rPr>
          <w:sz w:val="12"/>
        </w:rPr>
        <w:t xml:space="preserve"> questions about their independence in threat assessments, force planning, and general considerations of national interest versus the potential for postretirement gain. Further, the revolving door—perhaps more a blender than a door—is actually promoted and facilitated by the government with taxpayer money. Taxpayer-funded career seminars on how to network into private industry are held, for example, for Navy and Air Force flag officers on Coronado Island near San Diego, sometimes two full years before their retirement.48 Other retirees have been more peripherally involved with linking Pentagon needs to industry desires to fill those needs, acting as what was called Pentagon “Senior Mentors.” The Office of the Secretary of Defense defined a Senior Mentor as a retired flag, general or other military officer or senior retired military official who provides expert experienced-based mentoring, teaching, training, advice, and recommendations to senior military officers, staffs and students, as they participate in war games, warfighting courses, operational panning, operational exercises, and decision-making exercises.49 The Pentagon has stated that it increasingly needs and relies on these retired officer “mentors” to run war games and advise active duty commanders. But a series of media reports in 2010 raised issues about the program, specifically in terms of financial gains and conflicts of interest. In some cases, for example, if payment was made to a retired military officer through a defense company rather than directly, the military services didn’t even have to reveal the identity of the retiree. These were individuals who, in some instances, were making up to $440 an hour as mentors while drawing pensions as high as $220,000 per year and working full-time executive positions with defense companies.50 USA Today reported that of the 158 Senior Mentors they identified, 80 percent had financial ties to defense contractors, including 29 being full-time executives of defense companies. The Senate Armed Services committee took an interest in the Senior Mentors program, and soon thereafter, the Pentagon ordered a program overhaul.51 Consequently, Secretary of Defense Robert Gates announced sweeping changes to the program in April 2010. Mentors were to be converted to Highly Qualified Expert (HQE) positions and, consequently, were held responsible for complying with all applicable federal personnel ethics laws and regulations. Those regulations included financial disclosure statements and imposed a salary cap. The financial disclosure part included revealing employers, earnings, and stocks. The salary cap meant that a HQE could only be paid up to a specific authorized amount, an amount equivalent to the salary authorized for a four-star general officer on active duty—the most they could have made before moving to the private sector. Further, mentors became subject to federal rules designed to prevent conflicts of interest, such as prohibiting mentors from divulging nonpublic information to defense contractors or taking actions that have “a direct and predictable”52 effect on their private interests. In October 2011, the DoD Inspector General reported on compliance with the new policy, focusing on the Navy, Marine Corps, Joint Forces Command, Special Forces Command, and Strategic Command. The Army and Air Force were omitted as they were conducting their own compliance studies.53 Subsequent to the new rules being put into place, 98 percent of the retired officers from the Navy, the Marines, and three combatant commands left the Senior Mentor program. “It appears that, for at least some of the former military officers who dropped out the program, it’s clear which choice they made when it came to patriotism or money.”54 The kind of conflict of interest issue that had bothered the press and the Senate came up again in November 2011. Senator John McCain sent a letter to Defense Secretary Leon Panetta expressing concern about retired Air Force General turned Boeing executive Charles Robinson’s participation in a 2008 war game called Global Mobility “for a $51 billion aerial tanker contract Boeing was competing to win.”55 Boeing was later awarded the contract. McCain further criticized the Pentagon for taking two years to fulfill a FOIA request related to the subject. It is not just the Pentagon and defense firms who are keen to hire retired general officers. According to retired Army General Wesley K. Clark, private equity firms and Wall Street investors are also increasingly interested in enlisting retired flag officers as consequence of a broader phenomenon: the increasing importance of the military to America’s industrial base. “It’s the militarization of the economy,”56 Clark said; and he would know. Since leaving his position as NATO Supreme Allied Commander in 2000 and running for President from 2002 to 2004, Clark has worked for, often simultaneously, his own firm, Wesley K. Clark and Associates; the lobbying firm James Lee Witt Associates as Vice President and Senior Advisor; Rodman &amp; Renshaw, eleventh largest investment bank in the United States, as former Chairman; Growth Energy, an alternative energy advocacy firm, as Co-Chairman; Geooptics LCC, an environmental data company, on the Board of Advisors; and the Blackstone Group, a private equity firm, as Senior Advisor. Clark is not alone in being sought after in the private equity, finance, and energy sectors. Retired Army General and former CIA Director David Petraeus was hired in 2013 by Kohlberg, Kravis, Roberts (KKR), a private equity firm specializing in leveraged buyouts, to head its KKR Global Institute. The role of the media—specifically, paying former military members to act as advisors for the media and spokespersons for Pentagon policy—must also be considered as part of the supporting cast of the military–industrial complex. Retired General Jack Keane, for example, appeared on Fox News nine times over a two-month period in 2014 to advocate for air strikes and special forces to defeat ISIS, declaring that a bolder strategy was required. He made similar calls for more military action before Congress. What was left unsaid by the media, though, (and in congressional witness disclosure forms) was that Keane had a very personal interest in seeing military activity ramped up. Keane is a special adviser to Academi, the contractor formerly known as Blackwater; a board member to tank and aircraft manufacturer General Dynamics where he was paid over $245,000 in 2013; a “venture partner” to SCP Partners, an investment firm that partners with defense contractors, including XVionics, an “operations management decision support system” company used in Air Force drone training; and president of his own consulting firm, GSI LLC.57 When the US military is involved in global conflicts, the firms that Keane is associated with benefit. Dean Ed Wasserman of the UC Berkeley Graduate School of Journalism was quoted in The Nation as saying, “I think an inclination to use military action a lot is something the defense industry subscribes to because it helps to perpetuate an overall climate of permissiveness towards military spending.”58 Those who profit from conflict certainly weren’t going to argue against it. The Pentagon has a track record of using the media for its own purposes as well. In 2002, during the run-up to the Iraq War, Assistant Secretary of Defense for Public Affairs Victoria Clarke launched a program to recruit “key influentials” (retired military officers) to help sell the war to the public. More than 75 individuals were eventually signed up to appear on television and radio shows as military analysts and/or to pen newspaper op–ed columns. Many of these analysts were also lobbyists for defense contractors. The Pentagon held weekly meetings with the analysts, providing them “street credibility.” The analysts benefited as the meetings indicated to their clients that they had personal access to the Pentagon, and they benefited the Pentagon by discouraging the analysts from questioning or criticizing Pentagon assertions. The arrangement worked well until New York Times reporter David Barstow reported on the program in 2008.59 As part of the investigation leading up to Barstow’s report, the newspaper sued the Defense Department and eventually gained access to 8,000 pages of e-mail messages, transcripts, and records describing years of private briefings, trips to Iraq and Guantánamo for the analysts, and an extensive Pentagon talking points operation. Barstow later won a Pulitzer Prize for his reporting. While issues regarding the military–industrial complex are evidenced across the board in defense policy and program decision-making, those that are space-related can be particularly noteworthy given their cost, endurance, and technical fatuity. </w:t>
      </w:r>
      <w:r w:rsidRPr="00D062AE">
        <w:rPr>
          <w:rStyle w:val="StyleUnderline"/>
        </w:rPr>
        <w:t xml:space="preserve">When all the wheels are turning in the right direction, a program can become one of those highly </w:t>
      </w:r>
      <w:r w:rsidRPr="00D062AE">
        <w:rPr>
          <w:rStyle w:val="Emphasis"/>
        </w:rPr>
        <w:t>lucrative self-licking ice cream cone</w:t>
      </w:r>
      <w:r w:rsidRPr="00D062AE">
        <w:rPr>
          <w:rStyle w:val="StyleUnderline"/>
        </w:rPr>
        <w:t>s.</w:t>
      </w:r>
      <w:r w:rsidRPr="00D062AE">
        <w:rPr>
          <w:sz w:val="12"/>
        </w:rPr>
        <w:t xml:space="preserve"> Missile defense provides an illustrative example of what that looks like. Within that strategic program, there are multiple smaller, related programs. Many endure for years before collapsing. The $5 billion Airborne Laser, the $1.7 billion Kinetic Energy Interceptor, and the 700 million Multiple Kill Vehicle were all canceled after no, or failed, testing.60 But yet the missile defense program lives on and is a testament to the persistence of its supporters.</w:t>
      </w:r>
      <w:r w:rsidRPr="00100A2B">
        <w:t xml:space="preserve"> </w:t>
      </w:r>
    </w:p>
    <w:p w14:paraId="659D3C3D" w14:textId="77777777" w:rsidR="00EE0FBE" w:rsidRPr="00A03690" w:rsidRDefault="00EE0FBE" w:rsidP="00A03690"/>
    <w:p w14:paraId="55CDC0F1" w14:textId="5AA3538F" w:rsidR="00C708DD" w:rsidRDefault="00A03690" w:rsidP="00C708DD">
      <w:pPr>
        <w:pStyle w:val="Heading3"/>
      </w:pPr>
      <w:r>
        <w:lastRenderedPageBreak/>
        <w:t>1</w:t>
      </w:r>
      <w:r w:rsidR="00C708DD">
        <w:t>NC – </w:t>
      </w:r>
      <w:r w:rsidR="002B764E">
        <w:t>Multilat</w:t>
      </w:r>
    </w:p>
    <w:p w14:paraId="397B03BE" w14:textId="77777777" w:rsidR="00307E95" w:rsidRDefault="00307E95" w:rsidP="00307E95">
      <w:pPr>
        <w:pStyle w:val="Heading4"/>
        <w:numPr>
          <w:ilvl w:val="0"/>
          <w:numId w:val="16"/>
        </w:numPr>
      </w:pPr>
      <w:r>
        <w:t xml:space="preserve">Explicitly conceding that realism is true for the US, Russia, and China – that’s 1AC Elvevold – this means there’s </w:t>
      </w:r>
      <w:r w:rsidRPr="00DB0EE3">
        <w:rPr>
          <w:u w:val="single"/>
        </w:rPr>
        <w:t>no chance</w:t>
      </w:r>
      <w:r>
        <w:t xml:space="preserve"> that multilat solves space militarization and </w:t>
      </w:r>
      <w:r>
        <w:rPr>
          <w:u w:val="single"/>
        </w:rPr>
        <w:t>disproves</w:t>
      </w:r>
      <w:r>
        <w:t xml:space="preserve"> their Stokes evidence – 1AC Smith says P3 has been in place for decades and done zero to defuse space tensions – inserted in yellow</w:t>
      </w:r>
    </w:p>
    <w:p w14:paraId="46C9742F" w14:textId="4C9EC425" w:rsidR="00307E95" w:rsidRPr="00307E95" w:rsidRDefault="00307E95" w:rsidP="00307E95">
      <w:r w:rsidRPr="0007799C">
        <w:t xml:space="preserve">. </w:t>
      </w:r>
      <w:r w:rsidRPr="00892E78">
        <w:rPr>
          <w:rStyle w:val="Emphasis"/>
        </w:rPr>
        <w:t xml:space="preserve">The successful model of </w:t>
      </w:r>
      <w:r w:rsidRPr="00391752">
        <w:rPr>
          <w:rStyle w:val="Emphasis"/>
          <w:highlight w:val="yellow"/>
        </w:rPr>
        <w:t>public-private partnerships that has been used to transport both cargo and crew to the International Space station via the commercial purchase of launch</w:t>
      </w:r>
      <w:r w:rsidRPr="00892E78">
        <w:rPr>
          <w:rStyle w:val="Emphasis"/>
        </w:rPr>
        <w:t xml:space="preserve"> services </w:t>
      </w:r>
      <w:r w:rsidRPr="00307E95">
        <w:rPr>
          <w:rStyle w:val="Emphasis"/>
        </w:rPr>
        <w:t>should be extended</w:t>
      </w:r>
      <w:r w:rsidRPr="00892E78">
        <w:rPr>
          <w:rStyle w:val="Emphasis"/>
        </w:rPr>
        <w:t xml:space="preserve"> throughout cis-lunar space</w:t>
      </w:r>
    </w:p>
    <w:p w14:paraId="4EBC075C" w14:textId="18EBE557" w:rsidR="00E6445F" w:rsidRPr="00F35F0D" w:rsidRDefault="00E6445F" w:rsidP="004A2D0E">
      <w:pPr>
        <w:pStyle w:val="Heading4"/>
        <w:numPr>
          <w:ilvl w:val="0"/>
          <w:numId w:val="16"/>
        </w:numPr>
        <w:rPr>
          <w:rFonts w:cs="Arial"/>
        </w:rPr>
      </w:pPr>
      <w:bookmarkStart w:id="1" w:name="_Hlk18845254"/>
      <w:r>
        <w:rPr>
          <w:rFonts w:cs="Arial"/>
        </w:rPr>
        <w:t>Space weapon deployment doesn’t cause an arms race or increase chance of war</w:t>
      </w:r>
    </w:p>
    <w:p w14:paraId="1E7340C5" w14:textId="77777777" w:rsidR="00E6445F" w:rsidRPr="00F35F0D" w:rsidRDefault="00E6445F" w:rsidP="00E6445F">
      <w:r w:rsidRPr="007645FB">
        <w:rPr>
          <w:rStyle w:val="Style13ptBold"/>
          <w:lang w:val="es-ES"/>
        </w:rPr>
        <w:t>Lopez 12</w:t>
      </w:r>
      <w:r w:rsidRPr="007645FB">
        <w:rPr>
          <w:lang w:val="es-ES"/>
        </w:rPr>
        <w:t xml:space="preserve"> [LAURA DELGADO LO´ PEZ, Institute for Global Environmental Strategies, Arlington, Virginia. </w:t>
      </w:r>
      <w:r w:rsidRPr="00F35F0D">
        <w:t>Astropolitics. "Predicting an Arms Race in Space: Problematic Assumptions for Space Arms Control." https://www.tandfonline.com/doi/full/10.1080/14777622.2012.647391]</w:t>
      </w:r>
    </w:p>
    <w:p w14:paraId="382A6D9E" w14:textId="549FB954" w:rsidR="00E6445F" w:rsidRPr="00E6445F" w:rsidRDefault="00E6445F" w:rsidP="00E6445F">
      <w:r w:rsidRPr="0049214A">
        <w:rPr>
          <w:u w:val="single"/>
        </w:rPr>
        <w:t>The previous discussion demonstrates</w:t>
      </w:r>
      <w:r w:rsidRPr="0049214A">
        <w:t xml:space="preserve"> that </w:t>
      </w:r>
      <w:r w:rsidRPr="00FF44C4">
        <w:rPr>
          <w:highlight w:val="green"/>
          <w:u w:val="single"/>
        </w:rPr>
        <w:t>although</w:t>
      </w:r>
      <w:r w:rsidRPr="0049214A">
        <w:rPr>
          <w:u w:val="single"/>
        </w:rPr>
        <w:t xml:space="preserve"> a</w:t>
      </w:r>
      <w:r w:rsidRPr="0049214A">
        <w:t xml:space="preserve"> globalized </w:t>
      </w:r>
      <w:r w:rsidRPr="00FF44C4">
        <w:rPr>
          <w:highlight w:val="green"/>
          <w:u w:val="single"/>
        </w:rPr>
        <w:t>space arms race could follow U.S. deployment</w:t>
      </w:r>
      <w:r w:rsidRPr="0049214A">
        <w:rPr>
          <w:u w:val="single"/>
        </w:rPr>
        <w:t xml:space="preserve"> of space weapons, </w:t>
      </w:r>
      <w:r w:rsidRPr="00FF44C4">
        <w:rPr>
          <w:highlight w:val="green"/>
          <w:u w:val="single"/>
        </w:rPr>
        <w:t>it is</w:t>
      </w:r>
      <w:r w:rsidRPr="0049214A">
        <w:t xml:space="preserve"> also plausible and </w:t>
      </w:r>
      <w:r w:rsidRPr="00FF44C4">
        <w:rPr>
          <w:rStyle w:val="Emphasis"/>
          <w:highlight w:val="green"/>
        </w:rPr>
        <w:t>more</w:t>
      </w:r>
      <w:r w:rsidRPr="0049214A">
        <w:rPr>
          <w:rStyle w:val="Emphasis"/>
        </w:rPr>
        <w:t xml:space="preserve"> </w:t>
      </w:r>
      <w:r w:rsidRPr="00FF44C4">
        <w:rPr>
          <w:rStyle w:val="Emphasis"/>
          <w:highlight w:val="green"/>
        </w:rPr>
        <w:t>likely</w:t>
      </w:r>
      <w:r w:rsidRPr="0049214A">
        <w:t xml:space="preserve"> that </w:t>
      </w:r>
      <w:r w:rsidRPr="00FF44C4">
        <w:rPr>
          <w:highlight w:val="green"/>
          <w:u w:val="single"/>
        </w:rPr>
        <w:t xml:space="preserve">it may </w:t>
      </w:r>
      <w:r w:rsidRPr="00FF44C4">
        <w:rPr>
          <w:rStyle w:val="Emphasis"/>
          <w:highlight w:val="green"/>
        </w:rPr>
        <w:t>not happen at all</w:t>
      </w:r>
      <w:r w:rsidRPr="0049214A">
        <w:t xml:space="preserve">. As Mueller states: ‘‘In the end, most of </w:t>
      </w:r>
      <w:r w:rsidRPr="0049214A">
        <w:rPr>
          <w:u w:val="single"/>
        </w:rPr>
        <w:t>the</w:t>
      </w:r>
      <w:r w:rsidRPr="0049214A">
        <w:t xml:space="preserve"> inevitability </w:t>
      </w:r>
      <w:r w:rsidRPr="00FF44C4">
        <w:rPr>
          <w:highlight w:val="green"/>
          <w:u w:val="single"/>
        </w:rPr>
        <w:t xml:space="preserve">arguments are </w:t>
      </w:r>
      <w:r w:rsidRPr="00FF44C4">
        <w:rPr>
          <w:rStyle w:val="Emphasis"/>
          <w:highlight w:val="green"/>
        </w:rPr>
        <w:t>weak</w:t>
      </w:r>
      <w:r w:rsidRPr="0049214A">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FF44C4">
        <w:rPr>
          <w:rStyle w:val="Emphasis"/>
          <w:highlight w:val="green"/>
        </w:rPr>
        <w:t>ASAT tests</w:t>
      </w:r>
      <w:r w:rsidRPr="00FF44C4">
        <w:rPr>
          <w:highlight w:val="green"/>
          <w:u w:val="single"/>
        </w:rPr>
        <w:t xml:space="preserve"> did </w:t>
      </w:r>
      <w:r w:rsidRPr="00FF44C4">
        <w:rPr>
          <w:rStyle w:val="Emphasis"/>
          <w:highlight w:val="green"/>
        </w:rPr>
        <w:t>not</w:t>
      </w:r>
      <w:r w:rsidRPr="00FF44C4">
        <w:rPr>
          <w:highlight w:val="green"/>
          <w:u w:val="single"/>
        </w:rPr>
        <w:t xml:space="preserve"> have this</w:t>
      </w:r>
      <w:r w:rsidRPr="0049214A">
        <w:rPr>
          <w:u w:val="single"/>
        </w:rPr>
        <w:t xml:space="preserve"> purported </w:t>
      </w:r>
      <w:r w:rsidRPr="0049214A">
        <w:rPr>
          <w:rStyle w:val="Emphasis"/>
        </w:rPr>
        <w:t xml:space="preserve">destabilizing </w:t>
      </w:r>
      <w:r w:rsidRPr="00FF44C4">
        <w:rPr>
          <w:rStyle w:val="Emphasis"/>
          <w:highlight w:val="green"/>
        </w:rPr>
        <w:t>effect</w:t>
      </w:r>
      <w:r w:rsidRPr="0049214A">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r>
        <w:t xml:space="preserve"> </w:t>
      </w:r>
      <w:r w:rsidRPr="0049214A">
        <w:t xml:space="preserve">One of the most prominent theorists to propose an alternate picture and pair it with an aggressive pro-space weapons stance is Everett Dolman. In his Astropolitik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t xml:space="preserve"> correctly </w:t>
      </w:r>
      <w:r w:rsidRPr="0049214A">
        <w:rPr>
          <w:u w:val="single"/>
        </w:rPr>
        <w:t>as an attempt at continuing U.S. hegemony</w:t>
      </w:r>
      <w:r w:rsidRPr="0049214A">
        <w:t xml:space="preserve">,’’69 </w:t>
      </w:r>
      <w:r w:rsidRPr="0049214A">
        <w:rPr>
          <w:rStyle w:val="Emphasis"/>
        </w:rPr>
        <w:t>but</w:t>
      </w:r>
      <w:r w:rsidRPr="0049214A">
        <w:t xml:space="preserve"> that </w:t>
      </w:r>
      <w:r w:rsidRPr="00FF44C4">
        <w:rPr>
          <w:highlight w:val="green"/>
          <w:u w:val="single"/>
        </w:rPr>
        <w:t>other countries</w:t>
      </w:r>
      <w:r w:rsidRPr="0049214A">
        <w:t xml:space="preserve">, correctly </w:t>
      </w:r>
      <w:r w:rsidRPr="0049214A">
        <w:rPr>
          <w:u w:val="single"/>
        </w:rPr>
        <w:t>assessing U.S. leadership in space</w:t>
      </w:r>
      <w:r w:rsidRPr="0049214A">
        <w:t xml:space="preserve">, </w:t>
      </w:r>
      <w:r w:rsidRPr="00FF44C4">
        <w:rPr>
          <w:highlight w:val="green"/>
          <w:u w:val="single"/>
        </w:rPr>
        <w:t xml:space="preserve">would </w:t>
      </w:r>
      <w:r w:rsidRPr="00FF44C4">
        <w:rPr>
          <w:rStyle w:val="Emphasis"/>
          <w:highlight w:val="green"/>
        </w:rPr>
        <w:t>not</w:t>
      </w:r>
      <w:r w:rsidRPr="00FF44C4">
        <w:rPr>
          <w:highlight w:val="green"/>
          <w:u w:val="single"/>
        </w:rPr>
        <w:t xml:space="preserve"> seek to </w:t>
      </w:r>
      <w:r w:rsidRPr="00FF44C4">
        <w:rPr>
          <w:rStyle w:val="Emphasis"/>
          <w:highlight w:val="green"/>
        </w:rPr>
        <w:t>deploy</w:t>
      </w:r>
      <w:r w:rsidRPr="00FF44C4">
        <w:rPr>
          <w:highlight w:val="green"/>
          <w:u w:val="single"/>
        </w:rPr>
        <w:t xml:space="preserve"> their </w:t>
      </w:r>
      <w:r w:rsidRPr="00FF44C4">
        <w:rPr>
          <w:rStyle w:val="Emphasis"/>
          <w:highlight w:val="green"/>
        </w:rPr>
        <w:t>own systems</w:t>
      </w:r>
      <w:r w:rsidRPr="0049214A">
        <w:t xml:space="preserve">. </w:t>
      </w:r>
      <w:r w:rsidRPr="0049214A">
        <w:rPr>
          <w:u w:val="single"/>
        </w:rPr>
        <w:t>Having the ability to prevent the stationing of foreign weapons systems in space</w:t>
      </w:r>
      <w:r w:rsidRPr="0049214A">
        <w:t>, he writes, ‘‘</w:t>
      </w:r>
      <w:r w:rsidRPr="0049214A">
        <w:rPr>
          <w:u w:val="single"/>
        </w:rPr>
        <w:t>makes the possibility of large-scale space war and</w:t>
      </w:r>
      <w:r w:rsidRPr="0049214A">
        <w:t xml:space="preserve"> a military </w:t>
      </w:r>
      <w:r w:rsidRPr="0049214A">
        <w:rPr>
          <w:u w:val="single"/>
        </w:rPr>
        <w:t xml:space="preserve">space race </w:t>
      </w:r>
      <w:r w:rsidRPr="0049214A">
        <w:rPr>
          <w:rStyle w:val="Emphasis"/>
        </w:rPr>
        <w:t>less likely</w:t>
      </w:r>
      <w:r w:rsidRPr="0049214A">
        <w:t xml:space="preserve">, not more.’’70 In fact, he says, ‘‘to suggest that the inevitable result is a space arms competition is the worst kind of mirror-imaging.’’71 Dolman argues that </w:t>
      </w:r>
      <w:r w:rsidRPr="0049214A">
        <w:rPr>
          <w:u w:val="single"/>
        </w:rPr>
        <w:t xml:space="preserve">the </w:t>
      </w:r>
      <w:r w:rsidRPr="00FF44C4">
        <w:rPr>
          <w:rStyle w:val="Emphasis"/>
          <w:highlight w:val="green"/>
        </w:rPr>
        <w:t>weaponization</w:t>
      </w:r>
      <w:r w:rsidRPr="0049214A">
        <w:rPr>
          <w:u w:val="single"/>
        </w:rPr>
        <w:t xml:space="preserve"> of space </w:t>
      </w:r>
      <w:r w:rsidRPr="00FF44C4">
        <w:rPr>
          <w:highlight w:val="green"/>
          <w:u w:val="single"/>
        </w:rPr>
        <w:t xml:space="preserve">by the </w:t>
      </w:r>
      <w:r w:rsidRPr="00FF44C4">
        <w:rPr>
          <w:rStyle w:val="Emphasis"/>
          <w:highlight w:val="green"/>
        </w:rPr>
        <w:t>U</w:t>
      </w:r>
      <w:r w:rsidRPr="0049214A">
        <w:rPr>
          <w:u w:val="single"/>
        </w:rPr>
        <w:t xml:space="preserve">nited </w:t>
      </w:r>
      <w:r w:rsidRPr="00FF44C4">
        <w:rPr>
          <w:rStyle w:val="Emphasis"/>
          <w:highlight w:val="green"/>
        </w:rPr>
        <w:t>S</w:t>
      </w:r>
      <w:r w:rsidRPr="0049214A">
        <w:rPr>
          <w:u w:val="single"/>
        </w:rPr>
        <w:t xml:space="preserve">tates </w:t>
      </w:r>
      <w:r w:rsidRPr="00FF44C4">
        <w:rPr>
          <w:highlight w:val="green"/>
          <w:u w:val="single"/>
        </w:rPr>
        <w:t>would ‘‘</w:t>
      </w:r>
      <w:r w:rsidRPr="00FF44C4">
        <w:rPr>
          <w:rStyle w:val="Emphasis"/>
          <w:highlight w:val="green"/>
        </w:rPr>
        <w:t>decrease</w:t>
      </w:r>
      <w:r w:rsidRPr="0049214A">
        <w:rPr>
          <w:u w:val="single"/>
        </w:rPr>
        <w:t xml:space="preserve"> the </w:t>
      </w:r>
      <w:r w:rsidRPr="00FF44C4">
        <w:rPr>
          <w:rStyle w:val="Emphasis"/>
          <w:highlight w:val="green"/>
        </w:rPr>
        <w:t>likelihood</w:t>
      </w:r>
      <w:r w:rsidRPr="00FF44C4">
        <w:rPr>
          <w:highlight w:val="green"/>
          <w:u w:val="single"/>
        </w:rPr>
        <w:t xml:space="preserve"> of an </w:t>
      </w:r>
      <w:r w:rsidRPr="00FF44C4">
        <w:rPr>
          <w:rStyle w:val="Emphasis"/>
          <w:highlight w:val="green"/>
        </w:rPr>
        <w:t>arms race</w:t>
      </w:r>
      <w:r w:rsidRPr="00FF44C4">
        <w:rPr>
          <w:highlight w:val="green"/>
          <w:u w:val="single"/>
        </w:rPr>
        <w:t xml:space="preserve"> by </w:t>
      </w:r>
      <w:r w:rsidRPr="00FF44C4">
        <w:rPr>
          <w:rStyle w:val="Emphasis"/>
          <w:highlight w:val="green"/>
        </w:rPr>
        <w:t>shifting spending</w:t>
      </w:r>
      <w:r w:rsidRPr="0049214A">
        <w:rPr>
          <w:u w:val="single"/>
        </w:rPr>
        <w:t xml:space="preserve"> away </w:t>
      </w:r>
      <w:r w:rsidRPr="00FF44C4">
        <w:rPr>
          <w:highlight w:val="green"/>
          <w:u w:val="single"/>
        </w:rPr>
        <w:t xml:space="preserve">from </w:t>
      </w:r>
      <w:r w:rsidRPr="00FF44C4">
        <w:rPr>
          <w:rStyle w:val="Emphasis"/>
          <w:highlight w:val="green"/>
        </w:rPr>
        <w:t>conventional</w:t>
      </w:r>
      <w:r w:rsidRPr="0049214A">
        <w:rPr>
          <w:u w:val="single"/>
        </w:rPr>
        <w:t xml:space="preserve"> weapons </w:t>
      </w:r>
      <w:r w:rsidRPr="00FF44C4">
        <w:rPr>
          <w:rStyle w:val="Emphasis"/>
          <w:highlight w:val="green"/>
        </w:rPr>
        <w:t>systems</w:t>
      </w:r>
      <w:r w:rsidRPr="0049214A">
        <w:t xml:space="preserve">,’’ </w:t>
      </w:r>
      <w:r w:rsidRPr="00FF44C4">
        <w:rPr>
          <w:highlight w:val="green"/>
          <w:u w:val="single"/>
        </w:rPr>
        <w:t>which would</w:t>
      </w:r>
      <w:r w:rsidRPr="0049214A">
        <w:rPr>
          <w:u w:val="single"/>
        </w:rPr>
        <w:t xml:space="preserve"> reduce U.S. capabilities in territorial occupation and</w:t>
      </w:r>
      <w:r w:rsidRPr="0049214A">
        <w:t xml:space="preserve"> would thus </w:t>
      </w:r>
      <w:r w:rsidRPr="00FF44C4">
        <w:rPr>
          <w:highlight w:val="green"/>
          <w:u w:val="single"/>
        </w:rPr>
        <w:t xml:space="preserve">be perceived as </w:t>
      </w:r>
      <w:r w:rsidRPr="00FF44C4">
        <w:rPr>
          <w:rStyle w:val="Emphasis"/>
          <w:highlight w:val="green"/>
        </w:rPr>
        <w:t>less threatening</w:t>
      </w:r>
      <w:r w:rsidRPr="0049214A">
        <w:t xml:space="preserve"> to other countries.72</w:t>
      </w:r>
      <w:bookmarkEnd w:id="1"/>
    </w:p>
    <w:p w14:paraId="372253DE" w14:textId="2B3F5847" w:rsidR="00ED170E" w:rsidRPr="00930D2B" w:rsidRDefault="00ED170E" w:rsidP="004A2D0E">
      <w:pPr>
        <w:pStyle w:val="ListParagraph"/>
        <w:keepNext/>
        <w:keepLines/>
        <w:numPr>
          <w:ilvl w:val="0"/>
          <w:numId w:val="16"/>
        </w:numPr>
        <w:spacing w:before="200"/>
        <w:outlineLvl w:val="3"/>
        <w:rPr>
          <w:rFonts w:eastAsiaTheme="majorEastAsia" w:cstheme="majorBidi"/>
          <w:b/>
          <w:iCs/>
          <w:sz w:val="26"/>
        </w:rPr>
      </w:pPr>
      <w:r w:rsidRPr="00930D2B">
        <w:rPr>
          <w:rFonts w:eastAsiaTheme="majorEastAsia" w:cstheme="majorBidi"/>
          <w:b/>
          <w:iCs/>
          <w:sz w:val="26"/>
        </w:rPr>
        <w:lastRenderedPageBreak/>
        <w:t>No space war – insurmountable barriers and everyone has an interest in keeping space peaceful</w:t>
      </w:r>
    </w:p>
    <w:p w14:paraId="3AF843EA" w14:textId="77777777" w:rsidR="00ED170E" w:rsidRPr="00100A2B" w:rsidRDefault="00ED170E" w:rsidP="00ED170E">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615240CC" w14:textId="77777777" w:rsidR="00ED170E" w:rsidRDefault="00ED170E" w:rsidP="00ED170E">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 xml:space="preserve">(Rendleman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 xml:space="preserve">space </w:t>
      </w:r>
      <w:r w:rsidRPr="008212F1">
        <w:rPr>
          <w:rStyle w:val="Emphasis"/>
          <w:highlight w:val="green"/>
        </w:rPr>
        <w:lastRenderedPageBreak/>
        <w:t>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p>
    <w:p w14:paraId="2B8CB551" w14:textId="77777777" w:rsidR="00ED170E" w:rsidRDefault="00ED170E" w:rsidP="00ED170E"/>
    <w:p w14:paraId="5014AAC8" w14:textId="77777777" w:rsidR="00ED170E" w:rsidRPr="00F35F0D" w:rsidRDefault="00ED170E" w:rsidP="004A2D0E">
      <w:pPr>
        <w:pStyle w:val="Heading4"/>
        <w:numPr>
          <w:ilvl w:val="0"/>
          <w:numId w:val="16"/>
        </w:numPr>
        <w:tabs>
          <w:tab w:val="num" w:pos="360"/>
        </w:tabs>
        <w:ind w:left="0" w:firstLine="0"/>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43E8AA00" w14:textId="77777777" w:rsidR="00ED170E" w:rsidRPr="00F35F0D" w:rsidRDefault="00ED170E" w:rsidP="00ED170E">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4FCE98B1" w14:textId="77777777" w:rsidR="00ED170E" w:rsidRPr="008148C1" w:rsidRDefault="00ED170E" w:rsidP="00ED170E">
      <w:r w:rsidRPr="00F35F0D">
        <w:t xml:space="preserve">Fourth, </w:t>
      </w:r>
      <w:r w:rsidRPr="00F35F0D">
        <w:rPr>
          <w:u w:val="single"/>
        </w:rPr>
        <w:t xml:space="preserve">the </w:t>
      </w:r>
      <w:r w:rsidRPr="00FF44C4">
        <w:rPr>
          <w:rStyle w:val="Emphasis"/>
          <w:highlight w:val="green"/>
        </w:rPr>
        <w:t>ubiquity</w:t>
      </w:r>
      <w:r w:rsidRPr="00FF44C4">
        <w:rPr>
          <w:highlight w:val="green"/>
          <w:u w:val="single"/>
        </w:rPr>
        <w:t xml:space="preserve"> of </w:t>
      </w:r>
      <w:r w:rsidRPr="00FF44C4">
        <w:rPr>
          <w:rStyle w:val="Emphasis"/>
          <w:highlight w:val="green"/>
        </w:rPr>
        <w:t>space infrastructure</w:t>
      </w:r>
      <w:r w:rsidRPr="00FF44C4">
        <w:rPr>
          <w:highlight w:val="green"/>
          <w:u w:val="single"/>
        </w:rPr>
        <w:t xml:space="preserve"> and</w:t>
      </w:r>
      <w:r w:rsidRPr="00F35F0D">
        <w:t xml:space="preserve"> the </w:t>
      </w:r>
      <w:r w:rsidRPr="00FF44C4">
        <w:rPr>
          <w:rStyle w:val="Emphasis"/>
          <w:highlight w:val="green"/>
        </w:rPr>
        <w:t>fragility</w:t>
      </w:r>
      <w:r w:rsidRPr="00FF44C4">
        <w:rPr>
          <w:highlight w:val="green"/>
        </w:rPr>
        <w:t xml:space="preserve"> </w:t>
      </w:r>
      <w:r w:rsidRPr="00FF44C4">
        <w:rPr>
          <w:highlight w:val="green"/>
          <w:u w:val="single"/>
        </w:rPr>
        <w:t>of</w:t>
      </w:r>
      <w:r w:rsidRPr="00F35F0D">
        <w:rPr>
          <w:u w:val="single"/>
        </w:rPr>
        <w:t xml:space="preserve"> the </w:t>
      </w:r>
      <w:r w:rsidRPr="00FF44C4">
        <w:rPr>
          <w:highlight w:val="green"/>
          <w:u w:val="single"/>
        </w:rPr>
        <w:t>space</w:t>
      </w:r>
      <w:r w:rsidRPr="00F35F0D">
        <w:rPr>
          <w:u w:val="single"/>
        </w:rPr>
        <w:t xml:space="preserve"> environment may </w:t>
      </w:r>
      <w:r w:rsidRPr="00FF44C4">
        <w:rPr>
          <w:highlight w:val="green"/>
          <w:u w:val="single"/>
        </w:rPr>
        <w:t>create</w:t>
      </w:r>
      <w:r w:rsidRPr="00F35F0D">
        <w:t xml:space="preserve"> a degree of </w:t>
      </w:r>
      <w:r w:rsidRPr="00FF44C4">
        <w:rPr>
          <w:rStyle w:val="Emphasis"/>
          <w:highlight w:val="green"/>
        </w:rPr>
        <w:t>existential deterrence</w:t>
      </w:r>
      <w:r w:rsidRPr="00F35F0D">
        <w:t xml:space="preserve">. </w:t>
      </w:r>
      <w:r w:rsidRPr="00F35F0D">
        <w:rPr>
          <w:u w:val="single"/>
        </w:rPr>
        <w:t xml:space="preserve">As </w:t>
      </w:r>
      <w:r w:rsidRPr="00FF44C4">
        <w:rPr>
          <w:highlight w:val="green"/>
          <w:u w:val="single"/>
        </w:rPr>
        <w:t xml:space="preserve">space is </w:t>
      </w:r>
      <w:r w:rsidRPr="00FF44C4">
        <w:rPr>
          <w:rStyle w:val="Emphasis"/>
          <w:highlight w:val="green"/>
        </w:rPr>
        <w:t>so useful</w:t>
      </w:r>
      <w:r w:rsidRPr="00FF44C4">
        <w:rPr>
          <w:highlight w:val="green"/>
          <w:u w:val="single"/>
        </w:rPr>
        <w:t xml:space="preserve"> to</w:t>
      </w:r>
      <w:r w:rsidRPr="00F35F0D">
        <w:rPr>
          <w:u w:val="single"/>
        </w:rPr>
        <w:t xml:space="preserve"> modern </w:t>
      </w:r>
      <w:r w:rsidRPr="00FF44C4">
        <w:rPr>
          <w:highlight w:val="green"/>
          <w:u w:val="single"/>
        </w:rPr>
        <w:t>economies and military forces</w:t>
      </w:r>
      <w:r w:rsidRPr="00F35F0D">
        <w:rPr>
          <w:u w:val="single"/>
        </w:rPr>
        <w:t xml:space="preserve">, a large-scale </w:t>
      </w:r>
      <w:r w:rsidRPr="00FF44C4">
        <w:rPr>
          <w:highlight w:val="green"/>
          <w:u w:val="single"/>
        </w:rPr>
        <w:t>disruption</w:t>
      </w:r>
      <w:r w:rsidRPr="00F35F0D">
        <w:rPr>
          <w:u w:val="single"/>
        </w:rPr>
        <w:t xml:space="preserve"> of space infrastructure </w:t>
      </w:r>
      <w:r w:rsidRPr="00FF44C4">
        <w:rPr>
          <w:highlight w:val="green"/>
          <w:u w:val="single"/>
        </w:rPr>
        <w:t xml:space="preserve">may be so </w:t>
      </w:r>
      <w:r w:rsidRPr="00FF44C4">
        <w:rPr>
          <w:rStyle w:val="Emphasis"/>
          <w:highlight w:val="green"/>
        </w:rPr>
        <w:t>intuitively escalatory</w:t>
      </w:r>
      <w:r w:rsidRPr="00F35F0D">
        <w:t xml:space="preserve"> </w:t>
      </w:r>
      <w:r w:rsidRPr="00F35F0D">
        <w:rPr>
          <w:u w:val="single"/>
        </w:rPr>
        <w:t xml:space="preserve">to decision-makers </w:t>
      </w:r>
      <w:r w:rsidRPr="00FF44C4">
        <w:rPr>
          <w:highlight w:val="green"/>
          <w:u w:val="single"/>
        </w:rPr>
        <w:t>that there may be</w:t>
      </w:r>
      <w:r w:rsidRPr="00F35F0D">
        <w:t xml:space="preserve"> a </w:t>
      </w:r>
      <w:r w:rsidRPr="00FF44C4">
        <w:rPr>
          <w:rStyle w:val="Emphasis"/>
          <w:highlight w:val="green"/>
        </w:rPr>
        <w:t>natural caution</w:t>
      </w:r>
      <w:r w:rsidRPr="00FF44C4">
        <w:rPr>
          <w:highlight w:val="green"/>
        </w:rPr>
        <w:t xml:space="preserve"> </w:t>
      </w:r>
      <w:r w:rsidRPr="00FF44C4">
        <w:rPr>
          <w:highlight w:val="green"/>
          <w:u w:val="single"/>
        </w:rPr>
        <w:t>against</w:t>
      </w:r>
      <w:r w:rsidRPr="00F35F0D">
        <w:rPr>
          <w:u w:val="single"/>
        </w:rPr>
        <w:t xml:space="preserve"> a wholesale </w:t>
      </w:r>
      <w:r w:rsidRPr="00FF44C4">
        <w:rPr>
          <w:highlight w:val="green"/>
          <w:u w:val="single"/>
        </w:rPr>
        <w:t>assault on</w:t>
      </w:r>
      <w:r w:rsidRPr="00F35F0D">
        <w:t xml:space="preserve"> a state’s entire </w:t>
      </w:r>
      <w:r w:rsidRPr="00FF44C4">
        <w:rPr>
          <w:highlight w:val="green"/>
          <w:u w:val="single"/>
        </w:rPr>
        <w:t>space</w:t>
      </w:r>
      <w:r w:rsidRPr="00F35F0D">
        <w:rPr>
          <w:u w:val="single"/>
        </w:rPr>
        <w:t xml:space="preserve"> </w:t>
      </w:r>
      <w:r w:rsidRPr="00FF44C4">
        <w:rPr>
          <w:highlight w:val="green"/>
          <w:u w:val="single"/>
        </w:rPr>
        <w:t>capabilities</w:t>
      </w:r>
      <w:r w:rsidRPr="00FF44C4">
        <w:rPr>
          <w:highlight w:val="green"/>
        </w:rPr>
        <w:t xml:space="preserve"> </w:t>
      </w:r>
      <w:r w:rsidRPr="00FF44C4">
        <w:rPr>
          <w:highlight w:val="green"/>
          <w:u w:val="single"/>
        </w:rPr>
        <w:t>because</w:t>
      </w:r>
      <w:r w:rsidRPr="00F35F0D">
        <w:t xml:space="preserve"> the </w:t>
      </w:r>
      <w:r w:rsidRPr="00FF44C4">
        <w:rPr>
          <w:highlight w:val="green"/>
          <w:u w:val="single"/>
        </w:rPr>
        <w:t>consequences</w:t>
      </w:r>
      <w:r w:rsidRPr="00F35F0D">
        <w:t xml:space="preserve"> of doing so </w:t>
      </w:r>
      <w:r w:rsidRPr="00FF44C4">
        <w:rPr>
          <w:highlight w:val="green"/>
          <w:u w:val="single"/>
        </w:rPr>
        <w:t>approach</w:t>
      </w:r>
      <w:r w:rsidRPr="00F35F0D">
        <w:t xml:space="preserve"> the </w:t>
      </w:r>
      <w:r w:rsidRPr="00F35F0D">
        <w:rPr>
          <w:u w:val="single"/>
        </w:rPr>
        <w:t xml:space="preserve">mentalities of </w:t>
      </w:r>
      <w:r w:rsidRPr="00F35F0D">
        <w:rPr>
          <w:rStyle w:val="Emphasis"/>
        </w:rPr>
        <w:t>total war</w:t>
      </w:r>
      <w:r w:rsidRPr="00F35F0D">
        <w:t xml:space="preserve">, </w:t>
      </w:r>
      <w:r w:rsidRPr="00F35F0D">
        <w:rPr>
          <w:u w:val="single"/>
        </w:rPr>
        <w:t xml:space="preserve">or </w:t>
      </w:r>
      <w:r w:rsidRPr="00FF44C4">
        <w:rPr>
          <w:rStyle w:val="Emphasis"/>
          <w:highlight w:val="green"/>
        </w:rPr>
        <w:t>nuclear responses</w:t>
      </w:r>
      <w:r w:rsidRPr="00F35F0D">
        <w:t xml:space="preserve"> if a society begins tearing itself apart because of the collapse of optimised energy grids and just-in-time supply chains. In addition, the </w:t>
      </w:r>
      <w:r w:rsidRPr="00FF44C4">
        <w:rPr>
          <w:highlight w:val="green"/>
          <w:u w:val="single"/>
        </w:rPr>
        <w:t xml:space="preserve">problem of </w:t>
      </w:r>
      <w:r w:rsidRPr="00FF44C4">
        <w:rPr>
          <w:rStyle w:val="Emphasis"/>
          <w:highlight w:val="green"/>
        </w:rPr>
        <w:t>space debris</w:t>
      </w:r>
      <w:r w:rsidRPr="00F35F0D">
        <w:t xml:space="preserve"> and the political-legal hurdles to conducting debris clean-up operations </w:t>
      </w:r>
      <w:r w:rsidRPr="00FF44C4">
        <w:rPr>
          <w:highlight w:val="green"/>
          <w:u w:val="single"/>
        </w:rPr>
        <w:t>mean</w:t>
      </w:r>
      <w:r w:rsidRPr="00F35F0D">
        <w:t xml:space="preserve"> that even a handful of </w:t>
      </w:r>
      <w:r w:rsidRPr="00FF44C4">
        <w:rPr>
          <w:highlight w:val="green"/>
          <w:u w:val="single"/>
        </w:rPr>
        <w:t>explosive events</w:t>
      </w:r>
      <w:r w:rsidRPr="00F35F0D">
        <w:rPr>
          <w:u w:val="single"/>
        </w:rPr>
        <w:t xml:space="preserve"> in space </w:t>
      </w:r>
      <w:r w:rsidRPr="00FF44C4">
        <w:rPr>
          <w:highlight w:val="green"/>
          <w:u w:val="single"/>
        </w:rPr>
        <w:t>can render a region of</w:t>
      </w:r>
      <w:r w:rsidRPr="00F35F0D">
        <w:rPr>
          <w:u w:val="single"/>
        </w:rPr>
        <w:t xml:space="preserve"> Earth </w:t>
      </w:r>
      <w:r w:rsidRPr="00FF44C4">
        <w:rPr>
          <w:highlight w:val="green"/>
          <w:u w:val="single"/>
        </w:rPr>
        <w:t>orbit unusable</w:t>
      </w:r>
      <w:r w:rsidRPr="00F35F0D">
        <w:rPr>
          <w:u w:val="single"/>
        </w:rPr>
        <w:t xml:space="preserve"> for everyone</w:t>
      </w:r>
      <w:r w:rsidRPr="00F35F0D">
        <w:t xml:space="preserve">. </w:t>
      </w:r>
      <w:r w:rsidRPr="00FF44C4">
        <w:rPr>
          <w:highlight w:val="green"/>
          <w:u w:val="single"/>
        </w:rPr>
        <w:t>This</w:t>
      </w:r>
      <w:r w:rsidRPr="00F35F0D">
        <w:rPr>
          <w:u w:val="single"/>
        </w:rPr>
        <w:t xml:space="preserve"> </w:t>
      </w:r>
      <w:r w:rsidRPr="00FF44C4">
        <w:rPr>
          <w:highlight w:val="green"/>
          <w:u w:val="single"/>
        </w:rPr>
        <w:t xml:space="preserve">could </w:t>
      </w:r>
      <w:r w:rsidRPr="00FF44C4">
        <w:rPr>
          <w:rStyle w:val="Emphasis"/>
          <w:highlight w:val="green"/>
        </w:rPr>
        <w:t>caution</w:t>
      </w:r>
      <w:r w:rsidRPr="00FF44C4">
        <w:rPr>
          <w:highlight w:val="green"/>
          <w:u w:val="single"/>
        </w:rPr>
        <w:t xml:space="preserve"> a </w:t>
      </w:r>
      <w:r w:rsidRPr="00FF44C4">
        <w:rPr>
          <w:rStyle w:val="Emphasis"/>
          <w:highlight w:val="green"/>
        </w:rPr>
        <w:t>country like China</w:t>
      </w:r>
      <w:r w:rsidRPr="00FF44C4">
        <w:rPr>
          <w:highlight w:val="green"/>
          <w:u w:val="single"/>
        </w:rPr>
        <w:t xml:space="preserve"> from</w:t>
      </w:r>
      <w:r w:rsidRPr="00F35F0D">
        <w:rPr>
          <w:u w:val="single"/>
        </w:rPr>
        <w:t xml:space="preserve"> </w:t>
      </w:r>
      <w:r w:rsidRPr="00F35F0D">
        <w:t xml:space="preserve">excessive </w:t>
      </w:r>
      <w:r w:rsidRPr="00F35F0D">
        <w:rPr>
          <w:u w:val="single"/>
        </w:rPr>
        <w:t xml:space="preserve">kinetic </w:t>
      </w:r>
      <w:r w:rsidRPr="00FF44C4">
        <w:rPr>
          <w:highlight w:val="green"/>
          <w:u w:val="single"/>
        </w:rPr>
        <w:t xml:space="preserve">intercept missions because its </w:t>
      </w:r>
      <w:r w:rsidRPr="00FF44C4">
        <w:rPr>
          <w:rStyle w:val="Emphasis"/>
          <w:highlight w:val="green"/>
        </w:rPr>
        <w:t>own military</w:t>
      </w:r>
      <w:r w:rsidRPr="00FF44C4">
        <w:rPr>
          <w:highlight w:val="green"/>
          <w:u w:val="single"/>
        </w:rPr>
        <w:t xml:space="preserve"> and </w:t>
      </w:r>
      <w:r w:rsidRPr="00FF44C4">
        <w:rPr>
          <w:rStyle w:val="Emphasis"/>
          <w:highlight w:val="green"/>
        </w:rPr>
        <w:t>economy</w:t>
      </w:r>
      <w:r w:rsidRPr="00FF44C4">
        <w:rPr>
          <w:highlight w:val="green"/>
          <w:u w:val="single"/>
        </w:rPr>
        <w:t xml:space="preserve"> is</w:t>
      </w:r>
      <w:r w:rsidRPr="00F35F0D">
        <w:rPr>
          <w:u w:val="single"/>
        </w:rPr>
        <w:t xml:space="preserve"> </w:t>
      </w:r>
      <w:r w:rsidRPr="00F35F0D">
        <w:rPr>
          <w:rStyle w:val="Emphasis"/>
        </w:rPr>
        <w:t xml:space="preserve">increasingly </w:t>
      </w:r>
      <w:r w:rsidRPr="00FF44C4">
        <w:rPr>
          <w:rStyle w:val="Emphasis"/>
          <w:highlight w:val="green"/>
        </w:rPr>
        <w:t>reliant</w:t>
      </w:r>
      <w:r w:rsidRPr="00F35F0D">
        <w:rPr>
          <w:u w:val="single"/>
        </w:rPr>
        <w:t xml:space="preserve"> on</w:t>
      </w:r>
      <w:r w:rsidRPr="00F35F0D">
        <w:t xml:space="preserve"> outer </w:t>
      </w:r>
      <w:r w:rsidRPr="00F35F0D">
        <w:rPr>
          <w:u w:val="single"/>
        </w:rPr>
        <w:t>space</w:t>
      </w:r>
      <w:r w:rsidRPr="00F35F0D">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t xml:space="preserve">. </w:t>
      </w:r>
      <w:r w:rsidRPr="00FF44C4">
        <w:rPr>
          <w:highlight w:val="green"/>
          <w:u w:val="single"/>
        </w:rPr>
        <w:t>China’s</w:t>
      </w:r>
      <w:r w:rsidRPr="00F35F0D">
        <w:t xml:space="preserve"> catastrophic </w:t>
      </w:r>
      <w:r w:rsidRPr="00FF44C4">
        <w:rPr>
          <w:rStyle w:val="Emphasis"/>
          <w:highlight w:val="green"/>
        </w:rPr>
        <w:t>a</w:t>
      </w:r>
      <w:r w:rsidRPr="00F35F0D">
        <w:rPr>
          <w:u w:val="single"/>
        </w:rPr>
        <w:t>nti-</w:t>
      </w:r>
      <w:r w:rsidRPr="00FF44C4">
        <w:rPr>
          <w:rStyle w:val="Emphasis"/>
          <w:highlight w:val="green"/>
        </w:rPr>
        <w:t>sat</w:t>
      </w:r>
      <w:r w:rsidRPr="00F35F0D">
        <w:rPr>
          <w:u w:val="single"/>
        </w:rPr>
        <w:t xml:space="preserve">ellite weapons </w:t>
      </w:r>
      <w:r w:rsidRPr="00FF44C4">
        <w:rPr>
          <w:highlight w:val="green"/>
          <w:u w:val="single"/>
        </w:rPr>
        <w:t>test</w:t>
      </w:r>
      <w:r w:rsidRPr="00F35F0D">
        <w:rPr>
          <w:u w:val="single"/>
        </w:rPr>
        <w:t xml:space="preserve"> in 2007 </w:t>
      </w:r>
      <w:r w:rsidRPr="00FF44C4">
        <w:rPr>
          <w:highlight w:val="green"/>
          <w:u w:val="single"/>
        </w:rPr>
        <w:t>is a</w:t>
      </w:r>
      <w:r w:rsidRPr="00F35F0D">
        <w:t xml:space="preserve"> valuable </w:t>
      </w:r>
      <w:r w:rsidRPr="00FF44C4">
        <w:rPr>
          <w:rStyle w:val="Emphasis"/>
          <w:highlight w:val="green"/>
        </w:rPr>
        <w:t>lesson for all</w:t>
      </w:r>
      <w:r w:rsidRPr="00F35F0D">
        <w:t xml:space="preserve"> on the potentially devastating effect of kinetic warfare in orbit.</w:t>
      </w:r>
    </w:p>
    <w:p w14:paraId="79F35102" w14:textId="77777777" w:rsidR="00ED170E" w:rsidRPr="00ED170E" w:rsidRDefault="00ED170E" w:rsidP="00ED170E"/>
    <w:sectPr w:rsidR="00ED170E" w:rsidRPr="00ED170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6D2714"/>
    <w:multiLevelType w:val="hybridMultilevel"/>
    <w:tmpl w:val="A34650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6B3811"/>
    <w:multiLevelType w:val="hybridMultilevel"/>
    <w:tmpl w:val="7E6A4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054A47"/>
    <w:multiLevelType w:val="hybridMultilevel"/>
    <w:tmpl w:val="A0462C44"/>
    <w:lvl w:ilvl="0" w:tplc="8D7AE77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3C645A"/>
    <w:multiLevelType w:val="hybridMultilevel"/>
    <w:tmpl w:val="AAA29C9E"/>
    <w:lvl w:ilvl="0" w:tplc="1C3CA3E8">
      <w:start w:val="2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933982"/>
    <w:multiLevelType w:val="hybridMultilevel"/>
    <w:tmpl w:val="7E0C3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673159"/>
    <w:multiLevelType w:val="hybridMultilevel"/>
    <w:tmpl w:val="9EF22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1A0B25"/>
    <w:multiLevelType w:val="hybridMultilevel"/>
    <w:tmpl w:val="C18A4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B80065"/>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3"/>
  </w:num>
  <w:num w:numId="15">
    <w:abstractNumId w:val="15"/>
  </w:num>
  <w:num w:numId="16">
    <w:abstractNumId w:val="18"/>
  </w:num>
  <w:num w:numId="17">
    <w:abstractNumId w:val="11"/>
  </w:num>
  <w:num w:numId="18">
    <w:abstractNumId w:val="17"/>
  </w:num>
  <w:num w:numId="19">
    <w:abstractNumId w:val="16"/>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628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9FD"/>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40A9"/>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0B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00A"/>
    <w:rsid w:val="00290C5A"/>
    <w:rsid w:val="00290C92"/>
    <w:rsid w:val="0029647A"/>
    <w:rsid w:val="00296504"/>
    <w:rsid w:val="002B5511"/>
    <w:rsid w:val="002B764E"/>
    <w:rsid w:val="002B7ACF"/>
    <w:rsid w:val="002D1E89"/>
    <w:rsid w:val="002E0643"/>
    <w:rsid w:val="002E392E"/>
    <w:rsid w:val="002E6BBC"/>
    <w:rsid w:val="002F1BA9"/>
    <w:rsid w:val="002F6E74"/>
    <w:rsid w:val="002F7DBD"/>
    <w:rsid w:val="00307E95"/>
    <w:rsid w:val="003106B3"/>
    <w:rsid w:val="00310821"/>
    <w:rsid w:val="0031385D"/>
    <w:rsid w:val="003171AB"/>
    <w:rsid w:val="003223B2"/>
    <w:rsid w:val="00322A67"/>
    <w:rsid w:val="00326C1A"/>
    <w:rsid w:val="00330E13"/>
    <w:rsid w:val="0033512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3CB"/>
    <w:rsid w:val="00396557"/>
    <w:rsid w:val="00397316"/>
    <w:rsid w:val="003A1378"/>
    <w:rsid w:val="003A248F"/>
    <w:rsid w:val="003A4D9C"/>
    <w:rsid w:val="003B1668"/>
    <w:rsid w:val="003C5F4C"/>
    <w:rsid w:val="003D5EA8"/>
    <w:rsid w:val="003D7B28"/>
    <w:rsid w:val="003E305E"/>
    <w:rsid w:val="003E34DB"/>
    <w:rsid w:val="003E5302"/>
    <w:rsid w:val="003E5BF1"/>
    <w:rsid w:val="003F2452"/>
    <w:rsid w:val="003F41EA"/>
    <w:rsid w:val="003F7DF0"/>
    <w:rsid w:val="00400692"/>
    <w:rsid w:val="00401542"/>
    <w:rsid w:val="004039AF"/>
    <w:rsid w:val="00407AFF"/>
    <w:rsid w:val="0041155D"/>
    <w:rsid w:val="004170BF"/>
    <w:rsid w:val="004270E3"/>
    <w:rsid w:val="004348DC"/>
    <w:rsid w:val="00434921"/>
    <w:rsid w:val="00442018"/>
    <w:rsid w:val="00446567"/>
    <w:rsid w:val="00447B10"/>
    <w:rsid w:val="00451FA5"/>
    <w:rsid w:val="00452EE4"/>
    <w:rsid w:val="00452F0B"/>
    <w:rsid w:val="004536D6"/>
    <w:rsid w:val="00457224"/>
    <w:rsid w:val="0047482C"/>
    <w:rsid w:val="00475436"/>
    <w:rsid w:val="0048047E"/>
    <w:rsid w:val="00482AF9"/>
    <w:rsid w:val="00496BB2"/>
    <w:rsid w:val="004A2D0E"/>
    <w:rsid w:val="004B37B4"/>
    <w:rsid w:val="004B5832"/>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4375"/>
    <w:rsid w:val="00533F1C"/>
    <w:rsid w:val="00536D8B"/>
    <w:rsid w:val="005379C3"/>
    <w:rsid w:val="005476AD"/>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56E"/>
    <w:rsid w:val="005F6DD6"/>
    <w:rsid w:val="00607D6C"/>
    <w:rsid w:val="0061383D"/>
    <w:rsid w:val="00614D69"/>
    <w:rsid w:val="00617030"/>
    <w:rsid w:val="00621301"/>
    <w:rsid w:val="0062173F"/>
    <w:rsid w:val="006235FB"/>
    <w:rsid w:val="00626A15"/>
    <w:rsid w:val="006379E9"/>
    <w:rsid w:val="00640E1C"/>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C665E"/>
    <w:rsid w:val="007C7C09"/>
    <w:rsid w:val="007D2DF5"/>
    <w:rsid w:val="007D451A"/>
    <w:rsid w:val="007D5E3E"/>
    <w:rsid w:val="007D7596"/>
    <w:rsid w:val="007E242C"/>
    <w:rsid w:val="007E6631"/>
    <w:rsid w:val="00803A12"/>
    <w:rsid w:val="00805417"/>
    <w:rsid w:val="008121A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A9C"/>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3690"/>
    <w:rsid w:val="00A071C0"/>
    <w:rsid w:val="00A22670"/>
    <w:rsid w:val="00A24B35"/>
    <w:rsid w:val="00A271BA"/>
    <w:rsid w:val="00A27F86"/>
    <w:rsid w:val="00A431C6"/>
    <w:rsid w:val="00A45018"/>
    <w:rsid w:val="00A54315"/>
    <w:rsid w:val="00A60FBC"/>
    <w:rsid w:val="00A65C0B"/>
    <w:rsid w:val="00A776BA"/>
    <w:rsid w:val="00A81FD2"/>
    <w:rsid w:val="00A8441A"/>
    <w:rsid w:val="00A8674A"/>
    <w:rsid w:val="00A96E24"/>
    <w:rsid w:val="00A97A88"/>
    <w:rsid w:val="00AA27EB"/>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06F70"/>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009"/>
    <w:rsid w:val="00BC0ABE"/>
    <w:rsid w:val="00BC2BCC"/>
    <w:rsid w:val="00BC30DB"/>
    <w:rsid w:val="00BC64FF"/>
    <w:rsid w:val="00BC7C37"/>
    <w:rsid w:val="00BD2244"/>
    <w:rsid w:val="00BE6472"/>
    <w:rsid w:val="00BF29B8"/>
    <w:rsid w:val="00BF46EA"/>
    <w:rsid w:val="00C07769"/>
    <w:rsid w:val="00C07D05"/>
    <w:rsid w:val="00C1082A"/>
    <w:rsid w:val="00C10856"/>
    <w:rsid w:val="00C203FA"/>
    <w:rsid w:val="00C2353B"/>
    <w:rsid w:val="00C244F5"/>
    <w:rsid w:val="00C256EA"/>
    <w:rsid w:val="00C3164F"/>
    <w:rsid w:val="00C31B5E"/>
    <w:rsid w:val="00C34D3E"/>
    <w:rsid w:val="00C35B37"/>
    <w:rsid w:val="00C3747A"/>
    <w:rsid w:val="00C37F29"/>
    <w:rsid w:val="00C56DCC"/>
    <w:rsid w:val="00C57075"/>
    <w:rsid w:val="00C708DD"/>
    <w:rsid w:val="00C72AFE"/>
    <w:rsid w:val="00C81206"/>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BCF"/>
    <w:rsid w:val="00D80F0C"/>
    <w:rsid w:val="00D92077"/>
    <w:rsid w:val="00D951E2"/>
    <w:rsid w:val="00D9565A"/>
    <w:rsid w:val="00DB2337"/>
    <w:rsid w:val="00DB5F87"/>
    <w:rsid w:val="00DB699B"/>
    <w:rsid w:val="00DC0376"/>
    <w:rsid w:val="00DC099B"/>
    <w:rsid w:val="00DC2BE5"/>
    <w:rsid w:val="00DD3234"/>
    <w:rsid w:val="00DD33D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28C"/>
    <w:rsid w:val="00E20D65"/>
    <w:rsid w:val="00E353A2"/>
    <w:rsid w:val="00E36881"/>
    <w:rsid w:val="00E42E4C"/>
    <w:rsid w:val="00E462F1"/>
    <w:rsid w:val="00E47013"/>
    <w:rsid w:val="00E541F9"/>
    <w:rsid w:val="00E57B79"/>
    <w:rsid w:val="00E60D11"/>
    <w:rsid w:val="00E63419"/>
    <w:rsid w:val="00E6445F"/>
    <w:rsid w:val="00E64496"/>
    <w:rsid w:val="00E72115"/>
    <w:rsid w:val="00E759ED"/>
    <w:rsid w:val="00E8322E"/>
    <w:rsid w:val="00E903E0"/>
    <w:rsid w:val="00EA1115"/>
    <w:rsid w:val="00EA39EB"/>
    <w:rsid w:val="00EA58CE"/>
    <w:rsid w:val="00EB33FF"/>
    <w:rsid w:val="00EB3D1A"/>
    <w:rsid w:val="00EB6F59"/>
    <w:rsid w:val="00EC2759"/>
    <w:rsid w:val="00EC7106"/>
    <w:rsid w:val="00ED0120"/>
    <w:rsid w:val="00ED170E"/>
    <w:rsid w:val="00ED3BBA"/>
    <w:rsid w:val="00ED4E12"/>
    <w:rsid w:val="00EE051B"/>
    <w:rsid w:val="00EE0FBE"/>
    <w:rsid w:val="00EE54B4"/>
    <w:rsid w:val="00EF1AD8"/>
    <w:rsid w:val="00EF2B5C"/>
    <w:rsid w:val="00EF2C80"/>
    <w:rsid w:val="00EF2D29"/>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96454"/>
    <w:rsid w:val="00FA4055"/>
    <w:rsid w:val="00FA43A0"/>
    <w:rsid w:val="00FA56F6"/>
    <w:rsid w:val="00FB329D"/>
    <w:rsid w:val="00FC27E3"/>
    <w:rsid w:val="00FC74C7"/>
    <w:rsid w:val="00FD451D"/>
    <w:rsid w:val="00FD5B22"/>
    <w:rsid w:val="00FE1B01"/>
    <w:rsid w:val="00FE56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B4C157"/>
  <w14:defaultImageDpi w14:val="300"/>
  <w15:docId w15:val="{B1DD09D9-3F5A-6841-B742-5702F7BA8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2C8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F2C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2C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2C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EF2C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EF2C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2C80"/>
  </w:style>
  <w:style w:type="character" w:customStyle="1" w:styleId="Heading1Char">
    <w:name w:val="Heading 1 Char"/>
    <w:aliases w:val="Pocket Char"/>
    <w:basedOn w:val="DefaultParagraphFont"/>
    <w:link w:val="Heading1"/>
    <w:uiPriority w:val="9"/>
    <w:rsid w:val="00EF2C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F2C8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F2C80"/>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EF2C8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F2C8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S"/>
    <w:basedOn w:val="DefaultParagraphFont"/>
    <w:uiPriority w:val="1"/>
    <w:qFormat/>
    <w:rsid w:val="00EF2C80"/>
    <w:rPr>
      <w:b/>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s"/>
    <w:basedOn w:val="DefaultParagraphFont"/>
    <w:link w:val="textbold"/>
    <w:uiPriority w:val="20"/>
    <w:qFormat/>
    <w:rsid w:val="00EF2C8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F2C80"/>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C"/>
    <w:basedOn w:val="DefaultParagraphFont"/>
    <w:link w:val="Card"/>
    <w:uiPriority w:val="99"/>
    <w:unhideWhenUsed/>
    <w:rsid w:val="00EF2C80"/>
    <w:rPr>
      <w:color w:val="auto"/>
      <w:u w:val="none"/>
    </w:rPr>
  </w:style>
  <w:style w:type="paragraph" w:styleId="DocumentMap">
    <w:name w:val="Document Map"/>
    <w:basedOn w:val="Normal"/>
    <w:link w:val="DocumentMapChar"/>
    <w:uiPriority w:val="99"/>
    <w:semiHidden/>
    <w:unhideWhenUsed/>
    <w:rsid w:val="00EF2C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2C80"/>
    <w:rPr>
      <w:rFonts w:ascii="Lucida Grande" w:hAnsi="Lucida Grande" w:cs="Lucida Grande"/>
    </w:rPr>
  </w:style>
  <w:style w:type="paragraph" w:customStyle="1" w:styleId="textbold">
    <w:name w:val="text bold"/>
    <w:basedOn w:val="Normal"/>
    <w:link w:val="Emphasis"/>
    <w:uiPriority w:val="20"/>
    <w:qFormat/>
    <w:rsid w:val="00C708DD"/>
    <w:pPr>
      <w:ind w:left="720"/>
      <w:jc w:val="both"/>
    </w:pPr>
    <w:rPr>
      <w:b/>
      <w:iCs/>
      <w:sz w:val="22"/>
      <w:u w:val="single"/>
      <w:bdr w:val="single" w:sz="8" w:space="0" w:color="auto"/>
    </w:rPr>
  </w:style>
  <w:style w:type="paragraph" w:customStyle="1" w:styleId="Card">
    <w:name w:val="Card"/>
    <w:aliases w:val="Note Level 2,No Spacing31,No Spacing22,No Spacing3,card,tag,Dont use,No Spacing41,No Spacing111112,No Spacing112,Tag and Cite,nonunderlined,Very Small Text,Debate Text,No Spacing2,Read stuff,No Spacing1111,No Spacing6,No Spacing7,No Spacing111111"/>
    <w:basedOn w:val="Heading1"/>
    <w:link w:val="Hyperlink"/>
    <w:autoRedefine/>
    <w:uiPriority w:val="99"/>
    <w:qFormat/>
    <w:rsid w:val="00C708D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C81206"/>
    <w:pPr>
      <w:ind w:left="720"/>
      <w:contextualSpacing/>
    </w:pPr>
  </w:style>
  <w:style w:type="paragraph" w:styleId="NoSpacing">
    <w:name w:val="No Spacing"/>
    <w:aliases w:val="Small Text,Card Format,Note Level 21,ClearFormatting,Clear,DDI Tag,Tag Title,No Spacing51,No Spacing11211"/>
    <w:basedOn w:val="Heading1"/>
    <w:autoRedefine/>
    <w:uiPriority w:val="99"/>
    <w:qFormat/>
    <w:rsid w:val="002F7DB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2F7DBD"/>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AuthorQuals">
    <w:name w:val="Author Quals"/>
    <w:basedOn w:val="Normal"/>
    <w:link w:val="AuthorQualsChar"/>
    <w:autoRedefine/>
    <w:uiPriority w:val="4"/>
    <w:qFormat/>
    <w:rsid w:val="0028700A"/>
    <w:rPr>
      <w:szCs w:val="10"/>
    </w:rPr>
  </w:style>
  <w:style w:type="character" w:customStyle="1" w:styleId="AuthorQualsChar">
    <w:name w:val="Author Quals Char"/>
    <w:basedOn w:val="DefaultParagraphFont"/>
    <w:link w:val="AuthorQuals"/>
    <w:uiPriority w:val="4"/>
    <w:rsid w:val="0028700A"/>
    <w:rPr>
      <w:rFonts w:ascii="Calibri" w:hAnsi="Calibri" w:cs="Calibri"/>
      <w:sz w:val="16"/>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6217">
      <w:bodyDiv w:val="1"/>
      <w:marLeft w:val="0"/>
      <w:marRight w:val="0"/>
      <w:marTop w:val="0"/>
      <w:marBottom w:val="0"/>
      <w:divBdr>
        <w:top w:val="none" w:sz="0" w:space="0" w:color="auto"/>
        <w:left w:val="none" w:sz="0" w:space="0" w:color="auto"/>
        <w:bottom w:val="none" w:sz="0" w:space="0" w:color="auto"/>
        <w:right w:val="none" w:sz="0" w:space="0" w:color="auto"/>
      </w:divBdr>
    </w:div>
    <w:div w:id="635837404">
      <w:bodyDiv w:val="1"/>
      <w:marLeft w:val="0"/>
      <w:marRight w:val="0"/>
      <w:marTop w:val="0"/>
      <w:marBottom w:val="0"/>
      <w:divBdr>
        <w:top w:val="none" w:sz="0" w:space="0" w:color="auto"/>
        <w:left w:val="none" w:sz="0" w:space="0" w:color="auto"/>
        <w:bottom w:val="none" w:sz="0" w:space="0" w:color="auto"/>
        <w:right w:val="none" w:sz="0" w:space="0" w:color="auto"/>
      </w:divBdr>
    </w:div>
    <w:div w:id="16173710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www.oscn.net/applications/oscn/deliverdocument.asp?box1=106&amp;box2=U.S.&amp;box3=360"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rand.org/blog/2018/02/the-competition-for-status-could-increase-the-risk.html" TargetMode="Externa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oscn.net/applications/oscn/DeliverDocument.asp?CiteID=20287"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oscn.net/applications/oscn/deliverdocument.asp?box1=802&amp;box2=P.2D&amp;box3=813" TargetMode="External"/><Relationship Id="rId20" Type="http://schemas.openxmlformats.org/officeDocument/2006/relationships/hyperlink" Target="https://doi.org/10.1080/0163660X.2019.159007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24" Type="http://schemas.openxmlformats.org/officeDocument/2006/relationships/hyperlink" Target="https://www.economist.com/by-invitation/2021/08/18/francis-fukuyama-on-the-end-of-american-hegemony"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23" Type="http://schemas.openxmlformats.org/officeDocument/2006/relationships/hyperlink" Target="https://www.cato.org/publications/publications/delusions-danger-geopolitical-fear-indispensability-us-foreign-policy" TargetMode="External"/><Relationship Id="rId10" Type="http://schemas.openxmlformats.org/officeDocument/2006/relationships/hyperlink" Target="https://thesaurus.plus/thesaurus/not_fair" TargetMode="External"/><Relationship Id="rId19" Type="http://schemas.openxmlformats.org/officeDocument/2006/relationships/hyperlink" Target="https://www.emerald.com/insight/content/doi/10.1108/ITPD-02-2019-003/full/pdf?title=a-real-driver-of-uschina-trade-conflict-the-sinous-competition-for-global-hegemony-and-its-implications-for-the-future" TargetMode="External"/><Relationship Id="rId4" Type="http://schemas.openxmlformats.org/officeDocument/2006/relationships/customXml" Target="../customXml/item4.xml"/><Relationship Id="rId9" Type="http://schemas.openxmlformats.org/officeDocument/2006/relationships/hyperlink" Target="https://thesaurus.plus/thesaurus/unjust" TargetMode="External"/><Relationship Id="rId14" Type="http://schemas.openxmlformats.org/officeDocument/2006/relationships/hyperlink" Target="http://www.oscn.net/applications/oscn/DeliverDocument.asp?CiteID=20287" TargetMode="External"/><Relationship Id="rId22" Type="http://schemas.openxmlformats.org/officeDocument/2006/relationships/hyperlink" Target="http://nationalinterest.org/blog/the-skeptics/the-high-costs-limited-benefits-americas-alliances-17273?page=show//)MB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58</TotalTime>
  <Pages>36</Pages>
  <Words>25456</Words>
  <Characters>145104</Characters>
  <Application>Microsoft Office Word</Application>
  <DocSecurity>0</DocSecurity>
  <Lines>1209</Lines>
  <Paragraphs>340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170220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52</cp:revision>
  <dcterms:created xsi:type="dcterms:W3CDTF">2022-02-21T06:19:00Z</dcterms:created>
  <dcterms:modified xsi:type="dcterms:W3CDTF">2022-02-21T16:27:00Z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