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9BE2E" w14:textId="77777777" w:rsidR="00A64044" w:rsidRDefault="00A64044" w:rsidP="00A64044">
      <w:pPr>
        <w:pStyle w:val="Heading3"/>
      </w:pPr>
      <w:r>
        <w:t>Advantage 1 – Inequality</w:t>
      </w:r>
    </w:p>
    <w:p w14:paraId="33918BFB" w14:textId="77777777" w:rsidR="00A64044" w:rsidRPr="002E1673" w:rsidRDefault="00A64044" w:rsidP="00A64044">
      <w:pPr>
        <w:pStyle w:val="Heading4"/>
      </w:pPr>
      <w:r>
        <w:t>Advantage 1 is inequality:</w:t>
      </w:r>
    </w:p>
    <w:p w14:paraId="71B3E889" w14:textId="77777777" w:rsidR="00A64044" w:rsidRDefault="00A64044" w:rsidP="00A64044">
      <w:pPr>
        <w:pStyle w:val="Heading4"/>
      </w:pPr>
      <w:r>
        <w:t>Strikes in Brazil are increasing, but they get shut down before they become effective</w:t>
      </w:r>
    </w:p>
    <w:p w14:paraId="1DECC423" w14:textId="77777777" w:rsidR="00A64044" w:rsidRPr="00543374" w:rsidRDefault="00A64044" w:rsidP="00A64044">
      <w:proofErr w:type="spellStart"/>
      <w:r w:rsidRPr="006046ED">
        <w:rPr>
          <w:rStyle w:val="Style13ptBold"/>
        </w:rPr>
        <w:t>Castanhei</w:t>
      </w:r>
      <w:r>
        <w:rPr>
          <w:rStyle w:val="Style13ptBold"/>
        </w:rPr>
        <w:t>r</w:t>
      </w:r>
      <w:r w:rsidRPr="006046ED">
        <w:rPr>
          <w:rStyle w:val="Style13ptBold"/>
        </w:rPr>
        <w:t>a</w:t>
      </w:r>
      <w:proofErr w:type="spellEnd"/>
      <w:r w:rsidRPr="006046ED">
        <w:rPr>
          <w:rStyle w:val="Style13ptBold"/>
        </w:rPr>
        <w:t xml:space="preserve">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r w:rsidRPr="00321498">
        <w:t>https://www.wsws.org/en/articles/2021/11/13/braz-n13.html</w:t>
      </w:r>
      <w:r>
        <w:t>] RR</w:t>
      </w:r>
    </w:p>
    <w:p w14:paraId="1F2D29A4" w14:textId="77777777" w:rsidR="00A64044" w:rsidRPr="006046ED" w:rsidRDefault="00A64044" w:rsidP="00A64044">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w:t>
      </w:r>
      <w:proofErr w:type="gramStart"/>
      <w:r w:rsidRPr="006046ED">
        <w:rPr>
          <w:rStyle w:val="StyleUnderline"/>
        </w:rPr>
        <w:t>protested against</w:t>
      </w:r>
      <w:proofErr w:type="gramEnd"/>
      <w:r w:rsidRPr="006046ED">
        <w:rPr>
          <w:rStyle w:val="StyleUnderline"/>
        </w:rPr>
        <w:t xml:space="preserve"> a City Council vote on a “pension reform”</w:t>
      </w:r>
      <w:r>
        <w:t xml:space="preserve"> </w:t>
      </w:r>
      <w:r w:rsidRPr="006046ED">
        <w:rPr>
          <w:rStyle w:val="StyleUnderline"/>
        </w:rPr>
        <w:t>that dramatically slashes their pensions.</w:t>
      </w:r>
    </w:p>
    <w:p w14:paraId="22A33187" w14:textId="77777777" w:rsidR="00A64044" w:rsidRDefault="00A64044" w:rsidP="00A64044">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AE6B53">
        <w:rPr>
          <w:rStyle w:val="StyleUnderline"/>
          <w:highlight w:val="green"/>
        </w:rPr>
        <w:t xml:space="preserve">at </w:t>
      </w:r>
      <w:r w:rsidRPr="00AE6B53">
        <w:rPr>
          <w:rStyle w:val="StyleUnderline"/>
        </w:rPr>
        <w:t xml:space="preserve">the thousands of </w:t>
      </w:r>
      <w:r w:rsidRPr="00AE6B53">
        <w:rPr>
          <w:rStyle w:val="StyleUnderline"/>
          <w:highlight w:val="green"/>
        </w:rPr>
        <w:t xml:space="preserve">workers </w:t>
      </w:r>
      <w:r w:rsidRPr="00AE6B53">
        <w:rPr>
          <w:rStyle w:val="StyleUnderline"/>
        </w:rPr>
        <w:t>gathered there</w:t>
      </w:r>
      <w:r w:rsidRPr="006046ED">
        <w:rPr>
          <w:rStyle w:val="StyleUnderline"/>
        </w:rPr>
        <w:t>. Several were wounded by the gunfire, and one worker fractured her foot, remaining on the ground for hours without medical care as tear gas bombs landed by her side.</w:t>
      </w:r>
      <w:r>
        <w:t xml:space="preserve"> The </w:t>
      </w:r>
      <w:proofErr w:type="spellStart"/>
      <w:r>
        <w:t>councillors</w:t>
      </w:r>
      <w:proofErr w:type="spellEnd"/>
      <w:r>
        <w:t xml:space="preserve"> proceeded with their session, which extended into the early morning hours, when they passed the criminal bill.</w:t>
      </w:r>
    </w:p>
    <w:p w14:paraId="69AFBD51" w14:textId="77777777" w:rsidR="00A64044" w:rsidRDefault="00A64044" w:rsidP="00A64044">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14:paraId="15FEABE3" w14:textId="77777777" w:rsidR="00A64044" w:rsidRPr="00AE6B53" w:rsidRDefault="00A64044" w:rsidP="00A64044">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 for the</w:t>
      </w:r>
      <w:r w:rsidRPr="00AE6B53">
        <w:rPr>
          <w:rStyle w:val="Emphasis"/>
        </w:rPr>
        <w:t xml:space="preserve"> new </w:t>
      </w:r>
      <w:r w:rsidRPr="00AE6B53">
        <w:rPr>
          <w:rStyle w:val="Emphasis"/>
          <w:highlight w:val="green"/>
        </w:rPr>
        <w:t xml:space="preserve">strike </w:t>
      </w:r>
      <w:r w:rsidRPr="00EA124C">
        <w:rPr>
          <w:rStyle w:val="Emphasis"/>
        </w:rPr>
        <w:t>movement,</w:t>
      </w:r>
      <w:r w:rsidRPr="00EA124C">
        <w:rPr>
          <w:rStyle w:val="StyleUnderline"/>
        </w:rPr>
        <w:t xml:space="preserve"> </w:t>
      </w:r>
      <w:r w:rsidRPr="00EA124C">
        <w:t>which</w:t>
      </w:r>
      <w:r>
        <w:t xml:space="preserve"> gathered tens of thousands in several demonstrations over the last month, </w:t>
      </w:r>
      <w:r w:rsidRPr="00EA124C">
        <w:rPr>
          <w:rStyle w:val="Emphasis"/>
          <w:highlight w:val="green"/>
        </w:rPr>
        <w:t>is an 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14:paraId="6614E6AC" w14:textId="77777777" w:rsidR="00A64044" w:rsidRPr="0099221D" w:rsidRDefault="00A64044" w:rsidP="00A64044">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 xml:space="preserve">truck drivers held a strike in protest over the increase in fuel prices that affected the operations of Brazil’s largest port in </w:t>
      </w:r>
      <w:r w:rsidRPr="0099221D">
        <w:rPr>
          <w:rStyle w:val="StyleUnderline"/>
        </w:rPr>
        <w:t xml:space="preserve">the city of Santos, on São Paulo’s coast. In the south of the </w:t>
      </w:r>
      <w:proofErr w:type="gramStart"/>
      <w:r w:rsidRPr="0099221D">
        <w:rPr>
          <w:rStyle w:val="StyleUnderline"/>
        </w:rPr>
        <w:t>country</w:t>
      </w:r>
      <w:proofErr w:type="gramEnd"/>
      <w:r w:rsidRPr="0099221D">
        <w:rPr>
          <w:rStyle w:val="StyleUnderline"/>
        </w:rPr>
        <w:t xml:space="preserve"> they were joined by demonstrations of app delivery and oil workers.</w:t>
      </w:r>
    </w:p>
    <w:p w14:paraId="4AE25210" w14:textId="77777777" w:rsidR="00A64044" w:rsidRPr="006046ED" w:rsidRDefault="00A64044" w:rsidP="00A64044">
      <w:pPr>
        <w:rPr>
          <w:rStyle w:val="StyleUnderline"/>
        </w:rPr>
      </w:pPr>
      <w:r w:rsidRPr="0099221D">
        <w:rPr>
          <w:rStyle w:val="Emphasis"/>
        </w:rPr>
        <w:t>The living standards of Brazilian workers have been seriously affected in the last two years</w:t>
      </w:r>
      <w:r w:rsidRPr="0099221D">
        <w:rPr>
          <w:rStyle w:val="StyleUnderline"/>
        </w:rPr>
        <w:t xml:space="preserve">. Brazil and the entire Latin American region were hit by the COVID-19 pandemic while already </w:t>
      </w:r>
      <w:proofErr w:type="gramStart"/>
      <w:r w:rsidRPr="0099221D">
        <w:rPr>
          <w:rStyle w:val="StyleUnderline"/>
        </w:rPr>
        <w:t>in the midst of</w:t>
      </w:r>
      <w:proofErr w:type="gramEnd"/>
      <w:r w:rsidRPr="0099221D">
        <w:rPr>
          <w:rStyle w:val="StyleUnderline"/>
        </w:rPr>
        <w:t xml:space="preserve"> a prolonged economic crisis, which has severely deepened</w:t>
      </w:r>
      <w:r w:rsidRPr="0099221D">
        <w:t xml:space="preserve">. </w:t>
      </w:r>
      <w:r w:rsidRPr="0099221D">
        <w:rPr>
          <w:rStyle w:val="Emphasis"/>
        </w:rPr>
        <w:t>Unemployment levels have reached historic highs</w:t>
      </w:r>
      <w:r w:rsidRPr="0099221D">
        <w:rPr>
          <w:rStyle w:val="StyleUnderline"/>
        </w:rPr>
        <w:t>, more than 20 million have been thrown below the poverty line, and hunger has returned as a widespread social issue. Brazil’s working families struggle to make ends meet in the face of rampant inflation that has already reached 10.67 percent over the past 12 months.</w:t>
      </w:r>
    </w:p>
    <w:p w14:paraId="67731A22" w14:textId="77777777" w:rsidR="00A64044" w:rsidRPr="00AE6B53" w:rsidRDefault="00A64044" w:rsidP="00A64044">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 xml:space="preserve">and the capitalist ruling </w:t>
      </w:r>
      <w:proofErr w:type="gramStart"/>
      <w:r w:rsidRPr="00F0172B">
        <w:t>class as a whole</w:t>
      </w:r>
      <w:proofErr w:type="gramEnd"/>
      <w:r w:rsidRPr="00F0172B">
        <w:t>.</w:t>
      </w:r>
      <w:r>
        <w:t xml:space="preserve"> The country already has </w:t>
      </w:r>
      <w:r w:rsidRPr="00AE6B53">
        <w:rPr>
          <w:rStyle w:val="StyleUnderline"/>
        </w:rPr>
        <w:t xml:space="preserve">more than </w:t>
      </w:r>
      <w:r w:rsidRPr="00AE6B53">
        <w:rPr>
          <w:rStyle w:val="StyleUnderline"/>
        </w:rPr>
        <w:lastRenderedPageBreak/>
        <w:t xml:space="preserve">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14:paraId="45BE80E3" w14:textId="77777777" w:rsidR="00A64044" w:rsidRPr="00E0082C" w:rsidRDefault="00A64044" w:rsidP="00A64044">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14:paraId="38636BF1" w14:textId="77777777" w:rsidR="00A64044" w:rsidRPr="00604908" w:rsidRDefault="00A64044" w:rsidP="00A64044">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w:t>
      </w:r>
      <w:proofErr w:type="spellStart"/>
      <w:r>
        <w:t>Doria</w:t>
      </w:r>
      <w:proofErr w:type="spellEnd"/>
      <w:r>
        <w:t xml:space="preserve"> of the Brazilian Social Democracy Party (PSDB), now governor of São Paulo, who brought the pension reform known as </w:t>
      </w:r>
      <w:proofErr w:type="gramStart"/>
      <w:r>
        <w:t xml:space="preserve">“ </w:t>
      </w:r>
      <w:proofErr w:type="spellStart"/>
      <w:r>
        <w:t>Sampaprev</w:t>
      </w:r>
      <w:proofErr w:type="spellEnd"/>
      <w:proofErr w:type="gramEnd"/>
      <w:r>
        <w:t xml:space="preserve">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14:paraId="5930D078" w14:textId="77777777" w:rsidR="00A64044" w:rsidRPr="00EA124C" w:rsidRDefault="00A64044" w:rsidP="00A64044">
      <w:pPr>
        <w:rPr>
          <w:rStyle w:val="StyleUnderline"/>
        </w:rPr>
      </w:pPr>
      <w:r w:rsidRPr="002457C5">
        <w:rPr>
          <w:rStyle w:val="StyleUnderline"/>
        </w:rPr>
        <w:t>The lifelong president of the SINPEEM union</w:t>
      </w:r>
      <w:r>
        <w:t xml:space="preserve">, Claudio Fonseca of the Citizenship party, a successor to the Stalinist Communist Party, was then a city </w:t>
      </w:r>
      <w:proofErr w:type="spellStart"/>
      <w:r>
        <w:t>councillor</w:t>
      </w:r>
      <w:proofErr w:type="spellEnd"/>
      <w:r>
        <w:t xml:space="preserve">. </w:t>
      </w:r>
      <w:r w:rsidRPr="002457C5">
        <w:rPr>
          <w:rStyle w:val="StyleUnderline"/>
        </w:rPr>
        <w:t>The unions waited for Fonseca’s colleagues in the Council to convene</w:t>
      </w:r>
      <w:r>
        <w:t xml:space="preserve">, amid the 2018 Christmas celebrations, </w:t>
      </w:r>
      <w:r w:rsidRPr="002457C5">
        <w:rPr>
          <w:rStyle w:val="StyleUnderline"/>
        </w:rPr>
        <w:t xml:space="preserve">a new session to approve </w:t>
      </w:r>
      <w:proofErr w:type="spellStart"/>
      <w:r w:rsidRPr="002457C5">
        <w:rPr>
          <w:rStyle w:val="StyleUnderline"/>
        </w:rPr>
        <w:t>Sampaprev</w:t>
      </w:r>
      <w:proofErr w:type="spellEnd"/>
      <w:r w:rsidRPr="002457C5">
        <w:rPr>
          <w:rStyle w:val="StyleUnderline"/>
        </w:rPr>
        <w:t xml:space="preserve"> to call for new demonstrations.</w:t>
      </w:r>
      <w:r>
        <w:t xml:space="preserve"> Just like this </w:t>
      </w:r>
      <w:r w:rsidRPr="00EA124C">
        <w:t xml:space="preserve">week, the </w:t>
      </w:r>
      <w:r w:rsidRPr="00EA124C">
        <w:rPr>
          <w:rStyle w:val="Emphasis"/>
        </w:rPr>
        <w:t xml:space="preserve">public employees were barbarically repressed while the project was being approved by the </w:t>
      </w:r>
      <w:proofErr w:type="spellStart"/>
      <w:r w:rsidRPr="00EA124C">
        <w:rPr>
          <w:rStyle w:val="Emphasis"/>
        </w:rPr>
        <w:t>councillors</w:t>
      </w:r>
      <w:proofErr w:type="spellEnd"/>
      <w:r w:rsidRPr="00EA124C">
        <w:rPr>
          <w:rStyle w:val="Emphasis"/>
        </w:rPr>
        <w:t>.</w:t>
      </w:r>
      <w:r w:rsidRPr="00EA124C">
        <w:t xml:space="preserve"> </w:t>
      </w:r>
      <w:r w:rsidRPr="00EA124C">
        <w:rPr>
          <w:rStyle w:val="StyleUnderline"/>
        </w:rPr>
        <w:t>Amid a rebellious mood among the workers, the unions held an assembly that voted to call a strike at the beginning of the 2019 school year.</w:t>
      </w:r>
    </w:p>
    <w:p w14:paraId="40BA7638" w14:textId="77777777" w:rsidR="00A64044" w:rsidRDefault="00A64044" w:rsidP="00A64044">
      <w:r w:rsidRPr="00EA124C">
        <w:t xml:space="preserve">The </w:t>
      </w:r>
      <w:r w:rsidRPr="00EA124C">
        <w:rPr>
          <w:rStyle w:val="StyleUnderline"/>
        </w:rPr>
        <w:t>2019 strike</w:t>
      </w:r>
      <w:r w:rsidRPr="00EA124C">
        <w:t xml:space="preserve">, which fought for the repeal of the recently approved pension reform, once again </w:t>
      </w:r>
      <w:r w:rsidRPr="00EA124C">
        <w:rPr>
          <w:rStyle w:val="StyleUnderline"/>
        </w:rPr>
        <w:t xml:space="preserve">assumed massive </w:t>
      </w:r>
      <w:proofErr w:type="gramStart"/>
      <w:r w:rsidRPr="00EA124C">
        <w:rPr>
          <w:rStyle w:val="StyleUnderline"/>
        </w:rPr>
        <w:t>proportions</w:t>
      </w:r>
      <w:proofErr w:type="gramEnd"/>
      <w:r w:rsidRPr="00EA124C">
        <w:rPr>
          <w:rStyle w:val="StyleUnderline"/>
        </w:rPr>
        <w:t xml:space="preserve"> and was ended in a rigged vote by SINPEEM and its allies, who trampled on the decision of the majority of workers who voted to continue the movement</w:t>
      </w:r>
      <w:r w:rsidRPr="00EA124C">
        <w:t>. The same scam was applied by the unions in the strike against the unsafe reopening of schools</w:t>
      </w:r>
      <w:r>
        <w:t>, this time in an online meeting.</w:t>
      </w:r>
    </w:p>
    <w:p w14:paraId="4C560807" w14:textId="77777777" w:rsidR="00A64044" w:rsidRDefault="00A64044" w:rsidP="00A64044">
      <w:r>
        <w:t xml:space="preserve">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w:t>
      </w:r>
      <w:proofErr w:type="spellStart"/>
      <w:r>
        <w:t>councillors</w:t>
      </w:r>
      <w:proofErr w:type="spellEnd"/>
      <w:r>
        <w:t xml:space="preserve"> to reverse the vote.</w:t>
      </w:r>
    </w:p>
    <w:p w14:paraId="1B7ECB8A" w14:textId="77777777" w:rsidR="00A64044" w:rsidRDefault="00A64044" w:rsidP="00A64044">
      <w:r>
        <w:t xml:space="preserve">The failure of this strategy was demonstrated immediately, when the entire PT caucus voted in favor of one of the bills that made up Mayor Ricardo Nunes’s austerity package. The justification of the PT </w:t>
      </w:r>
      <w:proofErr w:type="spellStart"/>
      <w:r>
        <w:t>councillors</w:t>
      </w:r>
      <w:proofErr w:type="spellEnd"/>
      <w:r>
        <w:t xml:space="preserve"> was that the bill would be approved anyway, and they advanced its approval to discuss mitigating amendments. </w:t>
      </w:r>
      <w:proofErr w:type="gramStart"/>
      <w:r>
        <w:t>In reality, the</w:t>
      </w:r>
      <w:proofErr w:type="gramEnd"/>
      <w:r>
        <w:t xml:space="preserve"> Workers Party had already carried out attacks of the same character against the pensions of public employees in the states they rule, such as </w:t>
      </w:r>
      <w:proofErr w:type="spellStart"/>
      <w:r>
        <w:t>Ceará</w:t>
      </w:r>
      <w:proofErr w:type="spellEnd"/>
      <w:r>
        <w:t xml:space="preserve"> and Bahia.</w:t>
      </w:r>
    </w:p>
    <w:p w14:paraId="6A531C2F" w14:textId="77777777" w:rsidR="00A64044" w:rsidRDefault="00A64044" w:rsidP="00A64044">
      <w:r>
        <w:t xml:space="preserve">Tired of these theatrics and recognizing the impotence of these methods to respond to the attacks of the </w:t>
      </w:r>
      <w:r w:rsidRPr="002E1673">
        <w:t>capitalist</w:t>
      </w:r>
      <w:r>
        <w:t xml:space="preserve"> state, many </w:t>
      </w:r>
      <w:r w:rsidRPr="002457C5">
        <w:rPr>
          <w:rStyle w:val="StyleUnderline"/>
        </w:rPr>
        <w:t>workers talked about radicalizing their struggle, with actions ranging from blocking the city streets to occupying the City Council building to prevent the vote.</w:t>
      </w:r>
      <w:r>
        <w:t xml:space="preserve"> This mood was </w:t>
      </w:r>
      <w:proofErr w:type="gramStart"/>
      <w:r>
        <w:t>definitely present</w:t>
      </w:r>
      <w:proofErr w:type="gramEnd"/>
      <w:r>
        <w:t xml:space="preserve"> in Wednesday’s demonstration.</w:t>
      </w:r>
    </w:p>
    <w:p w14:paraId="116D39FA" w14:textId="77777777" w:rsidR="00A64044" w:rsidRPr="002457C5" w:rsidRDefault="00A64044" w:rsidP="00A64044">
      <w:pPr>
        <w:rPr>
          <w:rStyle w:val="StyleUnderline"/>
        </w:rPr>
      </w:pPr>
      <w:r>
        <w:t>As the beginning of the session approached</w:t>
      </w:r>
      <w:r w:rsidRPr="002457C5">
        <w:rPr>
          <w:rStyle w:val="StyleUnderline"/>
        </w:rPr>
        <w:t xml:space="preserve">, </w:t>
      </w:r>
      <w:r w:rsidRPr="00837D5C">
        <w:rPr>
          <w:rStyle w:val="StyleUnderline"/>
        </w:rPr>
        <w:t>tensions grew between the workers and the shock troops</w:t>
      </w:r>
      <w:r>
        <w:t xml:space="preserve">. </w:t>
      </w:r>
      <w:r w:rsidRPr="002457C5">
        <w:rPr>
          <w:rStyle w:val="StyleUnderline"/>
        </w:rPr>
        <w:t xml:space="preserve">Demonstrators threw eggs and other harmless objects at the police, who promptly started firing tear gas grenades. </w:t>
      </w:r>
      <w:r w:rsidRPr="00EA124C">
        <w:rPr>
          <w:rStyle w:val="StyleUnderline"/>
          <w:highlight w:val="green"/>
        </w:rPr>
        <w:t>The response of</w:t>
      </w:r>
      <w:r w:rsidRPr="002457C5">
        <w:rPr>
          <w:rStyle w:val="StyleUnderline"/>
        </w:rPr>
        <w:t xml:space="preserve"> the </w:t>
      </w:r>
      <w:r w:rsidRPr="00EA124C">
        <w:rPr>
          <w:rStyle w:val="StyleUnderline"/>
          <w:highlight w:val="green"/>
        </w:rPr>
        <w:t>union officials</w:t>
      </w:r>
      <w:r w:rsidRPr="002457C5">
        <w:rPr>
          <w:rStyle w:val="StyleUnderline"/>
        </w:rPr>
        <w:t xml:space="preserve">, perched on the top of sound trucks, </w:t>
      </w:r>
      <w:r w:rsidRPr="00D06A82">
        <w:rPr>
          <w:rStyle w:val="StyleUnderline"/>
          <w:highlight w:val="green"/>
        </w:rPr>
        <w:t>was to immediately denounce workers</w:t>
      </w:r>
      <w:r w:rsidRPr="002457C5">
        <w:rPr>
          <w:rStyle w:val="StyleUnderline"/>
        </w:rPr>
        <w:t xml:space="preserve"> opposed to the union’s </w:t>
      </w:r>
      <w:r w:rsidRPr="0099221D">
        <w:rPr>
          <w:rStyle w:val="StyleUnderline"/>
        </w:rPr>
        <w:t>capitulation as “divisive” and “infiltrators” and spread lies that people with “backpacks full of bombs” had been seen among the crowd.</w:t>
      </w:r>
    </w:p>
    <w:p w14:paraId="2655EBD0" w14:textId="77777777" w:rsidR="00A64044" w:rsidRPr="0099221D" w:rsidRDefault="00A64044" w:rsidP="00A64044">
      <w:r>
        <w:lastRenderedPageBreak/>
        <w:t>SINPEEM’s directors claime</w:t>
      </w:r>
      <w:r w:rsidRPr="00837D5C">
        <w:t xml:space="preserve">d that the police, ready to savagely repress the workers, </w:t>
      </w:r>
      <w:r w:rsidRPr="002457C5">
        <w:rPr>
          <w:rStyle w:val="StyleUnderline"/>
        </w:rPr>
        <w:t>were there “working” and that they were their allies</w:t>
      </w:r>
      <w:r>
        <w:t xml:space="preserve">, since the police would also be harmed by the austerity measures. The president of SEDIN (Union of Childhood Educators), </w:t>
      </w:r>
      <w:proofErr w:type="spellStart"/>
      <w:r>
        <w:t>Claudete</w:t>
      </w:r>
      <w:proofErr w:type="spellEnd"/>
      <w:r>
        <w:t xml:space="preserve"> Alves of the PT, on the other hand, declared that </w:t>
      </w:r>
      <w:r w:rsidRPr="002457C5">
        <w:rPr>
          <w:rStyle w:val="StyleUnderline"/>
        </w:rPr>
        <w:t xml:space="preserve">confronting the police would mean using “fascist methods” that would equate the workers with far-right supporters of President Bolsonaro. </w:t>
      </w:r>
      <w:r>
        <w:t xml:space="preserve">Fonseca then stated that “the </w:t>
      </w:r>
      <w:r w:rsidRPr="0099221D">
        <w:t xml:space="preserve">last thing we need today is to invade the City Council building,” since “our goal is to convince the </w:t>
      </w:r>
      <w:proofErr w:type="spellStart"/>
      <w:r w:rsidRPr="0099221D">
        <w:t>councillors</w:t>
      </w:r>
      <w:proofErr w:type="spellEnd"/>
      <w:r w:rsidRPr="0099221D">
        <w:t>” to change their vote.</w:t>
      </w:r>
    </w:p>
    <w:p w14:paraId="494442AF" w14:textId="77777777" w:rsidR="00A64044" w:rsidRPr="00EA124C" w:rsidRDefault="00A64044" w:rsidP="00A64044">
      <w:pPr>
        <w:rPr>
          <w:rStyle w:val="StyleUnderline"/>
        </w:rPr>
      </w:pPr>
      <w:r w:rsidRPr="0099221D">
        <w:rPr>
          <w:rStyle w:val="StyleUnderline"/>
        </w:rPr>
        <w:t xml:space="preserve">These fraudulent and deeply reactionary arguments reveal the class character of the unions. Having degenerated decades ago, </w:t>
      </w:r>
      <w:r w:rsidRPr="0099221D">
        <w:rPr>
          <w:rStyle w:val="Emphasis"/>
        </w:rPr>
        <w:t>they have turned into empty bureaucratic husks that support a privileged bureaucracy opposed to workers’ interests.</w:t>
      </w:r>
      <w:r w:rsidRPr="0099221D">
        <w:rPr>
          <w:rStyle w:val="StyleUnderline"/>
        </w:rPr>
        <w:t xml:space="preserve"> They are</w:t>
      </w:r>
      <w:r w:rsidRPr="002457C5">
        <w:rPr>
          <w:rStyle w:val="StyleUnderline"/>
        </w:rPr>
        <w:t xml:space="preserve"> not only rabid opponents of socialism but of any form of class struggle</w:t>
      </w:r>
      <w:r>
        <w:t xml:space="preserve">. </w:t>
      </w:r>
      <w:r w:rsidRPr="002457C5">
        <w:rPr>
          <w:rStyle w:val="StyleUnderline"/>
        </w:rPr>
        <w:t xml:space="preserve">Their real role is that of policemen of the working-class movement, and </w:t>
      </w:r>
      <w:r w:rsidRPr="00EA124C">
        <w:rPr>
          <w:rStyle w:val="StyleUnderline"/>
        </w:rPr>
        <w:t>therefore they identify with and respect the “work” of the shock troops.</w:t>
      </w:r>
    </w:p>
    <w:p w14:paraId="5ABF0F49" w14:textId="77777777" w:rsidR="00A64044" w:rsidRPr="00D06A82" w:rsidRDefault="00A64044" w:rsidP="00A64044">
      <w:pPr>
        <w:rPr>
          <w:rStyle w:val="StyleUnderline"/>
        </w:rPr>
      </w:pPr>
      <w:r w:rsidRPr="00EA124C">
        <w:t xml:space="preserve">The mood of the workers who sought to radicalize their struggle and break the straitjacket imposed by the unions is entirely legitimate. However,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14:paraId="6EBA49F2" w14:textId="77777777" w:rsidR="00A64044" w:rsidRPr="00543374" w:rsidRDefault="00A64044" w:rsidP="00A64044">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14:paraId="7BB3AE5D" w14:textId="77777777" w:rsidR="00A64044" w:rsidRDefault="00A64044" w:rsidP="00A64044">
      <w:pPr>
        <w:pStyle w:val="Heading4"/>
      </w:pPr>
      <w:r>
        <w:t>Income inequality in Brazil destroys potential for economic growth</w:t>
      </w:r>
    </w:p>
    <w:p w14:paraId="373523E4" w14:textId="77777777" w:rsidR="00A64044" w:rsidRPr="003A055C" w:rsidRDefault="00A64044" w:rsidP="00A64044">
      <w:proofErr w:type="spellStart"/>
      <w:r>
        <w:rPr>
          <w:rStyle w:val="Style13ptBold"/>
        </w:rPr>
        <w:t>Tornaghi</w:t>
      </w:r>
      <w:proofErr w:type="spellEnd"/>
      <w:r>
        <w:rPr>
          <w:rStyle w:val="Style13ptBold"/>
        </w:rPr>
        <w:t xml:space="preserve"> 7/19 </w:t>
      </w:r>
      <w:r w:rsidRPr="003A055C">
        <w:t xml:space="preserve">[(Cecilia, managing editor at AQ) “Inequality Is Brazil’s Achilles Heel,” Americas Quarterly, 7/19/21. </w:t>
      </w:r>
      <w:r w:rsidRPr="00321498">
        <w:t>https://www.americasquarterly.org/article/inequality-is-brazils-achilles-heel/</w:t>
      </w:r>
      <w:r w:rsidRPr="003A055C">
        <w:t>] RR</w:t>
      </w:r>
    </w:p>
    <w:p w14:paraId="0CAEB048" w14:textId="77777777" w:rsidR="00A64044" w:rsidRPr="00952BB3" w:rsidRDefault="00A64044" w:rsidP="00A64044">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14:paraId="24AD7474" w14:textId="77777777" w:rsidR="00A64044" w:rsidRPr="0099221D" w:rsidRDefault="00A64044" w:rsidP="00A64044">
      <w:pPr>
        <w:rPr>
          <w:rStyle w:val="StyleUnderline"/>
        </w:rPr>
      </w:pPr>
      <w:r w:rsidRPr="00952BB3">
        <w:rPr>
          <w:rStyle w:val="StyleUnderline"/>
        </w:rPr>
        <w:t xml:space="preserve">The </w:t>
      </w:r>
      <w:r w:rsidRPr="0099221D">
        <w:rPr>
          <w:rStyle w:val="StyleUnderline"/>
        </w:rPr>
        <w:t>pandemic wreaked havoc on the lives of the world’s poor, turning a bad situation worse</w:t>
      </w:r>
      <w:r w:rsidRPr="0099221D">
        <w:t xml:space="preserve">. </w:t>
      </w:r>
      <w:r w:rsidRPr="0099221D">
        <w:rPr>
          <w:rStyle w:val="StyleUnderline"/>
        </w:rPr>
        <w:t>For the rich across the globe the story was different</w:t>
      </w:r>
      <w:r w:rsidRPr="0099221D">
        <w:t xml:space="preserve">. And in </w:t>
      </w:r>
      <w:r w:rsidRPr="0099221D">
        <w:rPr>
          <w:rStyle w:val="StyleUnderline"/>
        </w:rPr>
        <w:t>Brazil</w:t>
      </w:r>
      <w:r w:rsidRPr="0099221D">
        <w:t xml:space="preserve">, the country that already boasted the title of </w:t>
      </w:r>
      <w:r w:rsidRPr="0099221D">
        <w:rPr>
          <w:rStyle w:val="StyleUnderline"/>
        </w:rPr>
        <w:t>the most unequal in Latin America</w:t>
      </w:r>
      <w:r w:rsidRPr="0099221D">
        <w:t xml:space="preserve">, the World Bank’s Gini coefficient measuring </w:t>
      </w:r>
      <w:r w:rsidRPr="0099221D">
        <w:rPr>
          <w:rStyle w:val="StyleUnderline"/>
        </w:rPr>
        <w:t>inequality reached its highest number on record, 0.674, in the first quarter of 2021.</w:t>
      </w:r>
    </w:p>
    <w:p w14:paraId="2D5945C2" w14:textId="77777777" w:rsidR="00A64044" w:rsidRPr="00952BB3" w:rsidRDefault="00A64044" w:rsidP="00A64044">
      <w:pPr>
        <w:rPr>
          <w:rStyle w:val="StyleUnderline"/>
        </w:rPr>
      </w:pPr>
      <w:r w:rsidRPr="0099221D">
        <w:t>While earnings for the poorest 40% shrunk by a third in</w:t>
      </w:r>
      <w:r>
        <w:t xml:space="preserve">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14:paraId="54D5DF1E" w14:textId="77777777" w:rsidR="00A64044" w:rsidRPr="00952BB3" w:rsidRDefault="00A64044" w:rsidP="00A64044">
      <w:pPr>
        <w:rPr>
          <w:rStyle w:val="StyleUnderline"/>
        </w:rPr>
      </w:pPr>
      <w:r>
        <w:t xml:space="preserve">“It is a paradox,” said Marcelo Nery, director of the Center for Social Policies at the </w:t>
      </w:r>
      <w:proofErr w:type="spellStart"/>
      <w:r>
        <w:t>Fundação</w:t>
      </w:r>
      <w:proofErr w:type="spellEnd"/>
      <w:r>
        <w:t xml:space="preserve"> </w:t>
      </w:r>
      <w:proofErr w:type="spellStart"/>
      <w:r>
        <w:t>Getúlio</w:t>
      </w:r>
      <w:proofErr w:type="spellEnd"/>
      <w:r>
        <w:t xml:space="preserve"> Vargas, a Brazilian think tank and higher education institution. “</w:t>
      </w:r>
      <w:r w:rsidRPr="00952BB3">
        <w:rPr>
          <w:rStyle w:val="StyleUnderline"/>
        </w:rPr>
        <w:t>GDP was better than expected, the currency appreciated, the stock market is up. Even formal job creation has improved.”</w:t>
      </w:r>
    </w:p>
    <w:p w14:paraId="2BDD7238" w14:textId="77777777" w:rsidR="00A64044" w:rsidRPr="00952BB3" w:rsidRDefault="00A64044" w:rsidP="00A64044">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w:t>
      </w:r>
      <w:proofErr w:type="spellStart"/>
      <w:r>
        <w:t>Karpuska</w:t>
      </w:r>
      <w:proofErr w:type="spellEnd"/>
      <w:r>
        <w:t xml:space="preserve">, an economics professor at FGV-São Paulo. “But </w:t>
      </w:r>
      <w:r w:rsidRPr="00952BB3">
        <w:rPr>
          <w:rStyle w:val="StyleUnderline"/>
        </w:rPr>
        <w:t>the economic fundamentals have been worsening, and markedly so.”</w:t>
      </w:r>
    </w:p>
    <w:p w14:paraId="69738C88" w14:textId="77777777" w:rsidR="00A64044" w:rsidRDefault="00A64044" w:rsidP="00A64044">
      <w:r>
        <w:lastRenderedPageBreak/>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14:paraId="10E33478" w14:textId="77777777" w:rsidR="00A64044" w:rsidRPr="00952BB3" w:rsidRDefault="00A64044" w:rsidP="00A64044">
      <w:pPr>
        <w:rPr>
          <w:rStyle w:val="StyleUnderline"/>
        </w:rPr>
      </w:pPr>
      <w:r>
        <w:t>“</w:t>
      </w:r>
      <w:r w:rsidRPr="00952BB3">
        <w:rPr>
          <w:rStyle w:val="StyleUnderline"/>
        </w:rPr>
        <w:t>The bulk of low-income jobs are in high-contact services, where we have yet to see a recovery,”</w:t>
      </w:r>
      <w:r>
        <w:t xml:space="preserve"> said </w:t>
      </w:r>
      <w:proofErr w:type="spellStart"/>
      <w:r>
        <w:t>Otaviano</w:t>
      </w:r>
      <w:proofErr w:type="spellEnd"/>
      <w:r>
        <w:t xml:space="preserve"> </w:t>
      </w:r>
      <w:proofErr w:type="spellStart"/>
      <w:r>
        <w:t>Canuto</w:t>
      </w:r>
      <w:proofErr w:type="spellEnd"/>
      <w:r>
        <w:t>, a former executive director at the World Bank and the IMF. “</w:t>
      </w:r>
      <w:r w:rsidRPr="00952BB3">
        <w:rPr>
          <w:rStyle w:val="StyleUnderline"/>
        </w:rPr>
        <w:t>And there is a risk that changes in behavior, such as entertaining at home, could last much longer than the pandemic.”</w:t>
      </w:r>
    </w:p>
    <w:p w14:paraId="7760AB1E" w14:textId="77777777" w:rsidR="00A64044" w:rsidRDefault="00A64044" w:rsidP="00A64044">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14:paraId="5291A1B2" w14:textId="77777777" w:rsidR="00A64044" w:rsidRDefault="00A64044" w:rsidP="00A64044">
      <w:r>
        <w:t xml:space="preserve">But experts warn that </w:t>
      </w:r>
      <w:r w:rsidRPr="00952BB3">
        <w:rPr>
          <w:rStyle w:val="StyleUnderline"/>
        </w:rPr>
        <w:t xml:space="preserve">the agroindustry does not have a multiplying effect on the </w:t>
      </w:r>
      <w:proofErr w:type="gramStart"/>
      <w:r w:rsidRPr="00952BB3">
        <w:rPr>
          <w:rStyle w:val="StyleUnderline"/>
        </w:rPr>
        <w:t>economy as a whole</w:t>
      </w:r>
      <w:proofErr w:type="gramEnd"/>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14:paraId="37F516FC" w14:textId="77777777" w:rsidR="00A64044" w:rsidRDefault="00A64044" w:rsidP="00A64044">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14:paraId="507F9BE9" w14:textId="77777777" w:rsidR="00A64044" w:rsidRDefault="00A64044" w:rsidP="00A64044">
      <w:r>
        <w:t>“</w:t>
      </w:r>
      <w:r w:rsidRPr="00952BB3">
        <w:rPr>
          <w:rStyle w:val="StyleUnderline"/>
        </w:rPr>
        <w:t>We saw poverty levels fall by half last year, to 4.5%,”</w:t>
      </w:r>
      <w:r>
        <w:t xml:space="preserve"> said Nery, “only to triple after the transfers stopped.”</w:t>
      </w:r>
    </w:p>
    <w:p w14:paraId="4A8D15BB" w14:textId="77777777" w:rsidR="00A64044" w:rsidRDefault="00A64044" w:rsidP="00A64044">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14:paraId="218789D7" w14:textId="77777777" w:rsidR="00A64044" w:rsidRPr="00952BB3" w:rsidRDefault="00A64044" w:rsidP="00A64044">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14:paraId="67BFCDF3" w14:textId="77777777" w:rsidR="00A64044" w:rsidRDefault="00A64044" w:rsidP="00A64044">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w:t>
      </w:r>
      <w:proofErr w:type="spellStart"/>
      <w:r>
        <w:t>Karpuska</w:t>
      </w:r>
      <w:proofErr w:type="spellEnd"/>
      <w:r>
        <w:t>.</w:t>
      </w:r>
    </w:p>
    <w:p w14:paraId="444CE31B" w14:textId="77777777" w:rsidR="00A64044" w:rsidRDefault="00A64044" w:rsidP="00A64044">
      <w:r>
        <w:t>Inequality has even made an appearance on Brazil’s happiness index, which suffered the largest drop between 2019 and 2020 in a comparative study of 40 countries around the world — pushed by a sharp decrease of wellbeing among the poor.</w:t>
      </w:r>
    </w:p>
    <w:p w14:paraId="54B15800" w14:textId="77777777" w:rsidR="00A64044" w:rsidRDefault="00A64044" w:rsidP="00A64044">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w:t>
      </w:r>
      <w:proofErr w:type="spellStart"/>
      <w:r>
        <w:t>Canuto</w:t>
      </w:r>
      <w:proofErr w:type="spellEnd"/>
      <w:r>
        <w:t>.</w:t>
      </w:r>
    </w:p>
    <w:p w14:paraId="3289E5FF" w14:textId="77777777" w:rsidR="00A64044" w:rsidRPr="00952BB3" w:rsidRDefault="00A64044" w:rsidP="00A64044">
      <w:pPr>
        <w:rPr>
          <w:rStyle w:val="Emphasis"/>
        </w:rPr>
      </w:pPr>
      <w:r w:rsidRPr="00286201">
        <w:rPr>
          <w:rStyle w:val="Emphasis"/>
        </w:rPr>
        <w:t>Inequality’s social cost</w:t>
      </w:r>
    </w:p>
    <w:p w14:paraId="6F4933FC" w14:textId="77777777" w:rsidR="00A64044" w:rsidRPr="003A055C" w:rsidRDefault="00A64044" w:rsidP="00A64044">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14:paraId="665C4E45" w14:textId="77777777" w:rsidR="00A64044" w:rsidRDefault="00A64044" w:rsidP="00A64044">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xml:space="preserve">,” said </w:t>
      </w:r>
      <w:proofErr w:type="spellStart"/>
      <w:r>
        <w:t>Karpuska</w:t>
      </w:r>
      <w:proofErr w:type="spellEnd"/>
      <w:r>
        <w:t xml:space="preserve">. Future discrepancies are also likely to get a boost from pandemic-related school closings and education </w:t>
      </w:r>
      <w:r>
        <w:lastRenderedPageBreak/>
        <w:t xml:space="preserve">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w:t>
      </w:r>
      <w:proofErr w:type="gramStart"/>
      <w:r>
        <w:t>economy as a whole</w:t>
      </w:r>
      <w:proofErr w:type="gramEnd"/>
      <w:r>
        <w:t>.</w:t>
      </w:r>
    </w:p>
    <w:p w14:paraId="7E33937D" w14:textId="77777777" w:rsidR="00A64044" w:rsidRPr="00DB3634" w:rsidRDefault="00A64044" w:rsidP="00A64044">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14:paraId="1BAE2E3B" w14:textId="77777777" w:rsidR="00A64044" w:rsidRPr="00231F30" w:rsidRDefault="00A64044" w:rsidP="00A64044">
      <w:r w:rsidRPr="001E478C">
        <w:rPr>
          <w:rStyle w:val="Style13ptBold"/>
        </w:rPr>
        <w:t xml:space="preserve">Boito et al 11 </w:t>
      </w:r>
      <w:r w:rsidRPr="001E478C">
        <w:t xml:space="preserve">[(Armando, </w:t>
      </w:r>
      <w:r w:rsidRPr="00C51C9B">
        <w:t xml:space="preserve">is Professor at the State University of Campinas, Brazil. He is author of several books on Marxist political theory and Brazilian politics. He is editor of the Brazilian journal </w:t>
      </w:r>
      <w:proofErr w:type="spellStart"/>
      <w:r w:rsidRPr="00C51C9B">
        <w:t>Critica</w:t>
      </w:r>
      <w:proofErr w:type="spellEnd"/>
      <w:r w:rsidRPr="00C51C9B">
        <w:t xml:space="preserve"> </w:t>
      </w:r>
      <w:proofErr w:type="spellStart"/>
      <w:r w:rsidRPr="00C51C9B">
        <w:t>Marxista</w:t>
      </w:r>
      <w:proofErr w:type="spellEnd"/>
      <w:r w:rsidRPr="00C51C9B">
        <w:t>.</w:t>
      </w:r>
      <w:r w:rsidRPr="001E478C">
        <w:t xml:space="preserve">) (Paula Marcelino, </w:t>
      </w:r>
      <w:r>
        <w:t>Department of Sociology in São Paulo.</w:t>
      </w:r>
      <w:r w:rsidRPr="001E478C">
        <w:t xml:space="preserve">) (Laurence </w:t>
      </w:r>
      <w:proofErr w:type="spellStart"/>
      <w:r w:rsidRPr="001E478C">
        <w:t>Hallewell</w:t>
      </w:r>
      <w:proofErr w:type="spellEnd"/>
      <w:r w:rsidRPr="001E478C">
        <w:t xml:space="preserve">, </w:t>
      </w:r>
      <w:r>
        <w:t>Portuguese Literature educator.</w:t>
      </w:r>
      <w:r w:rsidRPr="001E478C">
        <w:t xml:space="preserve">) “Decline in Unionism? An Analysis of the New Wave of Strikes in Brazil,” JSTOR, September 2011. </w:t>
      </w:r>
      <w:r w:rsidRPr="00321498">
        <w:t>https://www.jstor.org/stable/pdf/23060121.pdf?refreqid=excelsior%3Ac90e15c12fee1b9a485edf8dfd02f696</w:t>
      </w:r>
      <w:r>
        <w:t>. Graphs omitted</w:t>
      </w:r>
      <w:r w:rsidRPr="001E478C">
        <w:t>] RR</w:t>
      </w:r>
    </w:p>
    <w:p w14:paraId="04303ED1" w14:textId="77777777" w:rsidR="00A64044" w:rsidRPr="00231F30" w:rsidRDefault="00A64044" w:rsidP="00A64044">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proofErr w:type="gramStart"/>
      <w:r w:rsidRPr="00932262">
        <w:rPr>
          <w:rStyle w:val="StyleUnderline"/>
          <w:highlight w:val="green"/>
        </w:rPr>
        <w:t>the vast majority</w:t>
      </w:r>
      <w:r w:rsidRPr="00231F30">
        <w:rPr>
          <w:rStyle w:val="StyleUnderline"/>
        </w:rPr>
        <w:t xml:space="preserve"> of</w:t>
      </w:r>
      <w:proofErr w:type="gramEnd"/>
      <w:r w:rsidRPr="00231F30">
        <w:rPr>
          <w:rStyle w:val="StyleUnderline"/>
        </w:rPr>
        <w:t xml:space="preserve"> strikes have been </w:t>
      </w:r>
      <w:r w:rsidRPr="00932262">
        <w:rPr>
          <w:rStyle w:val="Emphasis"/>
          <w:highlight w:val="green"/>
        </w:rPr>
        <w:t>achieving real wage increases</w:t>
      </w:r>
      <w:r w:rsidRPr="00F475F5">
        <w:t xml:space="preserve">. At the top, political </w:t>
      </w:r>
      <w:proofErr w:type="spellStart"/>
      <w:r w:rsidRPr="00F475F5">
        <w:t>contro</w:t>
      </w:r>
      <w:proofErr w:type="spellEnd"/>
      <w:r w:rsidRPr="00F475F5">
        <w:t xml:space="preserve"> </w:t>
      </w:r>
      <w:proofErr w:type="spellStart"/>
      <w:r w:rsidRPr="00F475F5">
        <w:t>versy</w:t>
      </w:r>
      <w:proofErr w:type="spellEnd"/>
      <w:r w:rsidRPr="00F475F5">
        <w:t xml:space="preserve">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14:paraId="49E67FF0" w14:textId="77777777" w:rsidR="00A64044" w:rsidRPr="00F475F5" w:rsidRDefault="00A64044" w:rsidP="00A64044">
      <w:r w:rsidRPr="00F475F5">
        <w:t xml:space="preserve">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w:t>
      </w:r>
      <w:proofErr w:type="spellStart"/>
      <w:r w:rsidRPr="00F475F5">
        <w:t>ero</w:t>
      </w:r>
      <w:proofErr w:type="spellEnd"/>
      <w:r w:rsidRPr="00F475F5">
        <w:t xml:space="preserve"> </w:t>
      </w:r>
      <w:proofErr w:type="spellStart"/>
      <w:r w:rsidRPr="00F475F5">
        <w:t>sion</w:t>
      </w:r>
      <w:proofErr w:type="spellEnd"/>
      <w:r w:rsidRPr="00F475F5">
        <w:t xml:space="preserve"> of the purchasing value of wages through a high rate of monetary inflation in the economy.</w:t>
      </w:r>
    </w:p>
    <w:p w14:paraId="2AC6F3E1" w14:textId="77777777" w:rsidR="00A64044" w:rsidRPr="00F475F5" w:rsidRDefault="00A64044" w:rsidP="00A64044">
      <w:r w:rsidRPr="00231F30">
        <w:rPr>
          <w:rStyle w:val="StyleUnderline"/>
        </w:rPr>
        <w:t>The cycle of strikes</w:t>
      </w:r>
      <w:r w:rsidRPr="00F475F5">
        <w:t xml:space="preserve"> </w:t>
      </w:r>
      <w:r w:rsidRPr="00231F30">
        <w:rPr>
          <w:rStyle w:val="StyleUnderline"/>
        </w:rPr>
        <w:t>that occurred in Brazil</w:t>
      </w:r>
      <w:r w:rsidRPr="00F475F5">
        <w:t xml:space="preserve"> between 1978 and 1992, for example</w:t>
      </w:r>
      <w:r w:rsidRPr="00231F30">
        <w:rPr>
          <w:rStyle w:val="StyleUnderline"/>
        </w:rPr>
        <w:t>, reached unusually high rates of activity</w:t>
      </w:r>
      <w:r w:rsidRPr="00F475F5">
        <w:t xml:space="preserve"> (number of strikes, number of hours lost, total and average number of strikers, etc.) and may be considered quite exceptional (Noronha, </w:t>
      </w:r>
      <w:proofErr w:type="spellStart"/>
      <w:r w:rsidRPr="00F475F5">
        <w:t>Gebrin</w:t>
      </w:r>
      <w:proofErr w:type="spellEnd"/>
      <w:r w:rsidRPr="00F475F5">
        <w:t xml:space="preserve">, and Elias Jr., 1998).5 It was </w:t>
      </w:r>
      <w:proofErr w:type="gramStart"/>
      <w:r w:rsidRPr="00F475F5">
        <w:t>similar to</w:t>
      </w:r>
      <w:proofErr w:type="gramEnd"/>
      <w:r w:rsidRPr="00F475F5">
        <w:t xml:space="preserve">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14:paraId="2D86C27A" w14:textId="77777777" w:rsidR="00A64044" w:rsidRPr="00F475F5" w:rsidRDefault="00A64044" w:rsidP="00A64044">
      <w:r w:rsidRPr="00231F30">
        <w:rPr>
          <w:rStyle w:val="StyleUnderline"/>
        </w:rPr>
        <w:t>With these reservations</w:t>
      </w:r>
      <w:r w:rsidRPr="00F475F5">
        <w:t xml:space="preserve">, we still believe that, </w:t>
      </w:r>
      <w:r w:rsidRPr="00231F30">
        <w:rPr>
          <w:rStyle w:val="StyleUnderline"/>
        </w:rPr>
        <w:t>taking the frequency and severity of strikes as an indicator</w:t>
      </w:r>
      <w:r w:rsidRPr="00F475F5">
        <w:t xml:space="preserve">, </w:t>
      </w:r>
      <w:r w:rsidRPr="00231F30">
        <w:t>we can assert that Brazilian unionism in these early years of the twenty-first century is in a phase of full recovery.</w:t>
      </w:r>
      <w:r w:rsidRPr="00F475F5">
        <w:t xml:space="preserve">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w:t>
      </w:r>
      <w:proofErr w:type="spellStart"/>
      <w:r w:rsidRPr="00F475F5">
        <w:t>appara</w:t>
      </w:r>
      <w:proofErr w:type="spellEnd"/>
      <w:r w:rsidRPr="00F475F5">
        <w:t xml:space="preserve"> </w:t>
      </w:r>
      <w:proofErr w:type="spellStart"/>
      <w:r w:rsidRPr="00F475F5">
        <w:t>tus</w:t>
      </w:r>
      <w:proofErr w:type="spellEnd"/>
      <w:r w:rsidRPr="00F475F5">
        <w:t xml:space="preserve">,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w:t>
      </w:r>
      <w:proofErr w:type="spellStart"/>
      <w:r w:rsidRPr="00F475F5">
        <w:t>ernments</w:t>
      </w:r>
      <w:proofErr w:type="spellEnd"/>
      <w:r w:rsidRPr="00F475F5">
        <w:t xml:space="preserve">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14:paraId="25DF7D97" w14:textId="77777777" w:rsidR="00A64044" w:rsidRPr="00231F30" w:rsidRDefault="00A64044" w:rsidP="00A64044">
      <w:pPr>
        <w:tabs>
          <w:tab w:val="left" w:pos="990"/>
        </w:tabs>
        <w:rPr>
          <w:rStyle w:val="Emphasis"/>
        </w:rPr>
      </w:pPr>
      <w:r w:rsidRPr="00F475F5">
        <w:t>In other words, our hypothesis is that changes in the economic, political, and ideological background have favored the recovery of union activity. If this is so</w:t>
      </w:r>
      <w:r w:rsidRPr="00864E88">
        <w:t xml:space="preserve">, </w:t>
      </w:r>
      <w:r w:rsidRPr="00231F30">
        <w:rPr>
          <w:rStyle w:val="StyleUnderline"/>
        </w:rPr>
        <w:t xml:space="preserve">then clearly </w:t>
      </w:r>
      <w:r w:rsidRPr="00932262">
        <w:rPr>
          <w:rStyle w:val="StyleUnderline"/>
          <w:highlight w:val="green"/>
        </w:rPr>
        <w:t xml:space="preserve">there </w:t>
      </w:r>
      <w:r w:rsidRPr="00932262">
        <w:rPr>
          <w:rStyle w:val="StyleUnderline"/>
        </w:rPr>
        <w:t>can</w:t>
      </w:r>
      <w:r w:rsidRPr="00231F30">
        <w:rPr>
          <w:rStyle w:val="StyleUnderline"/>
        </w:rPr>
        <w:t xml:space="preserve"> </w:t>
      </w:r>
      <w:r w:rsidRPr="00932262">
        <w:rPr>
          <w:rStyle w:val="Emphasis"/>
          <w:highlight w:val="green"/>
        </w:rPr>
        <w:t>remain little justification for</w:t>
      </w:r>
      <w:r w:rsidRPr="00231F30">
        <w:rPr>
          <w:rStyle w:val="Emphasis"/>
        </w:rPr>
        <w:t xml:space="preserve"> the idea of </w:t>
      </w:r>
      <w:r w:rsidRPr="00932262">
        <w:rPr>
          <w:rStyle w:val="Emphasis"/>
          <w:highlight w:val="green"/>
        </w:rPr>
        <w:t>an inevitable</w:t>
      </w:r>
      <w:r w:rsidRPr="00231F30">
        <w:rPr>
          <w:rStyle w:val="Emphasis"/>
        </w:rPr>
        <w:t xml:space="preserve"> </w:t>
      </w:r>
      <w:r w:rsidRPr="00231F30">
        <w:rPr>
          <w:rStyle w:val="Emphasis"/>
        </w:rPr>
        <w:lastRenderedPageBreak/>
        <w:t xml:space="preserve">historic </w:t>
      </w:r>
      <w:r w:rsidRPr="00932262">
        <w:rPr>
          <w:rStyle w:val="Emphasis"/>
          <w:highlight w:val="green"/>
        </w:rPr>
        <w:t>decline of unionism</w:t>
      </w:r>
      <w:r w:rsidRPr="00F475F5">
        <w:t xml:space="preserve">. </w:t>
      </w:r>
      <w:r w:rsidRPr="00932262">
        <w:rPr>
          <w:rStyle w:val="StyleUnderline"/>
          <w:highlight w:val="green"/>
        </w:rPr>
        <w:t>With a change</w:t>
      </w:r>
      <w:r w:rsidRPr="00231F30">
        <w:rPr>
          <w:rStyle w:val="StyleUnderline"/>
        </w:rPr>
        <w:t xml:space="preserve"> in the environment, </w:t>
      </w:r>
      <w:r w:rsidRPr="00932262">
        <w:rPr>
          <w:rStyle w:val="Emphasis"/>
          <w:highlight w:val="green"/>
        </w:rPr>
        <w:t>the situation</w:t>
      </w:r>
      <w:r w:rsidRPr="00231F30">
        <w:rPr>
          <w:rStyle w:val="Emphasis"/>
        </w:rPr>
        <w:t xml:space="preserve"> of the </w:t>
      </w:r>
      <w:r w:rsidRPr="00932262">
        <w:rPr>
          <w:rStyle w:val="Emphasis"/>
          <w:highlight w:val="green"/>
        </w:rPr>
        <w:t>union</w:t>
      </w:r>
      <w:r w:rsidRPr="00231F30">
        <w:rPr>
          <w:rStyle w:val="Emphasis"/>
        </w:rPr>
        <w:t xml:space="preserve"> movement has </w:t>
      </w:r>
      <w:r w:rsidRPr="00932262">
        <w:rPr>
          <w:rStyle w:val="Emphasis"/>
          <w:highlight w:val="green"/>
        </w:rPr>
        <w:t>changed</w:t>
      </w:r>
      <w:r w:rsidRPr="00231F30">
        <w:rPr>
          <w:rStyle w:val="Emphasis"/>
        </w:rPr>
        <w:t xml:space="preserve"> too. </w:t>
      </w:r>
    </w:p>
    <w:p w14:paraId="09E1D756" w14:textId="77777777" w:rsidR="00A64044" w:rsidRPr="00F475F5" w:rsidRDefault="00A64044" w:rsidP="00A64044">
      <w:proofErr w:type="gramStart"/>
      <w:r w:rsidRPr="00F475F5">
        <w:t>A number of</w:t>
      </w:r>
      <w:proofErr w:type="gramEnd"/>
      <w:r w:rsidRPr="00F475F5">
        <w:t xml:space="preserve"> </w:t>
      </w:r>
      <w:r w:rsidRPr="00231F30">
        <w:rPr>
          <w:rStyle w:val="StyleUnderline"/>
        </w:rPr>
        <w:t xml:space="preserve">features of the profile of the contemporary strike cycle are </w:t>
      </w:r>
      <w:r w:rsidRPr="00932262">
        <w:rPr>
          <w:rStyle w:val="StyleUnderline"/>
        </w:rPr>
        <w:t>worth emphasizing:</w:t>
      </w:r>
    </w:p>
    <w:p w14:paraId="380EAAAD" w14:textId="77777777" w:rsidR="00A64044" w:rsidRPr="00F475F5" w:rsidRDefault="00A64044" w:rsidP="00A64044">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14:paraId="25B67DAD" w14:textId="77777777" w:rsidR="00A64044" w:rsidRPr="004D02E7" w:rsidRDefault="00A64044" w:rsidP="00A64044">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37). </w:t>
      </w:r>
      <w:r w:rsidRPr="00932262">
        <w:rPr>
          <w:rStyle w:val="StyleUnderline"/>
          <w:highlight w:val="green"/>
        </w:rPr>
        <w:t>In</w:t>
      </w:r>
      <w:r w:rsidRPr="00231F30">
        <w:rPr>
          <w:rStyle w:val="StyleUnderline"/>
        </w:rPr>
        <w:t xml:space="preserve"> 2004 and </w:t>
      </w:r>
      <w:r w:rsidRPr="00932262">
        <w:rPr>
          <w:rStyle w:val="StyleUnderline"/>
          <w:highlight w:val="green"/>
        </w:rPr>
        <w:t>2005,</w:t>
      </w:r>
      <w:r w:rsidRPr="00231F30">
        <w:rPr>
          <w:rStyle w:val="StyleUnderline"/>
        </w:rPr>
        <w:t xml:space="preserve"> almost </w:t>
      </w:r>
      <w:r w:rsidRPr="00932262">
        <w:rPr>
          <w:rStyle w:val="Emphasis"/>
          <w:highlight w:val="green"/>
        </w:rPr>
        <w:t>half the strikes were over wage rates</w:t>
      </w:r>
      <w:r w:rsidRPr="004D02E7">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231F30">
        <w:rPr>
          <w:rStyle w:val="StyleUnderline"/>
        </w:rPr>
        <w:t xml:space="preserve">In the period 2004 to </w:t>
      </w:r>
      <w:proofErr w:type="gramStart"/>
      <w:r w:rsidRPr="00231F30">
        <w:rPr>
          <w:rStyle w:val="StyleUnderline"/>
        </w:rPr>
        <w:t>2008</w:t>
      </w:r>
      <w:r w:rsidRPr="004D02E7">
        <w:t xml:space="preserve"> as a whole, </w:t>
      </w:r>
      <w:r w:rsidRPr="00231F30">
        <w:rPr>
          <w:rStyle w:val="StyleUnderline"/>
        </w:rPr>
        <w:t>the</w:t>
      </w:r>
      <w:proofErr w:type="gramEnd"/>
      <w:r w:rsidRPr="00231F30">
        <w:rPr>
          <w:rStyle w:val="StyleUnderline"/>
        </w:rPr>
        <w:t xml:space="preserve"> </w:t>
      </w:r>
      <w:r w:rsidRPr="00932262">
        <w:rPr>
          <w:rStyle w:val="StyleUnderline"/>
          <w:highlight w:val="green"/>
        </w:rPr>
        <w:t>majority</w:t>
      </w:r>
      <w:r w:rsidRPr="00231F30">
        <w:rPr>
          <w:rStyle w:val="StyleUnderline"/>
        </w:rPr>
        <w:t xml:space="preserve"> of strikes</w:t>
      </w:r>
      <w:r w:rsidRPr="004D02E7">
        <w:t>—65 percent or more—</w:t>
      </w:r>
      <w:r w:rsidRPr="00932262">
        <w:rPr>
          <w:rStyle w:val="StyleUnderline"/>
          <w:highlight w:val="green"/>
        </w:rPr>
        <w:t>were offensive</w:t>
      </w:r>
      <w:r w:rsidRPr="00932262">
        <w:rPr>
          <w:highlight w:val="green"/>
        </w:rPr>
        <w:t>.</w:t>
      </w:r>
      <w:r w:rsidRPr="004D02E7">
        <w:t xml:space="preserve"> This contrasts with what hap </w:t>
      </w:r>
      <w:proofErr w:type="spellStart"/>
      <w:r w:rsidRPr="004D02E7">
        <w:t>pened</w:t>
      </w:r>
      <w:proofErr w:type="spellEnd"/>
      <w:r w:rsidRPr="004D02E7">
        <w:t xml:space="preserve"> in the 1990s, when, according to the DIEESE (2009: 4), although there were more strikes, most of them were defensive. It seems that in the 1990s work </w:t>
      </w:r>
      <w:proofErr w:type="spellStart"/>
      <w:r w:rsidRPr="004D02E7">
        <w:t>ers</w:t>
      </w:r>
      <w:proofErr w:type="spellEnd"/>
      <w:r w:rsidRPr="004D02E7">
        <w:t xml:space="preserve"> had to run hard just to stay in the same place, whereas in the following decade they were managing, with less effort, to advance and make new conquests despite</w:t>
      </w:r>
    </w:p>
    <w:p w14:paraId="65000C9E" w14:textId="77777777" w:rsidR="00A64044" w:rsidRPr="004D02E7" w:rsidRDefault="00A64044" w:rsidP="00A64044">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 xml:space="preserve">in 75 percent of these cases they were wholly or partly successful. The number of strikes that ended without success was quite </w:t>
      </w:r>
      <w:r w:rsidRPr="0099221D">
        <w:rPr>
          <w:rStyle w:val="StyleUnderline"/>
        </w:rPr>
        <w:t>low</w:t>
      </w:r>
      <w:r w:rsidRPr="0099221D">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9221D">
        <w:rPr>
          <w:rStyle w:val="StyleUnderline"/>
        </w:rPr>
        <w:t>the number of wage agreements</w:t>
      </w:r>
      <w:r w:rsidRPr="0099221D">
        <w:t xml:space="preserve"> above the Index of Consumer Prices </w:t>
      </w:r>
      <w:r w:rsidRPr="0099221D">
        <w:rPr>
          <w:rStyle w:val="StyleUnderline"/>
        </w:rPr>
        <w:t>increased markedly</w:t>
      </w:r>
      <w:r w:rsidRPr="0099221D">
        <w:t xml:space="preserve">, from 18 percent to 54 percent of strike results. Since then, </w:t>
      </w:r>
      <w:r w:rsidRPr="0099221D">
        <w:rPr>
          <w:rStyle w:val="StyleUnderline"/>
        </w:rPr>
        <w:t xml:space="preserve">this pro portion has continued to grow, reaching an impressive 87 percent of strikes ending with </w:t>
      </w:r>
      <w:r w:rsidRPr="0099221D">
        <w:rPr>
          <w:rStyle w:val="Emphasis"/>
        </w:rPr>
        <w:t>wage settlements above inflation</w:t>
      </w:r>
      <w:r w:rsidRPr="0099221D">
        <w:rPr>
          <w:rStyle w:val="StyleUnderline"/>
        </w:rPr>
        <w:t xml:space="preserve"> in 2007</w:t>
      </w:r>
      <w:r w:rsidRPr="0099221D">
        <w:t xml:space="preserve">. In 2008, </w:t>
      </w:r>
      <w:r w:rsidRPr="0099221D">
        <w:rPr>
          <w:rStyle w:val="StyleUnderline"/>
        </w:rPr>
        <w:t xml:space="preserve">some 88 percent managed to achieve </w:t>
      </w:r>
      <w:r w:rsidRPr="0099221D">
        <w:rPr>
          <w:rStyle w:val="Emphasis"/>
        </w:rPr>
        <w:t>increases equaling</w:t>
      </w:r>
      <w:r w:rsidRPr="00932262">
        <w:rPr>
          <w:rStyle w:val="Emphasis"/>
        </w:rPr>
        <w:t xml:space="preserve"> or exceeding </w:t>
      </w:r>
      <w:r w:rsidRPr="00932262">
        <w:rPr>
          <w:rStyle w:val="StyleUnderline"/>
        </w:rPr>
        <w:t>the inflation rate</w:t>
      </w:r>
      <w:r w:rsidRPr="004D02E7">
        <w:t xml:space="preserve"> (DIEESE, 2009).11 </w:t>
      </w:r>
    </w:p>
    <w:p w14:paraId="4DF10122" w14:textId="77777777" w:rsidR="00A64044" w:rsidRPr="004D02E7" w:rsidRDefault="00A64044" w:rsidP="00A64044">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workers involving 130,000, a strike of 80,000 postal workers, one of 100,000 oil workers, and mass strikes of bank employees and others. These mass strikes were almost all offensive actions. </w:t>
      </w:r>
    </w:p>
    <w:p w14:paraId="31C5593B" w14:textId="77777777" w:rsidR="00A64044" w:rsidRPr="004D02E7" w:rsidRDefault="00A64044" w:rsidP="00A64044">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 xml:space="preserve">such as public demonstrations, marches, picketing, and </w:t>
      </w:r>
      <w:r w:rsidRPr="00932262">
        <w:rPr>
          <w:rStyle w:val="StyleUnderline"/>
        </w:rPr>
        <w:lastRenderedPageBreak/>
        <w:t>the occupation of workplaces.</w:t>
      </w:r>
      <w:r w:rsidRPr="004D02E7">
        <w:t xml:space="preserve"> In 2005 such activities accompanied 66 strikes (22 percent of all strikes in that year). Thirty-nine of these were accompanied by public demon </w:t>
      </w:r>
      <w:proofErr w:type="spellStart"/>
      <w:r w:rsidRPr="004D02E7">
        <w:t>strations</w:t>
      </w:r>
      <w:proofErr w:type="spellEnd"/>
      <w:r w:rsidRPr="004D02E7">
        <w:t xml:space="preserve">,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14:paraId="7AFD0B24" w14:textId="77777777" w:rsidR="00A64044" w:rsidRPr="004D02E7" w:rsidRDefault="00A64044" w:rsidP="00A64044"/>
    <w:p w14:paraId="58A154B2" w14:textId="77777777" w:rsidR="00A64044" w:rsidRDefault="00A64044" w:rsidP="00A64044">
      <w:pPr>
        <w:pStyle w:val="Heading4"/>
      </w:pPr>
      <w:r>
        <w:t xml:space="preserve">Raising the minimum wage </w:t>
      </w:r>
      <w:r w:rsidRPr="00221C94">
        <w:rPr>
          <w:u w:val="single"/>
        </w:rPr>
        <w:t>solves</w:t>
      </w:r>
      <w:r>
        <w:t xml:space="preserve"> income inequality</w:t>
      </w:r>
    </w:p>
    <w:p w14:paraId="403B0ACE" w14:textId="77777777" w:rsidR="00A64044" w:rsidRPr="00D06A82" w:rsidRDefault="00A64044" w:rsidP="00A64044">
      <w:r w:rsidRPr="00D06A82">
        <w:rPr>
          <w:rStyle w:val="Style13ptBold"/>
        </w:rPr>
        <w:t xml:space="preserve">Moser &amp; </w:t>
      </w:r>
      <w:proofErr w:type="spellStart"/>
      <w:r w:rsidRPr="00D06A82">
        <w:rPr>
          <w:rStyle w:val="Style13ptBold"/>
        </w:rPr>
        <w:t>Engbom</w:t>
      </w:r>
      <w:proofErr w:type="spellEnd"/>
      <w:r w:rsidRPr="00D06A82">
        <w:rPr>
          <w:rStyle w:val="Style13ptBold"/>
        </w:rPr>
        <w:t xml:space="preserve"> 20</w:t>
      </w:r>
      <w:r>
        <w:t xml:space="preserve"> [(Christian, </w:t>
      </w:r>
      <w:r w:rsidRPr="00D06A82">
        <w:t xml:space="preserve">an Assistant Professor within the Economics Division and </w:t>
      </w:r>
      <w:proofErr w:type="spellStart"/>
      <w:r w:rsidRPr="00D06A82">
        <w:t>Chazen</w:t>
      </w:r>
      <w:proofErr w:type="spellEnd"/>
      <w:r w:rsidRPr="00D06A82">
        <w:t xml:space="preserve"> Senior Scholar at Columbia Business School and an affiliated faculty member within the Department of Economics at Columbia University.</w:t>
      </w:r>
      <w:r>
        <w:t>) (</w:t>
      </w:r>
      <w:proofErr w:type="spellStart"/>
      <w:proofErr w:type="gramStart"/>
      <w:r>
        <w:t>Niklas,a</w:t>
      </w:r>
      <w:r w:rsidRPr="00D06A82">
        <w:t>n</w:t>
      </w:r>
      <w:proofErr w:type="spellEnd"/>
      <w:proofErr w:type="gramEnd"/>
      <w:r w:rsidRPr="00D06A82">
        <w:t xml:space="preserve">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w:t>
      </w:r>
      <w:proofErr w:type="spellStart"/>
      <w:r>
        <w:t>VoxDev</w:t>
      </w:r>
      <w:proofErr w:type="spellEnd"/>
      <w:r>
        <w:t xml:space="preserve">, 3/2/20. </w:t>
      </w:r>
      <w:r w:rsidRPr="00321498">
        <w:t>https://voxdev.org/topic/labour-markets-migration/how-rising-minimum-wage-reduced-earnings-inequality-brazil</w:t>
      </w:r>
      <w:r>
        <w:t>. Graphs omitted.] RR</w:t>
      </w:r>
    </w:p>
    <w:p w14:paraId="341A4805" w14:textId="77777777" w:rsidR="00A64044" w:rsidRPr="00F907C4" w:rsidRDefault="00A64044" w:rsidP="00A64044">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w:t>
      </w:r>
      <w:proofErr w:type="spellStart"/>
      <w:r>
        <w:t>Engbom</w:t>
      </w:r>
      <w:proofErr w:type="spellEnd"/>
      <w:r>
        <w:t xml:space="preserve">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14:paraId="6F49B0B8" w14:textId="77777777" w:rsidR="00A64044" w:rsidRDefault="00A64044" w:rsidP="00A64044">
      <w:r>
        <w:t>What happened in Brazil?</w:t>
      </w:r>
    </w:p>
    <w:p w14:paraId="790D78ED" w14:textId="77777777" w:rsidR="00A64044" w:rsidRDefault="00A64044" w:rsidP="00A64044">
      <w:r>
        <w:t xml:space="preserve">In addition to its large economy and inequality levels, we chose Brazil because administrative government records and household surveys provide a trove of useful microdata on employer- and employee-related drivers of earnings differences. We took a first look at </w:t>
      </w:r>
      <w:proofErr w:type="gramStart"/>
      <w:r>
        <w:t>these microdata</w:t>
      </w:r>
      <w:proofErr w:type="gramEnd"/>
      <w:r>
        <w:t xml:space="preserve">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14:paraId="14E5267E" w14:textId="77777777" w:rsidR="00A64044" w:rsidRDefault="00A64044" w:rsidP="00A64044">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levels </w:t>
      </w:r>
      <w:r w:rsidRPr="00375FEA">
        <w:rPr>
          <w:rStyle w:val="StyleUnderline"/>
          <w:highlight w:val="green"/>
        </w:rPr>
        <w:t>in Brazil decreased by 11%.</w:t>
      </w:r>
      <w:r w:rsidRPr="00F907C4">
        <w:rPr>
          <w:rStyle w:val="StyleUnderline"/>
        </w:rPr>
        <w:t xml:space="preserve"> This sizeable decline in earnings inequality resembles the experience of other Latin American economies during this </w:t>
      </w:r>
      <w:proofErr w:type="gramStart"/>
      <w:r w:rsidRPr="00F907C4">
        <w:rPr>
          <w:rStyle w:val="StyleUnderline"/>
        </w:rPr>
        <w:t>period,</w:t>
      </w:r>
      <w:r>
        <w:t xml:space="preserve"> but</w:t>
      </w:r>
      <w:proofErr w:type="gramEnd"/>
      <w:r>
        <w:t xml:space="preserve"> stands in stark contrast to that of the US and many developed countries, which saw steady increases in inequality over the past two decades.</w:t>
      </w:r>
    </w:p>
    <w:p w14:paraId="36027622" w14:textId="77777777" w:rsidR="00A64044" w:rsidRDefault="00A64044" w:rsidP="00A64044">
      <w:r>
        <w:t xml:space="preserve">To be sure, </w:t>
      </w:r>
      <w:r w:rsidRPr="00F907C4">
        <w:rPr>
          <w:rStyle w:val="StyleUnderline"/>
        </w:rPr>
        <w:t xml:space="preserve">Brazil has experienced many societal, </w:t>
      </w:r>
      <w:proofErr w:type="gramStart"/>
      <w:r w:rsidRPr="00F907C4">
        <w:rPr>
          <w:rStyle w:val="StyleUnderline"/>
        </w:rPr>
        <w:t>regulatory</w:t>
      </w:r>
      <w:proofErr w:type="gramEnd"/>
      <w:r w:rsidRPr="00F907C4">
        <w:rPr>
          <w:rStyle w:val="StyleUnderline"/>
        </w:rPr>
        <w:t xml:space="preserve"> and economic changes since the early 1990s</w:t>
      </w:r>
      <w:r>
        <w:t xml:space="preserve">, </w:t>
      </w:r>
      <w:r w:rsidRPr="00F907C4">
        <w:rPr>
          <w:rStyle w:val="StyleUnderline"/>
        </w:rPr>
        <w:t xml:space="preserve">ranging from high rates of inflation and a financial crisis to the expansion of various social </w:t>
      </w:r>
      <w:proofErr w:type="spellStart"/>
      <w:r w:rsidRPr="00F907C4">
        <w:rPr>
          <w:rStyle w:val="StyleUnderline"/>
        </w:rPr>
        <w:t>programmes</w:t>
      </w:r>
      <w:proofErr w:type="spellEnd"/>
      <w:r w:rsidRPr="00F907C4">
        <w:rPr>
          <w:rStyle w:val="StyleUnderline"/>
        </w:rPr>
        <w:t>.</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14:paraId="177ABF56" w14:textId="77777777" w:rsidR="00A64044" w:rsidRDefault="00A64044" w:rsidP="00A64044">
      <w:r>
        <w:t>Figure 1</w:t>
      </w:r>
    </w:p>
    <w:p w14:paraId="5B0AF692" w14:textId="77777777" w:rsidR="00A64044" w:rsidRDefault="00A64044" w:rsidP="00A64044">
      <w:r>
        <w:t>We concluded that:</w:t>
      </w:r>
    </w:p>
    <w:p w14:paraId="4EA21EF2" w14:textId="77777777" w:rsidR="00A64044" w:rsidRPr="00016361" w:rsidRDefault="00A64044" w:rsidP="00A64044">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14:paraId="3C8A16EF" w14:textId="77777777" w:rsidR="00A64044" w:rsidRDefault="00A64044" w:rsidP="00A64044">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14:paraId="189EB3AE" w14:textId="77777777" w:rsidR="00A64044" w:rsidRPr="00016361" w:rsidRDefault="00A64044" w:rsidP="00A64044">
      <w:pPr>
        <w:rPr>
          <w:rStyle w:val="StyleUnderline"/>
        </w:rPr>
      </w:pPr>
      <w:r w:rsidRPr="00016361">
        <w:rPr>
          <w:rStyle w:val="StyleUnderline"/>
        </w:rPr>
        <w:t xml:space="preserve">The large </w:t>
      </w:r>
      <w:r w:rsidRPr="00375FEA">
        <w:rPr>
          <w:rStyle w:val="StyleUnderline"/>
          <w:highlight w:val="green"/>
        </w:rPr>
        <w:t>increase in</w:t>
      </w:r>
      <w:r w:rsidRPr="00016361">
        <w:rPr>
          <w:rStyle w:val="StyleUnderline"/>
        </w:rPr>
        <w:t xml:space="preserve"> the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14:paraId="1B5FE06C" w14:textId="77777777" w:rsidR="00A64044" w:rsidRDefault="00A64044" w:rsidP="00A64044">
      <w:r>
        <w:lastRenderedPageBreak/>
        <w:t>Brazilian firms’ response to the rising minimum wage</w:t>
      </w:r>
    </w:p>
    <w:p w14:paraId="48314A47" w14:textId="77777777" w:rsidR="00A64044" w:rsidRPr="00016361" w:rsidRDefault="00A64044" w:rsidP="00A64044">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14:paraId="25FB64BB" w14:textId="77777777" w:rsidR="00A64044" w:rsidRDefault="00A64044" w:rsidP="00A64044">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14:paraId="385412BB" w14:textId="77777777" w:rsidR="00A64044" w:rsidRDefault="00A64044" w:rsidP="00A64044">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w:t>
      </w:r>
      <w:proofErr w:type="gramStart"/>
      <w:r>
        <w:t>e.g.</w:t>
      </w:r>
      <w:proofErr w:type="gramEnd"/>
      <w:r>
        <w:t xml:space="preserve"> the 50-10 earnings percentile ratio).</w:t>
      </w:r>
    </w:p>
    <w:p w14:paraId="0C5F5DA3" w14:textId="77777777" w:rsidR="00A64044" w:rsidRDefault="00A64044" w:rsidP="00A64044">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xml:space="preserve">. This cut into firm profits, particularly for small and less productive enterprises. Consequently, as the share of their budgets earmarked for </w:t>
      </w:r>
      <w:proofErr w:type="spellStart"/>
      <w:r>
        <w:t>labour</w:t>
      </w:r>
      <w:proofErr w:type="spellEnd"/>
      <w:r>
        <w:t xml:space="preserve"> increased, some companies responded by reducing their hiring.</w:t>
      </w:r>
    </w:p>
    <w:p w14:paraId="4197F78D" w14:textId="77777777" w:rsidR="00A64044" w:rsidRDefault="00A64044" w:rsidP="00A64044">
      <w:r>
        <w:t xml:space="preserve">At the same time, however, </w:t>
      </w:r>
      <w:r w:rsidRPr="00375FEA">
        <w:rPr>
          <w:rStyle w:val="StyleUnderline"/>
          <w:highlight w:val="green"/>
        </w:rPr>
        <w:t>workers gravitated to better paying</w:t>
      </w:r>
      <w:r>
        <w:t xml:space="preserve"> (and more productive</w:t>
      </w:r>
      <w:r w:rsidRPr="00375FEA">
        <w:rPr>
          <w:highlight w:val="green"/>
        </w:rPr>
        <w:t xml:space="preserve">) </w:t>
      </w:r>
      <w:r w:rsidRPr="00375FEA">
        <w:rPr>
          <w:rStyle w:val="StyleUnderline"/>
          <w:highlight w:val="green"/>
        </w:rPr>
        <w:t>companies</w:t>
      </w:r>
      <w:r w:rsidRPr="00016361">
        <w:rPr>
          <w:rStyle w:val="StyleUnderline"/>
        </w:rPr>
        <w:t>, where workers always receive a lower share of their productive value</w:t>
      </w:r>
      <w:r>
        <w:t xml:space="preserve">. As a result, </w:t>
      </w:r>
      <w:r w:rsidRPr="00016361">
        <w:rPr>
          <w:rStyle w:val="StyleUnderline"/>
        </w:rPr>
        <w:t xml:space="preserve">the overall increase in </w:t>
      </w:r>
      <w:proofErr w:type="spellStart"/>
      <w:r w:rsidRPr="00016361">
        <w:rPr>
          <w:rStyle w:val="StyleUnderline"/>
        </w:rPr>
        <w:t>labour’s</w:t>
      </w:r>
      <w:proofErr w:type="spellEnd"/>
      <w:r>
        <w:t xml:space="preserve"> </w:t>
      </w:r>
      <w:r w:rsidRPr="00016361">
        <w:rPr>
          <w:rStyle w:val="StyleUnderline"/>
        </w:rPr>
        <w:t>share of profits, as well as the negative employment response, was dampened</w:t>
      </w:r>
      <w:r>
        <w:t>.</w:t>
      </w:r>
    </w:p>
    <w:p w14:paraId="7E00C50B" w14:textId="77777777" w:rsidR="00A64044" w:rsidRDefault="00A64044" w:rsidP="00A64044">
      <w:r>
        <w:t>How the Brazilian workforce changed</w:t>
      </w:r>
    </w:p>
    <w:p w14:paraId="7E943B9E" w14:textId="77777777" w:rsidR="00A64044" w:rsidRPr="00016361" w:rsidRDefault="00A64044" w:rsidP="00A64044">
      <w:pPr>
        <w:rPr>
          <w:rStyle w:val="StyleUnderline"/>
        </w:rPr>
      </w:pPr>
      <w:r w:rsidRPr="00016361">
        <w:rPr>
          <w:rStyle w:val="StyleUnderline"/>
        </w:rPr>
        <w:t>The profile of Brazilian workers evolved as well in the 16 years between 1996 and 2012</w:t>
      </w:r>
      <w:r>
        <w:t xml:space="preserve">, </w:t>
      </w:r>
      <w:r w:rsidRPr="00016361">
        <w:rPr>
          <w:rStyle w:val="StyleUnderline"/>
        </w:rPr>
        <w:t>which may have also contributed to the decline in earnings inequality</w:t>
      </w:r>
      <w:r>
        <w:t xml:space="preserve">. One example being that </w:t>
      </w:r>
      <w:r w:rsidRPr="00016361">
        <w:rPr>
          <w:rStyle w:val="StyleUnderline"/>
        </w:rPr>
        <w:t>employees became more likely to change jobs.</w:t>
      </w:r>
      <w:r>
        <w:t xml:space="preserve"> While still less frequent than in the US, </w:t>
      </w:r>
      <w:r w:rsidRPr="00016361">
        <w:rPr>
          <w:rStyle w:val="StyleUnderline"/>
        </w:rPr>
        <w:t xml:space="preserve">migration </w:t>
      </w:r>
      <w:proofErr w:type="gramStart"/>
      <w:r w:rsidRPr="00016361">
        <w:rPr>
          <w:rStyle w:val="StyleUnderline"/>
        </w:rPr>
        <w:t>between jobs</w:t>
      </w:r>
      <w:proofErr w:type="gramEnd"/>
      <w:r w:rsidRPr="00016361">
        <w:rPr>
          <w:rStyle w:val="StyleUnderline"/>
        </w:rPr>
        <w:t xml:space="preserve"> became a powerful engine for individual earnings growth.</w:t>
      </w:r>
    </w:p>
    <w:p w14:paraId="17C009B9" w14:textId="77777777" w:rsidR="00A64044" w:rsidRDefault="00A64044" w:rsidP="00A64044">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14:paraId="3D41B248" w14:textId="77777777" w:rsidR="00A64044" w:rsidRPr="00375FEA" w:rsidRDefault="00A64044" w:rsidP="00A64044">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14:paraId="1C615737" w14:textId="77777777" w:rsidR="00A64044" w:rsidRDefault="00A64044" w:rsidP="00A64044">
      <w:r>
        <w:t xml:space="preserve">We estimate that </w:t>
      </w:r>
      <w:r w:rsidRPr="00375FEA">
        <w:rPr>
          <w:rStyle w:val="StyleUnderline"/>
        </w:rPr>
        <w:t xml:space="preserve">demographics and </w:t>
      </w:r>
      <w:r w:rsidRPr="00375FEA">
        <w:rPr>
          <w:rStyle w:val="StyleUnderline"/>
          <w:highlight w:val="green"/>
        </w:rPr>
        <w:t>changes in worker input</w:t>
      </w:r>
      <w:r w:rsidRPr="00375FEA">
        <w:rPr>
          <w:rStyle w:val="StyleUnderline"/>
        </w:rPr>
        <w:t xml:space="preserve"> </w:t>
      </w:r>
      <w:r w:rsidRPr="00375FEA">
        <w:rPr>
          <w:rStyle w:val="StyleUnderline"/>
          <w:highlight w:val="green"/>
        </w:rPr>
        <w:t>contributed</w:t>
      </w:r>
      <w:r w:rsidRPr="00375FEA">
        <w:rPr>
          <w:rStyle w:val="StyleUnderline"/>
        </w:rPr>
        <w:t xml:space="preserve"> about 29% </w:t>
      </w:r>
      <w:r w:rsidRPr="00375FEA">
        <w:rPr>
          <w:rStyle w:val="StyleUnderline"/>
          <w:highlight w:val="green"/>
        </w:rPr>
        <w:t>to the narrowing of Brazil’s income gap.</w:t>
      </w:r>
      <w:r>
        <w:t xml:space="preserve"> Our findings attribute </w:t>
      </w:r>
      <w:r w:rsidRPr="00375FEA">
        <w:rPr>
          <w:rStyle w:val="StyleUnderline"/>
        </w:rPr>
        <w:t>a bigger share (40%) of the reduction to the minimum wage hikes and employer responses to raising that wage floor.</w:t>
      </w:r>
      <w:r>
        <w:t xml:space="preserve"> </w:t>
      </w:r>
      <w:r w:rsidRPr="00375FEA">
        <w:rPr>
          <w:rStyle w:val="StyleUnderline"/>
        </w:rPr>
        <w:t>We attribute two thirds of the change in between-firm inequality to firms’ equilibrium</w:t>
      </w:r>
      <w:r>
        <w:t xml:space="preserve"> response of raising pay even if the minimum wage was not binding for them, resulting in ‘trickle-up’ wage hikes to higher-paid individuals.</w:t>
      </w:r>
    </w:p>
    <w:p w14:paraId="5D5B9166" w14:textId="77777777" w:rsidR="00A64044" w:rsidRPr="0099221D" w:rsidRDefault="00A64044" w:rsidP="00A64044">
      <w:r>
        <w:t xml:space="preserve">Concluding remarks: The effect of a rising minimum wage on inequality </w:t>
      </w:r>
      <w:r w:rsidRPr="0099221D">
        <w:t>depends on the economic context</w:t>
      </w:r>
    </w:p>
    <w:p w14:paraId="1CE5EDA5" w14:textId="77777777" w:rsidR="00A64044" w:rsidRDefault="00A64044" w:rsidP="00A64044">
      <w:r w:rsidRPr="0099221D">
        <w:t xml:space="preserve">To be sure, notable differences exist between emerging and developed markets. </w:t>
      </w:r>
      <w:r w:rsidRPr="0099221D">
        <w:rPr>
          <w:rStyle w:val="StyleUnderline"/>
        </w:rPr>
        <w:t xml:space="preserve">The increase in the minimum wage may have had an outsized effect on reducing earnings inequality in Brazil </w:t>
      </w:r>
      <w:r w:rsidRPr="0099221D">
        <w:t>because</w:t>
      </w:r>
      <w:r w:rsidRPr="00375FEA">
        <w:t xml:space="preserve"> the income gap was initially very high. The effects of</w:t>
      </w:r>
      <w:r>
        <w:t xml:space="preserve"> a rising minimum wage on inequality could be much smaller and the impact on employment more negative under different </w:t>
      </w:r>
      <w:proofErr w:type="spellStart"/>
      <w:r>
        <w:t>labour</w:t>
      </w:r>
      <w:proofErr w:type="spellEnd"/>
      <w:r>
        <w:t xml:space="preserve"> </w:t>
      </w:r>
      <w:r w:rsidRPr="0099221D">
        <w:t xml:space="preserve">market conditions, such as those in more developed countries. For example, previous work on the </w:t>
      </w:r>
      <w:r w:rsidRPr="0099221D">
        <w:lastRenderedPageBreak/>
        <w:t>effects of the minimum wage on the earnings distribution in the US indicates spillovers up to only the 20th percentile of earnings distribution (Autor et al. 2016). However</w:t>
      </w:r>
      <w:r w:rsidRPr="0099221D">
        <w:rPr>
          <w:rStyle w:val="StyleUnderline"/>
        </w:rPr>
        <w:t>, the striking results that Brazil achieved in narrowing its inequality gap may offer lessons that could carry over to the US and</w:t>
      </w:r>
      <w:r w:rsidRPr="00375FEA">
        <w:rPr>
          <w:rStyle w:val="StyleUnderline"/>
        </w:rPr>
        <w:t xml:space="preserve"> OECD countries</w:t>
      </w:r>
      <w:r>
        <w:t>. Further work is needed to assess the size and determinants of spillovers of the minimum wage in different economies.</w:t>
      </w:r>
    </w:p>
    <w:p w14:paraId="3BDA8285" w14:textId="77777777" w:rsidR="00A64044" w:rsidRDefault="00A64044" w:rsidP="00A64044"/>
    <w:p w14:paraId="48CE0F45" w14:textId="77777777" w:rsidR="00A64044" w:rsidRDefault="00A64044" w:rsidP="00A64044">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14:paraId="242C9393" w14:textId="77777777" w:rsidR="00A64044" w:rsidRPr="00D825C8" w:rsidRDefault="00A64044" w:rsidP="00A64044">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r w:rsidRPr="00321498">
        <w:t>https://thehill.com/opinion/international/499817-brazils-dark-cloud-over-the-global-economy</w:t>
      </w:r>
      <w:r w:rsidRPr="00D825C8">
        <w:t>] RR</w:t>
      </w:r>
    </w:p>
    <w:p w14:paraId="5D262925" w14:textId="77777777" w:rsidR="00A64044" w:rsidRDefault="00A64044" w:rsidP="00A64044">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14:paraId="1C0559DE" w14:textId="77777777" w:rsidR="00A64044" w:rsidRPr="00D825C8" w:rsidRDefault="00A64044" w:rsidP="00A64044">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It also is a highly indebted country with a government debt that now totals around $2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14:paraId="145562EE" w14:textId="77777777" w:rsidR="00A64044" w:rsidRPr="00D825C8" w:rsidRDefault="00A64044" w:rsidP="00A64044">
      <w:pPr>
        <w:rPr>
          <w:rStyle w:val="StyleUnderline"/>
        </w:rPr>
      </w:pPr>
      <w:r>
        <w:t xml:space="preserve">Even before the coronavirus crisis, </w:t>
      </w:r>
      <w:r w:rsidRPr="00D825C8">
        <w:rPr>
          <w:rStyle w:val="StyleUnderline"/>
        </w:rPr>
        <w:t xml:space="preserve">the Brazilian economy was </w:t>
      </w:r>
      <w:proofErr w:type="gramStart"/>
      <w:r w:rsidRPr="00D825C8">
        <w:rPr>
          <w:rStyle w:val="StyleUnderline"/>
        </w:rPr>
        <w:t>in the midst of</w:t>
      </w:r>
      <w:proofErr w:type="gramEnd"/>
      <w:r w:rsidRPr="00D825C8">
        <w:rPr>
          <w:rStyle w:val="StyleUnderline"/>
        </w:rPr>
        <w:t xml:space="preserve">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14:paraId="2AC110AA" w14:textId="77777777" w:rsidR="00A64044" w:rsidRDefault="00A64044" w:rsidP="00A64044">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14:paraId="4BA9192E" w14:textId="77777777" w:rsidR="00A64044" w:rsidRDefault="00A64044" w:rsidP="00A64044">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14:paraId="3137E83B" w14:textId="77777777" w:rsidR="00A64044" w:rsidRPr="00B6374C" w:rsidRDefault="00A64044" w:rsidP="00A64044">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14:paraId="48D4F633" w14:textId="77777777" w:rsidR="00A64044" w:rsidRPr="00B6374C" w:rsidRDefault="00A64044" w:rsidP="00A64044">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w:t>
      </w:r>
      <w:r w:rsidRPr="00B6374C">
        <w:rPr>
          <w:rStyle w:val="StyleUnderline"/>
        </w:rPr>
        <w:lastRenderedPageBreak/>
        <w:t xml:space="preserve">cause the Brazilian budget deficit to balloon to almost 10 percent of GDP and will contribute to a rise in the public debt to GDP ratio to almost 100 percent by the end of 2020. </w:t>
      </w:r>
    </w:p>
    <w:p w14:paraId="2CF5E968" w14:textId="77777777" w:rsidR="00A64044" w:rsidRDefault="00A64044" w:rsidP="00A64044">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w:t>
      </w:r>
      <w:proofErr w:type="gramStart"/>
      <w:r>
        <w:t>Lebanon</w:t>
      </w:r>
      <w:proofErr w:type="gramEnd"/>
      <w:r>
        <w:t xml:space="preserve"> and Venezuela have either defaulted or are well on their way to defaulting on their debt. It would also seem to be the case at a time when serious questions are being raised about debt sustainability in Italy, South </w:t>
      </w:r>
      <w:proofErr w:type="gramStart"/>
      <w:r>
        <w:t>Africa</w:t>
      </w:r>
      <w:proofErr w:type="gramEnd"/>
      <w:r>
        <w:t xml:space="preserve"> and Turkey. </w:t>
      </w:r>
    </w:p>
    <w:p w14:paraId="7107FD51" w14:textId="77777777" w:rsidR="00A64044" w:rsidRDefault="00A64044" w:rsidP="00A64044">
      <w:pPr>
        <w:rPr>
          <w:rStyle w:val="StyleUnderline"/>
        </w:rPr>
      </w:pPr>
      <w:r w:rsidRPr="00B6374C">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14:paraId="5A8DF1A7" w14:textId="77777777" w:rsidR="00A64044" w:rsidRPr="008A30B5" w:rsidRDefault="00A64044" w:rsidP="00A64044">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127C7CCC" w14:textId="77777777" w:rsidR="00A64044" w:rsidRPr="008A30B5" w:rsidRDefault="00A64044" w:rsidP="00A64044">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4CCC4B84" w14:textId="77777777" w:rsidR="00A64044" w:rsidRPr="002079A9" w:rsidRDefault="00A64044" w:rsidP="00A64044">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w:t>
      </w:r>
      <w:proofErr w:type="gramStart"/>
      <w:r w:rsidRPr="002079A9">
        <w:rPr>
          <w:sz w:val="12"/>
        </w:rPr>
        <w:t>in order to</w:t>
      </w:r>
      <w:proofErr w:type="gramEnd"/>
      <w:r w:rsidRPr="002079A9">
        <w:rPr>
          <w:sz w:val="12"/>
        </w:rPr>
        <w:t xml:space="preserve">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xml:space="preserve">, </w:t>
      </w:r>
      <w:proofErr w:type="gramStart"/>
      <w:r w:rsidRPr="002079A9">
        <w:rPr>
          <w:sz w:val="12"/>
        </w:rPr>
        <w:t>i.e.</w:t>
      </w:r>
      <w:proofErr w:type="gramEnd"/>
      <w:r w:rsidRPr="002079A9">
        <w:rPr>
          <w:sz w:val="12"/>
        </w:rPr>
        <w:t xml:space="preserve"> under the instigation of actions by a third party – or against a third party.</w:t>
      </w:r>
    </w:p>
    <w:p w14:paraId="5479E3A3" w14:textId="77777777" w:rsidR="00A64044" w:rsidRDefault="00A64044" w:rsidP="00A64044">
      <w:pPr>
        <w:rPr>
          <w:sz w:val="12"/>
        </w:rPr>
      </w:pPr>
      <w:r w:rsidRPr="002079A9">
        <w:rPr>
          <w:sz w:val="12"/>
        </w:rPr>
        <w:t xml:space="preserve">Yet </w:t>
      </w:r>
      <w:proofErr w:type="gramStart"/>
      <w:r w:rsidRPr="002079A9">
        <w:rPr>
          <w:sz w:val="12"/>
        </w:rPr>
        <w:t>as long as</w:t>
      </w:r>
      <w:proofErr w:type="gramEnd"/>
      <w:r w:rsidRPr="002079A9">
        <w:rPr>
          <w:sz w:val="12"/>
        </w:rPr>
        <w:t xml:space="preserve">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631ED880" w14:textId="77777777" w:rsidR="00A64044" w:rsidRDefault="00A64044" w:rsidP="00A64044"/>
    <w:p w14:paraId="3164A31B" w14:textId="77777777" w:rsidR="00A64044" w:rsidRPr="00A355C6" w:rsidRDefault="00A64044" w:rsidP="00A64044">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7CD21F44" w14:textId="77777777" w:rsidR="00A64044" w:rsidRPr="00A355C6" w:rsidRDefault="00A64044" w:rsidP="00A64044">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 xml:space="preserve">[(Steven, Director of the University of Missouri’s Clinical Laboratory Science </w:t>
      </w:r>
      <w:proofErr w:type="gramStart"/>
      <w:r w:rsidRPr="00A355C6">
        <w:rPr>
          <w:rStyle w:val="Style13ptBold"/>
          <w:b w:val="0"/>
          <w:bCs/>
          <w:sz w:val="16"/>
          <w:szCs w:val="16"/>
        </w:rPr>
        <w:t>Program</w:t>
      </w:r>
      <w:proofErr w:type="gramEnd"/>
      <w:r w:rsidRPr="00A355C6">
        <w:rPr>
          <w:rStyle w:val="Style13ptBold"/>
          <w:b w:val="0"/>
          <w:bCs/>
          <w:sz w:val="16"/>
          <w:szCs w:val="16"/>
        </w:rPr>
        <w:t xml:space="preserve">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1E0601">
        <w:rPr>
          <w:rStyle w:val="StyleUnderline"/>
          <w:szCs w:val="22"/>
          <w:highlight w:val="green"/>
        </w:rPr>
        <w:t xml:space="preserve">nuclear winter would cause </w:t>
      </w:r>
      <w:r w:rsidRPr="00A355C6">
        <w:rPr>
          <w:rStyle w:val="Emphasis"/>
        </w:rPr>
        <w:t xml:space="preserve">most </w:t>
      </w:r>
      <w:r w:rsidRPr="001E0601">
        <w:rPr>
          <w:rStyle w:val="Emphasis"/>
          <w:highlight w:val="green"/>
        </w:rPr>
        <w:t>humans</w:t>
      </w:r>
      <w:r w:rsidRPr="00A355C6">
        <w:rPr>
          <w:rStyle w:val="StyleUnderline"/>
          <w:szCs w:val="22"/>
        </w:rPr>
        <w:t xml:space="preserve"> and large </w:t>
      </w:r>
      <w:r w:rsidRPr="00A355C6">
        <w:rPr>
          <w:rStyle w:val="StyleUnderline"/>
          <w:szCs w:val="22"/>
        </w:rPr>
        <w:lastRenderedPageBreak/>
        <w:t xml:space="preserve">animals </w:t>
      </w:r>
      <w:r w:rsidRPr="001E0601">
        <w:rPr>
          <w:rStyle w:val="Emphasis"/>
          <w:highlight w:val="green"/>
        </w:rPr>
        <w:t>to die</w:t>
      </w:r>
      <w:r w:rsidRPr="00A355C6">
        <w:rPr>
          <w:rStyle w:val="StyleUnderline"/>
          <w:szCs w:val="22"/>
        </w:rPr>
        <w:t xml:space="preserve"> from nuclear famine </w:t>
      </w:r>
      <w:r w:rsidRPr="001E0601">
        <w:rPr>
          <w:rStyle w:val="StyleUnderline"/>
          <w:szCs w:val="22"/>
          <w:highlight w:val="green"/>
        </w:rPr>
        <w:t xml:space="preserve">in a </w:t>
      </w:r>
      <w:r w:rsidRPr="001E0601">
        <w:rPr>
          <w:rStyle w:val="Emphasis"/>
          <w:szCs w:val="22"/>
          <w:highlight w:val="green"/>
        </w:rPr>
        <w:t>mass extinction</w:t>
      </w:r>
      <w:r w:rsidRPr="00A355C6">
        <w:rPr>
          <w:rStyle w:val="StyleUnderline"/>
        </w:rPr>
        <w:t xml:space="preserve"> event</w:t>
      </w:r>
      <w:r w:rsidRPr="00A355C6">
        <w:t xml:space="preserve"> </w:t>
      </w:r>
      <w:proofErr w:type="gramStart"/>
      <w:r w:rsidRPr="00A355C6">
        <w:rPr>
          <w:rFonts w:eastAsia="Times New Roman"/>
          <w:szCs w:val="22"/>
        </w:rPr>
        <w:t>similar to</w:t>
      </w:r>
      <w:proofErr w:type="gramEnd"/>
      <w:r w:rsidRPr="00A355C6">
        <w:rPr>
          <w:rFonts w:eastAsia="Times New Roman"/>
          <w:szCs w:val="22"/>
        </w:rPr>
        <w:t xml:space="preserve"> the one that wiped out the dinosaurs.</w:t>
      </w:r>
    </w:p>
    <w:p w14:paraId="24067974" w14:textId="77777777" w:rsidR="00A64044" w:rsidRPr="00A355C6" w:rsidRDefault="00A64044" w:rsidP="00A64044">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1E0601">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1E0601">
        <w:rPr>
          <w:rStyle w:val="StyleUnderline"/>
          <w:szCs w:val="22"/>
          <w:highlight w:val="green"/>
        </w:rPr>
        <w:t>tens of thousands of</w:t>
      </w:r>
      <w:r w:rsidRPr="00A355C6">
        <w:rPr>
          <w:rStyle w:val="StyleUnderline"/>
          <w:szCs w:val="22"/>
        </w:rPr>
        <w:t xml:space="preserve"> square </w:t>
      </w:r>
      <w:r w:rsidRPr="001E0601">
        <w:rPr>
          <w:rStyle w:val="StyleUnderline"/>
          <w:szCs w:val="22"/>
          <w:highlight w:val="green"/>
        </w:rPr>
        <w:t>miles. These</w:t>
      </w:r>
      <w:r w:rsidRPr="00A355C6">
        <w:rPr>
          <w:rStyle w:val="StyleUnderline"/>
          <w:szCs w:val="22"/>
        </w:rPr>
        <w:t xml:space="preserve"> mass </w:t>
      </w:r>
      <w:r w:rsidRPr="001E0601">
        <w:rPr>
          <w:rStyle w:val="StyleUnderline"/>
          <w:szCs w:val="22"/>
          <w:highlight w:val="green"/>
        </w:rPr>
        <w:t>fires</w:t>
      </w:r>
      <w:r w:rsidRPr="00A355C6">
        <w:rPr>
          <w:rStyle w:val="StyleUnderline"/>
          <w:szCs w:val="22"/>
        </w:rPr>
        <w:t xml:space="preserve">, many of which </w:t>
      </w:r>
      <w:r w:rsidRPr="001E0601">
        <w:rPr>
          <w:rStyle w:val="StyleUnderline"/>
          <w:szCs w:val="22"/>
          <w:highlight w:val="green"/>
        </w:rPr>
        <w:t>would rage over</w:t>
      </w:r>
      <w:r w:rsidRPr="00A355C6">
        <w:rPr>
          <w:rStyle w:val="StyleUnderline"/>
          <w:szCs w:val="22"/>
        </w:rPr>
        <w:t xml:space="preserve"> large </w:t>
      </w:r>
      <w:r w:rsidRPr="001E0601">
        <w:rPr>
          <w:rStyle w:val="Emphasis"/>
          <w:highlight w:val="green"/>
        </w:rPr>
        <w:t>cities and industrial areas</w:t>
      </w:r>
      <w:r w:rsidRPr="00A355C6">
        <w:rPr>
          <w:rStyle w:val="StyleUnderline"/>
          <w:szCs w:val="22"/>
        </w:rPr>
        <w:t xml:space="preserve">, would release many tens of </w:t>
      </w:r>
      <w:r w:rsidRPr="001E0601">
        <w:rPr>
          <w:rStyle w:val="StyleUnderline"/>
          <w:szCs w:val="22"/>
          <w:highlight w:val="green"/>
        </w:rPr>
        <w:t>millions of tons of</w:t>
      </w:r>
      <w:r w:rsidRPr="00A355C6">
        <w:rPr>
          <w:rStyle w:val="StyleUnderline"/>
          <w:szCs w:val="22"/>
        </w:rPr>
        <w:t xml:space="preserve"> black </w:t>
      </w:r>
      <w:r w:rsidRPr="001E0601">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1E0601">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1E0601">
        <w:rPr>
          <w:rStyle w:val="StyleUnderline"/>
          <w:szCs w:val="22"/>
          <w:highlight w:val="green"/>
        </w:rPr>
        <w:t xml:space="preserve">into the </w:t>
      </w:r>
      <w:r w:rsidRPr="001E0601">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276E1376" w14:textId="77777777" w:rsidR="00A64044" w:rsidRPr="00A355C6" w:rsidRDefault="00A64044" w:rsidP="00A64044">
      <w:pPr>
        <w:shd w:val="clear" w:color="auto" w:fill="FFFFFF"/>
        <w:spacing w:after="150" w:line="240" w:lineRule="auto"/>
        <w:rPr>
          <w:rStyle w:val="StyleUnderline"/>
          <w:szCs w:val="22"/>
        </w:rPr>
      </w:pPr>
      <w:r w:rsidRPr="00A355C6">
        <w:rPr>
          <w:rFonts w:eastAsia="Times New Roman"/>
          <w:szCs w:val="22"/>
        </w:rPr>
        <w:t xml:space="preserve">The scientists who </w:t>
      </w:r>
      <w:r w:rsidRPr="0099221D">
        <w:rPr>
          <w:rFonts w:eastAsia="Times New Roman"/>
          <w:szCs w:val="22"/>
        </w:rPr>
        <w:t xml:space="preserve">completed </w:t>
      </w:r>
      <w:r w:rsidRPr="0099221D">
        <w:rPr>
          <w:rStyle w:val="StyleUnderline"/>
          <w:szCs w:val="22"/>
        </w:rPr>
        <w:t xml:space="preserve">the </w:t>
      </w:r>
      <w:r w:rsidRPr="0099221D">
        <w:rPr>
          <w:rStyle w:val="Emphasis"/>
        </w:rPr>
        <w:t>most recent peer-reviewed studies</w:t>
      </w:r>
      <w:r w:rsidRPr="0099221D">
        <w:rPr>
          <w:rStyle w:val="StyleUnderline"/>
          <w:szCs w:val="22"/>
        </w:rPr>
        <w:t xml:space="preserve"> on nuclear winter discovered that</w:t>
      </w:r>
      <w:r w:rsidRPr="00A355C6">
        <w:rPr>
          <w:rStyle w:val="StyleUnderline"/>
          <w:szCs w:val="22"/>
        </w:rPr>
        <w:t xml:space="preserve"> the </w:t>
      </w:r>
      <w:r w:rsidRPr="001E0601">
        <w:rPr>
          <w:rStyle w:val="StyleUnderline"/>
          <w:szCs w:val="22"/>
          <w:highlight w:val="green"/>
        </w:rPr>
        <w:t>sunlight would</w:t>
      </w:r>
      <w:r w:rsidRPr="00A355C6">
        <w:rPr>
          <w:rStyle w:val="StyleUnderline"/>
          <w:szCs w:val="22"/>
        </w:rPr>
        <w:t xml:space="preserve"> heat the smoke, </w:t>
      </w:r>
      <w:r w:rsidRPr="001E0601">
        <w:rPr>
          <w:rStyle w:val="StyleUnderline"/>
          <w:szCs w:val="22"/>
          <w:highlight w:val="green"/>
        </w:rPr>
        <w:t xml:space="preserve">producing a </w:t>
      </w:r>
      <w:r w:rsidRPr="00A355C6">
        <w:rPr>
          <w:rStyle w:val="StyleUnderline"/>
          <w:szCs w:val="22"/>
        </w:rPr>
        <w:t>self-</w:t>
      </w:r>
      <w:r w:rsidRPr="001E0601">
        <w:rPr>
          <w:rStyle w:val="StyleUnderline"/>
          <w:szCs w:val="22"/>
          <w:highlight w:val="green"/>
        </w:rPr>
        <w:t>lofting effect that would</w:t>
      </w:r>
      <w:r w:rsidRPr="00A355C6">
        <w:rPr>
          <w:rStyle w:val="StyleUnderline"/>
          <w:szCs w:val="22"/>
        </w:rPr>
        <w:t xml:space="preserve"> not only </w:t>
      </w:r>
      <w:r w:rsidRPr="001E0601">
        <w:rPr>
          <w:rStyle w:val="StyleUnderline"/>
          <w:szCs w:val="22"/>
          <w:highlight w:val="green"/>
        </w:rPr>
        <w:t>aid the rise of the smoke</w:t>
      </w:r>
      <w:r w:rsidRPr="00A355C6">
        <w:rPr>
          <w:rStyle w:val="StyleUnderline"/>
          <w:szCs w:val="22"/>
        </w:rPr>
        <w:t xml:space="preserve"> into the stratosphere </w:t>
      </w:r>
      <w:r w:rsidRPr="001E0601">
        <w:rPr>
          <w:rStyle w:val="StyleUnderline"/>
          <w:szCs w:val="22"/>
          <w:highlight w:val="green"/>
        </w:rPr>
        <w:t xml:space="preserve">(above cloud level, where it </w:t>
      </w:r>
      <w:r w:rsidRPr="001E0601">
        <w:rPr>
          <w:rStyle w:val="Emphasis"/>
          <w:szCs w:val="22"/>
          <w:highlight w:val="green"/>
        </w:rPr>
        <w:t>could not be rained out</w:t>
      </w:r>
      <w:r w:rsidRPr="00A355C6">
        <w:rPr>
          <w:rStyle w:val="StyleUnderline"/>
          <w:szCs w:val="22"/>
        </w:rPr>
        <w:t xml:space="preserve">), but act to keep the smoke in the stratosphere for 10 years or more. </w:t>
      </w:r>
      <w:r w:rsidRPr="0099221D">
        <w:rPr>
          <w:rStyle w:val="StyleUnderline"/>
          <w:szCs w:val="22"/>
        </w:rPr>
        <w:t>The longevity of the smoke layer would act to greatly increase the severity of its effects upon the biosphere.</w:t>
      </w:r>
    </w:p>
    <w:p w14:paraId="44ED51CF" w14:textId="77777777" w:rsidR="00A64044" w:rsidRPr="00A355C6" w:rsidRDefault="00A64044" w:rsidP="00A64044">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1E0601">
        <w:rPr>
          <w:rStyle w:val="StyleUnderline"/>
          <w:szCs w:val="22"/>
          <w:highlight w:val="green"/>
        </w:rPr>
        <w:t>Such an enormous loss of</w:t>
      </w:r>
      <w:r w:rsidRPr="00A355C6">
        <w:rPr>
          <w:rStyle w:val="StyleUnderline"/>
          <w:szCs w:val="22"/>
        </w:rPr>
        <w:t xml:space="preserve"> warming </w:t>
      </w:r>
      <w:r w:rsidRPr="001E0601">
        <w:rPr>
          <w:rStyle w:val="StyleUnderline"/>
          <w:szCs w:val="22"/>
          <w:highlight w:val="green"/>
        </w:rPr>
        <w:t xml:space="preserve">sunlight would produce </w:t>
      </w:r>
      <w:r w:rsidRPr="001E0601">
        <w:rPr>
          <w:rStyle w:val="Emphasis"/>
          <w:highlight w:val="green"/>
        </w:rPr>
        <w:t>Ice Age</w:t>
      </w:r>
      <w:r w:rsidRPr="00A355C6">
        <w:rPr>
          <w:rStyle w:val="Emphasis"/>
        </w:rPr>
        <w:t xml:space="preserve"> weather </w:t>
      </w:r>
      <w:r w:rsidRPr="001E0601">
        <w:rPr>
          <w:rStyle w:val="Emphasis"/>
          <w:highlight w:val="green"/>
        </w:rPr>
        <w:t>conditions</w:t>
      </w:r>
      <w:r w:rsidRPr="00A355C6">
        <w:rPr>
          <w:rStyle w:val="StyleUnderline"/>
          <w:szCs w:val="22"/>
        </w:rPr>
        <w:t xml:space="preserve"> on Earth in a matter of weeks. For a period of 1-3 years following the war, </w:t>
      </w:r>
      <w:r w:rsidRPr="001E0601">
        <w:rPr>
          <w:rStyle w:val="StyleUnderline"/>
          <w:szCs w:val="22"/>
          <w:highlight w:val="green"/>
        </w:rPr>
        <w:t xml:space="preserve">temperatures would fall </w:t>
      </w:r>
      <w:r w:rsidRPr="001E0601">
        <w:rPr>
          <w:rStyle w:val="Emphasis"/>
          <w:highlight w:val="green"/>
        </w:rPr>
        <w:t>below freezing</w:t>
      </w:r>
      <w:r w:rsidRPr="00A355C6">
        <w:rPr>
          <w:rStyle w:val="StyleUnderline"/>
          <w:szCs w:val="22"/>
        </w:rPr>
        <w:t xml:space="preserve"> every </w:t>
      </w:r>
      <w:r w:rsidRPr="0099221D">
        <w:rPr>
          <w:rStyle w:val="StyleUnderline"/>
          <w:szCs w:val="22"/>
        </w:rPr>
        <w:t xml:space="preserve">day in the </w:t>
      </w:r>
      <w:r w:rsidRPr="0099221D">
        <w:rPr>
          <w:rStyle w:val="Emphasis"/>
        </w:rPr>
        <w:t>central agricultural zones</w:t>
      </w:r>
      <w:r w:rsidRPr="0099221D">
        <w:rPr>
          <w:rStyle w:val="StyleUnderline"/>
          <w:szCs w:val="22"/>
        </w:rPr>
        <w:t xml:space="preserve"> of North America and Eurasia.</w:t>
      </w:r>
      <w:r w:rsidRPr="0099221D">
        <w:rPr>
          <w:rFonts w:eastAsia="Times New Roman"/>
          <w:szCs w:val="22"/>
        </w:rPr>
        <w:t xml:space="preserve"> [For an explanation of nuclear winter, see </w:t>
      </w:r>
      <w:proofErr w:type="gramStart"/>
      <w:r w:rsidRPr="0099221D">
        <w:rPr>
          <w:szCs w:val="22"/>
        </w:rPr>
        <w:t>Nuclear</w:t>
      </w:r>
      <w:proofErr w:type="gramEnd"/>
      <w:r w:rsidRPr="0099221D">
        <w:rPr>
          <w:szCs w:val="22"/>
        </w:rPr>
        <w:t xml:space="preserve"> winter</w:t>
      </w:r>
      <w:r w:rsidRPr="00A355C6">
        <w:rPr>
          <w:szCs w:val="22"/>
        </w:rPr>
        <w:t xml:space="preserve"> revisited with a modern climate model and current nuclear arsenals: Still catastrophic consequences.]</w:t>
      </w:r>
    </w:p>
    <w:p w14:paraId="5F685806" w14:textId="77777777" w:rsidR="00A64044" w:rsidRPr="00A355C6" w:rsidRDefault="00A64044" w:rsidP="00A64044">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1E0601">
        <w:rPr>
          <w:rStyle w:val="Emphasis"/>
          <w:highlight w:val="green"/>
        </w:rPr>
        <w:t>eliminate growing seasons</w:t>
      </w:r>
      <w:r w:rsidRPr="00A355C6">
        <w:rPr>
          <w:rStyle w:val="StyleUnderline"/>
          <w:szCs w:val="22"/>
        </w:rPr>
        <w:t xml:space="preserve"> for many years, probably </w:t>
      </w:r>
      <w:r w:rsidRPr="001E0601">
        <w:rPr>
          <w:rStyle w:val="StyleUnderline"/>
          <w:szCs w:val="22"/>
          <w:highlight w:val="green"/>
        </w:rPr>
        <w:t xml:space="preserve">for </w:t>
      </w:r>
      <w:r w:rsidRPr="001E0601">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4105D89D" w14:textId="77777777" w:rsidR="00A64044" w:rsidRPr="00A355C6" w:rsidRDefault="00A64044" w:rsidP="00A64044">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1853D13C" w14:textId="77777777" w:rsidR="00A64044" w:rsidRPr="00A355C6" w:rsidRDefault="00A64044" w:rsidP="00A64044">
      <w:pPr>
        <w:shd w:val="clear" w:color="auto" w:fill="FFFFFF"/>
        <w:spacing w:after="150" w:line="240" w:lineRule="auto"/>
        <w:rPr>
          <w:rFonts w:eastAsia="Times New Roman"/>
          <w:szCs w:val="22"/>
        </w:rPr>
      </w:pPr>
      <w:r w:rsidRPr="00A355C6">
        <w:rPr>
          <w:rStyle w:val="StyleUnderline"/>
          <w:szCs w:val="22"/>
        </w:rPr>
        <w:t xml:space="preserve">Global nuclear </w:t>
      </w:r>
      <w:r w:rsidRPr="001E0601">
        <w:rPr>
          <w:rStyle w:val="StyleUnderline"/>
          <w:szCs w:val="22"/>
          <w:highlight w:val="green"/>
        </w:rPr>
        <w:t xml:space="preserve">famine would ensue in a setting in which the </w:t>
      </w:r>
      <w:r w:rsidRPr="001E0601">
        <w:rPr>
          <w:rStyle w:val="Emphasis"/>
          <w:highlight w:val="green"/>
        </w:rPr>
        <w:t>infrastructure</w:t>
      </w:r>
      <w:r w:rsidRPr="001E0601">
        <w:rPr>
          <w:rStyle w:val="StyleUnderline"/>
          <w:szCs w:val="22"/>
          <w:highlight w:val="green"/>
        </w:rPr>
        <w:t xml:space="preserve"> of</w:t>
      </w:r>
      <w:r w:rsidRPr="00A355C6">
        <w:rPr>
          <w:rStyle w:val="StyleUnderline"/>
          <w:szCs w:val="22"/>
        </w:rPr>
        <w:t xml:space="preserve"> the combatant </w:t>
      </w:r>
      <w:r w:rsidRPr="001E0601">
        <w:rPr>
          <w:rStyle w:val="StyleUnderline"/>
          <w:szCs w:val="22"/>
          <w:highlight w:val="green"/>
        </w:rPr>
        <w:t>nations has been</w:t>
      </w:r>
      <w:r w:rsidRPr="00A355C6">
        <w:rPr>
          <w:rStyle w:val="StyleUnderline"/>
          <w:szCs w:val="22"/>
        </w:rPr>
        <w:t xml:space="preserve"> </w:t>
      </w:r>
      <w:proofErr w:type="gramStart"/>
      <w:r w:rsidRPr="00A355C6">
        <w:rPr>
          <w:rStyle w:val="StyleUnderline"/>
          <w:szCs w:val="22"/>
        </w:rPr>
        <w:t xml:space="preserve">totally </w:t>
      </w:r>
      <w:r w:rsidRPr="001E0601">
        <w:rPr>
          <w:rStyle w:val="Emphasis"/>
          <w:highlight w:val="green"/>
        </w:rPr>
        <w:t>destroyed</w:t>
      </w:r>
      <w:proofErr w:type="gramEnd"/>
      <w:r w:rsidRPr="001E0601">
        <w:rPr>
          <w:rStyle w:val="StyleUnderline"/>
          <w:szCs w:val="22"/>
          <w:highlight w:val="green"/>
        </w:rPr>
        <w:t xml:space="preserve">, resulting in massive amounts of </w:t>
      </w:r>
      <w:r w:rsidRPr="001E0601">
        <w:rPr>
          <w:rStyle w:val="Emphasis"/>
          <w:highlight w:val="green"/>
        </w:rPr>
        <w:t>chemical and radioactive toxins</w:t>
      </w:r>
      <w:r w:rsidRPr="001E0601">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1E0601">
        <w:rPr>
          <w:rStyle w:val="StyleUnderline"/>
          <w:szCs w:val="22"/>
          <w:highlight w:val="green"/>
        </w:rPr>
        <w:t>that</w:t>
      </w:r>
      <w:r w:rsidRPr="00A355C6">
        <w:rPr>
          <w:rStyle w:val="StyleUnderline"/>
          <w:szCs w:val="22"/>
        </w:rPr>
        <w:t xml:space="preserve"> no food and Ice Age temperatures for a decade </w:t>
      </w:r>
      <w:r w:rsidRPr="001E0601">
        <w:rPr>
          <w:rStyle w:val="Emphasis"/>
          <w:highlight w:val="green"/>
        </w:rPr>
        <w:t>would kill most people</w:t>
      </w:r>
      <w:r w:rsidRPr="00A355C6">
        <w:rPr>
          <w:rStyle w:val="Emphasis"/>
        </w:rPr>
        <w:t xml:space="preserve"> and animals </w:t>
      </w:r>
      <w:r w:rsidRPr="001E0601">
        <w:rPr>
          <w:rStyle w:val="Emphasis"/>
          <w:highlight w:val="green"/>
        </w:rPr>
        <w:t>on the planet.</w:t>
      </w:r>
      <w:r w:rsidRPr="00A355C6">
        <w:rPr>
          <w:rFonts w:eastAsia="Times New Roman"/>
          <w:szCs w:val="22"/>
        </w:rPr>
        <w:t>  Would the few remaining survivors be able to survive in a radioactive, toxic environment?</w:t>
      </w:r>
    </w:p>
    <w:p w14:paraId="628EA83C" w14:textId="77777777" w:rsidR="00A64044" w:rsidRDefault="00A64044" w:rsidP="00A64044"/>
    <w:p w14:paraId="15D903E7" w14:textId="77777777" w:rsidR="00A64044" w:rsidRDefault="00A64044" w:rsidP="00A64044">
      <w:pPr>
        <w:pStyle w:val="Heading3"/>
      </w:pPr>
      <w:r>
        <w:lastRenderedPageBreak/>
        <w:t>Advantage 2 – C</w:t>
      </w:r>
      <w:r w:rsidRPr="00A01221">
        <w:t>limate</w:t>
      </w:r>
    </w:p>
    <w:p w14:paraId="4177834B" w14:textId="77777777" w:rsidR="00A64044" w:rsidRDefault="00A64044" w:rsidP="00A64044">
      <w:pPr>
        <w:pStyle w:val="Heading4"/>
      </w:pPr>
      <w:r>
        <w:t>Advantage 2 is climate</w:t>
      </w:r>
    </w:p>
    <w:p w14:paraId="20F4ADF0" w14:textId="77777777" w:rsidR="00A64044" w:rsidRPr="000A3798" w:rsidRDefault="00A64044" w:rsidP="00A64044">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14:paraId="65C193EC" w14:textId="77777777" w:rsidR="00A64044" w:rsidRPr="00654558" w:rsidRDefault="00A64044" w:rsidP="00A64044">
      <w:r w:rsidRPr="00654558">
        <w:rPr>
          <w:rStyle w:val="Style13ptBold"/>
        </w:rPr>
        <w:t>Fox 19</w:t>
      </w:r>
      <w:r>
        <w:t xml:space="preserve"> [(</w:t>
      </w:r>
      <w:proofErr w:type="spellStart"/>
      <w:r>
        <w:t>Micheal</w:t>
      </w:r>
      <w:proofErr w:type="spellEnd"/>
      <w:r>
        <w:t xml:space="preserve">, </w:t>
      </w:r>
      <w:r w:rsidRPr="00654558">
        <w:t>a freelance reporter and video journalist based in Brazil. He is the former editor of the NACLA Report on the Americas and the author of two books on Latin America.</w:t>
      </w:r>
      <w:r>
        <w:t>) “</w:t>
      </w:r>
      <w:r w:rsidRPr="00654558">
        <w:t xml:space="preserve">Brazil’s Labor Unions Prepare for War with Far-Right President Jair </w:t>
      </w:r>
      <w:proofErr w:type="spellStart"/>
      <w:r w:rsidRPr="00654558">
        <w:t>Bolsanaro</w:t>
      </w:r>
      <w:proofErr w:type="spellEnd"/>
      <w:r>
        <w:t xml:space="preserve">,” In These Times, 3/19/19. </w:t>
      </w:r>
      <w:r w:rsidRPr="00321498">
        <w:t>https://inthesetimes.com/article/jair-bolsonaro-war-on-brazils-unions</w:t>
      </w:r>
      <w:r>
        <w:t>] RR</w:t>
      </w:r>
    </w:p>
    <w:p w14:paraId="4E54A65E" w14:textId="77777777" w:rsidR="00A64044" w:rsidRPr="00654558" w:rsidRDefault="00A64044" w:rsidP="00A64044">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E26060">
        <w:rPr>
          <w:rStyle w:val="StyleUnderline"/>
          <w:highlight w:val="green"/>
        </w:rPr>
        <w:t>Bolsonaro</w:t>
      </w:r>
      <w:r w:rsidRPr="00E26060">
        <w:rPr>
          <w:highlight w:val="green"/>
        </w:rPr>
        <w:t xml:space="preserve">. </w:t>
      </w:r>
      <w:r w:rsidRPr="00E26060">
        <w:rPr>
          <w:rStyle w:val="StyleUnderline"/>
          <w:highlight w:val="green"/>
        </w:rPr>
        <w:t>They represent metalworkers, teachers and just about everything in between</w:t>
      </w:r>
      <w:r w:rsidRPr="00654558">
        <w:rPr>
          <w:rStyle w:val="StyleUnderline"/>
        </w:rPr>
        <w:t>. Similar meetings have been held around the country.</w:t>
      </w:r>
    </w:p>
    <w:p w14:paraId="207F31A0" w14:textId="77777777" w:rsidR="00A64044" w:rsidRPr="00654558" w:rsidRDefault="00A64044" w:rsidP="00A64044">
      <w:pPr>
        <w:rPr>
          <w:rStyle w:val="Emphasis"/>
        </w:rPr>
      </w:pPr>
      <w:r w:rsidRPr="00DB3634">
        <w:rPr>
          <w:rStyle w:val="Emphasis"/>
          <w:highlight w:val="green"/>
        </w:rPr>
        <w:t xml:space="preserve">“We </w:t>
      </w:r>
      <w:r w:rsidRPr="00286201">
        <w:rPr>
          <w:rStyle w:val="Emphasis"/>
          <w:highlight w:val="green"/>
        </w:rPr>
        <w:t xml:space="preserve">have to </w:t>
      </w:r>
      <w:r w:rsidRPr="00DB3634">
        <w:rPr>
          <w:rStyle w:val="Emphasis"/>
          <w:highlight w:val="green"/>
        </w:rPr>
        <w:t xml:space="preserve">unite, or we will be carried away </w:t>
      </w:r>
      <w:r w:rsidRPr="00286201">
        <w:rPr>
          <w:rStyle w:val="Emphasis"/>
          <w:highlight w:val="green"/>
        </w:rPr>
        <w:t xml:space="preserve">by a </w:t>
      </w:r>
      <w:r w:rsidRPr="0037608B">
        <w:rPr>
          <w:rStyle w:val="Emphasis"/>
          <w:highlight w:val="green"/>
        </w:rPr>
        <w:t>dictator</w:t>
      </w:r>
      <w:r w:rsidRPr="0037608B">
        <w:rPr>
          <w:rStyle w:val="Emphasis"/>
        </w:rPr>
        <w:t>ial government</w:t>
      </w:r>
      <w:r w:rsidRPr="00DB3634">
        <w:rPr>
          <w:rStyle w:val="Emphasis"/>
          <w:highlight w:val="green"/>
        </w:rPr>
        <w:t>."</w:t>
      </w:r>
    </w:p>
    <w:p w14:paraId="4A9F99EC" w14:textId="77777777" w:rsidR="00A64044" w:rsidRDefault="00A64044" w:rsidP="00A64044">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14:paraId="67E0C18F" w14:textId="77777777" w:rsidR="00A64044" w:rsidRPr="00C10EA3" w:rsidRDefault="00A64044" w:rsidP="00A64044">
      <w:pPr>
        <w:rPr>
          <w:rStyle w:val="StyleUnderline"/>
        </w:rPr>
      </w:pPr>
      <w:r w:rsidRPr="00DB3634">
        <w:rPr>
          <w:rStyle w:val="StyleUnderline"/>
        </w:rPr>
        <w:t>“There is an excess of rights,” Bolsonaro has said of labor.</w:t>
      </w:r>
    </w:p>
    <w:p w14:paraId="346E6816" w14:textId="77777777" w:rsidR="00A64044" w:rsidRDefault="00A64044" w:rsidP="00A64044">
      <w:r>
        <w:t xml:space="preserve">At the </w:t>
      </w:r>
      <w:proofErr w:type="spellStart"/>
      <w:r>
        <w:t>Florianópolis</w:t>
      </w:r>
      <w:proofErr w:type="spellEnd"/>
      <w:r>
        <w:t xml:space="preserve"> meeting, behind a long table hung with red, </w:t>
      </w:r>
      <w:proofErr w:type="gramStart"/>
      <w:r>
        <w:t>yellow</w:t>
      </w:r>
      <w:proofErr w:type="gramEnd"/>
      <w:r>
        <w:t xml:space="preserve"> and white union banners, Anna Julia Rodrigues, state </w:t>
      </w:r>
      <w:r w:rsidRPr="006252C7">
        <w:rPr>
          <w:rStyle w:val="StyleUnderline"/>
        </w:rPr>
        <w:t xml:space="preserve">president of the country’s largest </w:t>
      </w:r>
      <w:r w:rsidRPr="00085E5D">
        <w:rPr>
          <w:rStyle w:val="StyleUnderline"/>
          <w:highlight w:val="green"/>
        </w:rPr>
        <w:t>labor federation</w:t>
      </w:r>
      <w:r w:rsidRPr="006252C7">
        <w:rPr>
          <w:rStyle w:val="StyleUnderline"/>
        </w:rPr>
        <w:t xml:space="preserve">, CUT, </w:t>
      </w:r>
      <w:r w:rsidRPr="00085E5D">
        <w:rPr>
          <w:rStyle w:val="StyleUnderline"/>
          <w:highlight w:val="green"/>
        </w:rPr>
        <w:t>calls for unity</w:t>
      </w:r>
      <w:r w:rsidRPr="006252C7">
        <w:rPr>
          <w:rStyle w:val="StyleUnderline"/>
        </w:rPr>
        <w:t>.</w:t>
      </w:r>
      <w:r>
        <w:t xml:space="preserve"> </w:t>
      </w:r>
      <w:r w:rsidRPr="00C10EA3">
        <w:rPr>
          <w:rStyle w:val="StyleUnderline"/>
        </w:rPr>
        <w:t>​“We have to unite, or we will be carried away by a dictatorial government,”</w:t>
      </w:r>
      <w:r>
        <w:t xml:space="preserve"> she says.</w:t>
      </w:r>
    </w:p>
    <w:p w14:paraId="0A9BE55E" w14:textId="77777777" w:rsidR="00A64044" w:rsidRPr="00C10EA3" w:rsidRDefault="00A64044" w:rsidP="00A64044">
      <w:pPr>
        <w:rPr>
          <w:rStyle w:val="StyleUnderline"/>
        </w:rPr>
      </w:pPr>
      <w:r>
        <w:t>Ingrid Assis, an indigenous labor leader with CSP-</w:t>
      </w:r>
      <w:proofErr w:type="spellStart"/>
      <w:r>
        <w:t>Conlutas</w:t>
      </w:r>
      <w:proofErr w:type="spellEnd"/>
      <w:r>
        <w:t xml:space="preserve">, a labor federation that includes unions and grassroots movements, </w:t>
      </w:r>
      <w:r w:rsidRPr="00C10EA3">
        <w:rPr>
          <w:rStyle w:val="StyleUnderline"/>
        </w:rPr>
        <w:t>takes the call for unity to another level</w:t>
      </w:r>
      <w:r>
        <w:t xml:space="preserve">. She challenges those in the room not to forget that the </w:t>
      </w:r>
      <w:r w:rsidRPr="00C10EA3">
        <w:rPr>
          <w:rStyle w:val="StyleUnderline"/>
        </w:rPr>
        <w:t xml:space="preserve">country’s indigenous </w:t>
      </w:r>
      <w:r w:rsidRPr="00085E5D">
        <w:rPr>
          <w:rStyle w:val="StyleUnderline"/>
        </w:rPr>
        <w:t>peoples — whose sovereignty over their land is under</w:t>
      </w:r>
      <w:r w:rsidRPr="00C10EA3">
        <w:rPr>
          <w:rStyle w:val="StyleUnderline"/>
        </w:rPr>
        <w:t xml:space="preserve"> attack by Bolsonaro — are workers, too.</w:t>
      </w:r>
    </w:p>
    <w:p w14:paraId="19BB04AB" w14:textId="77777777" w:rsidR="00A64044" w:rsidRDefault="00A64044" w:rsidP="00A64044">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14:paraId="36AECC78" w14:textId="77777777" w:rsidR="00A64044" w:rsidRDefault="00A64044" w:rsidP="00A64044">
      <w:r>
        <w:t>Both speakers are greeted with applause. But will unity be enough?</w:t>
      </w:r>
    </w:p>
    <w:p w14:paraId="6AE6E1D8" w14:textId="77777777" w:rsidR="00A64044" w:rsidRDefault="00A64044" w:rsidP="00A64044">
      <w:r>
        <w:t>Michael Fox reports on Brazilian unions for the Real News Network</w:t>
      </w:r>
    </w:p>
    <w:p w14:paraId="36731BE6" w14:textId="77777777" w:rsidR="00A64044" w:rsidRPr="00C10EA3" w:rsidRDefault="00A64044" w:rsidP="00A64044">
      <w:pPr>
        <w:rPr>
          <w:rStyle w:val="StyleUnderline"/>
        </w:rPr>
      </w:pPr>
      <w:r>
        <w:t xml:space="preserve">“Today </w:t>
      </w:r>
      <w:r w:rsidRPr="00DB3634">
        <w:rPr>
          <w:rStyle w:val="Emphasis"/>
          <w:highlight w:val="green"/>
        </w:rPr>
        <w:t xml:space="preserve">we are living in the worst </w:t>
      </w:r>
      <w:r w:rsidRPr="00085E5D">
        <w:rPr>
          <w:rStyle w:val="Emphasis"/>
          <w:highlight w:val="green"/>
        </w:rPr>
        <w:t xml:space="preserve">moment for the working class in </w:t>
      </w:r>
      <w:r w:rsidRPr="00085E5D">
        <w:rPr>
          <w:rStyle w:val="Emphasis"/>
        </w:rPr>
        <w:t>recent</w:t>
      </w:r>
      <w:r w:rsidRPr="006252C7">
        <w:rPr>
          <w:rStyle w:val="Emphasis"/>
        </w:rPr>
        <w:t xml:space="preserve"> </w:t>
      </w:r>
      <w:r w:rsidRPr="00DB3634">
        <w:rPr>
          <w:rStyle w:val="Emphasis"/>
          <w:highlight w:val="green"/>
        </w:rPr>
        <w:t>history</w:t>
      </w:r>
      <w:r w:rsidRPr="006252C7">
        <w:rPr>
          <w:rStyle w:val="Emphasis"/>
        </w:rPr>
        <w:t xml:space="preserve"> in </w:t>
      </w:r>
      <w:r w:rsidRPr="00DB3634">
        <w:rPr>
          <w:rStyle w:val="Emphasis"/>
        </w:rPr>
        <w:t>Brazil,</w:t>
      </w:r>
      <w:r>
        <w:t>” Rodrigo Britto, the president of the Brasilia branch of CUT, tells In These Times. ​“</w:t>
      </w:r>
      <w:r w:rsidRPr="00C10EA3">
        <w:rPr>
          <w:rStyle w:val="StyleUnderline"/>
        </w:rPr>
        <w:t>We are returning to the 19th century.”</w:t>
      </w:r>
    </w:p>
    <w:p w14:paraId="790206EA" w14:textId="77777777" w:rsidR="00A64044" w:rsidRDefault="00A64044" w:rsidP="00A64044">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14:paraId="5DD04055" w14:textId="77777777" w:rsidR="00A64044" w:rsidRPr="00C10EA3" w:rsidRDefault="00A64044" w:rsidP="00A64044">
      <w:pPr>
        <w:rPr>
          <w:rStyle w:val="StyleUnderline"/>
        </w:rPr>
      </w:pPr>
      <w:r>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 labor reform 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DB3634">
        <w:rPr>
          <w:rStyle w:val="StyleUnderline"/>
          <w:highlight w:val="green"/>
        </w:rPr>
        <w:t>allowed bosses to negotiate directly with individuals</w:t>
      </w:r>
      <w:r w:rsidRPr="00DB3634">
        <w:rPr>
          <w:highlight w:val="green"/>
        </w:rPr>
        <w:t xml:space="preserve">, </w:t>
      </w:r>
      <w:r w:rsidRPr="00DB3634">
        <w:rPr>
          <w:rStyle w:val="StyleUnderline"/>
          <w:highlight w:val="green"/>
        </w:rPr>
        <w:t>side-stepping unions.</w:t>
      </w:r>
    </w:p>
    <w:p w14:paraId="1940EA80" w14:textId="77777777" w:rsidR="00A64044" w:rsidRPr="006252C7" w:rsidRDefault="00A64044" w:rsidP="00A64044">
      <w:pPr>
        <w:rPr>
          <w:rStyle w:val="StyleUnderline"/>
        </w:rPr>
      </w:pPr>
      <w:r w:rsidRPr="006252C7">
        <w:rPr>
          <w:rStyle w:val="StyleUnderline"/>
        </w:rPr>
        <w:t>With Bolsonaro’s election, it got worse.</w:t>
      </w:r>
    </w:p>
    <w:p w14:paraId="6A71005F" w14:textId="77777777" w:rsidR="00A64044" w:rsidRDefault="00A64044" w:rsidP="00A64044">
      <w:r w:rsidRPr="006252C7">
        <w:t xml:space="preserve">Bolsonaro </w:t>
      </w:r>
      <w:r>
        <w:t xml:space="preserve">is a former military captain who promised to fight corruption, </w:t>
      </w:r>
      <w:proofErr w:type="gramStart"/>
      <w:r>
        <w:t>violence</w:t>
      </w:r>
      <w:proofErr w:type="gramEnd"/>
      <w:r>
        <w:t xml:space="preserve"> and Brazil’s Left. He vowed to put guns into people’s hands, end activism and eliminate his political opponents.</w:t>
      </w:r>
    </w:p>
    <w:p w14:paraId="0C282E7B" w14:textId="77777777" w:rsidR="00A64044" w:rsidRDefault="00A64044" w:rsidP="00A64044">
      <w:r w:rsidRPr="00DB3634">
        <w:rPr>
          <w:highlight w:val="green"/>
        </w:rPr>
        <w:lastRenderedPageBreak/>
        <w:t>“</w:t>
      </w:r>
      <w:r w:rsidRPr="00DB3634">
        <w:rPr>
          <w:rStyle w:val="StyleUnderline"/>
          <w:highlight w:val="green"/>
        </w:rPr>
        <w:t>You have to do away with unions in Brazil ‚” he told reporters</w:t>
      </w:r>
      <w:r w:rsidRPr="00DB3634">
        <w:rPr>
          <w:highlight w:val="green"/>
        </w:rPr>
        <w:t>.</w:t>
      </w:r>
    </w:p>
    <w:p w14:paraId="7C8BE2B9" w14:textId="77777777" w:rsidR="00A64044" w:rsidRPr="006252C7" w:rsidRDefault="00A64044" w:rsidP="00A64044">
      <w:pPr>
        <w:rPr>
          <w:rStyle w:val="StyleUnderline"/>
        </w:rPr>
      </w:pPr>
      <w:r w:rsidRPr="006252C7">
        <w:rPr>
          <w:rStyle w:val="StyleUnderline"/>
        </w:rPr>
        <w:t>Labor analysts believe the closure of the Ministry of Labor is a move in that direction.</w:t>
      </w:r>
      <w:r>
        <w:t xml:space="preserve"> Former Labor Minister </w:t>
      </w:r>
      <w:proofErr w:type="spellStart"/>
      <w:r>
        <w:t>Manoel</w:t>
      </w:r>
      <w:proofErr w:type="spellEnd"/>
      <w:r>
        <w:t xml:space="preserve"> Dias </w:t>
      </w:r>
      <w:r w:rsidRPr="006252C7">
        <w:rPr>
          <w:rStyle w:val="StyleUnderline"/>
        </w:rPr>
        <w:t>called it a ​“crime.”</w:t>
      </w:r>
    </w:p>
    <w:p w14:paraId="1D85BC55" w14:textId="77777777" w:rsidR="00A64044" w:rsidRPr="00C10EA3" w:rsidRDefault="00A64044" w:rsidP="00A64044">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14:paraId="2E96DCBA" w14:textId="77777777" w:rsidR="00A64044" w:rsidRPr="00DB3634" w:rsidRDefault="00A64044" w:rsidP="00A64044">
      <w:r w:rsidRPr="00C10EA3">
        <w:rPr>
          <w:rStyle w:val="StyleUnderline"/>
        </w:rPr>
        <w:t>The registration of unions now falls under the jurisdiction of the Ministry of Justice</w:t>
      </w:r>
      <w:r>
        <w:t xml:space="preserve">, overseen by Minister </w:t>
      </w:r>
      <w:proofErr w:type="spellStart"/>
      <w:r>
        <w:t>Sérgio</w:t>
      </w:r>
      <w:proofErr w:type="spellEnd"/>
      <w:r>
        <w:t xml:space="preserve"> Moro, the former judge who jailed ex-president Luiz </w:t>
      </w:r>
      <w:proofErr w:type="spellStart"/>
      <w:r>
        <w:t>Inacío</w:t>
      </w:r>
      <w:proofErr w:type="spellEnd"/>
      <w:r>
        <w:t xml:space="preserve"> Lula da Silva on controversial evidence, blocking him from running against </w:t>
      </w:r>
      <w:r w:rsidRPr="00DB3634">
        <w:t>Bolsonaro. In January, Moro announced he would choose a Federal Police officer to oversee union registration.</w:t>
      </w:r>
    </w:p>
    <w:p w14:paraId="6C9E88DC" w14:textId="77777777" w:rsidR="00A64044" w:rsidRPr="00C10EA3" w:rsidRDefault="00A64044" w:rsidP="00A64044">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w:t>
      </w:r>
      <w:proofErr w:type="spellStart"/>
      <w:r w:rsidRPr="00C10EA3">
        <w:rPr>
          <w:rStyle w:val="StyleUnderline"/>
        </w:rPr>
        <w:t>Gleisi</w:t>
      </w:r>
      <w:proofErr w:type="spellEnd"/>
      <w:r w:rsidRPr="00C10EA3">
        <w:rPr>
          <w:rStyle w:val="StyleUnderline"/>
        </w:rPr>
        <w:t xml:space="preserve"> Hoffmann responded.</w:t>
      </w:r>
    </w:p>
    <w:p w14:paraId="18F55018" w14:textId="77777777" w:rsidR="00A64044" w:rsidRDefault="00A64044" w:rsidP="00A64044">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w:t>
      </w:r>
      <w:proofErr w:type="gramStart"/>
      <w:r w:rsidRPr="00C10EA3">
        <w:rPr>
          <w:rStyle w:val="StyleUnderline"/>
        </w:rPr>
        <w:t>as a way to</w:t>
      </w:r>
      <w:proofErr w:type="gramEnd"/>
      <w:r w:rsidRPr="00C10EA3">
        <w:rPr>
          <w:rStyle w:val="StyleUnderline"/>
        </w:rPr>
        <w:t xml:space="preserve"> weaken labor organizing in the country</w:t>
      </w:r>
      <w:r>
        <w:t xml:space="preserve">, and in the words of Bolsonaro’s philosopher-guru </w:t>
      </w:r>
      <w:proofErr w:type="spellStart"/>
      <w:r>
        <w:t>Olavo</w:t>
      </w:r>
      <w:proofErr w:type="spellEnd"/>
      <w:r>
        <w:t xml:space="preserve"> de Carvalho, ​“break the legs” of the enemies of the government.</w:t>
      </w:r>
    </w:p>
    <w:p w14:paraId="160E590D" w14:textId="77777777" w:rsidR="00A64044" w:rsidRDefault="00A64044" w:rsidP="00A64044">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14:paraId="3F7B0145" w14:textId="77777777" w:rsidR="00A64044" w:rsidRDefault="00A64044" w:rsidP="00A64044">
      <w:r>
        <w:t>Privatization</w:t>
      </w:r>
    </w:p>
    <w:p w14:paraId="6CEC7AB9" w14:textId="77777777" w:rsidR="00A64044" w:rsidRPr="00C10EA3" w:rsidRDefault="00A64044" w:rsidP="00A64044">
      <w:pPr>
        <w:rPr>
          <w:rStyle w:val="StyleUnderline"/>
        </w:rPr>
      </w:pPr>
      <w:r>
        <w:t xml:space="preserve">Shortly after his inauguration, </w:t>
      </w:r>
      <w:r w:rsidRPr="00085E5D">
        <w:rPr>
          <w:rStyle w:val="StyleUnderline"/>
          <w:highlight w:val="green"/>
        </w:rPr>
        <w:t xml:space="preserve">Bolsonaro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14:paraId="472CF00F" w14:textId="77777777" w:rsidR="00A64044" w:rsidRDefault="00A64044" w:rsidP="00A64044">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14:paraId="22025C2C" w14:textId="77777777" w:rsidR="00A64044" w:rsidRPr="00BF5B67" w:rsidRDefault="00A64044" w:rsidP="00A64044">
      <w:pPr>
        <w:rPr>
          <w:rStyle w:val="StyleUnderline"/>
        </w:rPr>
      </w:pPr>
      <w:r>
        <w:t xml:space="preserve">His conservative predecessor Michel </w:t>
      </w:r>
      <w:proofErr w:type="spellStart"/>
      <w:r w:rsidRPr="00BF5B67">
        <w:rPr>
          <w:rStyle w:val="StyleUnderline"/>
        </w:rPr>
        <w:t>Temer</w:t>
      </w:r>
      <w:proofErr w:type="spellEnd"/>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14:paraId="4F96CCF7" w14:textId="77777777" w:rsidR="00A64044" w:rsidRPr="00DB3634" w:rsidRDefault="00A64044" w:rsidP="00A64044">
      <w:pPr>
        <w:rPr>
          <w:rStyle w:val="StyleUnderline"/>
        </w:rPr>
      </w:pPr>
      <w:r w:rsidRPr="00DB3634">
        <w:t xml:space="preserve">But </w:t>
      </w:r>
      <w:r w:rsidRPr="00DB3634">
        <w:rPr>
          <w:rStyle w:val="StyleUnderline"/>
        </w:rPr>
        <w:t>privatizations are expected to take a much more prominent role under Bolsonaro and finance minister Guedes.</w:t>
      </w:r>
    </w:p>
    <w:p w14:paraId="6741F66C" w14:textId="77777777" w:rsidR="00A64044" w:rsidRDefault="00A64044" w:rsidP="00A64044">
      <w:r w:rsidRPr="00DB3634">
        <w:t xml:space="preserve">In late January, the new privatization secretary, businessman Salim </w:t>
      </w:r>
      <w:proofErr w:type="spellStart"/>
      <w:r w:rsidRPr="00DB3634">
        <w:t>Mattar</w:t>
      </w:r>
      <w:proofErr w:type="spellEnd"/>
      <w:r w:rsidRPr="00DB3634">
        <w:t xml:space="preserve">,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14:paraId="68976D24" w14:textId="77777777" w:rsidR="00A64044" w:rsidRPr="00C10EA3" w:rsidRDefault="00A64044" w:rsidP="00A64044">
      <w:pPr>
        <w:rPr>
          <w:rStyle w:val="StyleUnderline"/>
        </w:rPr>
      </w:pPr>
      <w:r w:rsidRPr="00C10EA3">
        <w:rPr>
          <w:rStyle w:val="StyleUnderline"/>
        </w:rPr>
        <w:t>Petrobras</w:t>
      </w:r>
      <w:r>
        <w:t xml:space="preserve"> was at the center of the country’s massive Lava </w:t>
      </w:r>
      <w:proofErr w:type="spellStart"/>
      <w:r>
        <w:t>Jato</w:t>
      </w:r>
      <w:proofErr w:type="spellEnd"/>
      <w:r>
        <w:t xml:space="preserve"> corruption scandal. This </w:t>
      </w:r>
      <w:r w:rsidRPr="00C10EA3">
        <w:rPr>
          <w:rStyle w:val="StyleUnderline"/>
        </w:rPr>
        <w:t>has been used as an excuse to push for the sell-off of the company’s assets.</w:t>
      </w:r>
    </w:p>
    <w:p w14:paraId="1442EB1A" w14:textId="77777777" w:rsidR="00A64044" w:rsidRPr="00C10EA3" w:rsidRDefault="00A64044" w:rsidP="00A64044">
      <w:pPr>
        <w:rPr>
          <w:rStyle w:val="StyleUnderline"/>
        </w:rPr>
      </w:pPr>
      <w:r>
        <w:t xml:space="preserve">During a talk in late January, </w:t>
      </w:r>
      <w:proofErr w:type="spellStart"/>
      <w:r>
        <w:t>Mattar</w:t>
      </w:r>
      <w:proofErr w:type="spellEnd"/>
      <w:r>
        <w:t xml:space="preserve"> said that </w:t>
      </w:r>
      <w:r w:rsidRPr="00C10EA3">
        <w:rPr>
          <w:rStyle w:val="StyleUnderline"/>
        </w:rPr>
        <w:t xml:space="preserve">the Brazilian government is looking to auction </w:t>
      </w:r>
      <w:proofErr w:type="gramStart"/>
      <w:r w:rsidRPr="00C10EA3">
        <w:rPr>
          <w:rStyle w:val="StyleUnderline"/>
        </w:rPr>
        <w:t>the majority of</w:t>
      </w:r>
      <w:proofErr w:type="gramEnd"/>
      <w:r w:rsidRPr="00C10EA3">
        <w:rPr>
          <w:rStyle w:val="StyleUnderline"/>
        </w:rPr>
        <w:t xml:space="preserve"> Petrobras’s 36 subsidiaries in less than four years.</w:t>
      </w:r>
    </w:p>
    <w:p w14:paraId="664202EF" w14:textId="77777777" w:rsidR="00A64044" w:rsidRDefault="00A64044" w:rsidP="00A64044">
      <w:r w:rsidRPr="00C10EA3">
        <w:rPr>
          <w:rStyle w:val="StyleUnderline"/>
        </w:rPr>
        <w:t>The move would mean big money for Brazil</w:t>
      </w:r>
      <w:r>
        <w:t xml:space="preserve"> now, but a loss of major government assets, investments, and profit, in the </w:t>
      </w:r>
      <w:proofErr w:type="spellStart"/>
      <w:r>
        <w:t>longterm</w:t>
      </w:r>
      <w:proofErr w:type="spellEnd"/>
      <w:r>
        <w:t>. For oil workers it would be disastrous, with potential layoffs, outsourcing and loss of benefits.</w:t>
      </w:r>
    </w:p>
    <w:p w14:paraId="0D777766" w14:textId="77777777" w:rsidR="00A64044" w:rsidRPr="00C10EA3" w:rsidRDefault="00A64044" w:rsidP="00A64044">
      <w:pPr>
        <w:rPr>
          <w:rStyle w:val="StyleUnderline"/>
        </w:rPr>
      </w:pPr>
      <w:r w:rsidRPr="00DB3634">
        <w:rPr>
          <w:rStyle w:val="StyleUnderline"/>
          <w:highlight w:val="green"/>
        </w:rPr>
        <w:lastRenderedPageBreak/>
        <w:t>“We have to raise awareness in society about the importance of state companies,”</w:t>
      </w:r>
      <w:r>
        <w:t xml:space="preserve"> says the FUP’s Rangel. </w:t>
      </w:r>
      <w:r w:rsidRPr="00DB3634">
        <w:rPr>
          <w:rStyle w:val="Emphasis"/>
          <w:highlight w:val="green"/>
        </w:rPr>
        <w:t>​“We have to defend our rights.</w:t>
      </w:r>
      <w:r w:rsidRPr="00DB3634">
        <w:rPr>
          <w:rStyle w:val="StyleUnderline"/>
          <w:highlight w:val="green"/>
        </w:rPr>
        <w:t xml:space="preserve"> We </w:t>
      </w:r>
      <w:proofErr w:type="gramStart"/>
      <w:r w:rsidRPr="00DB3634">
        <w:rPr>
          <w:rStyle w:val="StyleUnderline"/>
          <w:highlight w:val="green"/>
        </w:rPr>
        <w:t>have to</w:t>
      </w:r>
      <w:proofErr w:type="gramEnd"/>
      <w:r w:rsidRPr="00DB3634">
        <w:rPr>
          <w:rStyle w:val="StyleUnderline"/>
          <w:highlight w:val="green"/>
        </w:rPr>
        <w:t xml:space="preserve"> try to stop the privatization of businesses.</w:t>
      </w:r>
      <w:r w:rsidRPr="00C10EA3">
        <w:rPr>
          <w:rStyle w:val="StyleUnderline"/>
        </w:rPr>
        <w:t xml:space="preserve"> We have to try </w:t>
      </w:r>
      <w:r w:rsidRPr="00DB3634">
        <w:rPr>
          <w:rStyle w:val="StyleUnderline"/>
          <w:highlight w:val="green"/>
        </w:rPr>
        <w:t>and</w:t>
      </w:r>
      <w:r w:rsidRPr="00C10EA3">
        <w:rPr>
          <w:rStyle w:val="StyleUnderline"/>
        </w:rPr>
        <w:t xml:space="preserve"> stop the </w:t>
      </w:r>
      <w:r w:rsidRPr="00DB3634">
        <w:rPr>
          <w:rStyle w:val="StyleUnderline"/>
          <w:highlight w:val="green"/>
        </w:rPr>
        <w:t>pension reform.”</w:t>
      </w:r>
    </w:p>
    <w:p w14:paraId="3B2C3F19" w14:textId="77777777" w:rsidR="00A64044" w:rsidRDefault="00A64044" w:rsidP="00A64044">
      <w:r>
        <w:t>Pensions</w:t>
      </w:r>
    </w:p>
    <w:p w14:paraId="2B7D8105" w14:textId="77777777" w:rsidR="00A64044" w:rsidRDefault="00A64044" w:rsidP="00A64044">
      <w:r w:rsidRPr="00DB3634">
        <w:rPr>
          <w:rStyle w:val="StyleUnderline"/>
        </w:rPr>
        <w:t>Bolsonaro</w:t>
      </w:r>
      <w:r w:rsidRPr="00DB3634">
        <w:t xml:space="preserve"> and his allies in Congress </w:t>
      </w:r>
      <w:r w:rsidRPr="00DB3634">
        <w:rPr>
          <w:rStyle w:val="StyleUnderline"/>
        </w:rPr>
        <w:t>are looking to slash pension benefits and</w:t>
      </w:r>
      <w:r w:rsidRPr="00BF5B67">
        <w:rPr>
          <w:rStyle w:val="StyleUnderline"/>
        </w:rPr>
        <w:t xml:space="preserve"> drastically increase the years of work required to earn them</w:t>
      </w:r>
      <w:r>
        <w:t>, in the name of staving off financial disaster.</w:t>
      </w:r>
    </w:p>
    <w:p w14:paraId="08CB559E" w14:textId="77777777" w:rsidR="00A64044" w:rsidRDefault="00A64044" w:rsidP="00A64044">
      <w:r w:rsidRPr="00085E5D">
        <w:rPr>
          <w:rStyle w:val="Emphasis"/>
          <w:highlight w:val="green"/>
        </w:rPr>
        <w:t>Unions across the country</w:t>
      </w:r>
      <w:r w:rsidRPr="00BF5B67">
        <w:rPr>
          <w:rStyle w:val="Emphasis"/>
        </w:rPr>
        <w:t xml:space="preserve"> have </w:t>
      </w:r>
      <w:r w:rsidRPr="00085E5D">
        <w:rPr>
          <w:rStyle w:val="Emphasis"/>
          <w:highlight w:val="green"/>
        </w:rPr>
        <w:t xml:space="preserve">promised to do everything to </w:t>
      </w:r>
      <w:r w:rsidRPr="000A3798">
        <w:rPr>
          <w:rStyle w:val="Emphasis"/>
          <w:highlight w:val="green"/>
        </w:rPr>
        <w:t xml:space="preserve">stop them, including </w:t>
      </w:r>
      <w:r w:rsidRPr="00085E5D">
        <w:rPr>
          <w:rStyle w:val="Emphasis"/>
          <w:highlight w:val="green"/>
        </w:rPr>
        <w:t>a general strike,</w:t>
      </w:r>
      <w:r w:rsidRPr="00BF5B67">
        <w:rPr>
          <w:rStyle w:val="Emphasis"/>
        </w:rPr>
        <w:t xml:space="preserve"> if necessary</w:t>
      </w:r>
      <w:r>
        <w:t>. Brazil’s unions carried out two general strikes in 2017 against the pension and labor reforms.</w:t>
      </w:r>
    </w:p>
    <w:p w14:paraId="7BA035BC" w14:textId="77777777" w:rsidR="00A64044" w:rsidRDefault="00A64044" w:rsidP="00A64044">
      <w:r>
        <w:t>Bolsonaro’s allies don’t yet have the votes they need, but they have powerful forces on their side, such as the evangelical caucus.</w:t>
      </w:r>
    </w:p>
    <w:p w14:paraId="4C3A54FF" w14:textId="77777777" w:rsidR="00A64044" w:rsidRDefault="00A64044" w:rsidP="00A64044">
      <w:r>
        <w:t>Unions, however, believe this is a fight workers can win.</w:t>
      </w:r>
    </w:p>
    <w:p w14:paraId="74DBA375" w14:textId="77777777" w:rsidR="00A64044" w:rsidRPr="00BF5B67" w:rsidRDefault="00A64044" w:rsidP="00A64044">
      <w:pPr>
        <w:rPr>
          <w:rStyle w:val="StyleUnderline"/>
        </w:rPr>
      </w:pPr>
      <w:r>
        <w:t xml:space="preserve">On February 20, </w:t>
      </w:r>
      <w:r w:rsidRPr="00085E5D">
        <w:rPr>
          <w:rStyle w:val="StyleUnderline"/>
          <w:highlight w:val="green"/>
        </w:rPr>
        <w:t>thousands rallied against the reform</w:t>
      </w:r>
      <w:r w:rsidRPr="00BF5B67">
        <w:rPr>
          <w:rStyle w:val="StyleUnderline"/>
        </w:rPr>
        <w:t xml:space="preserve"> in São Paulo and 11 other cities</w:t>
      </w:r>
      <w:r>
        <w:t xml:space="preserve">. </w:t>
      </w:r>
      <w:r w:rsidRPr="00BF5B67">
        <w:rPr>
          <w:rStyle w:val="StyleUnderline"/>
        </w:rPr>
        <w:t xml:space="preserve">Thousands more protested again on March 8, </w:t>
      </w:r>
      <w:r>
        <w:t xml:space="preserve">International Women’s Day, and </w:t>
      </w:r>
      <w:r w:rsidRPr="00BF5B67">
        <w:rPr>
          <w:rStyle w:val="StyleUnderline"/>
        </w:rPr>
        <w:t xml:space="preserve">another day of rallies is planned for March </w:t>
      </w:r>
      <w:r>
        <w:t xml:space="preserve">22. </w:t>
      </w:r>
      <w:r w:rsidRPr="00085E5D">
        <w:rPr>
          <w:rStyle w:val="StyleUnderline"/>
          <w:highlight w:val="green"/>
        </w:rPr>
        <w:t>Unions are laying plans for more protests</w:t>
      </w:r>
      <w:r w:rsidRPr="00BF5B67">
        <w:rPr>
          <w:rStyle w:val="StyleUnderline"/>
        </w:rPr>
        <w:t xml:space="preserve"> in the coming months: printing materials, handing out flyers and locking in dates.</w:t>
      </w:r>
    </w:p>
    <w:p w14:paraId="291AC421" w14:textId="77777777" w:rsidR="00A64044" w:rsidRPr="00BF5B67" w:rsidRDefault="00A64044" w:rsidP="00A64044">
      <w:pPr>
        <w:rPr>
          <w:rStyle w:val="StyleUnderline"/>
        </w:rPr>
      </w:pPr>
      <w:r w:rsidRPr="00BF5B67">
        <w:rPr>
          <w:rStyle w:val="StyleUnderline"/>
        </w:rPr>
        <w:t xml:space="preserve">On top of Bolsonaro’s move to undercut unions and workers’ rights, </w:t>
      </w:r>
      <w:r w:rsidRPr="00085E5D">
        <w:rPr>
          <w:rStyle w:val="StyleUnderline"/>
          <w:highlight w:val="green"/>
        </w:rPr>
        <w:t>unemployment</w:t>
      </w:r>
      <w:r w:rsidRPr="00BF5B67">
        <w:rPr>
          <w:rStyle w:val="StyleUnderline"/>
        </w:rPr>
        <w:t xml:space="preserve"> in Brazil </w:t>
      </w:r>
      <w:r w:rsidRPr="00085E5D">
        <w:rPr>
          <w:rStyle w:val="StyleUnderline"/>
          <w:highlight w:val="green"/>
        </w:rPr>
        <w:t>remains high</w:t>
      </w:r>
      <w:r>
        <w:t xml:space="preserve">, at just under 12 percent, double the rate just five years ago under the Workers’ Party. </w:t>
      </w:r>
      <w:r w:rsidRPr="00BF5B67">
        <w:rPr>
          <w:rStyle w:val="StyleUnderline"/>
        </w:rPr>
        <w:t>Outsourcing has made the job market more precarious. Informal employment and unemployment are both expected to rise.</w:t>
      </w:r>
    </w:p>
    <w:p w14:paraId="02E2ECF3" w14:textId="77777777" w:rsidR="00A64044" w:rsidRDefault="00A64044" w:rsidP="00A64044">
      <w:pPr>
        <w:rPr>
          <w:rStyle w:val="Emphasis"/>
        </w:rPr>
      </w:pPr>
      <w:r>
        <w:t xml:space="preserve">“This moment is really intense,” Assis tells In These Times. ​“We can’t trust Congress and its corrupt </w:t>
      </w:r>
      <w:r w:rsidRPr="000A3798">
        <w:t xml:space="preserve">representatives. </w:t>
      </w:r>
      <w:r w:rsidRPr="000A3798">
        <w:rPr>
          <w:rStyle w:val="Emphasis"/>
        </w:rPr>
        <w:t>We have to construct alternatives and these</w:t>
      </w:r>
      <w:r w:rsidRPr="00654558">
        <w:rPr>
          <w:rStyle w:val="Emphasis"/>
        </w:rPr>
        <w:t xml:space="preserve"> </w:t>
      </w:r>
      <w:r w:rsidRPr="000A3798">
        <w:rPr>
          <w:rStyle w:val="Emphasis"/>
          <w:highlight w:val="green"/>
        </w:rPr>
        <w:t>alternatives</w:t>
      </w:r>
      <w:r w:rsidRPr="00654558">
        <w:rPr>
          <w:rStyle w:val="Emphasis"/>
        </w:rPr>
        <w:t xml:space="preserve"> have to </w:t>
      </w:r>
      <w:r w:rsidRPr="00085E5D">
        <w:rPr>
          <w:rStyle w:val="Emphasis"/>
          <w:highlight w:val="green"/>
        </w:rPr>
        <w:t xml:space="preserve">come by the hands of the </w:t>
      </w:r>
      <w:r w:rsidRPr="000A3798">
        <w:rPr>
          <w:rStyle w:val="Emphasis"/>
          <w:highlight w:val="green"/>
        </w:rPr>
        <w:t>workers.”</w:t>
      </w:r>
    </w:p>
    <w:p w14:paraId="56A8DA47" w14:textId="77777777" w:rsidR="00A64044" w:rsidRPr="00654558" w:rsidRDefault="00A64044" w:rsidP="00A64044">
      <w:pPr>
        <w:pStyle w:val="Heading4"/>
      </w:pPr>
      <w:r>
        <w:t xml:space="preserve">Stopping Bolsonaro’s climate agenda is key to stopping climate change and preventing new pandemics </w:t>
      </w:r>
    </w:p>
    <w:p w14:paraId="26CAB1E2" w14:textId="77777777" w:rsidR="00A64044" w:rsidRPr="00E76392" w:rsidRDefault="00A64044" w:rsidP="00A64044">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r w:rsidRPr="00321498">
        <w:t>https://www.rollingstone.com/politics/politics-features/jair-bolsonaro-rainforest-destruction-1180129/</w:t>
      </w:r>
      <w:r>
        <w:t>] RR</w:t>
      </w:r>
    </w:p>
    <w:p w14:paraId="4916FEA5" w14:textId="77777777" w:rsidR="00A64044" w:rsidRDefault="00A64044" w:rsidP="00A64044">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085E5D">
        <w:rPr>
          <w:rStyle w:val="StyleUnderline"/>
          <w:highlight w:val="green"/>
        </w:rPr>
        <w:t>Bolsonaro</w:t>
      </w:r>
      <w:r w:rsidRPr="000E3CD7">
        <w:rPr>
          <w:rStyle w:val="StyleUnderline"/>
        </w:rPr>
        <w:t xml:space="preserve"> has </w:t>
      </w:r>
      <w:r w:rsidRPr="00085E5D">
        <w:rPr>
          <w:rStyle w:val="StyleUnderline"/>
          <w:highlight w:val="green"/>
        </w:rPr>
        <w:t>presided over the 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xml:space="preserve">. And like Trump, Bolsonaro is proud of his efforts to </w:t>
      </w:r>
      <w:proofErr w:type="gramStart"/>
      <w:r>
        <w:t>fuck</w:t>
      </w:r>
      <w:proofErr w:type="gramEnd"/>
      <w:r>
        <w:t xml:space="preserve">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14:paraId="1233EE17" w14:textId="77777777" w:rsidR="00A64044" w:rsidRDefault="00A64044" w:rsidP="00A64044">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 xml:space="preserve">With every square mile of rainforest that is cut down, the Paris Agreement’s target of keeping global temperature rise below 1.5 C becomes more and more </w:t>
      </w:r>
      <w:r w:rsidRPr="000E3CD7">
        <w:rPr>
          <w:rStyle w:val="StyleUnderline"/>
        </w:rPr>
        <w:lastRenderedPageBreak/>
        <w:t>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14:paraId="6D419C47" w14:textId="77777777" w:rsidR="00A64044" w:rsidRDefault="00A64044" w:rsidP="00A64044">
      <w:r>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 xml:space="preserve">He also moved up the date for becoming carbon neutral from 2060 to </w:t>
      </w:r>
      <w:proofErr w:type="gramStart"/>
      <w:r w:rsidRPr="000E3CD7">
        <w:rPr>
          <w:rStyle w:val="StyleUnderline"/>
        </w:rPr>
        <w:t>2050</w:t>
      </w:r>
      <w:r>
        <w:t>, and</w:t>
      </w:r>
      <w:proofErr w:type="gramEnd"/>
      <w:r>
        <w:t xml:space="preserve"> promised to double the budget for enforcing the forest’s protections. But according to </w:t>
      </w:r>
      <w:proofErr w:type="gramStart"/>
      <w:r>
        <w:t>a number of</w:t>
      </w:r>
      <w:proofErr w:type="gramEnd"/>
      <w:r>
        <w:t xml:space="preserve"> sources and published accounts, Brazil’s minister of the environment, Ricardo Salles, made the deal more explicit in backstage negotiations with the U.S. and other countries: Pay us $1 billion and we’ll cut deforestation by 40 percent for one year.</w:t>
      </w:r>
    </w:p>
    <w:p w14:paraId="09154B47" w14:textId="77777777" w:rsidR="00A64044" w:rsidRDefault="00A64044" w:rsidP="00A64044">
      <w:r w:rsidRPr="000E3CD7">
        <w:rPr>
          <w:rStyle w:val="StyleUnderline"/>
        </w:rPr>
        <w:t>“It’s extortion,</w:t>
      </w:r>
      <w:r>
        <w:t xml:space="preserve">” argues Marcio </w:t>
      </w:r>
      <w:proofErr w:type="spellStart"/>
      <w:r>
        <w:t>Astrini</w:t>
      </w:r>
      <w:proofErr w:type="spellEnd"/>
      <w:r>
        <w:t>,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14:paraId="10F5A376" w14:textId="77777777" w:rsidR="00A64044" w:rsidRDefault="00A64044" w:rsidP="00A64044">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14:paraId="3A8C8FFA" w14:textId="77777777" w:rsidR="00A64044" w:rsidRDefault="00A64044" w:rsidP="00A64044">
      <w:r>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w:t>
      </w:r>
      <w:proofErr w:type="spellStart"/>
      <w:r w:rsidRPr="000E3CD7">
        <w:rPr>
          <w:rStyle w:val="StyleUnderline"/>
        </w:rPr>
        <w:t>Manhattans</w:t>
      </w:r>
      <w:proofErr w:type="spellEnd"/>
      <w:r w:rsidRPr="000E3CD7">
        <w:rPr>
          <w:rStyle w:val="StyleUnderline"/>
        </w:rPr>
        <w:t xml:space="preserve">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14:paraId="3D7C46CF" w14:textId="77777777" w:rsidR="00A64044" w:rsidRDefault="00A64044" w:rsidP="00A64044">
      <w:r>
        <w:t xml:space="preserve">But to call it “commercial agriculture” is a bit of a stretch. In Brazil, almost </w:t>
      </w:r>
      <w:proofErr w:type="gramStart"/>
      <w:r>
        <w:t>all of</w:t>
      </w:r>
      <w:proofErr w:type="gramEnd"/>
      <w:r>
        <w:t xml:space="preserve"> this deforestation happens illegally, by settlers with chain saws and bulldozers who just clear the land, sell the wood, and start raising cattle or soy. As </w:t>
      </w:r>
      <w:proofErr w:type="spellStart"/>
      <w:r>
        <w:t>Beto</w:t>
      </w:r>
      <w:proofErr w:type="spellEnd"/>
      <w:r>
        <w:t xml:space="preserve"> </w:t>
      </w:r>
      <w:proofErr w:type="spellStart"/>
      <w:r>
        <w:t>Verissimo</w:t>
      </w:r>
      <w:proofErr w:type="spellEnd"/>
      <w:r>
        <w:t xml:space="preserve">, co-founder of </w:t>
      </w:r>
      <w:proofErr w:type="spellStart"/>
      <w:r>
        <w:t>Imazon</w:t>
      </w:r>
      <w:proofErr w:type="spellEnd"/>
      <w:r>
        <w:t>,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14:paraId="63B536A2" w14:textId="77777777" w:rsidR="00A64044" w:rsidRPr="000E3CD7" w:rsidRDefault="00A64044" w:rsidP="00A64044">
      <w:pPr>
        <w:rPr>
          <w:rStyle w:val="StyleUnderline"/>
        </w:rPr>
      </w:pPr>
      <w:r>
        <w:t xml:space="preserve">And </w:t>
      </w:r>
      <w:r w:rsidRPr="00837D5C">
        <w:rPr>
          <w:rStyle w:val="StyleUnderline"/>
        </w:rPr>
        <w:t xml:space="preserve">it’s </w:t>
      </w:r>
      <w:r w:rsidRPr="00837D5C">
        <w:rPr>
          <w:rStyle w:val="StyleUnderline"/>
          <w:highlight w:val="green"/>
        </w:rPr>
        <w:t>a crime with</w:t>
      </w:r>
      <w:r w:rsidRPr="000E3CD7">
        <w:rPr>
          <w:rStyle w:val="StyleUnderline"/>
        </w:rPr>
        <w:t xml:space="preserve"> increasingly </w:t>
      </w:r>
      <w:r w:rsidRPr="00837D5C">
        <w:rPr>
          <w:rStyle w:val="StyleUnderline"/>
          <w:highlight w:val="green"/>
        </w:rPr>
        <w:t>dire implications</w:t>
      </w:r>
      <w:r w:rsidRPr="000E3CD7">
        <w:rPr>
          <w:rStyle w:val="StyleUnderline"/>
        </w:rPr>
        <w:t xml:space="preserve"> not just </w:t>
      </w:r>
      <w:r w:rsidRPr="00837D5C">
        <w:rPr>
          <w:rStyle w:val="StyleUnderline"/>
        </w:rPr>
        <w:t>for</w:t>
      </w:r>
      <w:r w:rsidRPr="000E3CD7">
        <w:rPr>
          <w:rStyle w:val="StyleUnderline"/>
        </w:rPr>
        <w:t xml:space="preserve"> Brazilians, but </w:t>
      </w:r>
      <w:r w:rsidRPr="00837D5C">
        <w:rPr>
          <w:rStyle w:val="StyleUnderline"/>
          <w:highlight w:val="green"/>
        </w:rPr>
        <w:t>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14:paraId="39FDD0F9" w14:textId="77777777" w:rsidR="00A64044" w:rsidRPr="000E3CD7" w:rsidRDefault="00A64044" w:rsidP="00A64044">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most doom-y climate activists would prefer not to imagine.</w:t>
      </w:r>
    </w:p>
    <w:p w14:paraId="5946BE6A" w14:textId="77777777" w:rsidR="00A64044" w:rsidRPr="00E76392" w:rsidRDefault="00A64044" w:rsidP="00A64044">
      <w:pPr>
        <w:rPr>
          <w:rStyle w:val="Emphasis"/>
        </w:rPr>
      </w:pPr>
      <w:r w:rsidRPr="00085E5D">
        <w:rPr>
          <w:rStyle w:val="StyleUnderline"/>
          <w:highlight w:val="green"/>
        </w:rPr>
        <w:t xml:space="preserve">The tipping point </w:t>
      </w:r>
      <w:r w:rsidRPr="00837D5C">
        <w:rPr>
          <w:rStyle w:val="StyleUnderline"/>
        </w:rPr>
        <w:t>for such a collapse</w:t>
      </w:r>
      <w:r w:rsidRPr="00E76392">
        <w:rPr>
          <w:rStyle w:val="StyleUnderline"/>
        </w:rPr>
        <w:t xml:space="preserve"> in the Amazon </w:t>
      </w:r>
      <w:r w:rsidRPr="00085E5D">
        <w:rPr>
          <w:rStyle w:val="StyleUnderline"/>
          <w:highlight w:val="green"/>
        </w:rPr>
        <w:t>is</w:t>
      </w:r>
      <w:r w:rsidRPr="00E76392">
        <w:rPr>
          <w:rStyle w:val="StyleUnderline"/>
        </w:rPr>
        <w:t xml:space="preserve"> between </w:t>
      </w:r>
      <w:r w:rsidRPr="00085E5D">
        <w:rPr>
          <w:rStyle w:val="StyleUnderline"/>
          <w:highlight w:val="green"/>
        </w:rPr>
        <w:t>20 and 25 percent</w:t>
      </w:r>
      <w:r w:rsidRPr="00E76392">
        <w:rPr>
          <w:rStyle w:val="StyleUnderline"/>
        </w:rPr>
        <w:t xml:space="preserve"> deforestation,</w:t>
      </w:r>
      <w:r>
        <w:t xml:space="preserve"> according to one study. </w:t>
      </w:r>
      <w:r w:rsidRPr="00E76392">
        <w:rPr>
          <w:rStyle w:val="StyleUnderline"/>
        </w:rPr>
        <w:t xml:space="preserve">Right now, </w:t>
      </w:r>
      <w:r w:rsidRPr="00085E5D">
        <w:rPr>
          <w:rStyle w:val="StyleUnderline"/>
          <w:highlight w:val="green"/>
        </w:rPr>
        <w:t>15 to 17</w:t>
      </w:r>
      <w:r w:rsidRPr="00E76392">
        <w:rPr>
          <w:rStyle w:val="StyleUnderline"/>
        </w:rPr>
        <w:t xml:space="preserve"> percent of the forest </w:t>
      </w:r>
      <w:r w:rsidRPr="00837D5C">
        <w:rPr>
          <w:rStyle w:val="StyleUnderline"/>
        </w:rPr>
        <w:t xml:space="preserve">has </w:t>
      </w:r>
      <w:r w:rsidRPr="00085E5D">
        <w:rPr>
          <w:rStyle w:val="StyleUnderline"/>
          <w:highlight w:val="green"/>
        </w:rPr>
        <w:t>already been cut down</w:t>
      </w:r>
      <w:r w:rsidRPr="00E76392">
        <w:rPr>
          <w:rStyle w:val="StyleUnderline"/>
        </w:rPr>
        <w:t xml:space="preserve">. </w:t>
      </w:r>
      <w:r>
        <w:t>“</w:t>
      </w:r>
      <w:r w:rsidRPr="00E76392">
        <w:rPr>
          <w:rStyle w:val="StyleUnderline"/>
        </w:rPr>
        <w:t>If you exceed the threshold</w:t>
      </w:r>
      <w:r>
        <w:t xml:space="preserve">,” Carlos </w:t>
      </w:r>
      <w:proofErr w:type="spellStart"/>
      <w:r>
        <w:t>Nobre</w:t>
      </w:r>
      <w:proofErr w:type="spellEnd"/>
      <w:r>
        <w:t xml:space="preserve">, </w:t>
      </w:r>
      <w:r w:rsidRPr="00E76392">
        <w:rPr>
          <w:rStyle w:val="StyleUnderline"/>
        </w:rPr>
        <w:t xml:space="preserve">a Brazilian climate and tropical-forest expert has said, “50 to 60 percent of </w:t>
      </w:r>
      <w:r w:rsidRPr="00E76392">
        <w:rPr>
          <w:rStyle w:val="Emphasis"/>
        </w:rPr>
        <w:t>the forest could be gone over three to five decades.”</w:t>
      </w:r>
    </w:p>
    <w:p w14:paraId="0A03E02C" w14:textId="77777777" w:rsidR="00A64044" w:rsidRDefault="00A64044" w:rsidP="00A64044">
      <w:r>
        <w:t xml:space="preserve">Large-scale deforestation began in Brazil in the 1970s with government policies that encouraged </w:t>
      </w:r>
      <w:proofErr w:type="gramStart"/>
      <w:r>
        <w:t>settlement, and</w:t>
      </w:r>
      <w:proofErr w:type="gramEnd"/>
      <w:r>
        <w:t xml:space="preserve"> continued unimpeded for the next 20 years. Between 1978 and 2001, the amount of deforested land increased fourfold. Overall, the </w:t>
      </w:r>
      <w:r>
        <w:lastRenderedPageBreak/>
        <w:t>population of the Amazon increased from 2.9 million in 1960 to 25.5 million by 2010. Logging also thrived, as the demand for mahogany and other hardwoods in Asia and Europe soared in the 1990s.</w:t>
      </w:r>
    </w:p>
    <w:p w14:paraId="51BBAE88" w14:textId="77777777" w:rsidR="00A64044" w:rsidRDefault="00A64044" w:rsidP="00A64044">
      <w:r>
        <w:t xml:space="preserve">By 2000, the damage from deforestation was causing an outcry among activists, and Brazilian authorities </w:t>
      </w:r>
      <w:proofErr w:type="gramStart"/>
      <w:r>
        <w:t>took action</w:t>
      </w:r>
      <w:proofErr w:type="gramEnd"/>
      <w:r>
        <w:t xml:space="preserve">. National parks and indigenous reserves were created, and those protections were stringently enforced with a robust forest service and budget. Between 2002 and 2016, the rate of deforestation fell dramatically. “We were getting it under control,” says </w:t>
      </w:r>
      <w:proofErr w:type="spellStart"/>
      <w:r>
        <w:t>Astrini</w:t>
      </w:r>
      <w:proofErr w:type="spellEnd"/>
      <w:r>
        <w:t xml:space="preserve">. At its peak, </w:t>
      </w:r>
      <w:r w:rsidRPr="00837D5C">
        <w:rPr>
          <w:rStyle w:val="StyleUnderline"/>
        </w:rPr>
        <w:t>Brazil likely reduced emissions</w:t>
      </w:r>
      <w:r w:rsidRPr="00E76392">
        <w:rPr>
          <w:rStyle w:val="StyleUnderline"/>
        </w:rPr>
        <w:t xml:space="preserve"> by more than 1.3 gigatons of CO2 per year</w:t>
      </w:r>
      <w:r>
        <w:t xml:space="preserve">. By comparison, in their best year, the U.S., Japan, and the EU together reduced emissions by less than a quarter of that. </w:t>
      </w:r>
    </w:p>
    <w:p w14:paraId="28237A3D" w14:textId="77777777" w:rsidR="00A64044" w:rsidRDefault="00A64044" w:rsidP="00A64044">
      <w:r>
        <w:t xml:space="preserve">But </w:t>
      </w:r>
      <w:r w:rsidRPr="00085E5D">
        <w:rPr>
          <w:rStyle w:val="StyleUnderline"/>
          <w:highlight w:val="green"/>
        </w:rPr>
        <w:t>when Bolsonaro</w:t>
      </w:r>
      <w:r w:rsidRPr="00E76392">
        <w:rPr>
          <w:rStyle w:val="StyleUnderline"/>
        </w:rPr>
        <w:t xml:space="preserve"> </w:t>
      </w:r>
      <w:r w:rsidRPr="00085E5D">
        <w:rPr>
          <w:rStyle w:val="StyleUnderline"/>
          <w:highlight w:val="green"/>
        </w:rPr>
        <w:t>took office</w:t>
      </w:r>
      <w:r w:rsidRPr="00E76392">
        <w:rPr>
          <w:rStyle w:val="StyleUnderline"/>
        </w:rPr>
        <w:t xml:space="preserve"> in 2019, </w:t>
      </w:r>
      <w:r w:rsidRPr="00837D5C">
        <w:rPr>
          <w:rStyle w:val="Emphasis"/>
        </w:rPr>
        <w:t xml:space="preserve">that </w:t>
      </w:r>
      <w:r w:rsidRPr="00085E5D">
        <w:rPr>
          <w:rStyle w:val="Emphasis"/>
          <w:highlight w:val="green"/>
        </w:rPr>
        <w:t>progress ended</w:t>
      </w:r>
      <w:r>
        <w:t xml:space="preserve">. His </w:t>
      </w:r>
      <w:r w:rsidRPr="00E76392">
        <w:rPr>
          <w:rStyle w:val="StyleUnderline"/>
        </w:rPr>
        <w:t xml:space="preserve">winning coalition of right-wing nationalists and pro-development centrists didn’t </w:t>
      </w:r>
      <w:proofErr w:type="gramStart"/>
      <w:r w:rsidRPr="00E76392">
        <w:rPr>
          <w:rStyle w:val="StyleUnderline"/>
        </w:rPr>
        <w:t>give a shit</w:t>
      </w:r>
      <w:proofErr w:type="gramEnd"/>
      <w:r w:rsidRPr="00E76392">
        <w:rPr>
          <w:rStyle w:val="StyleUnderline"/>
        </w:rPr>
        <w:t xml:space="preserve"> about climate change.</w:t>
      </w:r>
      <w:r>
        <w:t xml:space="preserve"> </w:t>
      </w:r>
      <w:r w:rsidRPr="00E76392">
        <w:rPr>
          <w:rStyle w:val="StyleUnderline"/>
        </w:rPr>
        <w:t>He</w:t>
      </w:r>
      <w:r>
        <w:t xml:space="preserve"> immediately </w:t>
      </w:r>
      <w:r w:rsidRPr="00E76392">
        <w:rPr>
          <w:rStyle w:val="StyleUnderline"/>
        </w:rPr>
        <w:t>slashed budgets for monitoring and enforcement in the Amazon</w:t>
      </w:r>
      <w:r>
        <w:t>. “Bolsonaro has basically said, ‘</w:t>
      </w:r>
      <w:r w:rsidRPr="00E76392">
        <w:rPr>
          <w:rStyle w:val="StyleUnderline"/>
        </w:rPr>
        <w:t>We’re open for business,</w:t>
      </w:r>
      <w:proofErr w:type="gramStart"/>
      <w:r>
        <w:t>’ ”</w:t>
      </w:r>
      <w:proofErr w:type="gramEnd"/>
      <w:r>
        <w:t xml:space="preserve"> says NRDC’s Schmidt. </w:t>
      </w:r>
      <w:proofErr w:type="gramStart"/>
      <w:r>
        <w:t>“ ‘</w:t>
      </w:r>
      <w:proofErr w:type="gramEnd"/>
      <w:r>
        <w:t xml:space="preserve">If you guys </w:t>
      </w:r>
      <w:proofErr w:type="spellStart"/>
      <w:r>
        <w:t>wanna</w:t>
      </w:r>
      <w:proofErr w:type="spellEnd"/>
      <w:r>
        <w:t xml:space="preserve"> deforest, we’re not going to do any enforcement on it.’ ”</w:t>
      </w:r>
    </w:p>
    <w:p w14:paraId="74154009" w14:textId="77777777" w:rsidR="00A64044" w:rsidRDefault="00A64044" w:rsidP="00A64044">
      <w:r>
        <w:t xml:space="preserve">Less </w:t>
      </w:r>
      <w:r w:rsidRPr="00837D5C">
        <w:rPr>
          <w:rStyle w:val="Emphasis"/>
        </w:rPr>
        <w:t xml:space="preserve">than a year </w:t>
      </w:r>
      <w:r w:rsidRPr="00085E5D">
        <w:rPr>
          <w:rStyle w:val="Emphasis"/>
          <w:highlight w:val="green"/>
        </w:rPr>
        <w:t>after Bolsonaro took office</w:t>
      </w:r>
      <w:r>
        <w:t xml:space="preserve">, </w:t>
      </w:r>
      <w:r w:rsidRPr="00085E5D">
        <w:rPr>
          <w:rStyle w:val="Emphasis"/>
          <w:highlight w:val="green"/>
        </w:rPr>
        <w:t>the Amazon exploded</w:t>
      </w:r>
      <w:r w:rsidRPr="00E76392">
        <w:rPr>
          <w:rStyle w:val="Emphasis"/>
        </w:rPr>
        <w:t xml:space="preserve"> in flames</w:t>
      </w:r>
      <w:r>
        <w:t xml:space="preserve">. More than </w:t>
      </w:r>
      <w:r w:rsidRPr="00E76392">
        <w:rPr>
          <w:rStyle w:val="StyleUnderline"/>
        </w:rPr>
        <w:t xml:space="preserve">3,500 square miles of the rainforest burned, </w:t>
      </w:r>
      <w:r>
        <w:t xml:space="preserve">blackening the skies in São </w:t>
      </w:r>
      <w:proofErr w:type="gramStart"/>
      <w:r>
        <w:t>Paulo</w:t>
      </w:r>
      <w:proofErr w:type="gramEnd"/>
      <w:r>
        <w:t xml:space="preserve"> and bringing international attention to the destruction of the rainforest under Bolsonaro’s watch. </w:t>
      </w:r>
      <w:r w:rsidRPr="00E76392">
        <w:rPr>
          <w:rStyle w:val="StyleUnderline"/>
        </w:rPr>
        <w:t>Bolsonaro blamed NGOs</w:t>
      </w:r>
      <w:r>
        <w:t>, which were trying to “bring problems to Brazil.” French President Emmanuel Macron called Bolsonaro’s deforestation policies “ecocide” and tweeted: “Our house is burning. Literally. The Amazon rainforest — the lungs which produce 20 percent of our planet’s oxygen — is on fire. It is an international crisis.”</w:t>
      </w:r>
    </w:p>
    <w:p w14:paraId="6E469D37" w14:textId="77777777" w:rsidR="00A64044" w:rsidRDefault="00A64044" w:rsidP="00A64044">
      <w:r>
        <w:t>Bolsonaro was unrepentant, telling Macron and everyone else to butt out: “The Amazon is ours, not yours.”</w:t>
      </w:r>
    </w:p>
    <w:p w14:paraId="260A423D" w14:textId="77777777" w:rsidR="00A64044" w:rsidRPr="00E76392" w:rsidRDefault="00A64044" w:rsidP="00A64044">
      <w:pPr>
        <w:rPr>
          <w:rStyle w:val="StyleUnderline"/>
        </w:rPr>
      </w:pPr>
      <w:r>
        <w:t xml:space="preserve">After taking office, </w:t>
      </w:r>
      <w:r w:rsidRPr="00837D5C">
        <w:rPr>
          <w:rStyle w:val="StyleUnderline"/>
        </w:rPr>
        <w:t>Bolsonaro slashed budgets for monitoring preservation</w:t>
      </w:r>
      <w:r w:rsidRPr="00E76392">
        <w:rPr>
          <w:rStyle w:val="StyleUnderline"/>
        </w:rPr>
        <w:t xml:space="preserve"> enforcement in the Amazon.</w:t>
      </w:r>
    </w:p>
    <w:p w14:paraId="729BF05B" w14:textId="77777777" w:rsidR="00A64044" w:rsidRDefault="00A64044" w:rsidP="00A64044">
      <w:r>
        <w:t xml:space="preserve">Now, with so much at stake in the upcoming COP26 meeting, i.e., </w:t>
      </w:r>
      <w:r w:rsidRPr="00E76392">
        <w:rPr>
          <w:rStyle w:val="StyleUnderline"/>
        </w:rPr>
        <w:t>the U.N. climate-change negotiations</w:t>
      </w:r>
      <w:r>
        <w:t xml:space="preserve"> scheduled for this November, </w:t>
      </w:r>
      <w:r w:rsidRPr="00E76392">
        <w:rPr>
          <w:rStyle w:val="StyleUnderline"/>
        </w:rPr>
        <w:t>the question is what to do about Bolsonaro’s rainforest extortion demands.</w:t>
      </w:r>
      <w:r>
        <w:t xml:space="preserve"> Any hope of hitting the 1.5 C target depends on dramatically reining in deforestation in Brazil. But </w:t>
      </w:r>
      <w:r w:rsidRPr="00722A1F">
        <w:rPr>
          <w:rStyle w:val="StyleUnderline"/>
          <w:highlight w:val="green"/>
        </w:rPr>
        <w:t>any hope of</w:t>
      </w:r>
      <w:r w:rsidRPr="00E76392">
        <w:rPr>
          <w:rStyle w:val="StyleUnderline"/>
        </w:rPr>
        <w:t xml:space="preserve"> dramatically </w:t>
      </w:r>
      <w:r w:rsidRPr="00722A1F">
        <w:rPr>
          <w:rStyle w:val="StyleUnderline"/>
          <w:highlight w:val="green"/>
        </w:rPr>
        <w:t xml:space="preserve">reining in deforestation depends on Bolsonaro </w:t>
      </w:r>
      <w:proofErr w:type="gramStart"/>
      <w:r w:rsidRPr="00722A1F">
        <w:rPr>
          <w:rStyle w:val="StyleUnderline"/>
          <w:highlight w:val="green"/>
        </w:rPr>
        <w:t>taking action</w:t>
      </w:r>
      <w:proofErr w:type="gramEnd"/>
      <w:r w:rsidRPr="00722A1F">
        <w:t>. And because he is a thug, the only way to do that is to pay him (or, if you prefer, to pay the nation of Brazil, which</w:t>
      </w:r>
      <w:r>
        <w:t xml:space="preserve"> amounts to the same thing).</w:t>
      </w:r>
    </w:p>
    <w:p w14:paraId="6360B6DC" w14:textId="77777777" w:rsidR="00A64044" w:rsidRDefault="00A64044" w:rsidP="00A64044">
      <w:r>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14:paraId="10541408" w14:textId="77777777" w:rsidR="00A64044" w:rsidRDefault="00A64044" w:rsidP="00A64044">
      <w:r>
        <w:t xml:space="preserve">From Bolsonaro’s point of view, the trouble is, all this money comes with restrictions. It requires oversight, citizen involvement, transparency in accounting. Bolsonaro wants to use it for whatever he wants, </w:t>
      </w:r>
      <w:proofErr w:type="spellStart"/>
      <w:r>
        <w:t>Astrini</w:t>
      </w:r>
      <w:proofErr w:type="spellEnd"/>
      <w:r>
        <w:t xml:space="preserve"> says, “including paying off his friends and supporters.”</w:t>
      </w:r>
    </w:p>
    <w:p w14:paraId="04911EEC" w14:textId="77777777" w:rsidR="00A64044" w:rsidRDefault="00A64044" w:rsidP="00A64044">
      <w:proofErr w:type="gramStart"/>
      <w:r>
        <w:t>So</w:t>
      </w:r>
      <w:proofErr w:type="gramEnd"/>
      <w:r>
        <w:t xml:space="preserve"> this is the dilemma right now. Biden and EU leaders are making a big push toward COP26, hoping to demonstrate that the ghost of Trump is </w:t>
      </w:r>
      <w:proofErr w:type="gramStart"/>
      <w:r>
        <w:t>gone</w:t>
      </w:r>
      <w:proofErr w:type="gramEnd"/>
      <w:r>
        <w:t xml:space="preserve"> and the world is finally taking the climate crisis seriously. It will be impossible to make that case if Brazil is not on board — and Bolsonaro, of course, knows this, which gives him a lot of leverage in the negotiations.</w:t>
      </w:r>
    </w:p>
    <w:p w14:paraId="4E5BF70F" w14:textId="77777777" w:rsidR="00A64044" w:rsidRDefault="00A64044" w:rsidP="00A64044">
      <w:pPr>
        <w:rPr>
          <w:rStyle w:val="StyleUnderline"/>
        </w:rPr>
      </w:pPr>
      <w:r>
        <w:t xml:space="preserve">Brazilian NGOs and others have been writing letters to the White House, telling Biden not to trust a word that Bolsonaro says. “We’re being told that </w:t>
      </w:r>
      <w:r w:rsidRPr="00722A1F">
        <w:rPr>
          <w:highlight w:val="green"/>
        </w:rPr>
        <w:t>t</w:t>
      </w:r>
      <w:r w:rsidRPr="00722A1F">
        <w:rPr>
          <w:rStyle w:val="Emphasis"/>
          <w:highlight w:val="green"/>
        </w:rPr>
        <w:t>he U.S. is</w:t>
      </w:r>
      <w:r w:rsidRPr="00E76392">
        <w:rPr>
          <w:rStyle w:val="Emphasis"/>
        </w:rPr>
        <w:t xml:space="preserve"> basically </w:t>
      </w:r>
      <w:r w:rsidRPr="00722A1F">
        <w:rPr>
          <w:rStyle w:val="Emphasis"/>
          <w:highlight w:val="green"/>
        </w:rPr>
        <w:t>running into a trap with Brazil,”</w:t>
      </w:r>
      <w:r>
        <w:t xml:space="preserve"> says Alden Meyer, a longtime U.S. climate-policy analyst who is now with E3G, a climate-change think tank. “</w:t>
      </w:r>
      <w:r w:rsidRPr="00E76392">
        <w:rPr>
          <w:rStyle w:val="StyleUnderline"/>
        </w:rPr>
        <w:t xml:space="preserve">We are being told </w:t>
      </w:r>
      <w:r w:rsidRPr="00722A1F">
        <w:rPr>
          <w:rStyle w:val="StyleUnderline"/>
          <w:highlight w:val="green"/>
        </w:rPr>
        <w:t>he is making commitments that he has no intention of keeping</w:t>
      </w:r>
      <w:r w:rsidRPr="00E76392">
        <w:rPr>
          <w:rStyle w:val="StyleUnderline"/>
        </w:rPr>
        <w:t>,</w:t>
      </w:r>
      <w:r>
        <w:t xml:space="preserve"> and that they wouldn’t have the kinds of structures in place to assure good use of the funds, even if they were committed.”</w:t>
      </w:r>
    </w:p>
    <w:p w14:paraId="3921E48C" w14:textId="77777777" w:rsidR="00A64044" w:rsidRPr="00AC4611" w:rsidRDefault="00A64044" w:rsidP="00A64044">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lastRenderedPageBreak/>
        <w:t>Warming causes extinction</w:t>
      </w:r>
    </w:p>
    <w:p w14:paraId="6449B07D" w14:textId="77777777" w:rsidR="00A64044" w:rsidRPr="00AC4611" w:rsidRDefault="00A64044" w:rsidP="00A64044">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7A049F3F" w14:textId="77777777" w:rsidR="00A64044" w:rsidRPr="00360D1B" w:rsidRDefault="00A64044" w:rsidP="00A64044">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 xml:space="preserve">with warming </w:t>
      </w:r>
      <w:proofErr w:type="gramStart"/>
      <w:r w:rsidRPr="001E0601">
        <w:rPr>
          <w:b/>
          <w:bCs/>
          <w:szCs w:val="22"/>
          <w:highlight w:val="green"/>
          <w:u w:val="single"/>
        </w:rPr>
        <w:t>in excess of</w:t>
      </w:r>
      <w:proofErr w:type="gramEnd"/>
      <w:r w:rsidRPr="001E0601">
        <w:rPr>
          <w:b/>
          <w:bCs/>
          <w:szCs w:val="22"/>
          <w:highlight w:val="green"/>
          <w:u w:val="single"/>
        </w:rPr>
        <w:t xml:space="preserve">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1E5E2D0C" w14:textId="77777777" w:rsidR="00A64044" w:rsidRPr="00360D1B" w:rsidRDefault="00A64044" w:rsidP="00A64044">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1DF2F443" w14:textId="77777777" w:rsidR="00A64044" w:rsidRPr="00360D1B" w:rsidRDefault="00A64044" w:rsidP="00A64044">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0C916C16" w14:textId="77777777" w:rsidR="00A64044" w:rsidRPr="00360D1B" w:rsidRDefault="00A64044" w:rsidP="00A64044">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41EC2EE1" w14:textId="77777777" w:rsidR="00A64044" w:rsidRPr="00D73DBA" w:rsidRDefault="00A64044" w:rsidP="00A64044">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1CCF51FF" w14:textId="77777777" w:rsidR="00A64044" w:rsidRPr="00360D1B" w:rsidRDefault="00A64044" w:rsidP="00A64044">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7838CF1B" w14:textId="77777777" w:rsidR="00630714" w:rsidRDefault="00A64044" w:rsidP="00A64044">
      <w:pPr>
        <w:spacing w:line="276" w:lineRule="auto"/>
        <w:rPr>
          <w:b/>
          <w:bCs/>
          <w:iCs/>
          <w:szCs w:val="22"/>
          <w:u w:val="single"/>
          <w:bdr w:val="single" w:sz="18" w:space="0" w:color="auto"/>
        </w:rPr>
      </w:pPr>
      <w:r w:rsidRPr="00360D1B">
        <w:rPr>
          <w:sz w:val="14"/>
        </w:rPr>
        <w:lastRenderedPageBreak/>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p>
    <w:p w14:paraId="3CB69BCF" w14:textId="77777777" w:rsidR="00630714" w:rsidRDefault="00630714" w:rsidP="00A64044">
      <w:pPr>
        <w:spacing w:line="276" w:lineRule="auto"/>
        <w:rPr>
          <w:b/>
          <w:bCs/>
          <w:iCs/>
          <w:szCs w:val="22"/>
          <w:u w:val="single"/>
          <w:bdr w:val="single" w:sz="18" w:space="0" w:color="auto"/>
        </w:rPr>
      </w:pPr>
    </w:p>
    <w:p w14:paraId="58895876" w14:textId="366E3366" w:rsidR="00A64044" w:rsidRPr="00D73DBA" w:rsidRDefault="00A64044" w:rsidP="00A64044">
      <w:pPr>
        <w:spacing w:line="276" w:lineRule="auto"/>
        <w:rPr>
          <w:b/>
          <w:bCs/>
          <w:szCs w:val="22"/>
        </w:rPr>
      </w:pPr>
      <w:r w:rsidRPr="00D73DBA">
        <w:rPr>
          <w:b/>
          <w:bCs/>
          <w:szCs w:val="22"/>
          <w:u w:val="single"/>
        </w:rPr>
        <w:t xml:space="preserve"> who are least responsible for causing the climate change </w:t>
      </w:r>
      <w:proofErr w:type="gramStart"/>
      <w:r w:rsidRPr="00D73DBA">
        <w:rPr>
          <w:b/>
          <w:bCs/>
          <w:szCs w:val="22"/>
          <w:u w:val="single"/>
        </w:rPr>
        <w:t>problem</w:t>
      </w:r>
      <w:r w:rsidRPr="00D73DBA">
        <w:rPr>
          <w:b/>
          <w:bCs/>
          <w:szCs w:val="22"/>
        </w:rPr>
        <w:t>.</w:t>
      </w:r>
      <w:proofErr w:type="gramEnd"/>
    </w:p>
    <w:p w14:paraId="281382E2" w14:textId="77777777" w:rsidR="00A64044" w:rsidRPr="00360D1B" w:rsidRDefault="00A64044" w:rsidP="00A64044">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0F90CDAE" w14:textId="77777777" w:rsidR="00A64044" w:rsidRPr="00360D1B" w:rsidRDefault="00A64044" w:rsidP="00A64044">
      <w:pPr>
        <w:spacing w:line="276" w:lineRule="auto"/>
        <w:rPr>
          <w:sz w:val="14"/>
          <w:szCs w:val="14"/>
        </w:rPr>
      </w:pPr>
      <w:r w:rsidRPr="00360D1B">
        <w:rPr>
          <w:sz w:val="14"/>
          <w:szCs w:val="14"/>
        </w:rPr>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412F3AD1" w14:textId="77777777" w:rsidR="00A64044" w:rsidRPr="00360D1B" w:rsidRDefault="00A64044" w:rsidP="00A64044">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4BF03D04" w14:textId="77777777" w:rsidR="00A64044" w:rsidRPr="00360D1B" w:rsidRDefault="00A64044" w:rsidP="00A64044">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5A619B2B" w14:textId="77777777" w:rsidR="00A64044" w:rsidRPr="00360D1B" w:rsidRDefault="00A64044" w:rsidP="00A64044">
      <w:pPr>
        <w:spacing w:line="276" w:lineRule="auto"/>
        <w:rPr>
          <w:sz w:val="14"/>
        </w:rPr>
      </w:pPr>
      <w:r w:rsidRPr="00360D1B">
        <w:rPr>
          <w:sz w:val="14"/>
        </w:rPr>
        <w:t>Where Do We Go from Here?</w:t>
      </w:r>
    </w:p>
    <w:p w14:paraId="6D8A9CDB" w14:textId="77777777" w:rsidR="00A64044" w:rsidRPr="00360D1B" w:rsidRDefault="00A64044" w:rsidP="00A64044">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w:t>
      </w:r>
      <w:r w:rsidRPr="00360D1B">
        <w:rPr>
          <w:sz w:val="14"/>
        </w:rPr>
        <w:lastRenderedPageBreak/>
        <w:t>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79B06E66" w14:textId="77777777" w:rsidR="00A64044" w:rsidRPr="00360D1B" w:rsidRDefault="00A64044" w:rsidP="00A64044">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00882E2D" w14:textId="77777777" w:rsidR="00A64044" w:rsidRPr="00D11930" w:rsidRDefault="00A64044" w:rsidP="00A64044">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360D1B">
        <w:rPr>
          <w:sz w:val="14"/>
        </w:rPr>
        <w:t>has to</w:t>
      </w:r>
      <w:proofErr w:type="gramEnd"/>
      <w:r w:rsidRPr="00360D1B">
        <w:rPr>
          <w:sz w:val="14"/>
        </w:rPr>
        <w:t xml:space="preserve">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360D1B">
        <w:rPr>
          <w:sz w:val="14"/>
        </w:rPr>
        <w:t>have to</w:t>
      </w:r>
      <w:proofErr w:type="gramEnd"/>
      <w:r w:rsidRPr="00360D1B">
        <w:rPr>
          <w:sz w:val="14"/>
        </w:rPr>
        <w:t xml:space="preserve">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360D1B">
        <w:rPr>
          <w:sz w:val="14"/>
        </w:rPr>
        <w:t>similar to</w:t>
      </w:r>
      <w:proofErr w:type="gramEnd"/>
      <w:r w:rsidRPr="00360D1B">
        <w:rPr>
          <w:sz w:val="14"/>
        </w:rPr>
        <w:t xml:space="preserve">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w:t>
      </w:r>
      <w:proofErr w:type="gramStart"/>
      <w:r w:rsidRPr="00360D1B">
        <w:rPr>
          <w:sz w:val="14"/>
        </w:rPr>
        <w:t>In order to</w:t>
      </w:r>
      <w:proofErr w:type="gramEnd"/>
      <w:r w:rsidRPr="00360D1B">
        <w:rPr>
          <w:sz w:val="14"/>
        </w:rPr>
        <w:t xml:space="preserve">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360D1B">
        <w:rPr>
          <w:sz w:val="14"/>
        </w:rPr>
        <w:t>in order to</w:t>
      </w:r>
      <w:proofErr w:type="gramEnd"/>
      <w:r w:rsidRPr="00360D1B">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03603637" w14:textId="77777777" w:rsidR="00A64044" w:rsidRPr="00360D1B" w:rsidRDefault="00A64044" w:rsidP="00A64044">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1D0C827F" w14:textId="77777777" w:rsidR="00A64044" w:rsidRPr="00360D1B" w:rsidRDefault="00A64044" w:rsidP="00A64044">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03F70F0D" w14:textId="77777777" w:rsidR="00A64044" w:rsidRPr="00360D1B" w:rsidRDefault="00A64044" w:rsidP="00A64044">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w:t>
      </w:r>
      <w:r w:rsidRPr="00360D1B">
        <w:rPr>
          <w:sz w:val="14"/>
          <w:szCs w:val="16"/>
        </w:rPr>
        <w:lastRenderedPageBreak/>
        <w:t xml:space="preserve">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38090FCC" w14:textId="77777777" w:rsidR="00A64044" w:rsidRPr="00360D1B" w:rsidRDefault="00A64044" w:rsidP="00A64044">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4EAFCB6E" w14:textId="77777777" w:rsidR="00A64044" w:rsidRPr="00360D1B" w:rsidRDefault="00A64044" w:rsidP="00A64044">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491C13AD" w14:textId="77777777" w:rsidR="00A64044" w:rsidRPr="00360D1B" w:rsidRDefault="00A64044" w:rsidP="00A64044">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552BB015" w14:textId="77777777" w:rsidR="00A64044" w:rsidRPr="00360D1B" w:rsidRDefault="00A64044" w:rsidP="00A64044">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360D1B">
        <w:rPr>
          <w:sz w:val="14"/>
          <w:szCs w:val="16"/>
        </w:rPr>
        <w:t>would</w:t>
      </w:r>
      <w:proofErr w:type="gramEnd"/>
      <w:r w:rsidRPr="00360D1B">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080F067A" w14:textId="77777777" w:rsidR="00A64044" w:rsidRPr="00360D1B" w:rsidRDefault="00A64044" w:rsidP="00A64044">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43781890" w14:textId="77777777" w:rsidR="00A64044" w:rsidRDefault="00A64044" w:rsidP="00A64044">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proofErr w:type="gramStart"/>
      <w:r w:rsidRPr="001E0601">
        <w:rPr>
          <w:b/>
          <w:bCs/>
          <w:szCs w:val="22"/>
          <w:highlight w:val="green"/>
          <w:u w:val="single"/>
        </w:rPr>
        <w:t>Declining Arctic sea</w:t>
      </w:r>
      <w:proofErr w:type="gramEnd"/>
      <w:r w:rsidRPr="001E0601">
        <w:rPr>
          <w:b/>
          <w:bCs/>
          <w:szCs w:val="22"/>
          <w:highlight w:val="green"/>
          <w:u w:val="single"/>
        </w:rPr>
        <w:t xml:space="preserve">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14:paraId="3FB9A6AD" w14:textId="77777777" w:rsidR="00A64044" w:rsidRPr="00D825C8" w:rsidRDefault="00A64044" w:rsidP="00A64044">
      <w:pPr>
        <w:pStyle w:val="Heading3"/>
      </w:pPr>
      <w:r w:rsidRPr="00D825C8">
        <w:lastRenderedPageBreak/>
        <w:t>Solvency</w:t>
      </w:r>
    </w:p>
    <w:p w14:paraId="503C0540" w14:textId="77777777" w:rsidR="00A64044" w:rsidRDefault="00A64044" w:rsidP="00A64044">
      <w:pPr>
        <w:pStyle w:val="Heading4"/>
      </w:pPr>
      <w:r>
        <w:t xml:space="preserve">Plan: The Federative Republic of Brazil should recognize an unconditional right of workers to strike. </w:t>
      </w:r>
    </w:p>
    <w:p w14:paraId="29A25041" w14:textId="77777777" w:rsidR="00A64044" w:rsidRDefault="00A64044" w:rsidP="00A64044">
      <w:pPr>
        <w:pStyle w:val="Heading4"/>
      </w:pPr>
      <w:r>
        <w:t xml:space="preserve">The plan revitalizes labor in Brazil and makes a </w:t>
      </w:r>
      <w:r w:rsidRPr="00761EA7">
        <w:rPr>
          <w:u w:val="single"/>
        </w:rPr>
        <w:t>general strike</w:t>
      </w:r>
      <w:r>
        <w:t xml:space="preserve"> possible </w:t>
      </w:r>
    </w:p>
    <w:p w14:paraId="52ED8595" w14:textId="77777777" w:rsidR="00A64044" w:rsidRPr="00BF5B67" w:rsidRDefault="00A64044" w:rsidP="00A64044">
      <w:proofErr w:type="spellStart"/>
      <w:r w:rsidRPr="000A47D9">
        <w:rPr>
          <w:rStyle w:val="Style13ptBold"/>
        </w:rPr>
        <w:t>Armengol</w:t>
      </w:r>
      <w:proofErr w:type="spellEnd"/>
      <w:r w:rsidRPr="000A47D9">
        <w:rPr>
          <w:rStyle w:val="Style13ptBold"/>
        </w:rPr>
        <w:t xml:space="preserve"> 15</w:t>
      </w:r>
      <w:r>
        <w:t xml:space="preserve"> [(Pedro, </w:t>
      </w:r>
      <w:r w:rsidRPr="000A47D9">
        <w:t xml:space="preserve">Deputy Secretary of </w:t>
      </w:r>
      <w:proofErr w:type="spellStart"/>
      <w:r w:rsidRPr="000A47D9">
        <w:t>Labour</w:t>
      </w:r>
      <w:proofErr w:type="spellEnd"/>
      <w:r w:rsidRPr="000A47D9">
        <w:t xml:space="preserve"> Relations with the CUT in Sao Paulo, Brazil.</w:t>
      </w:r>
      <w:r>
        <w:t>) “</w:t>
      </w:r>
      <w:r w:rsidRPr="000A47D9">
        <w:t>The right to strike in the public sector in Brazil</w:t>
      </w:r>
      <w:r>
        <w:t xml:space="preserve">,” World PSI, 2/14/15. </w:t>
      </w:r>
      <w:r w:rsidRPr="00321498">
        <w:t>https://www.world-psi.org/en/right-strike-public-sector-brazil</w:t>
      </w:r>
      <w:r>
        <w:t>] RR</w:t>
      </w:r>
    </w:p>
    <w:p w14:paraId="7D2A9944" w14:textId="77777777" w:rsidR="00A64044" w:rsidRPr="000A47D9" w:rsidRDefault="00A64044" w:rsidP="00A64044">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282507">
        <w:rPr>
          <w:rStyle w:val="Emphasis"/>
          <w:highlight w:val="green"/>
        </w:rPr>
        <w:t>Nor could they</w:t>
      </w:r>
      <w:r w:rsidRPr="000A47D9">
        <w:rPr>
          <w:rStyle w:val="Emphasis"/>
        </w:rPr>
        <w:t>:</w:t>
      </w:r>
      <w:r>
        <w:t xml:space="preserve"> </w:t>
      </w:r>
      <w:r w:rsidRPr="000A47D9">
        <w:rPr>
          <w:rStyle w:val="StyleUnderline"/>
        </w:rPr>
        <w:t xml:space="preserve">without the right to </w:t>
      </w:r>
      <w:proofErr w:type="spellStart"/>
      <w:r w:rsidRPr="000A47D9">
        <w:rPr>
          <w:rStyle w:val="StyleUnderline"/>
        </w:rPr>
        <w:t>organise</w:t>
      </w:r>
      <w:proofErr w:type="spellEnd"/>
      <w:r w:rsidRPr="000A47D9">
        <w:rPr>
          <w:rStyle w:val="StyleUnderline"/>
        </w:rPr>
        <w:t xml:space="preserve"> and no right to strike, they could </w:t>
      </w:r>
      <w:r w:rsidRPr="00282507">
        <w:rPr>
          <w:rStyle w:val="StyleUnderline"/>
        </w:rPr>
        <w:t>not join trade unions,</w:t>
      </w:r>
      <w:r w:rsidRPr="000A47D9">
        <w:rPr>
          <w:rStyle w:val="StyleUnderline"/>
        </w:rPr>
        <w:t xml:space="preserve"> and </w:t>
      </w:r>
      <w:r w:rsidRPr="000A47D9">
        <w:rPr>
          <w:rStyle w:val="Emphasis"/>
        </w:rPr>
        <w:t xml:space="preserve">thus </w:t>
      </w:r>
      <w:r w:rsidRPr="00282507">
        <w:rPr>
          <w:rStyle w:val="Emphasis"/>
          <w:highlight w:val="green"/>
        </w:rPr>
        <w:t>act joint</w:t>
      </w:r>
      <w:r w:rsidRPr="00282507">
        <w:rPr>
          <w:rStyle w:val="Emphasis"/>
        </w:rPr>
        <w:t>ly</w:t>
      </w:r>
      <w:r w:rsidRPr="000A47D9">
        <w:rPr>
          <w:rStyle w:val="Emphasis"/>
        </w:rPr>
        <w:t xml:space="preserve"> or articulate </w:t>
      </w:r>
      <w:r w:rsidRPr="00282507">
        <w:rPr>
          <w:rStyle w:val="Emphasis"/>
          <w:highlight w:val="green"/>
        </w:rPr>
        <w:t>as social partners</w:t>
      </w:r>
      <w:r w:rsidRPr="000A47D9">
        <w:rPr>
          <w:rStyle w:val="Emphasis"/>
        </w:rPr>
        <w:t>.</w:t>
      </w:r>
      <w:r>
        <w:t xml:space="preserve"> </w:t>
      </w:r>
      <w:r w:rsidRPr="000A47D9">
        <w:rPr>
          <w:rStyle w:val="StyleUnderline"/>
        </w:rPr>
        <w:t>They were denied any form of expression of their common interests and desires, as well as the practical means to struggle for them.</w:t>
      </w:r>
    </w:p>
    <w:p w14:paraId="6646B45F" w14:textId="77777777" w:rsidR="00A64044" w:rsidRDefault="00A64044" w:rsidP="00A64044">
      <w:r w:rsidRPr="000A47D9">
        <w:rPr>
          <w:rStyle w:val="StyleUnderline"/>
        </w:rPr>
        <w:t xml:space="preserve">The 1988 Constitution no longer regards public sector </w:t>
      </w:r>
      <w:r w:rsidRPr="0061451B">
        <w:rPr>
          <w:rStyle w:val="StyleUnderline"/>
        </w:rPr>
        <w:t>workers as</w:t>
      </w:r>
      <w:r w:rsidRPr="000A47D9">
        <w:rPr>
          <w:rStyle w:val="StyleUnderline"/>
        </w:rPr>
        <w:t xml:space="preserve"> mere subjects</w:t>
      </w:r>
      <w:r>
        <w:t xml:space="preserve">, </w:t>
      </w:r>
      <w:r w:rsidRPr="000A47D9">
        <w:rPr>
          <w:rStyle w:val="StyleUnderline"/>
        </w:rPr>
        <w:t xml:space="preserve">but as </w:t>
      </w:r>
      <w:r w:rsidRPr="0061451B">
        <w:rPr>
          <w:rStyle w:val="StyleUnderline"/>
          <w:highlight w:val="green"/>
        </w:rPr>
        <w:t>collective actors</w:t>
      </w:r>
      <w:r w:rsidRPr="0061451B">
        <w:rPr>
          <w:highlight w:val="green"/>
        </w:rPr>
        <w:t>,</w:t>
      </w:r>
      <w:r>
        <w:t xml:space="preserve"> </w:t>
      </w:r>
      <w:r w:rsidRPr="000A47D9">
        <w:rPr>
          <w:rStyle w:val="StyleUnderline"/>
        </w:rPr>
        <w:t xml:space="preserve">able to relate effectively with each other and with third parties, notably with the public administration. </w:t>
      </w:r>
      <w:r>
        <w:t xml:space="preserve">However, </w:t>
      </w:r>
      <w:r w:rsidRPr="00282507">
        <w:rPr>
          <w:rStyle w:val="StyleUnderline"/>
          <w:highlight w:val="green"/>
        </w:rPr>
        <w:t xml:space="preserve">after </w:t>
      </w:r>
      <w:r w:rsidRPr="00282507">
        <w:rPr>
          <w:rStyle w:val="StyleUnderline"/>
        </w:rPr>
        <w:t>t</w:t>
      </w:r>
      <w:r w:rsidRPr="000A47D9">
        <w:rPr>
          <w:rStyle w:val="StyleUnderline"/>
        </w:rPr>
        <w:t xml:space="preserve">he </w:t>
      </w:r>
      <w:r w:rsidRPr="00282507">
        <w:rPr>
          <w:rStyle w:val="StyleUnderline"/>
          <w:highlight w:val="green"/>
        </w:rPr>
        <w:t xml:space="preserve">recognition </w:t>
      </w:r>
      <w:r w:rsidRPr="0061451B">
        <w:rPr>
          <w:rStyle w:val="StyleUnderline"/>
        </w:rPr>
        <w:t>of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xml:space="preserve">, even though it is </w:t>
      </w:r>
      <w:proofErr w:type="spellStart"/>
      <w:r>
        <w:t>recognised</w:t>
      </w:r>
      <w:proofErr w:type="spellEnd"/>
      <w:r>
        <w:t xml:space="preserve"> as a collateral instrument and legitimate tool to regulate working conditions.</w:t>
      </w:r>
    </w:p>
    <w:p w14:paraId="4182854A" w14:textId="77777777" w:rsidR="00A64044" w:rsidRPr="0061451B" w:rsidRDefault="00A64044" w:rsidP="00A64044">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w:t>
      </w:r>
      <w:proofErr w:type="spellStart"/>
      <w:r>
        <w:t>Labour</w:t>
      </w:r>
      <w:proofErr w:type="spellEnd"/>
      <w:r>
        <w:t xml:space="preserve"> </w:t>
      </w:r>
      <w:proofErr w:type="spellStart"/>
      <w:r>
        <w:t>Organisation</w:t>
      </w:r>
      <w:proofErr w:type="spellEnd"/>
      <w:r>
        <w:t xml:space="preserve">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1988, </w:t>
      </w:r>
      <w:r w:rsidRPr="000A47D9">
        <w:rPr>
          <w:rStyle w:val="StyleUnderline"/>
        </w:rPr>
        <w:t xml:space="preserve">but </w:t>
      </w:r>
      <w:r w:rsidRPr="000F32FF">
        <w:rPr>
          <w:rStyle w:val="StyleUnderline"/>
          <w:highlight w:val="green"/>
        </w:rPr>
        <w:t>no specific regulation has been adopted,</w:t>
      </w:r>
      <w:r w:rsidRPr="000A47D9">
        <w:rPr>
          <w:rStyle w:val="StyleUnderline"/>
        </w:rPr>
        <w:t xml:space="preserve"> despite the extension of trade union rights and guarantees that earlier were applicable only to the private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14:paraId="47404D7C" w14:textId="77777777" w:rsidR="00A64044" w:rsidRPr="000A47D9" w:rsidRDefault="00A64044" w:rsidP="00A64044">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w:t>
      </w:r>
      <w:proofErr w:type="spellStart"/>
      <w:r w:rsidRPr="000A47D9">
        <w:rPr>
          <w:rStyle w:val="StyleUnderline"/>
        </w:rPr>
        <w:t>favour</w:t>
      </w:r>
      <w:proofErr w:type="spellEnd"/>
      <w:r w:rsidRPr="000A47D9">
        <w:rPr>
          <w:rStyle w:val="StyleUnderline"/>
        </w:rPr>
        <w:t xml:space="preserve"> of public servants in Brazil have been </w:t>
      </w:r>
      <w:proofErr w:type="spellStart"/>
      <w:r w:rsidRPr="000A47D9">
        <w:rPr>
          <w:rStyle w:val="StyleUnderline"/>
        </w:rPr>
        <w:t>recognised</w:t>
      </w:r>
      <w:proofErr w:type="spellEnd"/>
      <w:r w:rsidRPr="000A47D9">
        <w:rPr>
          <w:rStyle w:val="StyleUnderline"/>
        </w:rPr>
        <w:t xml:space="preserve">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131DE7">
        <w:rPr>
          <w:rStyle w:val="StyleUnderline"/>
          <w:highlight w:val="green"/>
        </w:rPr>
        <w:t>the right to strike in 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14:paraId="08E97394" w14:textId="77777777" w:rsidR="00A64044" w:rsidRDefault="00A64044" w:rsidP="00A64044">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 xml:space="preserve">compelled to return to work </w:t>
      </w:r>
      <w:proofErr w:type="gramStart"/>
      <w:r w:rsidRPr="0061451B">
        <w:rPr>
          <w:rStyle w:val="StyleUnderline"/>
        </w:rPr>
        <w:t>on the basis of</w:t>
      </w:r>
      <w:proofErr w:type="gramEnd"/>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14:paraId="7F03ACF5" w14:textId="77777777" w:rsidR="00A64044" w:rsidRPr="000A47D9" w:rsidRDefault="00A64044" w:rsidP="00A64044">
      <w:pPr>
        <w:rPr>
          <w:rStyle w:val="Emphasis"/>
        </w:rPr>
      </w:pPr>
      <w:r>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 xml:space="preserve">judgements that not only expand the list of essential services, but also raise the minimum </w:t>
      </w:r>
      <w:r w:rsidRPr="000A47D9">
        <w:rPr>
          <w:rStyle w:val="StyleUnderline"/>
        </w:rPr>
        <w:lastRenderedPageBreak/>
        <w:t>percentage of service maintenance</w:t>
      </w:r>
      <w:r>
        <w:t xml:space="preserve">. </w:t>
      </w:r>
      <w:r w:rsidRPr="00131DE7">
        <w:rPr>
          <w:rStyle w:val="Emphasis"/>
          <w:highlight w:val="green"/>
        </w:rPr>
        <w:t>This 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14:paraId="4B0F3C0C" w14:textId="77777777" w:rsidR="00A64044" w:rsidRPr="000A47D9" w:rsidRDefault="00A64044" w:rsidP="00A64044">
      <w:r>
        <w:t xml:space="preserve">Despite the institutional recognition of the right to strike, </w:t>
      </w:r>
      <w:r w:rsidRPr="000A47D9">
        <w:t xml:space="preserve">workers increasingly </w:t>
      </w:r>
      <w:proofErr w:type="spellStart"/>
      <w:r w:rsidRPr="000A47D9">
        <w:t>organise</w:t>
      </w:r>
      <w:proofErr w:type="spellEnd"/>
      <w:r w:rsidRPr="000A47D9">
        <w:t xml:space="preserve"> protests in the form of work stoppages whereas public administrations refuse to negotiate.</w:t>
      </w:r>
    </w:p>
    <w:p w14:paraId="227F7ABE" w14:textId="77777777" w:rsidR="00A64044" w:rsidRDefault="00A64044" w:rsidP="00A64044">
      <w:r>
        <w:t xml:space="preserve">On 11 November 2014, </w:t>
      </w:r>
      <w:r w:rsidRPr="000A47D9">
        <w:rPr>
          <w:rStyle w:val="StyleUnderline"/>
        </w:rPr>
        <w:t>the Conservative party of the Brazilian parliament</w:t>
      </w:r>
      <w:r>
        <w:t xml:space="preserve">, without any prior dialogue or negotiation with public employees’ </w:t>
      </w:r>
      <w:proofErr w:type="spellStart"/>
      <w:r>
        <w:t>organisations</w:t>
      </w:r>
      <w:proofErr w:type="spellEnd"/>
      <w:r>
        <w:t xml:space="preserve">, </w:t>
      </w:r>
      <w:r w:rsidRPr="000A47D9">
        <w:rPr>
          <w:rStyle w:val="StyleUnderline"/>
        </w:rPr>
        <w:t>adopted a draft bill that deals with the ‘regulation of the right to strike of public servants’</w:t>
      </w:r>
      <w:r>
        <w:t xml:space="preserve"> in the Joint Committee for Federal Law Consolidation and</w:t>
      </w:r>
    </w:p>
    <w:p w14:paraId="0F949176" w14:textId="77777777" w:rsidR="00A64044" w:rsidRDefault="00A64044" w:rsidP="00A64044">
      <w:r>
        <w:t xml:space="preserve">Regulation of the Constitution. We would like to highlight the following aspects on the </w:t>
      </w:r>
      <w:proofErr w:type="gramStart"/>
      <w:r>
        <w:t>aforementioned draft</w:t>
      </w:r>
      <w:proofErr w:type="gramEnd"/>
      <w:r>
        <w:t xml:space="preserve"> bill:</w:t>
      </w:r>
    </w:p>
    <w:p w14:paraId="519D0574" w14:textId="77777777" w:rsidR="00A64044" w:rsidRPr="000A47D9" w:rsidRDefault="00A64044" w:rsidP="00A64044">
      <w:pPr>
        <w:rPr>
          <w:rStyle w:val="StyleUnderline"/>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14:paraId="0FE705B7" w14:textId="77777777" w:rsidR="00A64044" w:rsidRPr="000A47D9" w:rsidRDefault="00A64044" w:rsidP="00A64044">
      <w:pPr>
        <w:rPr>
          <w:rStyle w:val="StyleUnderline"/>
        </w:rPr>
      </w:pPr>
      <w:r w:rsidRPr="000A47D9">
        <w:rPr>
          <w:rStyle w:val="StyleUnderline"/>
        </w:rPr>
        <w:t xml:space="preserve">The draft wants to define ‘ways to break strikes’ which entail a clear intervention in the form of </w:t>
      </w:r>
      <w:proofErr w:type="spellStart"/>
      <w:r w:rsidRPr="000A47D9">
        <w:rPr>
          <w:rStyle w:val="StyleUnderline"/>
        </w:rPr>
        <w:t>organisation</w:t>
      </w:r>
      <w:proofErr w:type="spellEnd"/>
      <w:r w:rsidRPr="000A47D9">
        <w:rPr>
          <w:rStyle w:val="StyleUnderline"/>
        </w:rPr>
        <w:t xml:space="preserve"> and </w:t>
      </w:r>
      <w:proofErr w:type="spellStart"/>
      <w:r w:rsidRPr="000A47D9">
        <w:rPr>
          <w:rStyle w:val="StyleUnderline"/>
        </w:rPr>
        <w:t>mobilisation</w:t>
      </w:r>
      <w:proofErr w:type="spellEnd"/>
      <w:r w:rsidRPr="000A47D9">
        <w:rPr>
          <w:rStyle w:val="StyleUnderline"/>
        </w:rPr>
        <w:t xml:space="preserve"> dynamics impacting on the principle of freedom and </w:t>
      </w:r>
      <w:proofErr w:type="spellStart"/>
      <w:r w:rsidRPr="000A47D9">
        <w:rPr>
          <w:rStyle w:val="StyleUnderline"/>
        </w:rPr>
        <w:t>organisational</w:t>
      </w:r>
      <w:proofErr w:type="spellEnd"/>
      <w:r w:rsidRPr="000A47D9">
        <w:rPr>
          <w:rStyle w:val="StyleUnderline"/>
        </w:rPr>
        <w:t xml:space="preserve"> autonomy, constitutionally guaranteed.</w:t>
      </w:r>
      <w:r>
        <w:t xml:space="preserve"> The strike is not an ‘end’ for the union, but </w:t>
      </w:r>
      <w:r w:rsidRPr="000A47D9">
        <w:rPr>
          <w:rStyle w:val="StyleUnderline"/>
        </w:rPr>
        <w:t>a means and instrument of struggle.</w:t>
      </w:r>
    </w:p>
    <w:p w14:paraId="2CD2F767" w14:textId="77777777" w:rsidR="00A64044" w:rsidRDefault="00A64044" w:rsidP="00A64044">
      <w:r>
        <w:t xml:space="preserve">The draft foresees </w:t>
      </w:r>
      <w:proofErr w:type="gramStart"/>
      <w:r>
        <w:t>that workers</w:t>
      </w:r>
      <w:proofErr w:type="gramEnd"/>
      <w:r>
        <w:t xml:space="preserve"> must inform the government at least 10 days before the beginning of the strike. Unions consider that 72 hours is a reasonable </w:t>
      </w:r>
      <w:proofErr w:type="gramStart"/>
      <w:r>
        <w:t>time;</w:t>
      </w:r>
      <w:proofErr w:type="gramEnd"/>
    </w:p>
    <w:p w14:paraId="3469ED8E" w14:textId="77777777" w:rsidR="00A64044" w:rsidRDefault="00A64044" w:rsidP="00A64044">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proofErr w:type="spellStart"/>
      <w:r w:rsidRPr="00131DE7">
        <w:rPr>
          <w:rStyle w:val="StyleUnderline"/>
          <w:highlight w:val="green"/>
        </w:rPr>
        <w:t>penalise</w:t>
      </w:r>
      <w:proofErr w:type="spellEnd"/>
      <w:r w:rsidRPr="00131DE7">
        <w:rPr>
          <w:rStyle w:val="StyleUnderline"/>
          <w:highlight w:val="green"/>
        </w:rPr>
        <w:t xml:space="preserv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w:t>
      </w:r>
      <w:proofErr w:type="gramStart"/>
      <w:r>
        <w:t>so as to</w:t>
      </w:r>
      <w:proofErr w:type="gramEnd"/>
      <w:r>
        <w:t xml:space="preserve">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 xml:space="preserve">break the strength of joint </w:t>
      </w:r>
      <w:proofErr w:type="gramStart"/>
      <w:r w:rsidRPr="00131DE7">
        <w:rPr>
          <w:rStyle w:val="Emphasis"/>
          <w:highlight w:val="green"/>
        </w:rPr>
        <w:t>positions</w:t>
      </w:r>
      <w:r w:rsidRPr="000A47D9">
        <w:rPr>
          <w:rStyle w:val="Emphasis"/>
        </w:rPr>
        <w:t>,</w:t>
      </w:r>
      <w:r w:rsidRPr="000A47D9">
        <w:rPr>
          <w:rStyle w:val="StyleUnderline"/>
        </w:rPr>
        <w:t xml:space="preserve"> and</w:t>
      </w:r>
      <w:proofErr w:type="gramEnd"/>
      <w:r w:rsidRPr="000A47D9">
        <w:rPr>
          <w:rStyle w:val="StyleUnderline"/>
        </w:rPr>
        <w:t xml:space="preserve"> opens space for summary dismissals</w:t>
      </w:r>
      <w:r>
        <w:t>.</w:t>
      </w:r>
    </w:p>
    <w:p w14:paraId="5ECB30D5" w14:textId="77777777" w:rsidR="00A64044" w:rsidRPr="000A47D9" w:rsidRDefault="00A64044" w:rsidP="00A64044">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w:t>
      </w:r>
      <w:proofErr w:type="gramStart"/>
      <w:r>
        <w:t>coverage .</w:t>
      </w:r>
      <w:proofErr w:type="gramEnd"/>
      <w:r>
        <w:t xml:space="preserve"> This would </w:t>
      </w:r>
      <w:proofErr w:type="gramStart"/>
      <w:r>
        <w:t>means</w:t>
      </w:r>
      <w:proofErr w:type="gramEnd"/>
      <w:r>
        <w:t xml:space="preserve"> </w:t>
      </w:r>
      <w:r w:rsidRPr="000A47D9">
        <w:rPr>
          <w:rStyle w:val="StyleUnderline"/>
        </w:rPr>
        <w:t xml:space="preserve">the consolidation of the total restriction policy to exercise the right to strike of public employees in Brazil, which for now is </w:t>
      </w:r>
      <w:proofErr w:type="spellStart"/>
      <w:r w:rsidRPr="000A47D9">
        <w:rPr>
          <w:rStyle w:val="StyleUnderline"/>
        </w:rPr>
        <w:t>recognised</w:t>
      </w:r>
      <w:proofErr w:type="spellEnd"/>
      <w:r w:rsidRPr="000A47D9">
        <w:rPr>
          <w:rStyle w:val="StyleUnderline"/>
        </w:rPr>
        <w:t xml:space="preserve"> in the constitution.</w:t>
      </w:r>
    </w:p>
    <w:p w14:paraId="341D49D3" w14:textId="77777777" w:rsidR="00A64044" w:rsidRDefault="00A64044" w:rsidP="00A64044">
      <w:r w:rsidRPr="0061451B">
        <w:rPr>
          <w:rStyle w:val="StyleUnderline"/>
        </w:rPr>
        <w:t>The draft</w:t>
      </w:r>
      <w:r w:rsidRPr="000A47D9">
        <w:rPr>
          <w:rStyle w:val="StyleUnderline"/>
        </w:rPr>
        <w:t xml:space="preserve"> includes the replacement of workers on strike by contract workers</w:t>
      </w:r>
      <w:r>
        <w:t xml:space="preserve">. </w:t>
      </w:r>
      <w:r w:rsidRPr="0061451B">
        <w:rPr>
          <w:rStyle w:val="Emphasis"/>
        </w:rPr>
        <w:t>This is an antidemocratic proposal</w:t>
      </w:r>
      <w:r w:rsidRPr="0061451B">
        <w:rPr>
          <w:rStyle w:val="Emphasis"/>
          <w:highlight w:val="green"/>
        </w:rPr>
        <w:t>.</w:t>
      </w:r>
      <w:r w:rsidRPr="000A47D9">
        <w:rPr>
          <w:rStyle w:val="Emphasis"/>
        </w:rPr>
        <w:t xml:space="preserve"> </w:t>
      </w:r>
      <w:r w:rsidRPr="000A47D9">
        <w:rPr>
          <w:rStyle w:val="StyleUnderline"/>
        </w:rPr>
        <w:t>Depending on the activity, this may be unconstitutional when applied to exclusive state activities which may not be exercised by contract workers, for example fiscal services.</w:t>
      </w:r>
      <w:r>
        <w:t xml:space="preserve"> Such an attempt already occurred in 2012 in Brazil, when Decree 7777 / 12 was issued and subsequently denounced as an anti-union practice by the ILO.</w:t>
      </w:r>
    </w:p>
    <w:p w14:paraId="62A5F373" w14:textId="77777777" w:rsidR="00A64044" w:rsidRDefault="00A64044" w:rsidP="00A64044">
      <w:pPr>
        <w:rPr>
          <w:rStyle w:val="Emphasis"/>
        </w:rPr>
      </w:pPr>
      <w:r>
        <w:t xml:space="preserve">The draft includes the provision to ‘prohibit conducting strikes sixty days before the elections of the president, governors, senators, state and federal Deputies, Mayors and </w:t>
      </w:r>
      <w:proofErr w:type="spellStart"/>
      <w:r>
        <w:t>Councillors</w:t>
      </w:r>
      <w:proofErr w:type="spellEnd"/>
      <w:r>
        <w:t xml:space="preserve">’. In a country where we have two elections every two years, </w:t>
      </w:r>
      <w:r w:rsidRPr="000F32FF">
        <w:rPr>
          <w:rStyle w:val="Emphasis"/>
        </w:rPr>
        <w:t>this is another intervention in the freedom and autonomy o</w:t>
      </w:r>
      <w:r w:rsidRPr="000F32FF">
        <w:rPr>
          <w:rStyle w:val="StyleUnderline"/>
        </w:rPr>
        <w:t xml:space="preserve">f </w:t>
      </w:r>
      <w:proofErr w:type="spellStart"/>
      <w:r w:rsidRPr="000F32FF">
        <w:rPr>
          <w:rStyle w:val="StyleUnderline"/>
        </w:rPr>
        <w:t>organisation</w:t>
      </w:r>
      <w:proofErr w:type="spellEnd"/>
      <w:r w:rsidRPr="000F32FF">
        <w:rPr>
          <w:rStyle w:val="StyleUnderline"/>
        </w:rPr>
        <w:t xml:space="preserve"> and struggle of </w:t>
      </w:r>
      <w:r w:rsidRPr="000F32FF">
        <w:rPr>
          <w:rStyle w:val="Emphasis"/>
        </w:rPr>
        <w:t>civil servants in Brazil</w:t>
      </w:r>
      <w:r w:rsidRPr="000F32FF">
        <w:rPr>
          <w:highlight w:val="green"/>
        </w:rPr>
        <w:t>.</w:t>
      </w:r>
      <w:r>
        <w:t xml:space="preserve"> </w:t>
      </w:r>
      <w:r w:rsidRPr="000A47D9">
        <w:rPr>
          <w:rStyle w:val="Emphasis"/>
        </w:rPr>
        <w:t xml:space="preserve">It is clear that </w:t>
      </w:r>
      <w:r w:rsidRPr="00131DE7">
        <w:rPr>
          <w:rStyle w:val="Emphasis"/>
          <w:highlight w:val="green"/>
        </w:rPr>
        <w:t>there is no intention on behalf of</w:t>
      </w:r>
      <w:r w:rsidRPr="000A47D9">
        <w:rPr>
          <w:rStyle w:val="Emphasis"/>
        </w:rPr>
        <w:t xml:space="preserve"> these </w:t>
      </w:r>
      <w:proofErr w:type="gramStart"/>
      <w:r w:rsidRPr="00131DE7">
        <w:rPr>
          <w:rStyle w:val="Emphasis"/>
          <w:highlight w:val="green"/>
        </w:rPr>
        <w:t>law-makers</w:t>
      </w:r>
      <w:proofErr w:type="gramEnd"/>
      <w:r w:rsidRPr="00131DE7">
        <w:rPr>
          <w:rStyle w:val="Emphasis"/>
          <w:highlight w:val="green"/>
        </w:rPr>
        <w:t xml:space="preserve"> to</w:t>
      </w:r>
      <w:r w:rsidRPr="000A47D9">
        <w:rPr>
          <w:rStyle w:val="Emphasis"/>
        </w:rPr>
        <w:t xml:space="preserve"> </w:t>
      </w:r>
      <w:r w:rsidRPr="00131DE7">
        <w:rPr>
          <w:rStyle w:val="Emphasis"/>
          <w:highlight w:val="green"/>
        </w:rPr>
        <w:t>improve the current system</w:t>
      </w:r>
      <w:r w:rsidRPr="000A47D9">
        <w:rPr>
          <w:rStyle w:val="Emphasis"/>
        </w:rPr>
        <w:t xml:space="preserve"> and to </w:t>
      </w:r>
      <w:proofErr w:type="spellStart"/>
      <w:r w:rsidRPr="000A47D9">
        <w:rPr>
          <w:rStyle w:val="Emphasis"/>
        </w:rPr>
        <w:t>favour</w:t>
      </w:r>
      <w:proofErr w:type="spellEnd"/>
      <w:r w:rsidRPr="000A47D9">
        <w:rPr>
          <w:rStyle w:val="Emphasis"/>
        </w:rPr>
        <w:t xml:space="preserve"> the resolution of conflicts.</w:t>
      </w:r>
      <w:r>
        <w:t xml:space="preserve"> </w:t>
      </w:r>
      <w:proofErr w:type="gramStart"/>
      <w:r w:rsidRPr="000A47D9">
        <w:rPr>
          <w:rStyle w:val="StyleUnderline"/>
        </w:rPr>
        <w:t>At the moment</w:t>
      </w:r>
      <w:proofErr w:type="gramEnd"/>
      <w:r w:rsidRPr="000A47D9">
        <w:rPr>
          <w:rStyle w:val="StyleUnderline"/>
        </w:rPr>
        <w:t xml:space="preserve"> strikes occur in Brazil </w:t>
      </w:r>
      <w:r>
        <w:t xml:space="preserve">for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 xml:space="preserve">clashing with the constitutional </w:t>
      </w:r>
      <w:r w:rsidRPr="000A47D9">
        <w:rPr>
          <w:rStyle w:val="StyleUnderline"/>
        </w:rPr>
        <w:lastRenderedPageBreak/>
        <w:t>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w:t>
      </w:r>
      <w:proofErr w:type="gramStart"/>
      <w:r>
        <w:t>making a contribution</w:t>
      </w:r>
      <w:proofErr w:type="gramEnd"/>
      <w:r>
        <w:t xml:space="preserve">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w:t>
      </w:r>
      <w:proofErr w:type="gramStart"/>
      <w:r w:rsidRPr="000A47D9">
        <w:rPr>
          <w:rStyle w:val="StyleUnderline"/>
        </w:rPr>
        <w:t>has to</w:t>
      </w:r>
      <w:proofErr w:type="gramEnd"/>
      <w:r w:rsidRPr="000A47D9">
        <w:rPr>
          <w:rStyle w:val="StyleUnderline"/>
        </w:rPr>
        <w:t xml:space="preserve">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14:paraId="3965391F" w14:textId="77777777" w:rsidR="00A64044" w:rsidRPr="00A355C6" w:rsidRDefault="00A64044" w:rsidP="00A64044">
      <w:pPr>
        <w:pStyle w:val="Heading3"/>
        <w:rPr>
          <w:rFonts w:cs="Calibri"/>
          <w:color w:val="000000" w:themeColor="text1"/>
        </w:rPr>
      </w:pPr>
      <w:r w:rsidRPr="00A355C6">
        <w:rPr>
          <w:rFonts w:cs="Calibri"/>
          <w:color w:val="000000" w:themeColor="text1"/>
        </w:rPr>
        <w:lastRenderedPageBreak/>
        <w:t>Framing</w:t>
      </w:r>
    </w:p>
    <w:p w14:paraId="7B4D2530" w14:textId="77777777" w:rsidR="00A64044" w:rsidRPr="00A355C6" w:rsidRDefault="00A64044" w:rsidP="00A6404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99894DA" w14:textId="51A311F9" w:rsidR="00A64044" w:rsidRPr="007D6A3E" w:rsidRDefault="00A64044" w:rsidP="007D6A3E">
      <w:pPr>
        <w:pStyle w:val="ListParagraph"/>
        <w:keepNext/>
        <w:keepLines/>
        <w:numPr>
          <w:ilvl w:val="0"/>
          <w:numId w:val="33"/>
        </w:numPr>
        <w:spacing w:before="40" w:after="0"/>
        <w:outlineLvl w:val="3"/>
        <w:rPr>
          <w:rFonts w:eastAsiaTheme="majorEastAsia"/>
          <w:b/>
          <w:bCs/>
          <w:color w:val="000000" w:themeColor="text1"/>
          <w:sz w:val="26"/>
          <w:szCs w:val="26"/>
        </w:rPr>
      </w:pPr>
      <w:r w:rsidRPr="007D6A3E">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7D6A3E">
        <w:rPr>
          <w:rFonts w:eastAsiaTheme="majorEastAsia"/>
          <w:b/>
          <w:bCs/>
          <w:color w:val="000000" w:themeColor="text1"/>
          <w:sz w:val="26"/>
          <w:szCs w:val="26"/>
        </w:rPr>
        <w:t>despite the fact that</w:t>
      </w:r>
      <w:proofErr w:type="gramEnd"/>
      <w:r w:rsidRPr="007D6A3E">
        <w:rPr>
          <w:rFonts w:eastAsiaTheme="majorEastAsia"/>
          <w:b/>
          <w:bCs/>
          <w:color w:val="000000" w:themeColor="text1"/>
          <w:sz w:val="26"/>
          <w:szCs w:val="26"/>
        </w:rPr>
        <w:t xml:space="preserve"> pleasure doesn’t seem to be instrumentally valuable for anything.</w:t>
      </w:r>
    </w:p>
    <w:p w14:paraId="4D93571F" w14:textId="77777777" w:rsidR="00A64044" w:rsidRPr="00A355C6" w:rsidRDefault="00A64044" w:rsidP="00A6404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88217A1" w14:textId="77777777" w:rsidR="00A64044" w:rsidRPr="00A355C6" w:rsidRDefault="00A64044" w:rsidP="00A6404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09050D2" w14:textId="42725A2C" w:rsidR="00A64044" w:rsidRPr="007D6A3E" w:rsidRDefault="00A64044" w:rsidP="007D6A3E">
      <w:pPr>
        <w:pStyle w:val="ListParagraph"/>
        <w:keepNext/>
        <w:keepLines/>
        <w:numPr>
          <w:ilvl w:val="0"/>
          <w:numId w:val="33"/>
        </w:numPr>
        <w:spacing w:before="40"/>
        <w:outlineLvl w:val="3"/>
        <w:rPr>
          <w:rFonts w:eastAsia="Yu Mincho"/>
          <w:color w:val="000000" w:themeColor="text1"/>
          <w:sz w:val="24"/>
        </w:rPr>
      </w:pPr>
      <w:r w:rsidRPr="007D6A3E">
        <w:rPr>
          <w:rFonts w:eastAsia="Yu Gothic Light"/>
          <w:b/>
          <w:bCs/>
          <w:color w:val="000000" w:themeColor="text1"/>
          <w:sz w:val="26"/>
          <w:szCs w:val="26"/>
        </w:rPr>
        <w:lastRenderedPageBreak/>
        <w:t>Moral uncertainty means preventing extinction should be our highest priority.</w:t>
      </w:r>
      <w:r w:rsidRPr="007D6A3E">
        <w:rPr>
          <w:rFonts w:eastAsia="Yu Gothic Light"/>
          <w:b/>
          <w:bCs/>
          <w:color w:val="000000" w:themeColor="text1"/>
          <w:szCs w:val="26"/>
        </w:rPr>
        <w:br/>
      </w:r>
      <w:r w:rsidRPr="007D6A3E">
        <w:rPr>
          <w:rFonts w:eastAsia="Yu Mincho"/>
          <w:b/>
          <w:color w:val="000000" w:themeColor="text1"/>
          <w:sz w:val="26"/>
        </w:rPr>
        <w:t>Bostrom 12</w:t>
      </w:r>
      <w:r w:rsidRPr="007D6A3E">
        <w:rPr>
          <w:rFonts w:eastAsia="Yu Mincho"/>
          <w:color w:val="000000" w:themeColor="text1"/>
          <w:szCs w:val="22"/>
        </w:rPr>
        <w:t xml:space="preserve"> [Nick Bostrom. Faculty of Philosophy &amp; Oxford Martin School University of Oxford. “Existential Risk Prevention as Global Priority.” Global Policy (2012)]</w:t>
      </w:r>
      <w:r w:rsidRPr="007D6A3E">
        <w:rPr>
          <w:rFonts w:eastAsia="Yu Mincho"/>
          <w:color w:val="000000" w:themeColor="text1"/>
          <w:szCs w:val="22"/>
        </w:rPr>
        <w:br/>
      </w:r>
      <w:r w:rsidRPr="007D6A3E">
        <w:rPr>
          <w:rFonts w:eastAsia="Yu Mincho"/>
          <w:color w:val="000000" w:themeColor="text1"/>
        </w:rPr>
        <w:t>These reflections on</w:t>
      </w:r>
      <w:r w:rsidRPr="007D6A3E">
        <w:rPr>
          <w:rFonts w:eastAsia="Yu Mincho"/>
          <w:b/>
          <w:color w:val="000000" w:themeColor="text1"/>
          <w:sz w:val="24"/>
          <w:u w:val="single"/>
        </w:rPr>
        <w:t xml:space="preserve"> </w:t>
      </w:r>
      <w:r w:rsidRPr="007D6A3E">
        <w:rPr>
          <w:rFonts w:eastAsia="Yu Mincho"/>
          <w:b/>
          <w:color w:val="000000" w:themeColor="text1"/>
          <w:sz w:val="24"/>
          <w:highlight w:val="green"/>
          <w:u w:val="single"/>
        </w:rPr>
        <w:t xml:space="preserve">moral uncertainty suggest </w:t>
      </w:r>
      <w:r w:rsidRPr="007D6A3E">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7D6A3E">
        <w:rPr>
          <w:rFonts w:eastAsia="Yu Mincho"/>
          <w:color w:val="000000" w:themeColor="text1"/>
        </w:rPr>
        <w:t>elaborate.¶</w:t>
      </w:r>
      <w:proofErr w:type="gramEnd"/>
      <w:r w:rsidRPr="007D6A3E">
        <w:rPr>
          <w:rFonts w:eastAsia="Yu Mincho"/>
          <w:b/>
          <w:color w:val="000000" w:themeColor="text1"/>
          <w:sz w:val="24"/>
          <w:u w:val="single"/>
        </w:rPr>
        <w:t xml:space="preserve"> </w:t>
      </w:r>
      <w:r w:rsidRPr="007D6A3E">
        <w:rPr>
          <w:rFonts w:eastAsia="Yu Mincho"/>
          <w:b/>
          <w:color w:val="000000" w:themeColor="text1"/>
          <w:sz w:val="24"/>
          <w:highlight w:val="green"/>
          <w:u w:val="single"/>
        </w:rPr>
        <w:t>Our present</w:t>
      </w:r>
      <w:r w:rsidRPr="007D6A3E">
        <w:rPr>
          <w:rFonts w:eastAsia="Yu Mincho"/>
          <w:b/>
          <w:color w:val="000000" w:themeColor="text1"/>
          <w:sz w:val="24"/>
          <w:u w:val="single"/>
        </w:rPr>
        <w:t xml:space="preserve"> understanding of </w:t>
      </w:r>
      <w:r w:rsidRPr="007D6A3E">
        <w:rPr>
          <w:rFonts w:eastAsia="Yu Mincho"/>
          <w:b/>
          <w:color w:val="000000" w:themeColor="text1"/>
          <w:sz w:val="24"/>
          <w:highlight w:val="green"/>
          <w:u w:val="single"/>
        </w:rPr>
        <w:t xml:space="preserve">axiology might </w:t>
      </w:r>
      <w:r w:rsidRPr="007D6A3E">
        <w:rPr>
          <w:rFonts w:eastAsia="Yu Mincho"/>
          <w:color w:val="000000" w:themeColor="text1"/>
        </w:rPr>
        <w:t>well</w:t>
      </w:r>
      <w:r w:rsidRPr="007D6A3E">
        <w:rPr>
          <w:rFonts w:eastAsia="Yu Mincho"/>
          <w:b/>
          <w:color w:val="000000" w:themeColor="text1"/>
          <w:sz w:val="24"/>
          <w:highlight w:val="green"/>
          <w:u w:val="single"/>
        </w:rPr>
        <w:t xml:space="preserve"> be confused. </w:t>
      </w:r>
      <w:r w:rsidRPr="007D6A3E">
        <w:rPr>
          <w:rFonts w:eastAsia="Yu Mincho"/>
          <w:b/>
          <w:color w:val="000000" w:themeColor="text1"/>
          <w:sz w:val="24"/>
          <w:u w:val="single"/>
        </w:rPr>
        <w:t xml:space="preserve">We may not </w:t>
      </w:r>
      <w:r w:rsidRPr="007D6A3E">
        <w:rPr>
          <w:rFonts w:eastAsia="Yu Mincho"/>
          <w:color w:val="000000" w:themeColor="text1"/>
        </w:rPr>
        <w:t>now</w:t>
      </w:r>
      <w:r w:rsidRPr="007D6A3E">
        <w:rPr>
          <w:rFonts w:eastAsia="Yu Mincho"/>
          <w:b/>
          <w:color w:val="000000" w:themeColor="text1"/>
          <w:sz w:val="24"/>
          <w:u w:val="single"/>
        </w:rPr>
        <w:t xml:space="preserve"> </w:t>
      </w:r>
      <w:r w:rsidRPr="007D6A3E">
        <w:rPr>
          <w:rFonts w:eastAsia="Yu Mincho"/>
          <w:color w:val="000000" w:themeColor="text1"/>
        </w:rPr>
        <w:t>know — at least not in concrete detail — what outcomes would count as a big win for humanity; we might not even yet</w:t>
      </w:r>
      <w:r w:rsidRPr="007D6A3E">
        <w:rPr>
          <w:rFonts w:eastAsia="Yu Mincho"/>
          <w:b/>
          <w:color w:val="000000" w:themeColor="text1"/>
          <w:sz w:val="24"/>
          <w:u w:val="single"/>
        </w:rPr>
        <w:t xml:space="preserve"> be able to imagine the best ends </w:t>
      </w:r>
      <w:r w:rsidRPr="007D6A3E">
        <w:rPr>
          <w:rFonts w:eastAsia="Yu Mincho"/>
          <w:color w:val="000000" w:themeColor="text1"/>
        </w:rPr>
        <w:t>of our journey.</w:t>
      </w:r>
      <w:r w:rsidRPr="007D6A3E">
        <w:rPr>
          <w:rFonts w:eastAsia="Yu Mincho"/>
          <w:b/>
          <w:color w:val="000000" w:themeColor="text1"/>
          <w:sz w:val="24"/>
          <w:u w:val="single"/>
        </w:rPr>
        <w:t xml:space="preserve"> </w:t>
      </w:r>
      <w:r w:rsidRPr="007D6A3E">
        <w:rPr>
          <w:rFonts w:eastAsia="Yu Mincho"/>
          <w:b/>
          <w:color w:val="000000" w:themeColor="text1"/>
          <w:sz w:val="24"/>
          <w:highlight w:val="green"/>
          <w:u w:val="single"/>
        </w:rPr>
        <w:t xml:space="preserve">If we are </w:t>
      </w:r>
      <w:r w:rsidRPr="007D6A3E">
        <w:rPr>
          <w:rFonts w:eastAsia="Yu Mincho"/>
          <w:color w:val="000000" w:themeColor="text1"/>
        </w:rPr>
        <w:t>indeed</w:t>
      </w:r>
      <w:r w:rsidRPr="007D6A3E">
        <w:rPr>
          <w:rFonts w:eastAsia="Yu Mincho"/>
          <w:b/>
          <w:color w:val="000000" w:themeColor="text1"/>
          <w:sz w:val="24"/>
          <w:u w:val="single"/>
        </w:rPr>
        <w:t xml:space="preserve"> </w:t>
      </w:r>
      <w:r w:rsidRPr="007D6A3E">
        <w:rPr>
          <w:rFonts w:eastAsia="Yu Mincho"/>
          <w:color w:val="000000" w:themeColor="text1"/>
        </w:rPr>
        <w:t>profoundly</w:t>
      </w:r>
      <w:r w:rsidRPr="007D6A3E">
        <w:rPr>
          <w:rFonts w:eastAsia="Yu Mincho"/>
          <w:b/>
          <w:color w:val="000000" w:themeColor="text1"/>
          <w:sz w:val="24"/>
          <w:u w:val="single"/>
        </w:rPr>
        <w:t xml:space="preserve"> </w:t>
      </w:r>
      <w:r w:rsidRPr="007D6A3E">
        <w:rPr>
          <w:rFonts w:eastAsia="Yu Mincho"/>
          <w:b/>
          <w:color w:val="000000" w:themeColor="text1"/>
          <w:sz w:val="24"/>
          <w:highlight w:val="green"/>
          <w:u w:val="single"/>
        </w:rPr>
        <w:t xml:space="preserve">uncertain </w:t>
      </w:r>
      <w:r w:rsidRPr="007D6A3E">
        <w:rPr>
          <w:rFonts w:eastAsia="Yu Mincho"/>
          <w:color w:val="000000" w:themeColor="text1"/>
        </w:rPr>
        <w:t>about our ultimate aims,</w:t>
      </w:r>
      <w:r w:rsidRPr="007D6A3E">
        <w:rPr>
          <w:rFonts w:eastAsia="Yu Mincho"/>
          <w:b/>
          <w:color w:val="000000" w:themeColor="text1"/>
          <w:sz w:val="24"/>
          <w:u w:val="single"/>
        </w:rPr>
        <w:t xml:space="preserve"> </w:t>
      </w:r>
      <w:r w:rsidRPr="007D6A3E">
        <w:rPr>
          <w:rFonts w:eastAsia="Yu Mincho"/>
          <w:color w:val="000000" w:themeColor="text1"/>
        </w:rPr>
        <w:t>then we should recognize that</w:t>
      </w:r>
      <w:r w:rsidRPr="007D6A3E">
        <w:rPr>
          <w:rFonts w:eastAsia="Yu Mincho"/>
          <w:b/>
          <w:color w:val="000000" w:themeColor="text1"/>
          <w:sz w:val="24"/>
          <w:u w:val="single"/>
        </w:rPr>
        <w:t xml:space="preserve"> </w:t>
      </w:r>
      <w:r w:rsidRPr="007D6A3E">
        <w:rPr>
          <w:rFonts w:eastAsia="Yu Mincho"/>
          <w:b/>
          <w:color w:val="000000" w:themeColor="text1"/>
          <w:sz w:val="24"/>
          <w:highlight w:val="green"/>
          <w:u w:val="single"/>
        </w:rPr>
        <w:t>there is a great</w:t>
      </w:r>
      <w:r w:rsidRPr="007D6A3E">
        <w:rPr>
          <w:rFonts w:eastAsia="Yu Mincho"/>
          <w:b/>
          <w:color w:val="000000" w:themeColor="text1"/>
          <w:sz w:val="24"/>
          <w:u w:val="single"/>
        </w:rPr>
        <w:t xml:space="preserve"> </w:t>
      </w:r>
      <w:r w:rsidRPr="007D6A3E">
        <w:rPr>
          <w:rFonts w:eastAsia="Yu Mincho"/>
          <w:color w:val="000000" w:themeColor="text1"/>
        </w:rPr>
        <w:t>option</w:t>
      </w:r>
      <w:r w:rsidRPr="007D6A3E">
        <w:rPr>
          <w:rFonts w:eastAsia="Yu Mincho"/>
          <w:b/>
          <w:color w:val="000000" w:themeColor="text1"/>
          <w:sz w:val="24"/>
          <w:u w:val="single"/>
        </w:rPr>
        <w:t xml:space="preserve"> </w:t>
      </w:r>
      <w:r w:rsidRPr="007D6A3E">
        <w:rPr>
          <w:rFonts w:eastAsia="Yu Mincho"/>
          <w:b/>
          <w:color w:val="000000" w:themeColor="text1"/>
          <w:sz w:val="24"/>
          <w:highlight w:val="green"/>
          <w:u w:val="single"/>
        </w:rPr>
        <w:t xml:space="preserve">value in preserving </w:t>
      </w:r>
      <w:r w:rsidRPr="007D6A3E">
        <w:rPr>
          <w:rFonts w:eastAsia="Yu Mincho"/>
          <w:color w:val="000000" w:themeColor="text1"/>
        </w:rPr>
        <w:t>— and ideally improving —</w:t>
      </w:r>
      <w:r w:rsidRPr="007D6A3E">
        <w:rPr>
          <w:rFonts w:eastAsia="Yu Mincho"/>
          <w:b/>
          <w:color w:val="000000" w:themeColor="text1"/>
          <w:sz w:val="24"/>
          <w:u w:val="single"/>
        </w:rPr>
        <w:t xml:space="preserve"> </w:t>
      </w:r>
      <w:r w:rsidRPr="007D6A3E">
        <w:rPr>
          <w:rFonts w:eastAsia="Yu Mincho"/>
          <w:b/>
          <w:color w:val="000000" w:themeColor="text1"/>
          <w:sz w:val="24"/>
          <w:highlight w:val="green"/>
          <w:u w:val="single"/>
        </w:rPr>
        <w:t>our ability to recognize value and</w:t>
      </w:r>
      <w:r w:rsidRPr="007D6A3E">
        <w:rPr>
          <w:rFonts w:eastAsia="Yu Mincho"/>
          <w:color w:val="000000" w:themeColor="text1"/>
          <w:highlight w:val="green"/>
        </w:rPr>
        <w:t xml:space="preserve"> </w:t>
      </w:r>
      <w:r w:rsidRPr="007D6A3E">
        <w:rPr>
          <w:rFonts w:eastAsia="Yu Mincho"/>
          <w:color w:val="000000" w:themeColor="text1"/>
        </w:rPr>
        <w:t xml:space="preserve">to </w:t>
      </w:r>
      <w:r w:rsidRPr="007D6A3E">
        <w:rPr>
          <w:rFonts w:eastAsia="Yu Mincho"/>
          <w:b/>
          <w:color w:val="000000" w:themeColor="text1"/>
          <w:sz w:val="24"/>
          <w:highlight w:val="green"/>
          <w:u w:val="single"/>
        </w:rPr>
        <w:t xml:space="preserve">steer the future accordingly. Ensuring </w:t>
      </w:r>
      <w:r w:rsidRPr="007D6A3E">
        <w:rPr>
          <w:rFonts w:eastAsia="Yu Mincho"/>
          <w:color w:val="000000" w:themeColor="text1"/>
        </w:rPr>
        <w:t>that</w:t>
      </w:r>
      <w:r w:rsidRPr="007D6A3E">
        <w:rPr>
          <w:rFonts w:eastAsia="Yu Mincho"/>
          <w:b/>
          <w:color w:val="000000" w:themeColor="text1"/>
          <w:sz w:val="24"/>
          <w:u w:val="single"/>
        </w:rPr>
        <w:t xml:space="preserve"> </w:t>
      </w:r>
      <w:r w:rsidRPr="007D6A3E">
        <w:rPr>
          <w:rFonts w:eastAsia="Yu Mincho"/>
          <w:b/>
          <w:color w:val="000000" w:themeColor="text1"/>
          <w:sz w:val="24"/>
          <w:highlight w:val="green"/>
          <w:u w:val="single"/>
        </w:rPr>
        <w:t xml:space="preserve">there will be a future </w:t>
      </w:r>
      <w:r w:rsidRPr="007D6A3E">
        <w:rPr>
          <w:rFonts w:eastAsia="Yu Mincho"/>
          <w:color w:val="000000" w:themeColor="text1"/>
        </w:rPr>
        <w:t>version of</w:t>
      </w:r>
      <w:r w:rsidRPr="007D6A3E">
        <w:rPr>
          <w:rFonts w:eastAsia="Yu Mincho"/>
          <w:b/>
          <w:color w:val="000000" w:themeColor="text1"/>
          <w:sz w:val="24"/>
          <w:u w:val="single"/>
        </w:rPr>
        <w:t xml:space="preserve"> </w:t>
      </w:r>
      <w:r w:rsidRPr="007D6A3E">
        <w:rPr>
          <w:rFonts w:eastAsia="Yu Mincho"/>
          <w:b/>
          <w:color w:val="000000" w:themeColor="text1"/>
          <w:sz w:val="24"/>
          <w:highlight w:val="green"/>
          <w:u w:val="single"/>
        </w:rPr>
        <w:t xml:space="preserve">humanity </w:t>
      </w:r>
      <w:r w:rsidRPr="007D6A3E">
        <w:rPr>
          <w:rFonts w:eastAsia="Yu Mincho"/>
          <w:color w:val="000000" w:themeColor="text1"/>
        </w:rPr>
        <w:t>with great powers and a propensity to use them wisely</w:t>
      </w:r>
      <w:r w:rsidRPr="007D6A3E">
        <w:rPr>
          <w:rFonts w:eastAsia="Yu Mincho"/>
          <w:b/>
          <w:color w:val="000000" w:themeColor="text1"/>
          <w:sz w:val="24"/>
          <w:u w:val="single"/>
        </w:rPr>
        <w:t xml:space="preserve"> </w:t>
      </w:r>
      <w:r w:rsidRPr="007D6A3E">
        <w:rPr>
          <w:rFonts w:eastAsia="Yu Mincho"/>
          <w:b/>
          <w:color w:val="000000" w:themeColor="text1"/>
          <w:sz w:val="24"/>
          <w:highlight w:val="green"/>
          <w:u w:val="single"/>
        </w:rPr>
        <w:t xml:space="preserve">is </w:t>
      </w:r>
      <w:r w:rsidRPr="007D6A3E">
        <w:rPr>
          <w:rFonts w:eastAsia="Yu Mincho"/>
          <w:color w:val="000000" w:themeColor="text1"/>
        </w:rPr>
        <w:t>plausibly</w:t>
      </w:r>
      <w:r w:rsidRPr="007D6A3E">
        <w:rPr>
          <w:rFonts w:eastAsia="Yu Mincho"/>
          <w:b/>
          <w:color w:val="000000" w:themeColor="text1"/>
          <w:sz w:val="24"/>
          <w:u w:val="single"/>
        </w:rPr>
        <w:t xml:space="preserve"> </w:t>
      </w:r>
      <w:r w:rsidRPr="007D6A3E">
        <w:rPr>
          <w:rFonts w:eastAsia="Yu Mincho"/>
          <w:b/>
          <w:color w:val="000000" w:themeColor="text1"/>
          <w:sz w:val="24"/>
          <w:highlight w:val="green"/>
          <w:u w:val="single"/>
        </w:rPr>
        <w:t xml:space="preserve">the best way </w:t>
      </w:r>
      <w:r w:rsidRPr="007D6A3E">
        <w:rPr>
          <w:rFonts w:eastAsia="Yu Mincho"/>
          <w:color w:val="000000" w:themeColor="text1"/>
        </w:rPr>
        <w:t>available to us</w:t>
      </w:r>
      <w:r w:rsidRPr="007D6A3E">
        <w:rPr>
          <w:rFonts w:eastAsia="Yu Mincho"/>
          <w:b/>
          <w:color w:val="000000" w:themeColor="text1"/>
          <w:sz w:val="24"/>
          <w:u w:val="single"/>
        </w:rPr>
        <w:t xml:space="preserve"> </w:t>
      </w:r>
      <w:r w:rsidRPr="007D6A3E">
        <w:rPr>
          <w:rFonts w:eastAsia="Yu Mincho"/>
          <w:b/>
          <w:color w:val="000000" w:themeColor="text1"/>
          <w:sz w:val="24"/>
          <w:highlight w:val="green"/>
          <w:u w:val="single"/>
        </w:rPr>
        <w:t xml:space="preserve">to increase </w:t>
      </w:r>
      <w:r w:rsidRPr="007D6A3E">
        <w:rPr>
          <w:rFonts w:eastAsia="Yu Mincho"/>
          <w:b/>
          <w:color w:val="000000" w:themeColor="text1"/>
          <w:sz w:val="24"/>
          <w:u w:val="single"/>
        </w:rPr>
        <w:t xml:space="preserve">the probability that the </w:t>
      </w:r>
      <w:r w:rsidRPr="007D6A3E">
        <w:rPr>
          <w:rFonts w:eastAsia="Yu Mincho"/>
          <w:b/>
          <w:color w:val="000000" w:themeColor="text1"/>
          <w:sz w:val="24"/>
          <w:highlight w:val="green"/>
          <w:u w:val="single"/>
        </w:rPr>
        <w:t xml:space="preserve">future </w:t>
      </w:r>
      <w:r w:rsidRPr="007D6A3E">
        <w:rPr>
          <w:rFonts w:eastAsia="Yu Mincho"/>
          <w:b/>
          <w:color w:val="000000" w:themeColor="text1"/>
          <w:sz w:val="24"/>
          <w:u w:val="single"/>
        </w:rPr>
        <w:t xml:space="preserve">will contain </w:t>
      </w:r>
      <w:r w:rsidRPr="007D6A3E">
        <w:rPr>
          <w:rFonts w:eastAsia="Yu Mincho"/>
          <w:color w:val="000000" w:themeColor="text1"/>
        </w:rPr>
        <w:t>a lot of</w:t>
      </w:r>
      <w:r w:rsidRPr="007D6A3E">
        <w:rPr>
          <w:rFonts w:eastAsia="Yu Mincho"/>
          <w:b/>
          <w:color w:val="000000" w:themeColor="text1"/>
          <w:sz w:val="24"/>
          <w:u w:val="single"/>
        </w:rPr>
        <w:t xml:space="preserve"> </w:t>
      </w:r>
      <w:r w:rsidRPr="007D6A3E">
        <w:rPr>
          <w:rFonts w:eastAsia="Yu Mincho"/>
          <w:b/>
          <w:color w:val="000000" w:themeColor="text1"/>
          <w:sz w:val="24"/>
          <w:highlight w:val="green"/>
          <w:u w:val="single"/>
        </w:rPr>
        <w:t xml:space="preserve">value. </w:t>
      </w:r>
      <w:r w:rsidRPr="007D6A3E">
        <w:rPr>
          <w:rFonts w:eastAsia="Yu Mincho"/>
          <w:color w:val="000000" w:themeColor="text1"/>
        </w:rPr>
        <w:t>To do this, we must prevent any existential catastrophe</w:t>
      </w:r>
      <w:r w:rsidRPr="007D6A3E">
        <w:rPr>
          <w:rFonts w:eastAsia="Yu Mincho"/>
          <w:color w:val="000000" w:themeColor="text1"/>
          <w:sz w:val="24"/>
        </w:rPr>
        <w:t>.</w:t>
      </w:r>
    </w:p>
    <w:p w14:paraId="3285E735" w14:textId="36DF4551" w:rsidR="007D6A3E" w:rsidRPr="009F62E9" w:rsidRDefault="007D6A3E" w:rsidP="007D6A3E">
      <w:pPr>
        <w:pStyle w:val="Heading4"/>
        <w:numPr>
          <w:ilvl w:val="0"/>
          <w:numId w:val="33"/>
        </w:numPr>
        <w:rPr>
          <w:rFonts w:cs="Calibri"/>
        </w:rPr>
      </w:pPr>
      <w:r w:rsidRPr="008A12FD">
        <w:t xml:space="preserve">Util is a </w:t>
      </w:r>
      <w:r w:rsidRPr="009F62E9">
        <w:rPr>
          <w:u w:val="single"/>
        </w:rPr>
        <w:t>lexical pre-requisite to any other framework</w:t>
      </w:r>
      <w:r w:rsidRPr="008A12FD">
        <w:t>: Threats to life preclude the ability for moral actors to effectively utilize and act upon other moral theories since they are in a constant state of crisis – that inhibits the ideal moral conditions which other theories presuppose</w:t>
      </w:r>
      <w:r>
        <w:t xml:space="preserve">, which turns and outweighs their framework. </w:t>
      </w:r>
    </w:p>
    <w:p w14:paraId="5603B57E" w14:textId="583FFF47" w:rsidR="007D6A3E" w:rsidRPr="008C2485" w:rsidRDefault="007D6A3E" w:rsidP="007D6A3E">
      <w:pPr>
        <w:pStyle w:val="Heading4"/>
        <w:numPr>
          <w:ilvl w:val="0"/>
          <w:numId w:val="33"/>
        </w:numPr>
        <w:rPr>
          <w:rFonts w:cs="Calibri"/>
        </w:rPr>
      </w:pPr>
      <w:r w:rsidRPr="009F62E9">
        <w:rPr>
          <w:rFonts w:cs="Calibri"/>
          <w:u w:val="single"/>
        </w:rPr>
        <w:t>Phenomenal introspection</w:t>
      </w:r>
      <w:r w:rsidRPr="008C2485">
        <w:rPr>
          <w:rFonts w:cs="Calibri"/>
        </w:rPr>
        <w:t xml:space="preserve"> --- it’s the most epistemically reliable --- historical moral disagreement over internal conceptions of morality such as race prove the fallibility of non-observational based ethics --- introspection means we value happiness because we can determine that we each value it --- just as I can observe a lemon’s yellowness, we can make those judgements about happiness. </w:t>
      </w:r>
    </w:p>
    <w:p w14:paraId="6D640E4F" w14:textId="27A48182" w:rsidR="007D6A3E" w:rsidRPr="007D6A3E" w:rsidRDefault="007D6A3E" w:rsidP="00A64044">
      <w:pPr>
        <w:pStyle w:val="Heading4"/>
        <w:numPr>
          <w:ilvl w:val="0"/>
          <w:numId w:val="33"/>
        </w:numPr>
        <w:spacing w:line="276" w:lineRule="auto"/>
      </w:pPr>
      <w:r w:rsidRPr="005853B5">
        <w:rPr>
          <w:rFonts w:cs="Calibri"/>
          <w:sz w:val="28"/>
        </w:rPr>
        <w:t xml:space="preserve">Only consequentialism explains </w:t>
      </w:r>
      <w:r w:rsidRPr="009F62E9">
        <w:rPr>
          <w:rFonts w:cs="Calibri"/>
          <w:sz w:val="28"/>
          <w:u w:val="single"/>
        </w:rPr>
        <w:t>degrees of wrongness</w:t>
      </w:r>
      <w:r w:rsidRPr="005853B5">
        <w:rPr>
          <w:rFonts w:cs="Calibri"/>
          <w:sz w:val="28"/>
        </w:rPr>
        <w:t xml:space="preserve">—if I break a promise to meet up for lunch, that is not as bad as breaking a promise to take a dying person to the hospital. </w:t>
      </w:r>
    </w:p>
    <w:p w14:paraId="683DD76E" w14:textId="77777777" w:rsidR="003A4C97" w:rsidRDefault="003A4C97" w:rsidP="003A4C97">
      <w:pPr>
        <w:pStyle w:val="Heading4"/>
      </w:pPr>
      <w:r>
        <w:t>Use a comparative worlds paradigm where the Affirmative must prove the plan is better than the status quo or a competitive policy option.</w:t>
      </w:r>
    </w:p>
    <w:p w14:paraId="277E7705" w14:textId="77777777" w:rsidR="003A4C97" w:rsidRDefault="003A4C97" w:rsidP="003A4C97"/>
    <w:p w14:paraId="39A8CF69" w14:textId="77777777" w:rsidR="003A4C97" w:rsidRPr="0009531B" w:rsidRDefault="003A4C97" w:rsidP="003A4C97">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1C29CBC2" w14:textId="77777777" w:rsidR="003A4C97" w:rsidRPr="0009531B" w:rsidRDefault="003A4C97" w:rsidP="003A4C97">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0A7A9870" w14:textId="77777777" w:rsidR="003A4C97" w:rsidRPr="00B554F6" w:rsidRDefault="003A4C97" w:rsidP="003A4C97">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w:t>
      </w:r>
      <w:r w:rsidRPr="00B554F6">
        <w:rPr>
          <w:sz w:val="14"/>
        </w:rPr>
        <w:lastRenderedPageBreak/>
        <w:t xml:space="preserve">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1C36B4B1" w14:textId="77777777" w:rsidR="003A4C97" w:rsidRDefault="003A4C97" w:rsidP="003A4C97">
      <w:pPr>
        <w:pStyle w:val="Heading4"/>
      </w:pPr>
      <w:r>
        <w:t xml:space="preserve">Ought </w:t>
      </w:r>
      <w:proofErr w:type="gramStart"/>
      <w:r>
        <w:t>means</w:t>
      </w:r>
      <w:proofErr w:type="gramEnd"/>
      <w:r>
        <w:t xml:space="preserve"> should </w:t>
      </w:r>
    </w:p>
    <w:p w14:paraId="79BEA005" w14:textId="77777777" w:rsidR="003A4C97" w:rsidRPr="00C40336" w:rsidRDefault="003A4C97" w:rsidP="003A4C97">
      <w:r w:rsidRPr="00C40336">
        <w:rPr>
          <w:rStyle w:val="Style13ptBold"/>
        </w:rPr>
        <w:t>Merriam Webster, No Date</w:t>
      </w:r>
      <w:r>
        <w:t xml:space="preserve"> – Merriam Webster’s Learner’s Dictionary, “ought”, </w:t>
      </w:r>
      <w:hyperlink r:id="rId9" w:history="1">
        <w:r w:rsidRPr="0022064D">
          <w:rPr>
            <w:rStyle w:val="Hyperlink"/>
          </w:rPr>
          <w:t>http://www.learnersdictionary.com/definition/ought</w:t>
        </w:r>
      </w:hyperlink>
      <w:r>
        <w:br/>
      </w:r>
      <w:r w:rsidRPr="00C40336">
        <w:t>ought /</w:t>
      </w:r>
      <w:r w:rsidRPr="00793092">
        <w:rPr>
          <w:rFonts w:ascii="Times New Roman" w:hAnsi="Times New Roman"/>
        </w:rPr>
        <w:t>ˈ</w:t>
      </w:r>
      <w:proofErr w:type="spellStart"/>
      <w:r w:rsidRPr="00793092">
        <w:rPr>
          <w:rFonts w:ascii="Times New Roman" w:hAnsi="Times New Roman"/>
        </w:rPr>
        <w:t>ɑː</w:t>
      </w:r>
      <w:r w:rsidRPr="00C40336">
        <w:t>t</w:t>
      </w:r>
      <w:proofErr w:type="spellEnd"/>
      <w:r w:rsidRPr="00C40336">
        <w: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210DE916" w14:textId="77777777" w:rsidR="003A4C97" w:rsidRDefault="003A4C97" w:rsidP="003A4C97">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2DB3C1D7" w14:textId="77777777" w:rsidR="003A4C97" w:rsidRPr="00793092" w:rsidRDefault="003A4C97" w:rsidP="003A4C97">
      <w:pPr>
        <w:pStyle w:val="Heading4"/>
      </w:pPr>
      <w:r>
        <w:t>Net benefits:</w:t>
      </w:r>
    </w:p>
    <w:p w14:paraId="64202E91" w14:textId="77777777" w:rsidR="003A4C97" w:rsidRDefault="003A4C97" w:rsidP="003A4C97">
      <w:pPr>
        <w:pStyle w:val="Heading4"/>
        <w:numPr>
          <w:ilvl w:val="0"/>
          <w:numId w:val="31"/>
        </w:numPr>
        <w:tabs>
          <w:tab w:val="num" w:pos="360"/>
        </w:tabs>
        <w:ind w:left="360"/>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41A76C3C" w14:textId="77777777" w:rsidR="003A4C97" w:rsidRDefault="003A4C97" w:rsidP="003A4C97">
      <w:pPr>
        <w:pStyle w:val="Heading4"/>
        <w:numPr>
          <w:ilvl w:val="0"/>
          <w:numId w:val="31"/>
        </w:numPr>
        <w:tabs>
          <w:tab w:val="num" w:pos="360"/>
        </w:tabs>
        <w:ind w:left="360"/>
      </w:pPr>
      <w:r>
        <w:t xml:space="preserve">Reciprocal burdens – proving a deductive argument is false only requires you win defense against one premise and proving an inductive argument is false is easier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w:t>
      </w:r>
      <w:proofErr w:type="gramStart"/>
      <w:r>
        <w:t>and</w:t>
      </w:r>
      <w:proofErr w:type="gramEnd"/>
      <w:r>
        <w:t xml:space="preserve"> requires both debaters to give an </w:t>
      </w:r>
      <w:r w:rsidRPr="00793092">
        <w:rPr>
          <w:u w:val="single"/>
        </w:rPr>
        <w:t>account</w:t>
      </w:r>
      <w:r>
        <w:t xml:space="preserve"> of why their world is </w:t>
      </w:r>
      <w:r w:rsidRPr="00793092">
        <w:rPr>
          <w:u w:val="single"/>
        </w:rPr>
        <w:t>more desirable</w:t>
      </w:r>
      <w:r>
        <w:t xml:space="preserve">. </w:t>
      </w:r>
    </w:p>
    <w:p w14:paraId="26F015CC" w14:textId="6578A90A"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C3C28"/>
    <w:multiLevelType w:val="hybridMultilevel"/>
    <w:tmpl w:val="9A30C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057520"/>
    <w:multiLevelType w:val="hybridMultilevel"/>
    <w:tmpl w:val="B4D4B75E"/>
    <w:lvl w:ilvl="0" w:tplc="19BC9E10">
      <w:start w:val="1"/>
      <w:numFmt w:val="decimal"/>
      <w:lvlText w:val="%1."/>
      <w:lvlJc w:val="left"/>
      <w:pPr>
        <w:ind w:left="720" w:hanging="360"/>
      </w:pPr>
      <w:rPr>
        <w:rFonts w:ascii="Calibri" w:eastAsia="Times New Roman"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A721F5"/>
    <w:multiLevelType w:val="hybridMultilevel"/>
    <w:tmpl w:val="91A60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00271C"/>
    <w:multiLevelType w:val="hybridMultilevel"/>
    <w:tmpl w:val="607CF8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8B389B"/>
    <w:multiLevelType w:val="hybridMultilevel"/>
    <w:tmpl w:val="C5668D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F418F1"/>
    <w:multiLevelType w:val="hybridMultilevel"/>
    <w:tmpl w:val="6D4C7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28"/>
  </w:num>
  <w:num w:numId="15">
    <w:abstractNumId w:val="22"/>
  </w:num>
  <w:num w:numId="16">
    <w:abstractNumId w:val="13"/>
  </w:num>
  <w:num w:numId="17">
    <w:abstractNumId w:val="18"/>
  </w:num>
  <w:num w:numId="18">
    <w:abstractNumId w:val="19"/>
  </w:num>
  <w:num w:numId="19">
    <w:abstractNumId w:val="24"/>
  </w:num>
  <w:num w:numId="20">
    <w:abstractNumId w:val="21"/>
  </w:num>
  <w:num w:numId="21">
    <w:abstractNumId w:val="16"/>
  </w:num>
  <w:num w:numId="22">
    <w:abstractNumId w:val="30"/>
  </w:num>
  <w:num w:numId="23">
    <w:abstractNumId w:val="32"/>
  </w:num>
  <w:num w:numId="24">
    <w:abstractNumId w:val="29"/>
  </w:num>
  <w:num w:numId="25">
    <w:abstractNumId w:val="26"/>
  </w:num>
  <w:num w:numId="26">
    <w:abstractNumId w:val="23"/>
  </w:num>
  <w:num w:numId="27">
    <w:abstractNumId w:val="14"/>
  </w:num>
  <w:num w:numId="28">
    <w:abstractNumId w:val="17"/>
  </w:num>
  <w:num w:numId="29">
    <w:abstractNumId w:val="27"/>
  </w:num>
  <w:num w:numId="30">
    <w:abstractNumId w:val="20"/>
  </w:num>
  <w:num w:numId="31">
    <w:abstractNumId w:val="25"/>
  </w:num>
  <w:num w:numId="32">
    <w:abstractNumId w:val="11"/>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13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C97"/>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0714"/>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6A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303"/>
    <w:rsid w:val="0097151F"/>
    <w:rsid w:val="00973777"/>
    <w:rsid w:val="00976E78"/>
    <w:rsid w:val="009775C0"/>
    <w:rsid w:val="00981F23"/>
    <w:rsid w:val="00990634"/>
    <w:rsid w:val="00991733"/>
    <w:rsid w:val="00992078"/>
    <w:rsid w:val="0099221D"/>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4044"/>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2F3E1E"/>
  <w14:defaultImageDpi w14:val="300"/>
  <w15:docId w15:val="{8927DDCB-4D3A-FE4D-A0F3-F9AE81FE8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404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713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9713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713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7130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6404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713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1303"/>
  </w:style>
  <w:style w:type="character" w:customStyle="1" w:styleId="Heading1Char">
    <w:name w:val="Heading 1 Char"/>
    <w:aliases w:val="Pocket Char"/>
    <w:basedOn w:val="DefaultParagraphFont"/>
    <w:link w:val="Heading1"/>
    <w:uiPriority w:val="9"/>
    <w:rsid w:val="0097130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97130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7130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713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7130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71303"/>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97130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7130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71303"/>
    <w:rPr>
      <w:color w:val="auto"/>
      <w:u w:val="none"/>
    </w:rPr>
  </w:style>
  <w:style w:type="paragraph" w:styleId="DocumentMap">
    <w:name w:val="Document Map"/>
    <w:basedOn w:val="Normal"/>
    <w:link w:val="DocumentMapChar"/>
    <w:uiPriority w:val="99"/>
    <w:semiHidden/>
    <w:unhideWhenUsed/>
    <w:rsid w:val="009713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1303"/>
    <w:rPr>
      <w:rFonts w:ascii="Lucida Grande" w:hAnsi="Lucida Grande" w:cs="Lucida Grande"/>
    </w:rPr>
  </w:style>
  <w:style w:type="character" w:customStyle="1" w:styleId="Heading5Char">
    <w:name w:val="Heading 5 Char"/>
    <w:basedOn w:val="DefaultParagraphFont"/>
    <w:link w:val="Heading5"/>
    <w:uiPriority w:val="9"/>
    <w:semiHidden/>
    <w:rsid w:val="00A64044"/>
    <w:rPr>
      <w:rFonts w:asciiTheme="majorHAnsi" w:eastAsiaTheme="majorEastAsia" w:hAnsiTheme="majorHAnsi" w:cstheme="majorBidi"/>
      <w:color w:val="365F91" w:themeColor="accent1" w:themeShade="BF"/>
      <w:sz w:val="16"/>
    </w:rPr>
  </w:style>
  <w:style w:type="paragraph" w:customStyle="1" w:styleId="textbold">
    <w:name w:val="text bold"/>
    <w:basedOn w:val="Normal"/>
    <w:link w:val="Emphasis"/>
    <w:uiPriority w:val="20"/>
    <w:qFormat/>
    <w:rsid w:val="00A64044"/>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A640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A64044"/>
    <w:rPr>
      <w:color w:val="605E5C"/>
      <w:shd w:val="clear" w:color="auto" w:fill="E1DFDD"/>
    </w:rPr>
  </w:style>
  <w:style w:type="character" w:styleId="Strong">
    <w:name w:val="Strong"/>
    <w:basedOn w:val="DefaultParagraphFont"/>
    <w:uiPriority w:val="22"/>
    <w:qFormat/>
    <w:rsid w:val="00A64044"/>
    <w:rPr>
      <w:b/>
      <w:bCs/>
    </w:rPr>
  </w:style>
  <w:style w:type="paragraph" w:customStyle="1" w:styleId="Analytic">
    <w:name w:val="Analytic"/>
    <w:basedOn w:val="Normal"/>
    <w:autoRedefine/>
    <w:qFormat/>
    <w:rsid w:val="00A64044"/>
    <w:rPr>
      <w:b/>
      <w:bCs/>
      <w:color w:val="404040" w:themeColor="text1" w:themeTint="BF"/>
      <w:sz w:val="26"/>
      <w:szCs w:val="26"/>
    </w:rPr>
  </w:style>
  <w:style w:type="paragraph" w:customStyle="1" w:styleId="Emphasis1">
    <w:name w:val="Emphasis1"/>
    <w:basedOn w:val="Normal"/>
    <w:autoRedefine/>
    <w:uiPriority w:val="20"/>
    <w:qFormat/>
    <w:rsid w:val="00A6404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A64044"/>
  </w:style>
  <w:style w:type="paragraph" w:styleId="ListParagraph">
    <w:name w:val="List Paragraph"/>
    <w:aliases w:val="6 font"/>
    <w:basedOn w:val="Normal"/>
    <w:uiPriority w:val="34"/>
    <w:qFormat/>
    <w:rsid w:val="00A64044"/>
    <w:pPr>
      <w:ind w:left="720"/>
      <w:contextualSpacing/>
    </w:pPr>
  </w:style>
  <w:style w:type="paragraph" w:styleId="NormalWeb">
    <w:name w:val="Normal (Web)"/>
    <w:basedOn w:val="Normal"/>
    <w:uiPriority w:val="99"/>
    <w:unhideWhenUsed/>
    <w:rsid w:val="00A64044"/>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A64044"/>
    <w:rPr>
      <w:b/>
      <w:bCs/>
      <w:strike w:val="0"/>
      <w:dstrike w:val="0"/>
      <w:sz w:val="24"/>
      <w:u w:val="none"/>
      <w:effect w:val="none"/>
    </w:rPr>
  </w:style>
  <w:style w:type="character" w:customStyle="1" w:styleId="m489902567989944824gmail-style13ptbold">
    <w:name w:val="m_489902567989944824gmail-style13ptbold"/>
    <w:basedOn w:val="DefaultParagraphFont"/>
    <w:rsid w:val="00A64044"/>
  </w:style>
  <w:style w:type="character" w:customStyle="1" w:styleId="m489902567989944824gmail-styleunderline">
    <w:name w:val="m_489902567989944824gmail-styleunderline"/>
    <w:basedOn w:val="DefaultParagraphFont"/>
    <w:rsid w:val="00A64044"/>
  </w:style>
  <w:style w:type="character" w:customStyle="1" w:styleId="TitleChar">
    <w:name w:val="Title Char"/>
    <w:aliases w:val="Cites and Cards Char,UNDERLINE Char,Bold Underlined Char,Block Heading Char,title Char,Read This Char"/>
    <w:link w:val="Title"/>
    <w:uiPriority w:val="1"/>
    <w:qFormat/>
    <w:rsid w:val="00A64044"/>
    <w:rPr>
      <w:bCs/>
      <w:sz w:val="20"/>
      <w:u w:val="single"/>
    </w:rPr>
  </w:style>
  <w:style w:type="paragraph" w:styleId="Title">
    <w:name w:val="Title"/>
    <w:aliases w:val="Cites and Cards,UNDERLINE,Bold Underlined,Block Heading,title,Read This"/>
    <w:basedOn w:val="Normal"/>
    <w:next w:val="Normal"/>
    <w:link w:val="TitleChar"/>
    <w:uiPriority w:val="1"/>
    <w:qFormat/>
    <w:rsid w:val="00A64044"/>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A64044"/>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A6404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A64044"/>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26</Pages>
  <Words>17170</Words>
  <Characters>91865</Characters>
  <Application>Microsoft Office Word</Application>
  <DocSecurity>0</DocSecurity>
  <Lines>1009</Lines>
  <Paragraphs>248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108787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6</cp:revision>
  <dcterms:created xsi:type="dcterms:W3CDTF">2021-12-05T02:06:00Z</dcterms:created>
  <dcterms:modified xsi:type="dcterms:W3CDTF">2021-12-05T02:40:00Z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