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0D856" w14:textId="77777777" w:rsidR="009356D9" w:rsidRDefault="009356D9" w:rsidP="009356D9">
      <w:pPr>
        <w:pStyle w:val="Heading3"/>
      </w:pPr>
      <w:r>
        <w:t xml:space="preserve">Advantage 1 – Innovation </w:t>
      </w:r>
    </w:p>
    <w:p w14:paraId="3748032E" w14:textId="77777777" w:rsidR="009356D9" w:rsidRPr="00790705" w:rsidRDefault="009356D9" w:rsidP="009356D9">
      <w:pPr>
        <w:pStyle w:val="Heading4"/>
      </w:pPr>
      <w:r>
        <w:t>Advantage 1 is innovation:</w:t>
      </w:r>
    </w:p>
    <w:p w14:paraId="60AECE6E" w14:textId="77777777" w:rsidR="009356D9" w:rsidRDefault="009356D9" w:rsidP="009356D9">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2D32402F" w14:textId="77777777" w:rsidR="009356D9" w:rsidRPr="008253CA" w:rsidRDefault="009356D9" w:rsidP="009356D9">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7BD505F7" w14:textId="77777777" w:rsidR="009356D9" w:rsidRPr="008C3C7E" w:rsidRDefault="009356D9" w:rsidP="009356D9">
      <w:pPr>
        <w:rPr>
          <w:sz w:val="12"/>
          <w:szCs w:val="12"/>
        </w:rPr>
      </w:pPr>
      <w:r w:rsidRPr="008C3C7E">
        <w:rPr>
          <w:sz w:val="12"/>
          <w:szCs w:val="12"/>
        </w:rPr>
        <w:t>Still Want To Patent CRISPR? Here’s What You Need To Know</w:t>
      </w:r>
    </w:p>
    <w:p w14:paraId="3652CC18" w14:textId="77777777" w:rsidR="009356D9" w:rsidRPr="008253CA" w:rsidRDefault="009356D9" w:rsidP="009356D9">
      <w:pPr>
        <w:rPr>
          <w:rStyle w:val="StyleUnderline"/>
        </w:rPr>
      </w:pPr>
      <w:r w:rsidRPr="008253CA">
        <w:rPr>
          <w:rStyle w:val="StyleUnderline"/>
        </w:rPr>
        <w:t xml:space="preserve">The biggest challenge for anyone trying to sort out CRISPR patent rights is fully understanding just how many patents there are. </w:t>
      </w:r>
    </w:p>
    <w:p w14:paraId="216C75D5" w14:textId="77777777" w:rsidR="009356D9" w:rsidRPr="008253CA" w:rsidRDefault="009356D9" w:rsidP="009356D9">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58F1404C" w14:textId="77777777" w:rsidR="009356D9" w:rsidRPr="008253CA" w:rsidRDefault="009356D9" w:rsidP="009356D9">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3A3C8E3C" w14:textId="77777777" w:rsidR="009356D9" w:rsidRDefault="009356D9" w:rsidP="009356D9">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4029597B" w14:textId="77777777" w:rsidR="009356D9" w:rsidRDefault="009356D9" w:rsidP="009356D9">
      <w:pPr>
        <w:rPr>
          <w:rStyle w:val="Emphasis"/>
        </w:rPr>
      </w:pPr>
    </w:p>
    <w:p w14:paraId="0D5A9AAE" w14:textId="77777777" w:rsidR="009356D9" w:rsidRDefault="009356D9" w:rsidP="009356D9">
      <w:pPr>
        <w:pStyle w:val="Heading4"/>
      </w:pPr>
      <w:r w:rsidRPr="00F50A3A">
        <w:t xml:space="preserve">Makes development of </w:t>
      </w:r>
      <w:r>
        <w:t>CRISPR</w:t>
      </w:r>
      <w:r w:rsidRPr="00F50A3A">
        <w:t xml:space="preserve"> impossible </w:t>
      </w:r>
      <w:r>
        <w:t>–</w:t>
      </w:r>
      <w:r w:rsidRPr="00F50A3A">
        <w:t xml:space="preserve"> </w:t>
      </w:r>
      <w:r>
        <w:t>3 warrants:</w:t>
      </w:r>
    </w:p>
    <w:p w14:paraId="67ECB444" w14:textId="77777777" w:rsidR="009356D9" w:rsidRPr="008C3C7E" w:rsidRDefault="009356D9" w:rsidP="009356D9"/>
    <w:p w14:paraId="7ECC713C" w14:textId="77777777" w:rsidR="009356D9" w:rsidRPr="004A0F83" w:rsidRDefault="009356D9" w:rsidP="009356D9">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04211784" w14:textId="77777777" w:rsidR="009356D9" w:rsidRPr="001C6686" w:rsidRDefault="009356D9" w:rsidP="009356D9">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048FDB3A" w14:textId="77777777" w:rsidR="009356D9" w:rsidRPr="001C6686" w:rsidRDefault="009356D9" w:rsidP="009356D9">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1DDA035C" w14:textId="77777777" w:rsidR="009356D9" w:rsidRPr="008C3C7E" w:rsidRDefault="009356D9" w:rsidP="009356D9">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4FBF983E" w14:textId="77777777" w:rsidR="009356D9" w:rsidRDefault="009356D9" w:rsidP="009356D9">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044068BB" w14:textId="77777777" w:rsidR="009356D9" w:rsidRPr="008C3C7E" w:rsidRDefault="009356D9" w:rsidP="009356D9">
      <w:pPr>
        <w:rPr>
          <w:sz w:val="12"/>
        </w:rPr>
      </w:pPr>
    </w:p>
    <w:p w14:paraId="35FE781F" w14:textId="77777777" w:rsidR="009356D9" w:rsidRDefault="009356D9" w:rsidP="009356D9">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E52FAD9" w14:textId="77777777" w:rsidR="009356D9" w:rsidRPr="006F3007" w:rsidRDefault="009356D9" w:rsidP="009356D9">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506E62DF" w14:textId="77777777" w:rsidR="009356D9" w:rsidRPr="008C3C7E" w:rsidRDefault="009356D9" w:rsidP="009356D9">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35D3F195" w14:textId="77777777" w:rsidR="009356D9" w:rsidRPr="00F05B8A" w:rsidRDefault="009356D9" w:rsidP="009356D9">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EE7C28A" w14:textId="77777777" w:rsidR="009356D9" w:rsidRPr="008C3C7E" w:rsidRDefault="009356D9" w:rsidP="009356D9">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C1EE0B4" w14:textId="77777777" w:rsidR="009356D9" w:rsidRPr="008C3C7E" w:rsidRDefault="009356D9" w:rsidP="009356D9">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079F388E" w14:textId="77777777" w:rsidR="009356D9" w:rsidRDefault="009356D9" w:rsidP="009356D9">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24946ED" w14:textId="77777777" w:rsidR="009356D9" w:rsidRPr="00B84E8D" w:rsidRDefault="009356D9" w:rsidP="009356D9">
      <w:pPr>
        <w:rPr>
          <w:rStyle w:val="Emphasis"/>
        </w:rPr>
      </w:pPr>
    </w:p>
    <w:p w14:paraId="5032B36F" w14:textId="77777777" w:rsidR="009356D9" w:rsidRDefault="009356D9" w:rsidP="009356D9">
      <w:pPr>
        <w:pStyle w:val="Heading4"/>
        <w:numPr>
          <w:ilvl w:val="0"/>
          <w:numId w:val="12"/>
        </w:numPr>
        <w:tabs>
          <w:tab w:val="num" w:pos="360"/>
        </w:tabs>
        <w:ind w:left="360"/>
      </w:pPr>
      <w:r>
        <w:t>Patent disputes create fears of litigation that deter research and investment</w:t>
      </w:r>
    </w:p>
    <w:p w14:paraId="441A9227" w14:textId="77777777" w:rsidR="009356D9" w:rsidRPr="00414A3F" w:rsidRDefault="009356D9" w:rsidP="009356D9">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A65B111" w14:textId="77777777" w:rsidR="009356D9" w:rsidRPr="001E3FBC" w:rsidRDefault="009356D9" w:rsidP="009356D9">
      <w:pPr>
        <w:rPr>
          <w:sz w:val="12"/>
          <w:szCs w:val="12"/>
        </w:rPr>
      </w:pPr>
      <w:r w:rsidRPr="001E3FBC">
        <w:rPr>
          <w:sz w:val="12"/>
          <w:szCs w:val="12"/>
        </w:rPr>
        <w:t>CRISPR’S UNCERTAIN FUTURE</w:t>
      </w:r>
    </w:p>
    <w:p w14:paraId="3A46BD48" w14:textId="77777777" w:rsidR="009356D9" w:rsidRPr="00414A3F" w:rsidRDefault="009356D9" w:rsidP="009356D9">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46D84068" w14:textId="77777777" w:rsidR="009356D9" w:rsidRPr="001E3FBC" w:rsidRDefault="009356D9" w:rsidP="009356D9">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712BBA08" w14:textId="77777777" w:rsidR="009356D9" w:rsidRPr="00414A3F" w:rsidRDefault="009356D9" w:rsidP="009356D9">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358CC675" w14:textId="77777777" w:rsidR="009356D9" w:rsidRPr="00414A3F" w:rsidRDefault="009356D9" w:rsidP="009356D9">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74A65296" w14:textId="77777777" w:rsidR="009356D9" w:rsidRPr="001E3FBC" w:rsidRDefault="009356D9" w:rsidP="009356D9">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2BBB4DC3" w14:textId="77777777" w:rsidR="009356D9" w:rsidRDefault="009356D9" w:rsidP="009356D9"/>
    <w:p w14:paraId="4BA302B0" w14:textId="77777777" w:rsidR="009356D9" w:rsidRDefault="009356D9" w:rsidP="009356D9">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47AAF367" w14:textId="77777777" w:rsidR="009356D9" w:rsidRPr="00EA6B0E" w:rsidRDefault="009356D9" w:rsidP="009356D9">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04488B9E" w14:textId="77777777" w:rsidR="009356D9" w:rsidRPr="00EB487B" w:rsidRDefault="009356D9" w:rsidP="009356D9">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6E20CDAA" w14:textId="77777777" w:rsidR="009356D9" w:rsidRPr="00EB487B" w:rsidRDefault="009356D9" w:rsidP="009356D9">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B7EE578" w14:textId="77777777" w:rsidR="009356D9" w:rsidRPr="00EB487B" w:rsidRDefault="009356D9" w:rsidP="009356D9">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4E363064" w14:textId="77777777" w:rsidR="009356D9" w:rsidRPr="00EB487B" w:rsidRDefault="009356D9" w:rsidP="009356D9">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0FEB59A7" w14:textId="77777777" w:rsidR="009356D9" w:rsidRPr="00EB487B" w:rsidRDefault="009356D9" w:rsidP="009356D9">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52DB0FAB" w14:textId="77777777" w:rsidR="009356D9" w:rsidRPr="00EB487B" w:rsidRDefault="009356D9" w:rsidP="009356D9">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38F4EF35" w14:textId="77777777" w:rsidR="009356D9" w:rsidRPr="00EB487B" w:rsidRDefault="009356D9" w:rsidP="009356D9">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2789A729" w14:textId="77777777" w:rsidR="009356D9" w:rsidRDefault="009356D9" w:rsidP="009356D9">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66DEA0BD" w14:textId="77777777" w:rsidR="009356D9" w:rsidRDefault="009356D9" w:rsidP="009356D9">
      <w:pPr>
        <w:rPr>
          <w:sz w:val="12"/>
        </w:rPr>
      </w:pPr>
    </w:p>
    <w:p w14:paraId="05C9727E" w14:textId="77777777" w:rsidR="009356D9" w:rsidRDefault="009356D9" w:rsidP="009356D9">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C39FA9B" w14:textId="77777777" w:rsidR="009356D9" w:rsidRPr="00EC5891" w:rsidRDefault="009356D9" w:rsidP="009356D9">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774FD3F0" w14:textId="77777777" w:rsidR="009356D9" w:rsidRPr="00EC5891" w:rsidRDefault="009356D9" w:rsidP="009356D9">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4C8290E7" w14:textId="77777777" w:rsidR="009356D9" w:rsidRPr="00790705" w:rsidRDefault="009356D9" w:rsidP="009356D9">
      <w:pPr>
        <w:rPr>
          <w:sz w:val="12"/>
          <w:szCs w:val="12"/>
        </w:rPr>
      </w:pPr>
      <w:r w:rsidRPr="00790705">
        <w:rPr>
          <w:sz w:val="12"/>
          <w:szCs w:val="12"/>
        </w:rPr>
        <w:t>The CRISPR revolution</w:t>
      </w:r>
    </w:p>
    <w:p w14:paraId="47FDCB5A" w14:textId="77777777" w:rsidR="009356D9" w:rsidRPr="00790705" w:rsidRDefault="009356D9" w:rsidP="009356D9">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6E6F28F0" w14:textId="77777777" w:rsidR="009356D9" w:rsidRPr="00790705" w:rsidRDefault="009356D9" w:rsidP="009356D9">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398278F2" w14:textId="77777777" w:rsidR="009356D9" w:rsidRDefault="009356D9" w:rsidP="009356D9">
      <w:r>
        <w:t>Functional genomics with CRISPR to determine new antimicrobial targets</w:t>
      </w:r>
    </w:p>
    <w:p w14:paraId="5D66BC32" w14:textId="77777777" w:rsidR="009356D9" w:rsidRPr="00EC5891" w:rsidRDefault="009356D9" w:rsidP="009356D9">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494EB3AA" w14:textId="77777777" w:rsidR="009356D9" w:rsidRPr="00790705" w:rsidRDefault="009356D9" w:rsidP="009356D9">
      <w:pPr>
        <w:rPr>
          <w:sz w:val="12"/>
          <w:szCs w:val="12"/>
        </w:rPr>
      </w:pPr>
      <w:r w:rsidRPr="00790705">
        <w:rPr>
          <w:sz w:val="12"/>
          <w:szCs w:val="12"/>
        </w:rPr>
        <w:t>CRISPR-Cas9 as a next-generation diagnostic for antimicrobial-resistance genes</w:t>
      </w:r>
    </w:p>
    <w:p w14:paraId="6B4F5101" w14:textId="77777777" w:rsidR="009356D9" w:rsidRPr="00EC5891" w:rsidRDefault="009356D9" w:rsidP="009356D9">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5CE381CE" w14:textId="77777777" w:rsidR="009356D9" w:rsidRPr="00EC5891" w:rsidRDefault="009356D9" w:rsidP="009356D9">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1EF7B226" w14:textId="77777777" w:rsidR="009356D9" w:rsidRPr="00790705" w:rsidRDefault="009356D9" w:rsidP="009356D9">
      <w:pPr>
        <w:rPr>
          <w:sz w:val="12"/>
          <w:szCs w:val="12"/>
        </w:rPr>
      </w:pPr>
      <w:r w:rsidRPr="00790705">
        <w:rPr>
          <w:sz w:val="12"/>
          <w:szCs w:val="12"/>
        </w:rPr>
        <w:t>Selectively controlling the microbiome</w:t>
      </w:r>
    </w:p>
    <w:p w14:paraId="1F7A2E61" w14:textId="77777777" w:rsidR="009356D9" w:rsidRPr="00790705" w:rsidRDefault="009356D9" w:rsidP="009356D9">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2D51F929" w14:textId="77777777" w:rsidR="009356D9" w:rsidRPr="00EC5891" w:rsidRDefault="009356D9" w:rsidP="009356D9">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3CD05D08" w14:textId="77777777" w:rsidR="009356D9" w:rsidRPr="00790705" w:rsidRDefault="009356D9" w:rsidP="009356D9">
      <w:pPr>
        <w:rPr>
          <w:sz w:val="12"/>
          <w:szCs w:val="12"/>
        </w:rPr>
      </w:pPr>
      <w:r w:rsidRPr="00790705">
        <w:rPr>
          <w:sz w:val="12"/>
          <w:szCs w:val="12"/>
        </w:rPr>
        <w:t>CRISPR: as nature intended?</w:t>
      </w:r>
    </w:p>
    <w:p w14:paraId="208DCC28" w14:textId="77777777" w:rsidR="009356D9" w:rsidRPr="00790705" w:rsidRDefault="009356D9" w:rsidP="009356D9">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7ADDE29C" w14:textId="77777777" w:rsidR="009356D9" w:rsidRDefault="009356D9" w:rsidP="009356D9">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2D4B70D6" w14:textId="77777777" w:rsidR="009356D9" w:rsidRPr="00790705" w:rsidRDefault="009356D9" w:rsidP="009356D9">
      <w:pPr>
        <w:rPr>
          <w:sz w:val="12"/>
        </w:rPr>
      </w:pPr>
    </w:p>
    <w:p w14:paraId="42348674" w14:textId="77777777" w:rsidR="009356D9" w:rsidRPr="00131F53" w:rsidRDefault="009356D9" w:rsidP="009356D9">
      <w:pPr>
        <w:pStyle w:val="Heading4"/>
      </w:pPr>
      <w:r w:rsidRPr="009A7E01">
        <w:rPr>
          <w:u w:val="single"/>
        </w:rPr>
        <w:t>Extinction</w:t>
      </w:r>
      <w:r>
        <w:t xml:space="preserve"> – </w:t>
      </w:r>
      <w:r w:rsidRPr="00131F53">
        <w:t xml:space="preserve">defense is wrong </w:t>
      </w:r>
    </w:p>
    <w:p w14:paraId="7416D945" w14:textId="77777777" w:rsidR="009356D9" w:rsidRPr="00131F53" w:rsidRDefault="009356D9" w:rsidP="009356D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B9A10B2" w14:textId="77777777" w:rsidR="009356D9" w:rsidRPr="00790705" w:rsidRDefault="009356D9" w:rsidP="009356D9">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07F5468" w14:textId="77777777" w:rsidR="009356D9" w:rsidRPr="00790705" w:rsidRDefault="009356D9" w:rsidP="009356D9">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FD5E828" w14:textId="77777777" w:rsidR="009356D9" w:rsidRPr="00790705" w:rsidRDefault="009356D9" w:rsidP="009356D9">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C382039" w14:textId="77777777" w:rsidR="009356D9" w:rsidRDefault="009356D9" w:rsidP="009356D9">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6038EE71" w14:textId="77777777" w:rsidR="009356D9" w:rsidRPr="00657E66" w:rsidRDefault="009356D9" w:rsidP="009356D9">
      <w:pPr>
        <w:rPr>
          <w:sz w:val="10"/>
        </w:rPr>
      </w:pPr>
    </w:p>
    <w:p w14:paraId="032046B0" w14:textId="77777777" w:rsidR="009356D9" w:rsidRDefault="009356D9" w:rsidP="009356D9">
      <w:pPr>
        <w:pStyle w:val="Heading4"/>
      </w:pPr>
      <w:r>
        <w:t>CRISPR solves warming</w:t>
      </w:r>
    </w:p>
    <w:p w14:paraId="0844750E" w14:textId="77777777" w:rsidR="009356D9" w:rsidRPr="009927CE" w:rsidRDefault="009356D9" w:rsidP="009356D9">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454B4685" w14:textId="77777777" w:rsidR="009356D9" w:rsidRPr="00934AD4" w:rsidRDefault="009356D9" w:rsidP="009356D9">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73DD4222" w14:textId="77777777" w:rsidR="009356D9" w:rsidRPr="00DB1AB4" w:rsidRDefault="009356D9" w:rsidP="009356D9">
      <w:pPr>
        <w:rPr>
          <w:sz w:val="12"/>
          <w:szCs w:val="12"/>
        </w:rPr>
      </w:pPr>
      <w:r w:rsidRPr="00DB1AB4">
        <w:rPr>
          <w:sz w:val="12"/>
          <w:szCs w:val="12"/>
        </w:rPr>
        <w:t>Healthier forests</w:t>
      </w:r>
    </w:p>
    <w:p w14:paraId="0A3EFD81" w14:textId="77777777" w:rsidR="009356D9" w:rsidRPr="00934AD4" w:rsidRDefault="009356D9" w:rsidP="009356D9">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2D8FE7C0" w14:textId="77777777" w:rsidR="009356D9" w:rsidRPr="00934AD4" w:rsidRDefault="009356D9" w:rsidP="009356D9">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04BA78D6" w14:textId="77777777" w:rsidR="009356D9" w:rsidRPr="00934AD4" w:rsidRDefault="009356D9" w:rsidP="009356D9">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0BA532F" w14:textId="77777777" w:rsidR="009356D9" w:rsidRPr="009927CE" w:rsidRDefault="009356D9" w:rsidP="009356D9">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0715D059" w14:textId="77777777" w:rsidR="009356D9" w:rsidRPr="00DB1AB4" w:rsidRDefault="009356D9" w:rsidP="009356D9">
      <w:pPr>
        <w:rPr>
          <w:sz w:val="12"/>
          <w:szCs w:val="12"/>
        </w:rPr>
      </w:pPr>
      <w:r w:rsidRPr="00DB1AB4">
        <w:rPr>
          <w:sz w:val="12"/>
          <w:szCs w:val="12"/>
        </w:rPr>
        <w:t>Refining agriculture</w:t>
      </w:r>
    </w:p>
    <w:p w14:paraId="6AE6A87E" w14:textId="77777777" w:rsidR="009356D9" w:rsidRPr="00934AD4" w:rsidRDefault="009356D9" w:rsidP="009356D9">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2DDADE07" w14:textId="77777777" w:rsidR="009356D9" w:rsidRPr="00934AD4" w:rsidRDefault="009356D9" w:rsidP="009356D9">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40847228" w14:textId="77777777" w:rsidR="009356D9" w:rsidRPr="00934AD4" w:rsidRDefault="009356D9" w:rsidP="009356D9">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341C4A8A" w14:textId="77777777" w:rsidR="009356D9" w:rsidRPr="009927CE" w:rsidRDefault="009356D9" w:rsidP="009356D9">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C645A16" w14:textId="77777777" w:rsidR="009356D9" w:rsidRPr="00934AD4" w:rsidRDefault="009356D9" w:rsidP="009356D9">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70E0E28B" w14:textId="77777777" w:rsidR="009356D9" w:rsidRPr="007A1873" w:rsidRDefault="009356D9" w:rsidP="009356D9">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7E5FE58E" w14:textId="77777777" w:rsidR="009356D9" w:rsidRPr="009927CE" w:rsidRDefault="009356D9" w:rsidP="009356D9">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3FF66A8D" w14:textId="77777777" w:rsidR="009356D9" w:rsidRPr="00934AD4" w:rsidRDefault="009356D9" w:rsidP="009356D9">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6B6287B3" w14:textId="77777777" w:rsidR="009356D9" w:rsidRPr="00DB1AB4" w:rsidRDefault="009356D9" w:rsidP="009356D9">
      <w:pPr>
        <w:rPr>
          <w:sz w:val="12"/>
          <w:szCs w:val="12"/>
        </w:rPr>
      </w:pPr>
      <w:r w:rsidRPr="00DB1AB4">
        <w:rPr>
          <w:sz w:val="12"/>
          <w:szCs w:val="12"/>
        </w:rPr>
        <w:t>The real problem is identification of the bottlenecks and genes; plants are very complex systems.</w:t>
      </w:r>
    </w:p>
    <w:p w14:paraId="3DFCCE1F" w14:textId="77777777" w:rsidR="009356D9" w:rsidRPr="00DB1AB4" w:rsidRDefault="009356D9" w:rsidP="009356D9">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267C4AEA" w14:textId="77777777" w:rsidR="009356D9" w:rsidRPr="00DB1AB4" w:rsidRDefault="009356D9" w:rsidP="009356D9">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0952A9B6" w14:textId="77777777" w:rsidR="009356D9" w:rsidRPr="00934AD4" w:rsidRDefault="009356D9" w:rsidP="009356D9">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43454F28" w14:textId="77777777" w:rsidR="009356D9" w:rsidRDefault="009356D9" w:rsidP="009356D9">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54FA9988" w14:textId="77777777" w:rsidR="009356D9" w:rsidRPr="00934AD4" w:rsidRDefault="009356D9" w:rsidP="009356D9">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2CE0D4BE" w14:textId="77777777" w:rsidR="009356D9" w:rsidRPr="009927CE" w:rsidRDefault="009356D9" w:rsidP="009356D9">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484E4ACC" w14:textId="77777777" w:rsidR="009356D9" w:rsidRPr="00934AD4" w:rsidRDefault="009356D9" w:rsidP="009356D9">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7E9862C6" w14:textId="77777777" w:rsidR="009356D9" w:rsidRDefault="009356D9" w:rsidP="009356D9">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71250FF" w14:textId="77777777" w:rsidR="009356D9" w:rsidRPr="00934AD4" w:rsidRDefault="009356D9" w:rsidP="009356D9">
      <w:pPr>
        <w:rPr>
          <w:sz w:val="12"/>
        </w:rPr>
      </w:pPr>
    </w:p>
    <w:p w14:paraId="54BA2545" w14:textId="77777777" w:rsidR="009356D9" w:rsidRPr="00AC4611" w:rsidRDefault="009356D9" w:rsidP="009356D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434B1B8" w14:textId="77777777" w:rsidR="009356D9" w:rsidRPr="00AC4611" w:rsidRDefault="009356D9" w:rsidP="009356D9">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49297AA" w14:textId="77777777" w:rsidR="009356D9" w:rsidRPr="00360D1B" w:rsidRDefault="009356D9" w:rsidP="009356D9">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6D13AF6" w14:textId="77777777" w:rsidR="009356D9" w:rsidRPr="00360D1B" w:rsidRDefault="009356D9" w:rsidP="009356D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3CFBFEB" w14:textId="77777777" w:rsidR="009356D9" w:rsidRPr="00360D1B" w:rsidRDefault="009356D9" w:rsidP="009356D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40257F7" w14:textId="77777777" w:rsidR="009356D9" w:rsidRPr="00360D1B" w:rsidRDefault="009356D9" w:rsidP="009356D9">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08F55E0C" w14:textId="77777777" w:rsidR="009356D9" w:rsidRPr="00D73DBA" w:rsidRDefault="009356D9" w:rsidP="009356D9">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825B87E" w14:textId="77777777" w:rsidR="009356D9" w:rsidRPr="00360D1B" w:rsidRDefault="009356D9" w:rsidP="009356D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6A239436" w14:textId="77777777" w:rsidR="009356D9" w:rsidRPr="00D73DBA" w:rsidRDefault="009356D9" w:rsidP="009356D9">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1F9BEAB" w14:textId="77777777" w:rsidR="009356D9" w:rsidRPr="00360D1B" w:rsidRDefault="009356D9" w:rsidP="009356D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514AB46" w14:textId="77777777" w:rsidR="009356D9" w:rsidRPr="00360D1B" w:rsidRDefault="009356D9" w:rsidP="009356D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4FB475D" w14:textId="77777777" w:rsidR="009356D9" w:rsidRPr="00360D1B" w:rsidRDefault="009356D9" w:rsidP="009356D9">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6ED97B2" w14:textId="77777777" w:rsidR="009356D9" w:rsidRPr="00360D1B" w:rsidRDefault="009356D9" w:rsidP="009356D9">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23E16A7F" w14:textId="77777777" w:rsidR="009356D9" w:rsidRPr="00360D1B" w:rsidRDefault="009356D9" w:rsidP="009356D9">
      <w:pPr>
        <w:spacing w:line="276" w:lineRule="auto"/>
        <w:rPr>
          <w:sz w:val="14"/>
        </w:rPr>
      </w:pPr>
      <w:r w:rsidRPr="00360D1B">
        <w:rPr>
          <w:sz w:val="14"/>
        </w:rPr>
        <w:t>Where Do We Go from Here?</w:t>
      </w:r>
    </w:p>
    <w:p w14:paraId="19BF5405" w14:textId="77777777" w:rsidR="009356D9" w:rsidRPr="00360D1B" w:rsidRDefault="009356D9" w:rsidP="009356D9">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C06FB0A" w14:textId="77777777" w:rsidR="009356D9" w:rsidRPr="00360D1B" w:rsidRDefault="009356D9" w:rsidP="009356D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2D98374" w14:textId="77777777" w:rsidR="009356D9" w:rsidRPr="00D11930" w:rsidRDefault="009356D9" w:rsidP="009356D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D94C44B" w14:textId="77777777" w:rsidR="009356D9" w:rsidRPr="00360D1B" w:rsidRDefault="009356D9" w:rsidP="009356D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F3B5235" w14:textId="77777777" w:rsidR="009356D9" w:rsidRPr="00360D1B" w:rsidRDefault="009356D9" w:rsidP="009356D9">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71CD7060" w14:textId="77777777" w:rsidR="009356D9" w:rsidRPr="00360D1B" w:rsidRDefault="009356D9" w:rsidP="009356D9">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715D0AC2" w14:textId="77777777" w:rsidR="009356D9" w:rsidRPr="00360D1B" w:rsidRDefault="009356D9" w:rsidP="009356D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972A64C" w14:textId="77777777" w:rsidR="009356D9" w:rsidRPr="00360D1B" w:rsidRDefault="009356D9" w:rsidP="009356D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E6261C9" w14:textId="77777777" w:rsidR="009356D9" w:rsidRPr="00360D1B" w:rsidRDefault="009356D9" w:rsidP="009356D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F4E545A" w14:textId="77777777" w:rsidR="009356D9" w:rsidRPr="00360D1B" w:rsidRDefault="009356D9" w:rsidP="009356D9">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7B06F5F4" w14:textId="77777777" w:rsidR="009356D9" w:rsidRPr="00360D1B" w:rsidRDefault="009356D9" w:rsidP="009356D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55169C2F" w14:textId="77777777" w:rsidR="009356D9" w:rsidRDefault="009356D9" w:rsidP="009356D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5F728B5E" w14:textId="77777777" w:rsidR="009356D9" w:rsidRDefault="009356D9" w:rsidP="009356D9">
      <w:pPr>
        <w:spacing w:line="276" w:lineRule="auto"/>
        <w:rPr>
          <w:b/>
          <w:bCs/>
          <w:szCs w:val="22"/>
          <w:u w:val="single"/>
        </w:rPr>
      </w:pPr>
    </w:p>
    <w:p w14:paraId="48597C40" w14:textId="77777777" w:rsidR="009356D9" w:rsidRDefault="009356D9" w:rsidP="009356D9">
      <w:pPr>
        <w:pStyle w:val="Heading4"/>
      </w:pPr>
      <w:r>
        <w:t>Harmonized approaches to CRISPR solve misapplication – answers any impact turn</w:t>
      </w:r>
    </w:p>
    <w:p w14:paraId="2C007AB1" w14:textId="77777777" w:rsidR="009356D9" w:rsidRPr="00D032ED" w:rsidRDefault="009356D9" w:rsidP="009356D9">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296FB12B" w14:textId="77777777" w:rsidR="009356D9" w:rsidRPr="00D032ED" w:rsidRDefault="009356D9" w:rsidP="009356D9">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3CEC826F" w14:textId="77777777" w:rsidR="009356D9" w:rsidRPr="00D032ED" w:rsidRDefault="009356D9" w:rsidP="009356D9">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8549E8F" w14:textId="77777777" w:rsidR="009356D9" w:rsidRPr="00D032ED" w:rsidRDefault="009356D9" w:rsidP="009356D9">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4153C3AB" w14:textId="77777777" w:rsidR="009356D9" w:rsidRPr="00D032ED" w:rsidRDefault="009356D9" w:rsidP="009356D9">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45864A4B" w14:textId="77777777" w:rsidR="009356D9" w:rsidRPr="00D032ED" w:rsidRDefault="009356D9" w:rsidP="009356D9">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4BDCEA8C" w14:textId="77777777" w:rsidR="009356D9" w:rsidRDefault="009356D9" w:rsidP="009356D9">
      <w:r w:rsidRPr="00D032ED">
        <w:t xml:space="preserve">CONCLUSION </w:t>
      </w:r>
    </w:p>
    <w:p w14:paraId="751EEBC0" w14:textId="77777777" w:rsidR="009356D9" w:rsidRPr="0029411C" w:rsidRDefault="009356D9" w:rsidP="009356D9">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E471E5C" w14:textId="77777777" w:rsidR="009356D9" w:rsidRPr="00D73DBA" w:rsidRDefault="009356D9" w:rsidP="009356D9">
      <w:pPr>
        <w:spacing w:line="276" w:lineRule="auto"/>
        <w:rPr>
          <w:b/>
          <w:bCs/>
          <w:szCs w:val="22"/>
          <w:u w:val="single"/>
        </w:rPr>
      </w:pPr>
    </w:p>
    <w:p w14:paraId="496481C5" w14:textId="77777777" w:rsidR="009356D9" w:rsidRDefault="009356D9" w:rsidP="009356D9">
      <w:pPr>
        <w:pStyle w:val="Heading3"/>
      </w:pPr>
      <w:r>
        <w:t xml:space="preserve">Advantage 2 – WTO credibility </w:t>
      </w:r>
    </w:p>
    <w:p w14:paraId="2FD32DF2" w14:textId="77777777" w:rsidR="009356D9" w:rsidRPr="00790705" w:rsidRDefault="009356D9" w:rsidP="009356D9">
      <w:pPr>
        <w:pStyle w:val="Heading4"/>
      </w:pPr>
      <w:r>
        <w:t>Advantage 2 is WTO cred:</w:t>
      </w:r>
    </w:p>
    <w:p w14:paraId="53966C6A" w14:textId="77777777" w:rsidR="009356D9" w:rsidRDefault="009356D9" w:rsidP="009356D9">
      <w:pPr>
        <w:pStyle w:val="Heading4"/>
      </w:pPr>
      <w:r>
        <w:t xml:space="preserve">New EU trade restrictions on CRISPR </w:t>
      </w:r>
      <w:r w:rsidRPr="0008080A">
        <w:rPr>
          <w:u w:val="single"/>
        </w:rPr>
        <w:t>contradicts</w:t>
      </w:r>
      <w:r>
        <w:t xml:space="preserve"> WTO agreements which makes future disputes inevitable </w:t>
      </w:r>
    </w:p>
    <w:p w14:paraId="4CC9EDA2" w14:textId="77777777" w:rsidR="009356D9" w:rsidRPr="009957C5" w:rsidRDefault="009356D9" w:rsidP="009356D9">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79AE327F" w14:textId="77777777" w:rsidR="009356D9" w:rsidRPr="008E0D33" w:rsidRDefault="009356D9" w:rsidP="009356D9">
      <w:pPr>
        <w:rPr>
          <w:sz w:val="12"/>
          <w:szCs w:val="12"/>
        </w:rPr>
      </w:pPr>
      <w:r w:rsidRPr="008E0D33">
        <w:rPr>
          <w:sz w:val="12"/>
          <w:szCs w:val="12"/>
        </w:rPr>
        <w:t>WTO: Committee on Sanitary and Phytosanitary Measures</w:t>
      </w:r>
    </w:p>
    <w:p w14:paraId="2AD41964" w14:textId="77777777" w:rsidR="009356D9" w:rsidRDefault="009356D9" w:rsidP="009356D9">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25DED07F" w14:textId="77777777" w:rsidR="009356D9" w:rsidRPr="00AD4B10" w:rsidRDefault="009356D9" w:rsidP="009356D9">
      <w:pPr>
        <w:rPr>
          <w:rStyle w:val="StyleUnderline"/>
          <w:iCs/>
          <w:bdr w:val="single" w:sz="8" w:space="0" w:color="auto"/>
        </w:rPr>
      </w:pPr>
    </w:p>
    <w:p w14:paraId="6FF15055" w14:textId="77777777" w:rsidR="009356D9" w:rsidRPr="008E0D33" w:rsidRDefault="009356D9" w:rsidP="009356D9">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17A3AF90" w14:textId="77777777" w:rsidR="009356D9" w:rsidRPr="007413DD" w:rsidRDefault="009356D9" w:rsidP="009356D9">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7D92E354" w14:textId="77777777" w:rsidR="009356D9" w:rsidRPr="002079A9" w:rsidRDefault="009356D9" w:rsidP="009356D9">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0727FA51" w14:textId="77777777" w:rsidR="009356D9" w:rsidRPr="002079A9" w:rsidRDefault="009356D9" w:rsidP="009356D9">
      <w:pPr>
        <w:rPr>
          <w:sz w:val="12"/>
          <w:szCs w:val="12"/>
        </w:rPr>
      </w:pPr>
      <w:r w:rsidRPr="002079A9">
        <w:rPr>
          <w:sz w:val="12"/>
          <w:szCs w:val="12"/>
        </w:rPr>
        <w:t>Why did we not see a stronger response from China towards US policy on the WTO under Trump?</w:t>
      </w:r>
    </w:p>
    <w:p w14:paraId="23BA9F03" w14:textId="77777777" w:rsidR="009356D9" w:rsidRPr="007413DD" w:rsidRDefault="009356D9" w:rsidP="009356D9">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497308A9" w14:textId="77777777" w:rsidR="009356D9" w:rsidRPr="007413DD" w:rsidRDefault="009356D9" w:rsidP="009356D9">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D201BAD" w14:textId="77777777" w:rsidR="009356D9" w:rsidRPr="002079A9" w:rsidRDefault="009356D9" w:rsidP="009356D9">
      <w:pPr>
        <w:rPr>
          <w:sz w:val="12"/>
          <w:szCs w:val="12"/>
        </w:rPr>
      </w:pPr>
      <w:r w:rsidRPr="002079A9">
        <w:rPr>
          <w:sz w:val="12"/>
          <w:szCs w:val="12"/>
        </w:rPr>
        <w:t>What has this episode revealed about the strength of multilateral institutions such as the WTO, in the face of spoiling tactics from major powers?</w:t>
      </w:r>
    </w:p>
    <w:p w14:paraId="33D2A559" w14:textId="77777777" w:rsidR="009356D9" w:rsidRPr="002079A9" w:rsidRDefault="009356D9" w:rsidP="009356D9">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331E1795" w14:textId="77777777" w:rsidR="009356D9" w:rsidRPr="002079A9" w:rsidRDefault="009356D9" w:rsidP="009356D9">
      <w:pPr>
        <w:rPr>
          <w:sz w:val="12"/>
          <w:szCs w:val="12"/>
        </w:rPr>
      </w:pPr>
      <w:r w:rsidRPr="002079A9">
        <w:rPr>
          <w:sz w:val="12"/>
          <w:szCs w:val="12"/>
        </w:rPr>
        <w:t>What are the implications of a permanent collapse of the international trading system?</w:t>
      </w:r>
    </w:p>
    <w:p w14:paraId="247B7736" w14:textId="77777777" w:rsidR="009356D9" w:rsidRDefault="009356D9" w:rsidP="009356D9">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2F99226B" w14:textId="77777777" w:rsidR="009356D9" w:rsidRPr="008A30B5" w:rsidRDefault="009356D9" w:rsidP="009356D9">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0CA2782" w14:textId="77777777" w:rsidR="009356D9" w:rsidRPr="008A30B5" w:rsidRDefault="009356D9" w:rsidP="009356D9">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065A6864" w14:textId="77777777" w:rsidR="009356D9" w:rsidRPr="002079A9" w:rsidRDefault="009356D9" w:rsidP="009356D9">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556386B7" w14:textId="77777777" w:rsidR="009356D9" w:rsidRDefault="009356D9" w:rsidP="009356D9">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6633F1C5" w14:textId="77777777" w:rsidR="009356D9" w:rsidRPr="002079A9" w:rsidRDefault="009356D9" w:rsidP="009356D9">
      <w:pPr>
        <w:rPr>
          <w:sz w:val="12"/>
        </w:rPr>
      </w:pPr>
    </w:p>
    <w:p w14:paraId="71CF03DB" w14:textId="77777777" w:rsidR="009356D9" w:rsidRPr="00AC52CC" w:rsidRDefault="009356D9" w:rsidP="009356D9">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2DD3DAFA" w14:textId="77777777" w:rsidR="009356D9" w:rsidRPr="00FE51A3" w:rsidRDefault="009356D9" w:rsidP="009356D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33846A62" w14:textId="77777777" w:rsidR="009356D9" w:rsidRDefault="009356D9" w:rsidP="009356D9">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79F208F7" w14:textId="77777777" w:rsidR="009356D9" w:rsidRPr="002079A9" w:rsidRDefault="009356D9" w:rsidP="009356D9">
      <w:pPr>
        <w:rPr>
          <w:rFonts w:asciiTheme="majorHAnsi" w:hAnsiTheme="majorHAnsi" w:cstheme="majorHAnsi"/>
          <w:sz w:val="12"/>
        </w:rPr>
      </w:pPr>
    </w:p>
    <w:p w14:paraId="554EE3FD" w14:textId="77777777" w:rsidR="009356D9" w:rsidRPr="00E268B7" w:rsidRDefault="009356D9" w:rsidP="009356D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E8D4F47" w14:textId="77777777" w:rsidR="009356D9" w:rsidRPr="00ED16D9" w:rsidRDefault="009356D9" w:rsidP="009356D9">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1E2745FD" w14:textId="77777777" w:rsidR="009356D9" w:rsidRPr="00ED16D9" w:rsidRDefault="009356D9" w:rsidP="009356D9">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63B4C3AA" w14:textId="77777777" w:rsidR="009356D9" w:rsidRPr="00ED16D9" w:rsidRDefault="009356D9" w:rsidP="009356D9">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28C338E9" w14:textId="77777777" w:rsidR="009356D9" w:rsidRPr="00ED16D9" w:rsidRDefault="009356D9" w:rsidP="009356D9">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646B088D" w14:textId="77777777" w:rsidR="009356D9" w:rsidRPr="00ED16D9" w:rsidRDefault="009356D9" w:rsidP="009356D9">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7933F51E" w14:textId="77777777" w:rsidR="009356D9" w:rsidRPr="00ED16D9" w:rsidRDefault="009356D9" w:rsidP="009356D9">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594F6F51" w14:textId="77777777" w:rsidR="009356D9" w:rsidRPr="00ED16D9" w:rsidRDefault="009356D9" w:rsidP="009356D9">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576E5429" w14:textId="77777777" w:rsidR="009356D9" w:rsidRPr="00ED16D9" w:rsidRDefault="009356D9" w:rsidP="009356D9">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3E9F8BA7" w14:textId="77777777" w:rsidR="009356D9" w:rsidRDefault="009356D9" w:rsidP="009356D9">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09BD4895" w14:textId="77777777" w:rsidR="009356D9" w:rsidRDefault="009356D9" w:rsidP="009356D9">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3D963779" w14:textId="77777777" w:rsidR="009356D9" w:rsidRPr="00ED16D9" w:rsidRDefault="009356D9" w:rsidP="009356D9">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46DAF167" w14:textId="77777777" w:rsidR="009356D9" w:rsidRPr="00ED16D9" w:rsidRDefault="009356D9" w:rsidP="009356D9">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586BCB17" w14:textId="77777777" w:rsidR="009356D9" w:rsidRPr="00ED16D9" w:rsidRDefault="009356D9" w:rsidP="009356D9">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3A5B26EB" w14:textId="77777777" w:rsidR="009356D9" w:rsidRPr="00ED16D9" w:rsidRDefault="009356D9" w:rsidP="009356D9">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55F0DEFC" w14:textId="77777777" w:rsidR="009356D9" w:rsidRDefault="009356D9" w:rsidP="009356D9">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14A74CAE" w14:textId="77777777" w:rsidR="009356D9" w:rsidRPr="00ED16D9" w:rsidRDefault="009356D9" w:rsidP="009356D9">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71356E99" w14:textId="77777777" w:rsidR="009356D9" w:rsidRPr="00ED16D9" w:rsidRDefault="009356D9" w:rsidP="009356D9">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29E0D70C" w14:textId="77777777" w:rsidR="009356D9" w:rsidRPr="00ED16D9" w:rsidRDefault="009356D9" w:rsidP="009356D9">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31A6BDC1" w14:textId="77777777" w:rsidR="009356D9" w:rsidRPr="00ED16D9" w:rsidRDefault="009356D9" w:rsidP="009356D9">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64CA5925" w14:textId="77777777" w:rsidR="009356D9" w:rsidRPr="00ED16D9" w:rsidRDefault="009356D9" w:rsidP="009356D9">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41CADDF2" w14:textId="77777777" w:rsidR="009356D9" w:rsidRPr="00ED16D9" w:rsidRDefault="009356D9" w:rsidP="009356D9">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1EB17045" w14:textId="77777777" w:rsidR="009356D9" w:rsidRPr="00ED16D9" w:rsidRDefault="009356D9" w:rsidP="009356D9">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182CDB5D" w14:textId="77777777" w:rsidR="009356D9" w:rsidRPr="00ED16D9" w:rsidRDefault="009356D9" w:rsidP="009356D9">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0BE83F87" w14:textId="77777777" w:rsidR="009356D9" w:rsidRPr="00ED16D9" w:rsidRDefault="009356D9" w:rsidP="009356D9">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67D9CF1E" w14:textId="77777777" w:rsidR="009356D9" w:rsidRPr="00ED16D9" w:rsidRDefault="009356D9" w:rsidP="009356D9"/>
    <w:p w14:paraId="29EBB121" w14:textId="77777777" w:rsidR="009356D9" w:rsidRPr="00977EB1" w:rsidRDefault="009356D9" w:rsidP="009356D9"/>
    <w:p w14:paraId="51F702CC" w14:textId="77777777" w:rsidR="009356D9" w:rsidRPr="007413DD" w:rsidRDefault="009356D9" w:rsidP="009356D9">
      <w:pPr>
        <w:rPr>
          <w:rStyle w:val="StyleUnderline"/>
        </w:rPr>
      </w:pPr>
    </w:p>
    <w:p w14:paraId="0C3334B6" w14:textId="77777777" w:rsidR="009356D9" w:rsidRDefault="009356D9" w:rsidP="009356D9">
      <w:pPr>
        <w:pStyle w:val="Heading3"/>
      </w:pPr>
      <w:r w:rsidRPr="00651F2F">
        <w:t>Solvency</w:t>
      </w:r>
    </w:p>
    <w:p w14:paraId="2379F379" w14:textId="77777777" w:rsidR="009356D9" w:rsidRDefault="009356D9" w:rsidP="009356D9">
      <w:pPr>
        <w:pStyle w:val="Heading4"/>
      </w:pPr>
      <w:r>
        <w:t xml:space="preserve">Plan: Member nations of the World Trade Organization should reduce intellectual property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187E3C21" w14:textId="77777777" w:rsidR="009356D9" w:rsidRDefault="009356D9" w:rsidP="009356D9">
      <w:pPr>
        <w:pStyle w:val="Heading4"/>
      </w:pPr>
      <w:r>
        <w:t>CRISPRs are stretches of DNA</w:t>
      </w:r>
    </w:p>
    <w:p w14:paraId="3DD5894B" w14:textId="77777777" w:rsidR="009356D9" w:rsidRPr="00DD25DB" w:rsidRDefault="009356D9" w:rsidP="009356D9">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4400CAC7" w14:textId="77777777" w:rsidR="009356D9" w:rsidRPr="00DD25DB" w:rsidRDefault="009356D9" w:rsidP="009356D9">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6D700789" w14:textId="77777777" w:rsidR="009356D9" w:rsidRPr="00DD25DB" w:rsidRDefault="009356D9" w:rsidP="009356D9">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7DDE0B67" w14:textId="77777777" w:rsidR="009356D9" w:rsidRPr="00DD25DB" w:rsidRDefault="009356D9" w:rsidP="009356D9">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4A685957" w14:textId="77777777" w:rsidR="009356D9" w:rsidRPr="00DD25DB" w:rsidRDefault="009356D9" w:rsidP="009356D9">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2038403D" w14:textId="77777777" w:rsidR="009356D9" w:rsidRPr="00DD25DB" w:rsidRDefault="009356D9" w:rsidP="009356D9">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290531A3" w14:textId="77777777" w:rsidR="009356D9" w:rsidRPr="00DD25DB" w:rsidRDefault="009356D9" w:rsidP="009356D9">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474E0D03" w14:textId="77777777" w:rsidR="009356D9" w:rsidRPr="00DD25DB" w:rsidRDefault="009356D9" w:rsidP="009356D9">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1855FAEB" w14:textId="77777777" w:rsidR="009356D9" w:rsidRPr="00DD25DB" w:rsidRDefault="009356D9" w:rsidP="009356D9">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3587C025" w14:textId="77777777" w:rsidR="009356D9" w:rsidRPr="00DD25DB" w:rsidRDefault="009356D9" w:rsidP="009356D9">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33E31CD1" w14:textId="77777777" w:rsidR="009356D9" w:rsidRDefault="009356D9" w:rsidP="009356D9">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2AD53B72" w14:textId="77777777" w:rsidR="009356D9" w:rsidRPr="008F75C3" w:rsidRDefault="009356D9" w:rsidP="009356D9">
      <w:pPr>
        <w:pStyle w:val="Heading4"/>
      </w:pPr>
      <w:r>
        <w:t xml:space="preserve">And it treats and cures disease </w:t>
      </w:r>
      <w:r>
        <w:rPr>
          <w:u w:val="single"/>
        </w:rPr>
        <w:t>as a drug</w:t>
      </w:r>
    </w:p>
    <w:p w14:paraId="51563CC2" w14:textId="77777777" w:rsidR="009356D9" w:rsidRPr="00F669DF" w:rsidRDefault="009356D9" w:rsidP="009356D9">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7465CF17" w14:textId="77777777" w:rsidR="009356D9" w:rsidRDefault="009356D9" w:rsidP="009356D9">
      <w:r>
        <w:t>Gene-Editing Genius</w:t>
      </w:r>
    </w:p>
    <w:p w14:paraId="00C6A5C9" w14:textId="77777777" w:rsidR="009356D9" w:rsidRDefault="009356D9" w:rsidP="009356D9">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5FD2D062" w14:textId="77777777" w:rsidR="009356D9" w:rsidRDefault="009356D9" w:rsidP="009356D9">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35911A91" w14:textId="77777777" w:rsidR="009356D9" w:rsidRPr="0016163E" w:rsidRDefault="009356D9" w:rsidP="009356D9">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1AB4FF40" w14:textId="77777777" w:rsidR="009356D9" w:rsidRPr="00FB339D" w:rsidRDefault="009356D9" w:rsidP="009356D9"/>
    <w:p w14:paraId="2CB0F42C" w14:textId="77777777" w:rsidR="009356D9" w:rsidRPr="00A355C6" w:rsidRDefault="009356D9" w:rsidP="009356D9">
      <w:pPr>
        <w:pStyle w:val="Heading3"/>
        <w:rPr>
          <w:rFonts w:cs="Calibri"/>
          <w:color w:val="000000" w:themeColor="text1"/>
        </w:rPr>
      </w:pPr>
      <w:r w:rsidRPr="00A355C6">
        <w:rPr>
          <w:rFonts w:cs="Calibri"/>
          <w:color w:val="000000" w:themeColor="text1"/>
        </w:rPr>
        <w:t>Framing</w:t>
      </w:r>
    </w:p>
    <w:p w14:paraId="1B93FF1F" w14:textId="77777777" w:rsidR="009356D9" w:rsidRPr="00A355C6" w:rsidRDefault="009356D9" w:rsidP="009356D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7AF1883" w14:textId="77777777" w:rsidR="009356D9" w:rsidRPr="00A355C6" w:rsidRDefault="009356D9" w:rsidP="009356D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34C21AC" w14:textId="77777777" w:rsidR="009356D9" w:rsidRPr="00A355C6" w:rsidRDefault="009356D9" w:rsidP="009356D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B49349" w14:textId="77777777" w:rsidR="009356D9" w:rsidRPr="00A355C6" w:rsidRDefault="009356D9" w:rsidP="009356D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C831C27" w14:textId="77777777" w:rsidR="009356D9" w:rsidRPr="00A355C6" w:rsidRDefault="009356D9" w:rsidP="009356D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CDBECB1" w14:textId="77777777" w:rsidR="009356D9" w:rsidRPr="00A355C6" w:rsidRDefault="009356D9" w:rsidP="009356D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C142B0C" w14:textId="77777777" w:rsidR="009356D9" w:rsidRPr="00A355C6" w:rsidRDefault="009356D9" w:rsidP="009356D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CC46904" w14:textId="77777777" w:rsidR="009356D9" w:rsidRPr="00A355C6" w:rsidRDefault="009356D9" w:rsidP="009356D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5FD8976" w14:textId="77777777" w:rsidR="009356D9" w:rsidRPr="00A355C6" w:rsidRDefault="009356D9" w:rsidP="009356D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A8F2086" w14:textId="77777777" w:rsidR="009356D9" w:rsidRDefault="009356D9" w:rsidP="009356D9"/>
    <w:p w14:paraId="0FDF986A" w14:textId="77777777" w:rsidR="009356D9" w:rsidRPr="008F7758" w:rsidRDefault="009356D9" w:rsidP="009356D9">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0FE6C4EC" w14:textId="77777777" w:rsidR="009356D9" w:rsidRPr="008F7758" w:rsidRDefault="009356D9" w:rsidP="009356D9">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231D3DDF" w14:textId="77777777" w:rsidR="009356D9" w:rsidRDefault="009356D9" w:rsidP="009356D9">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33DB46F7" w14:textId="77777777" w:rsidR="009356D9" w:rsidRPr="002F0025" w:rsidRDefault="009356D9" w:rsidP="009356D9">
      <w:pPr>
        <w:rPr>
          <w:rFonts w:asciiTheme="majorHAnsi" w:hAnsiTheme="majorHAnsi" w:cstheme="majorHAnsi"/>
          <w:szCs w:val="16"/>
        </w:rPr>
      </w:pPr>
    </w:p>
    <w:p w14:paraId="7E3E38FC" w14:textId="77777777" w:rsidR="009356D9" w:rsidRPr="00F601E6" w:rsidRDefault="009356D9" w:rsidP="009356D9"/>
    <w:p w14:paraId="341D11C9" w14:textId="77777777" w:rsidR="009356D9" w:rsidRPr="00F601E6" w:rsidRDefault="009356D9" w:rsidP="009356D9"/>
    <w:p w14:paraId="5A4017C5" w14:textId="77777777" w:rsidR="009356D9" w:rsidRPr="00F601E6" w:rsidRDefault="009356D9" w:rsidP="009356D9"/>
    <w:p w14:paraId="67DCD2E8" w14:textId="77777777" w:rsidR="009356D9" w:rsidRPr="00F601E6" w:rsidRDefault="009356D9" w:rsidP="009356D9"/>
    <w:p w14:paraId="1D93EF2A" w14:textId="77777777" w:rsidR="009356D9" w:rsidRPr="00F601E6" w:rsidRDefault="009356D9" w:rsidP="009356D9"/>
    <w:p w14:paraId="4F4AF2C7" w14:textId="77777777" w:rsidR="009356D9" w:rsidRPr="00F601E6" w:rsidRDefault="009356D9" w:rsidP="009356D9"/>
    <w:p w14:paraId="095091F1" w14:textId="77777777" w:rsidR="009356D9" w:rsidRPr="00F601E6" w:rsidRDefault="009356D9" w:rsidP="009356D9"/>
    <w:p w14:paraId="72FB6F43" w14:textId="77777777" w:rsidR="009356D9" w:rsidRPr="00F601E6" w:rsidRDefault="009356D9" w:rsidP="009356D9"/>
    <w:p w14:paraId="0B184D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62929"/>
    <w:multiLevelType w:val="hybridMultilevel"/>
    <w:tmpl w:val="0B0C1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3029BB"/>
    <w:multiLevelType w:val="hybridMultilevel"/>
    <w:tmpl w:val="1DAA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1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14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356D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3FA94"/>
  <w14:defaultImageDpi w14:val="300"/>
  <w15:docId w15:val="{56EAF5FC-B6F4-3342-A2ED-E54A905F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56D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F7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F7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71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714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356D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7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145"/>
  </w:style>
  <w:style w:type="character" w:customStyle="1" w:styleId="Heading1Char">
    <w:name w:val="Heading 1 Char"/>
    <w:aliases w:val="Pocket Char"/>
    <w:basedOn w:val="DefaultParagraphFont"/>
    <w:link w:val="Heading1"/>
    <w:uiPriority w:val="9"/>
    <w:rsid w:val="004F714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714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71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7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714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F714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F714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F714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F7145"/>
    <w:rPr>
      <w:color w:val="auto"/>
      <w:u w:val="none"/>
    </w:rPr>
  </w:style>
  <w:style w:type="paragraph" w:styleId="DocumentMap">
    <w:name w:val="Document Map"/>
    <w:basedOn w:val="Normal"/>
    <w:link w:val="DocumentMapChar"/>
    <w:uiPriority w:val="99"/>
    <w:semiHidden/>
    <w:unhideWhenUsed/>
    <w:rsid w:val="004F7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7145"/>
    <w:rPr>
      <w:rFonts w:ascii="Lucida Grande" w:hAnsi="Lucida Grande" w:cs="Lucida Grande"/>
    </w:rPr>
  </w:style>
  <w:style w:type="character" w:customStyle="1" w:styleId="Heading5Char">
    <w:name w:val="Heading 5 Char"/>
    <w:basedOn w:val="DefaultParagraphFont"/>
    <w:link w:val="Heading5"/>
    <w:uiPriority w:val="9"/>
    <w:semiHidden/>
    <w:rsid w:val="009356D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9356D9"/>
    <w:rPr>
      <w:b/>
      <w:bCs/>
      <w:color w:val="404040" w:themeColor="text1" w:themeTint="BF"/>
      <w:sz w:val="26"/>
      <w:szCs w:val="26"/>
    </w:rPr>
  </w:style>
  <w:style w:type="paragraph" w:customStyle="1" w:styleId="textbold">
    <w:name w:val="text bold"/>
    <w:basedOn w:val="Normal"/>
    <w:link w:val="Emphasis"/>
    <w:uiPriority w:val="20"/>
    <w:qFormat/>
    <w:rsid w:val="009356D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9356D9"/>
    <w:rPr>
      <w:color w:val="605E5C"/>
      <w:shd w:val="clear" w:color="auto" w:fill="E1DFDD"/>
    </w:rPr>
  </w:style>
  <w:style w:type="paragraph" w:customStyle="1" w:styleId="Emphasis1">
    <w:name w:val="Emphasis1"/>
    <w:basedOn w:val="Normal"/>
    <w:autoRedefine/>
    <w:uiPriority w:val="20"/>
    <w:qFormat/>
    <w:rsid w:val="009356D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9356D9"/>
    <w:rPr>
      <w:b/>
      <w:bCs/>
    </w:rPr>
  </w:style>
  <w:style w:type="character" w:customStyle="1" w:styleId="hbold">
    <w:name w:val="hbold"/>
    <w:basedOn w:val="DefaultParagraphFont"/>
    <w:rsid w:val="009356D9"/>
  </w:style>
  <w:style w:type="paragraph" w:styleId="ListParagraph">
    <w:name w:val="List Paragraph"/>
    <w:basedOn w:val="Normal"/>
    <w:uiPriority w:val="34"/>
    <w:qFormat/>
    <w:rsid w:val="009356D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356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356D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356D9"/>
    <w:rPr>
      <w:b/>
      <w:bCs/>
      <w:strike w:val="0"/>
      <w:dstrike w:val="0"/>
      <w:sz w:val="24"/>
      <w:u w:val="none"/>
      <w:effect w:val="none"/>
    </w:rPr>
  </w:style>
  <w:style w:type="character" w:customStyle="1" w:styleId="m489902567989944824gmail-style13ptbold">
    <w:name w:val="m_489902567989944824gmail-style13ptbold"/>
    <w:basedOn w:val="DefaultParagraphFont"/>
    <w:rsid w:val="009356D9"/>
  </w:style>
  <w:style w:type="character" w:customStyle="1" w:styleId="m489902567989944824gmail-styleunderline">
    <w:name w:val="m_489902567989944824gmail-styleunderline"/>
    <w:basedOn w:val="DefaultParagraphFont"/>
    <w:rsid w:val="009356D9"/>
  </w:style>
  <w:style w:type="character" w:customStyle="1" w:styleId="TitleChar">
    <w:name w:val="Title Char"/>
    <w:aliases w:val="Cites and Cards Char,UNDERLINE Char,Bold Underlined Char,Block Heading Char,title Char,Read This Char"/>
    <w:link w:val="Title"/>
    <w:uiPriority w:val="1"/>
    <w:qFormat/>
    <w:rsid w:val="009356D9"/>
    <w:rPr>
      <w:bCs/>
      <w:sz w:val="20"/>
      <w:u w:val="single"/>
    </w:rPr>
  </w:style>
  <w:style w:type="paragraph" w:styleId="Title">
    <w:name w:val="Title"/>
    <w:aliases w:val="Cites and Cards,UNDERLINE,Bold Underlined,Block Heading,title,Read This"/>
    <w:basedOn w:val="Normal"/>
    <w:next w:val="Normal"/>
    <w:link w:val="TitleChar"/>
    <w:uiPriority w:val="1"/>
    <w:qFormat/>
    <w:rsid w:val="009356D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356D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18255</Words>
  <Characters>104058</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2021-10-17T21:04:00Z</dcterms:created>
  <dcterms:modified xsi:type="dcterms:W3CDTF">2021-10-17T21:04:00Z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