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3E72C" w14:textId="77777777" w:rsidR="001C028E" w:rsidRPr="00B4163D" w:rsidRDefault="001C028E" w:rsidP="001C028E">
      <w:pPr>
        <w:pStyle w:val="Heading2"/>
      </w:pPr>
      <w:r>
        <w:t>AC</w:t>
      </w:r>
    </w:p>
    <w:p w14:paraId="4018642B" w14:textId="77777777" w:rsidR="001C028E" w:rsidRDefault="001C028E" w:rsidP="001C028E">
      <w:pPr>
        <w:pStyle w:val="Heading3"/>
      </w:pPr>
      <w:r>
        <w:lastRenderedPageBreak/>
        <w:t>1AC – Plan</w:t>
      </w:r>
    </w:p>
    <w:p w14:paraId="02C78FA8" w14:textId="77777777" w:rsidR="001C028E" w:rsidRPr="00B4163D" w:rsidRDefault="001C028E" w:rsidP="001C028E">
      <w:pPr>
        <w:pStyle w:val="Heading4"/>
      </w:pPr>
      <w:r>
        <w:t xml:space="preserve">Plan: The People’s Republic of China should ban the appropriation of outer space by private entities.  </w:t>
      </w:r>
    </w:p>
    <w:p w14:paraId="3CDEBED4" w14:textId="77777777" w:rsidR="001C028E" w:rsidRPr="004F708A" w:rsidRDefault="001C028E" w:rsidP="001C028E">
      <w:pPr>
        <w:pStyle w:val="Heading4"/>
      </w:pPr>
      <w:r>
        <w:t xml:space="preserve">Chinese space industrial base is set to </w:t>
      </w:r>
      <w:r>
        <w:rPr>
          <w:u w:val="single"/>
        </w:rPr>
        <w:t>surpass</w:t>
      </w:r>
      <w:r>
        <w:t xml:space="preserve"> the US </w:t>
      </w:r>
    </w:p>
    <w:p w14:paraId="484B9798" w14:textId="77777777" w:rsidR="001C028E" w:rsidRPr="00E60D8F" w:rsidRDefault="001C028E" w:rsidP="001C028E">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17038520" w14:textId="77777777" w:rsidR="001C028E" w:rsidRPr="00EE6EBB" w:rsidRDefault="001C028E" w:rsidP="001C028E">
      <w:pPr>
        <w:rPr>
          <w:rStyle w:val="StyleUnderline"/>
        </w:rPr>
      </w:pPr>
      <w:r w:rsidRPr="00EE6EBB">
        <w:rPr>
          <w:rStyle w:val="StyleUnderline"/>
        </w:rPr>
        <w:t>How did China get here—and why?</w:t>
      </w:r>
    </w:p>
    <w:p w14:paraId="7D16ED78" w14:textId="77777777" w:rsidR="001C028E" w:rsidRPr="00C0159B" w:rsidRDefault="001C028E" w:rsidP="001C028E">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73A1146B" w14:textId="77777777" w:rsidR="001C028E" w:rsidRPr="00B427D5" w:rsidRDefault="001C028E" w:rsidP="001C028E">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05994895" w14:textId="77777777" w:rsidR="001C028E" w:rsidRPr="00C0159B" w:rsidRDefault="001C028E" w:rsidP="001C028E">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64822B68" w14:textId="77777777" w:rsidR="001C028E" w:rsidRPr="00A77938" w:rsidRDefault="001C028E" w:rsidP="001C028E">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70C82638" w14:textId="77777777" w:rsidR="001C028E" w:rsidRPr="00A77938" w:rsidRDefault="001C028E" w:rsidP="001C028E">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496F32B2" w14:textId="77777777" w:rsidR="001C028E" w:rsidRPr="00A77938" w:rsidRDefault="001C028E" w:rsidP="001C028E">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49F8B659" w14:textId="77777777" w:rsidR="001C028E" w:rsidRPr="00A77938" w:rsidRDefault="001C028E" w:rsidP="001C028E">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65784C72" w14:textId="77777777" w:rsidR="001C028E" w:rsidRPr="00A77938" w:rsidRDefault="001C028E" w:rsidP="001C028E">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5319A2A1" w14:textId="77777777" w:rsidR="001C028E" w:rsidRPr="00A77938" w:rsidRDefault="001C028E" w:rsidP="001C028E">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1980E5F0" w14:textId="77777777" w:rsidR="001C028E" w:rsidRPr="00680538" w:rsidRDefault="001C028E" w:rsidP="001C028E">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0101EDCD" w14:textId="77777777" w:rsidR="001C028E" w:rsidRPr="006436FC" w:rsidRDefault="001C028E" w:rsidP="001C028E">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420C7B22" w14:textId="77777777" w:rsidR="001C028E" w:rsidRPr="00230A00" w:rsidRDefault="001C028E" w:rsidP="001C028E">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3DCA0E4" w14:textId="77777777" w:rsidR="001C028E" w:rsidRPr="00EE6EBB" w:rsidRDefault="001C028E" w:rsidP="001C028E">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72153274" w14:textId="77777777" w:rsidR="001C028E" w:rsidRPr="00EE6EBB" w:rsidRDefault="001C028E" w:rsidP="001C028E">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323D6E13" w14:textId="77777777" w:rsidR="001C028E" w:rsidRPr="00EE6EBB" w:rsidRDefault="001C028E" w:rsidP="001C028E">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79B491F6" w14:textId="77777777" w:rsidR="001C028E" w:rsidRPr="00C0159B" w:rsidRDefault="001C028E" w:rsidP="001C028E">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1F507A03" w14:textId="77777777" w:rsidR="001C028E" w:rsidRPr="00EE6EBB" w:rsidRDefault="001C028E" w:rsidP="001C028E">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D659170" w14:textId="77777777" w:rsidR="001C028E" w:rsidRPr="00EE6EBB" w:rsidRDefault="001C028E" w:rsidP="001C028E">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6C897969" w14:textId="77777777" w:rsidR="001C028E" w:rsidRPr="00E9083B" w:rsidRDefault="001C028E" w:rsidP="001C028E">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71039792" w14:textId="77777777" w:rsidR="001C028E" w:rsidRPr="008000DC" w:rsidRDefault="001C028E" w:rsidP="001C028E">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31DAA191" w14:textId="77777777" w:rsidR="001C028E" w:rsidRPr="00680538" w:rsidRDefault="001C028E" w:rsidP="001C028E">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2B751650" w14:textId="77777777" w:rsidR="001C028E" w:rsidRPr="00680538" w:rsidRDefault="001C028E" w:rsidP="001C028E">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lastRenderedPageBreak/>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45E5BE59" w14:textId="77777777" w:rsidR="001C028E" w:rsidRPr="00C0159B" w:rsidRDefault="001C028E" w:rsidP="001C028E">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19C43A85" w14:textId="77777777" w:rsidR="001C028E" w:rsidRPr="00680538" w:rsidRDefault="001C028E" w:rsidP="001C028E">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1805C028" w14:textId="77777777" w:rsidR="001C028E" w:rsidRPr="00680538" w:rsidRDefault="001C028E" w:rsidP="001C028E">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2FA98F15" w14:textId="77777777" w:rsidR="001C028E" w:rsidRDefault="001C028E" w:rsidP="001C028E">
      <w:r>
        <w:t>What is the relationship between China’s space industry development and its Military-Civil Fusion strategy, and how is this affecting the commercial space sector?</w:t>
      </w:r>
    </w:p>
    <w:p w14:paraId="16E2D639" w14:textId="77777777" w:rsidR="001C028E" w:rsidRPr="00680538" w:rsidRDefault="001C028E" w:rsidP="001C028E">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7410806" w14:textId="77777777" w:rsidR="001C028E" w:rsidRPr="00680538" w:rsidRDefault="001C028E" w:rsidP="001C028E">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 xml:space="preserve">to what the government is </w:t>
      </w:r>
      <w:r w:rsidRPr="00E14504">
        <w:rPr>
          <w:rStyle w:val="Emphasis"/>
          <w:highlight w:val="green"/>
        </w:rPr>
        <w:lastRenderedPageBreak/>
        <w:t>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34DD9450" w14:textId="77777777" w:rsidR="001C028E" w:rsidRDefault="001C028E" w:rsidP="001C028E">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338F9B81" w14:textId="77777777" w:rsidR="001C028E" w:rsidRPr="0034418B" w:rsidRDefault="001C028E" w:rsidP="001C028E">
      <w:pPr>
        <w:pStyle w:val="Heading4"/>
      </w:pPr>
      <w:r>
        <w:t>Scenario one is space militarization:</w:t>
      </w:r>
    </w:p>
    <w:p w14:paraId="274D608F" w14:textId="77777777" w:rsidR="001C028E" w:rsidRDefault="001C028E" w:rsidP="001C028E">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5E7E065E" w14:textId="77777777" w:rsidR="001C028E" w:rsidRPr="00C64542" w:rsidRDefault="001C028E" w:rsidP="001C028E">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23C73BBC" w14:textId="77777777" w:rsidR="001C028E" w:rsidRPr="00C64542" w:rsidRDefault="001C028E" w:rsidP="001C028E">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2D4B713E" w14:textId="77777777" w:rsidR="001C028E" w:rsidRPr="00C64542" w:rsidRDefault="001C028E" w:rsidP="001C028E">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244181D" w14:textId="77777777" w:rsidR="001C028E" w:rsidRPr="00C0159B" w:rsidRDefault="001C028E" w:rsidP="001C028E">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495DDA0A" w14:textId="77777777" w:rsidR="001C028E" w:rsidRPr="00C64542" w:rsidRDefault="001C028E" w:rsidP="001C028E">
      <w:pPr>
        <w:rPr>
          <w:rStyle w:val="Emphasis"/>
        </w:rPr>
      </w:pPr>
      <w:r w:rsidRPr="00C64542">
        <w:rPr>
          <w:rStyle w:val="Emphasis"/>
        </w:rPr>
        <w:t>On the surface, that sounds innocuous. Who, after all, wants an arms race in space?</w:t>
      </w:r>
    </w:p>
    <w:p w14:paraId="308292BE" w14:textId="77777777" w:rsidR="001C028E" w:rsidRPr="00C64542" w:rsidRDefault="001C028E" w:rsidP="001C028E">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1C444616" w14:textId="77777777" w:rsidR="001C028E" w:rsidRPr="00C0159B" w:rsidRDefault="001C028E" w:rsidP="001C028E">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02418347" w14:textId="77777777" w:rsidR="001C028E" w:rsidRPr="00C64542" w:rsidRDefault="001C028E" w:rsidP="001C028E">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2655E0A2" w14:textId="77777777" w:rsidR="001C028E" w:rsidRPr="00AE07B3" w:rsidRDefault="001C028E" w:rsidP="001C028E">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47977647" w14:textId="77777777" w:rsidR="001C028E" w:rsidRPr="00AE07B3" w:rsidRDefault="001C028E" w:rsidP="001C028E">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18A160F4" w14:textId="77777777" w:rsidR="001C028E" w:rsidRPr="00AE07B3" w:rsidRDefault="001C028E" w:rsidP="001C028E">
      <w:pPr>
        <w:rPr>
          <w:sz w:val="12"/>
          <w:szCs w:val="12"/>
        </w:rPr>
      </w:pPr>
      <w:r w:rsidRPr="00AE07B3">
        <w:rPr>
          <w:sz w:val="12"/>
          <w:szCs w:val="12"/>
        </w:rPr>
        <w:lastRenderedPageBreak/>
        <w:t>Yet more than two years ago, the U.S. Defense Intelligence Agency noted that both China and Russia were already putting in space capabilities that could be used as weapons. The PPWT would thus protect their weapons while tying Washington’s hands.</w:t>
      </w:r>
    </w:p>
    <w:p w14:paraId="02113E58" w14:textId="77777777" w:rsidR="001C028E" w:rsidRPr="006F58F5" w:rsidRDefault="001C028E" w:rsidP="001C028E">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6A91774E" w14:textId="77777777" w:rsidR="001C028E" w:rsidRPr="00C0159B" w:rsidRDefault="001C028E" w:rsidP="001C028E">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699AD429" w14:textId="77777777" w:rsidR="001C028E" w:rsidRPr="006F58F5" w:rsidRDefault="001C028E" w:rsidP="001C028E">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73CA1E28" w14:textId="77777777" w:rsidR="001C028E" w:rsidRPr="00AE07B3" w:rsidRDefault="001C028E" w:rsidP="001C028E">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2BF3C8A3" w14:textId="77777777" w:rsidR="001C028E" w:rsidRPr="00AE07B3" w:rsidRDefault="001C028E" w:rsidP="001C028E">
      <w:pPr>
        <w:rPr>
          <w:rStyle w:val="Emphasis"/>
        </w:rPr>
      </w:pPr>
      <w:r w:rsidRPr="00AE07B3">
        <w:rPr>
          <w:rStyle w:val="Emphasis"/>
        </w:rPr>
        <w:t>Instead of falling prey to China and Russia’s treaty trap, Washington must urgently work with allies to improve spaced-based military and intelligence capabilities.</w:t>
      </w:r>
    </w:p>
    <w:p w14:paraId="4264E277" w14:textId="77777777" w:rsidR="001C028E" w:rsidRPr="00AE07B3" w:rsidRDefault="001C028E" w:rsidP="001C028E">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3350D37C" w14:textId="77777777" w:rsidR="001C028E" w:rsidRPr="006F58F5" w:rsidRDefault="001C028E" w:rsidP="001C028E">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3ECE173C" w14:textId="77777777" w:rsidR="001C028E" w:rsidRPr="00711B24" w:rsidRDefault="001C028E" w:rsidP="001C028E">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035E34D0" w14:textId="77777777" w:rsidR="001C028E" w:rsidRPr="00AE07B3" w:rsidRDefault="001C028E" w:rsidP="001C028E">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501CC523" w14:textId="77777777" w:rsidR="001C028E" w:rsidRPr="00711B24" w:rsidRDefault="001C028E" w:rsidP="001C028E">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7AC3A4AE" w14:textId="77777777" w:rsidR="001C028E" w:rsidRPr="006F58F5" w:rsidRDefault="001C028E" w:rsidP="001C028E">
      <w:pPr>
        <w:rPr>
          <w:rStyle w:val="Emphasis"/>
        </w:rPr>
      </w:pPr>
      <w:r w:rsidRPr="00711B24">
        <w:rPr>
          <w:sz w:val="12"/>
        </w:rPr>
        <w:lastRenderedPageBreak/>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3E91A6AA" w14:textId="77777777" w:rsidR="001C028E" w:rsidRPr="00711B24" w:rsidRDefault="001C028E" w:rsidP="001C028E">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4B3A08C" w14:textId="77777777" w:rsidR="001C028E" w:rsidRPr="006F58F5" w:rsidRDefault="001C028E" w:rsidP="001C028E">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2A22FE11" w14:textId="77777777" w:rsidR="001C028E" w:rsidRPr="00711B24" w:rsidRDefault="001C028E" w:rsidP="001C028E">
      <w:pPr>
        <w:rPr>
          <w:sz w:val="12"/>
          <w:szCs w:val="12"/>
        </w:rPr>
      </w:pPr>
      <w:r w:rsidRPr="00711B24">
        <w:rPr>
          <w:sz w:val="12"/>
          <w:szCs w:val="12"/>
        </w:rPr>
        <w:t>The vote was 164 in favor, including the United States—and a mere 12 opposed.</w:t>
      </w:r>
    </w:p>
    <w:p w14:paraId="1B799889" w14:textId="77777777" w:rsidR="001C028E" w:rsidRPr="00711B24" w:rsidRDefault="001C028E" w:rsidP="001C028E">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2DD88C0" w14:textId="77777777" w:rsidR="001C028E" w:rsidRDefault="001C028E" w:rsidP="001C028E">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27D40472" w14:textId="77777777" w:rsidR="001C028E" w:rsidRDefault="001C028E" w:rsidP="001C028E">
      <w:pPr>
        <w:pStyle w:val="Heading4"/>
      </w:pPr>
      <w:r>
        <w:t xml:space="preserve">Sino-Russian space militarization causes nuclear war </w:t>
      </w:r>
    </w:p>
    <w:p w14:paraId="0BBB42F6" w14:textId="77777777" w:rsidR="001C028E" w:rsidRPr="00A53569" w:rsidRDefault="001C028E" w:rsidP="001C028E">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2A049E07" w14:textId="77777777" w:rsidR="001C028E" w:rsidRPr="00A53569" w:rsidRDefault="001C028E" w:rsidP="001C028E">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E2F3109" w14:textId="77777777" w:rsidR="001C028E" w:rsidRPr="00A53569" w:rsidRDefault="001C028E" w:rsidP="001C028E">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4378EC7A" w14:textId="77777777" w:rsidR="001C028E" w:rsidRDefault="001C028E" w:rsidP="001C028E">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1114E5BB" w14:textId="77777777" w:rsidR="001C028E" w:rsidRPr="00A53569" w:rsidRDefault="001C028E" w:rsidP="001C028E">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proofErr w:type="spellStart"/>
      <w:r w:rsidRPr="004608F4">
        <w:rPr>
          <w:rStyle w:val="Emphasis"/>
        </w:rPr>
        <w:t>cyber attacks</w:t>
      </w:r>
      <w:proofErr w:type="spellEnd"/>
      <w:r w:rsidRPr="004608F4">
        <w:rPr>
          <w:rStyle w:val="StyleUnderline"/>
        </w:rPr>
        <w:t>, he said</w:t>
      </w:r>
      <w:r w:rsidRPr="00A53569">
        <w:rPr>
          <w:rStyle w:val="StyleUnderline"/>
        </w:rPr>
        <w:t>.</w:t>
      </w:r>
    </w:p>
    <w:p w14:paraId="69BDEF81" w14:textId="77777777" w:rsidR="001C028E" w:rsidRPr="00A53569" w:rsidRDefault="001C028E" w:rsidP="001C028E">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369A0706" w14:textId="77777777" w:rsidR="001C028E" w:rsidRPr="00A53569" w:rsidRDefault="001C028E" w:rsidP="001C028E">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4E0C3EE1" w14:textId="77777777" w:rsidR="001C028E" w:rsidRPr="00A53569" w:rsidRDefault="001C028E" w:rsidP="001C028E">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w:t>
      </w:r>
      <w:proofErr w:type="gramStart"/>
      <w:r>
        <w:t>time</w:t>
      </w:r>
      <w:proofErr w:type="gramEnd"/>
      <w:r>
        <w:t xml:space="preserv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46D52570" w14:textId="77777777" w:rsidR="001C028E" w:rsidRPr="00A53569" w:rsidRDefault="001C028E" w:rsidP="001C028E">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7A0A2282" w14:textId="77777777" w:rsidR="001C028E" w:rsidRPr="00A53569" w:rsidRDefault="001C028E" w:rsidP="001C028E">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71DAD9D9" w14:textId="77777777" w:rsidR="001C028E" w:rsidRPr="004608F4" w:rsidRDefault="001C028E" w:rsidP="001C028E">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73E44726" w14:textId="77777777" w:rsidR="001C028E" w:rsidRPr="004608F4" w:rsidRDefault="001C028E" w:rsidP="001C028E">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178A7D9C" w14:textId="77777777" w:rsidR="001C028E" w:rsidRPr="00A53569" w:rsidRDefault="001C028E" w:rsidP="001C028E">
      <w:pPr>
        <w:rPr>
          <w:rStyle w:val="StyleUnderline"/>
        </w:rPr>
      </w:pPr>
      <w:r w:rsidRPr="004608F4">
        <w:t xml:space="preserve">While China is quickly weaponizing space, its government points </w:t>
      </w:r>
      <w:proofErr w:type="gramStart"/>
      <w:r w:rsidRPr="004608F4">
        <w:t>fingers</w:t>
      </w:r>
      <w:proofErr w:type="gramEnd"/>
      <w:r w:rsidRPr="004608F4">
        <w:t xml:space="preserve">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37018671" w14:textId="77777777" w:rsidR="001C028E" w:rsidRPr="00A53569" w:rsidRDefault="001C028E" w:rsidP="001C028E">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Agency, he said. Thompson’s idea is to deploy </w:t>
      </w:r>
      <w:proofErr w:type="gramStart"/>
      <w:r w:rsidRPr="00A53569">
        <w:rPr>
          <w:rStyle w:val="StyleUnderline"/>
        </w:rPr>
        <w:t>a large number of</w:t>
      </w:r>
      <w:proofErr w:type="gramEnd"/>
      <w:r w:rsidRPr="00A53569">
        <w:rPr>
          <w:rStyle w:val="StyleUnderline"/>
        </w:rPr>
        <w:t xml:space="preserve"> relatively low-cost satellites in constellations that increase the resiliency of U.S. space assets if they come under attack.</w:t>
      </w:r>
    </w:p>
    <w:p w14:paraId="508F5C70" w14:textId="77777777" w:rsidR="001C028E" w:rsidRPr="00A53569" w:rsidRDefault="001C028E" w:rsidP="001C028E">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w:t>
      </w:r>
      <w:r w:rsidRPr="00A53569">
        <w:rPr>
          <w:rStyle w:val="StyleUnderline"/>
        </w:rPr>
        <w:lastRenderedPageBreak/>
        <w:t xml:space="preserve">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26DA2827" w14:textId="77777777" w:rsidR="001C028E" w:rsidRDefault="001C028E" w:rsidP="001C028E">
      <w:pPr>
        <w:rPr>
          <w:rStyle w:val="Emphasis"/>
        </w:rPr>
      </w:pPr>
    </w:p>
    <w:p w14:paraId="1A43367D" w14:textId="77777777" w:rsidR="001C028E" w:rsidRPr="00A21536" w:rsidRDefault="001C028E" w:rsidP="001C028E">
      <w:pPr>
        <w:rPr>
          <w:b/>
          <w:iCs/>
          <w:sz w:val="22"/>
          <w:u w:val="single"/>
          <w:bdr w:val="single" w:sz="8" w:space="0" w:color="auto"/>
        </w:rPr>
      </w:pPr>
    </w:p>
    <w:p w14:paraId="1F8E167B" w14:textId="77777777" w:rsidR="001C028E" w:rsidRPr="00E268B7" w:rsidRDefault="001C028E" w:rsidP="001C028E">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9012196" w14:textId="77777777" w:rsidR="001C028E" w:rsidRPr="00711B24" w:rsidRDefault="001C028E" w:rsidP="001C028E">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2B72341C" w14:textId="77777777" w:rsidR="001C028E" w:rsidRPr="00711B24" w:rsidRDefault="001C028E" w:rsidP="001C028E">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5745EDFD" w14:textId="77777777" w:rsidR="001C028E" w:rsidRPr="006232C5" w:rsidRDefault="001C028E" w:rsidP="001C028E">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30C7D841" w14:textId="77777777" w:rsidR="001C028E" w:rsidRPr="00711B24" w:rsidRDefault="001C028E" w:rsidP="001C028E">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7DC00B2E" w14:textId="77777777" w:rsidR="001C028E" w:rsidRPr="00711B24" w:rsidRDefault="001C028E" w:rsidP="001C028E">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4B79CE2F" w14:textId="77777777" w:rsidR="001C028E" w:rsidRPr="00711B24" w:rsidRDefault="001C028E" w:rsidP="001C028E">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AE7BF43" w14:textId="77777777" w:rsidR="001C028E" w:rsidRPr="00711B24" w:rsidRDefault="001C028E" w:rsidP="001C028E">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6232C5">
        <w:rPr>
          <w:rStyle w:val="Emphasis"/>
          <w:highlight w:val="green"/>
        </w:rPr>
        <w:t>destroyed</w:t>
      </w:r>
      <w:proofErr w:type="gramEnd"/>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47A12D2E" w14:textId="77777777" w:rsidR="001C028E" w:rsidRDefault="001C028E" w:rsidP="001C028E">
      <w:pPr>
        <w:pStyle w:val="Heading4"/>
      </w:pPr>
      <w:r>
        <w:lastRenderedPageBreak/>
        <w:t xml:space="preserve">Scenario two is hegemony: </w:t>
      </w:r>
    </w:p>
    <w:p w14:paraId="0D4F0E43" w14:textId="77777777" w:rsidR="001C028E" w:rsidRDefault="001C028E" w:rsidP="001C028E">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2CE2DDEF" w14:textId="77777777" w:rsidR="001C028E" w:rsidRPr="00E9083B" w:rsidRDefault="001C028E" w:rsidP="001C028E">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1668D924" w14:textId="77777777" w:rsidR="001C028E" w:rsidRPr="00E9083B" w:rsidRDefault="001C028E" w:rsidP="001C028E">
      <w:pPr>
        <w:rPr>
          <w:rStyle w:val="Emphasis"/>
        </w:rPr>
      </w:pPr>
      <w:r w:rsidRPr="00E14504">
        <w:rPr>
          <w:rStyle w:val="StyleUnderline"/>
          <w:highlight w:val="green"/>
        </w:rPr>
        <w:t xml:space="preserve">With China planning an 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4F5F0036" w14:textId="77777777" w:rsidR="001C028E" w:rsidRPr="00711B24" w:rsidRDefault="001C028E" w:rsidP="001C028E">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0A97F20F" w14:textId="77777777" w:rsidR="001C028E" w:rsidRPr="00711B24" w:rsidRDefault="001C028E" w:rsidP="001C028E">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w:t>
      </w:r>
      <w:r w:rsidRPr="00E9083B">
        <w:rPr>
          <w:rStyle w:val="StyleUnderline"/>
        </w:rPr>
        <w:lastRenderedPageBreak/>
        <w:t xml:space="preserve">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022DE625" w14:textId="77777777" w:rsidR="001C028E" w:rsidRPr="00E9083B" w:rsidRDefault="001C028E" w:rsidP="001C028E">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35E2D1DD" w14:textId="77777777" w:rsidR="001C028E" w:rsidRPr="00711B24" w:rsidRDefault="001C028E" w:rsidP="001C028E">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5999DC82" w14:textId="77777777" w:rsidR="001C028E" w:rsidRPr="00E9083B" w:rsidRDefault="001C028E" w:rsidP="001C028E">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7EAD542B" w14:textId="77777777" w:rsidR="001C028E" w:rsidRPr="00E9083B" w:rsidRDefault="001C028E" w:rsidP="001C028E">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5A82F9DE" w14:textId="77777777" w:rsidR="001C028E" w:rsidRPr="00711B24" w:rsidRDefault="001C028E" w:rsidP="001C028E">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DB8AA6A" w14:textId="77777777" w:rsidR="001C028E" w:rsidRDefault="001C028E" w:rsidP="001C028E">
      <w:pPr>
        <w:pStyle w:val="Heading4"/>
      </w:pPr>
      <w:r>
        <w:lastRenderedPageBreak/>
        <w:t>Chinese ASAT development emboldens Taiwan invasion – either US doesn’t follow through on its defense commitments, which kills alliances, or it defends Taiwan, which goes nuclear</w:t>
      </w:r>
    </w:p>
    <w:p w14:paraId="606E8C82" w14:textId="77777777" w:rsidR="001C028E" w:rsidRPr="002F7CCC" w:rsidRDefault="001C028E" w:rsidP="001C028E">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0C113591" w14:textId="77777777" w:rsidR="001C028E" w:rsidRPr="00CD6535" w:rsidRDefault="001C028E" w:rsidP="001C028E">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0B40A317" w14:textId="77777777" w:rsidR="001C028E" w:rsidRPr="00CD6535" w:rsidRDefault="001C028E" w:rsidP="001C028E">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49BD71A9" w14:textId="77777777" w:rsidR="001C028E" w:rsidRPr="00CD6535" w:rsidRDefault="001C028E" w:rsidP="001C028E">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03BE451A" w14:textId="77777777" w:rsidR="001C028E" w:rsidRPr="00CD6535" w:rsidRDefault="001C028E" w:rsidP="001C028E">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56DAEB8" w14:textId="77777777" w:rsidR="001C028E" w:rsidRPr="00CD6535" w:rsidRDefault="001C028E" w:rsidP="001C028E">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4BD48C21" w14:textId="77777777" w:rsidR="001C028E" w:rsidRPr="00CD6535" w:rsidRDefault="001C028E" w:rsidP="001C028E">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3410AC2D" w14:textId="77777777" w:rsidR="001C028E" w:rsidRPr="00CD6535" w:rsidRDefault="001C028E" w:rsidP="001C028E">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7EA9FA2F" w14:textId="77777777" w:rsidR="001C028E" w:rsidRPr="00CD6535" w:rsidRDefault="001C028E" w:rsidP="001C028E">
      <w:pPr>
        <w:rPr>
          <w:sz w:val="12"/>
        </w:rPr>
      </w:pPr>
      <w:r w:rsidRPr="00CD6535">
        <w:rPr>
          <w:sz w:val="12"/>
        </w:rPr>
        <w:lastRenderedPageBreak/>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59EFD3FC" w14:textId="77777777" w:rsidR="001C028E" w:rsidRPr="00CD6535" w:rsidRDefault="001C028E" w:rsidP="001C028E">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60A44E93" w14:textId="77777777" w:rsidR="001C028E" w:rsidRDefault="001C028E" w:rsidP="001C028E">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1A674A0D" w14:textId="77777777" w:rsidR="001C028E" w:rsidRDefault="001C028E" w:rsidP="001C028E">
      <w:pPr>
        <w:rPr>
          <w:sz w:val="12"/>
        </w:rPr>
      </w:pPr>
    </w:p>
    <w:p w14:paraId="079096BD" w14:textId="77777777" w:rsidR="001C028E" w:rsidRDefault="001C028E" w:rsidP="001C028E">
      <w:pPr>
        <w:pStyle w:val="Heading4"/>
      </w:pPr>
      <w:r>
        <w:t xml:space="preserve">The commercial sector cements </w:t>
      </w:r>
      <w:r>
        <w:rPr>
          <w:u w:val="single"/>
        </w:rPr>
        <w:t>space dominance</w:t>
      </w:r>
      <w:r>
        <w:t xml:space="preserve"> – Chinese success greenlights leadership across the board</w:t>
      </w:r>
    </w:p>
    <w:p w14:paraId="50F3851C" w14:textId="77777777" w:rsidR="001C028E" w:rsidRDefault="001C028E" w:rsidP="001C028E">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294662B5" w14:textId="77777777" w:rsidR="001C028E" w:rsidRPr="0034418B" w:rsidRDefault="001C028E" w:rsidP="001C028E">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w:t>
      </w:r>
      <w:r w:rsidRPr="00006D1F">
        <w:rPr>
          <w:rStyle w:val="StyleUnderline"/>
        </w:rPr>
        <w:lastRenderedPageBreak/>
        <w:t xml:space="preserve">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w:t>
      </w:r>
      <w:proofErr w:type="gramStart"/>
      <w:r w:rsidRPr="008A4586">
        <w:t>Despite the fact that</w:t>
      </w:r>
      <w:proofErr w:type="gramEnd"/>
      <w:r w:rsidRPr="008A4586">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w:t>
      </w:r>
      <w:proofErr w:type="gramStart"/>
      <w:r w:rsidRPr="008A4586">
        <w:t>actually won</w:t>
      </w:r>
      <w:proofErr w:type="gramEnd"/>
      <w:r w:rsidRPr="008A4586">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w:t>
      </w:r>
      <w:r w:rsidRPr="00D00C24">
        <w:rPr>
          <w:rStyle w:val="StyleUnderline"/>
        </w:rPr>
        <w:lastRenderedPageBreak/>
        <w:t xml:space="preserve">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0C4583F0" w14:textId="77777777" w:rsidR="001C028E" w:rsidRPr="001A42E6" w:rsidRDefault="001C028E" w:rsidP="001C028E">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61E33AEB" w14:textId="77777777" w:rsidR="001C028E" w:rsidRPr="001A42E6" w:rsidRDefault="001C028E" w:rsidP="001C028E">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5583411" w14:textId="77777777" w:rsidR="001C028E" w:rsidRPr="001A42E6" w:rsidRDefault="001C028E" w:rsidP="001C028E">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03D26332" w14:textId="77777777" w:rsidR="001C028E" w:rsidRPr="001A42E6" w:rsidRDefault="001C028E" w:rsidP="001C028E">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93421AC" w14:textId="77777777" w:rsidR="001C028E" w:rsidRPr="001A42E6" w:rsidRDefault="001C028E" w:rsidP="001C028E">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FFC9948" w14:textId="77777777" w:rsidR="001C028E" w:rsidRPr="001A42E6" w:rsidRDefault="001C028E" w:rsidP="001C028E">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389111CF" w14:textId="77777777" w:rsidR="001C028E" w:rsidRPr="001A42E6" w:rsidRDefault="001C028E" w:rsidP="001C028E">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306503F2" w14:textId="77777777" w:rsidR="001C028E" w:rsidRPr="00711B24" w:rsidRDefault="001C028E" w:rsidP="001C028E">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2E553B46" w14:textId="77777777" w:rsidR="001C028E" w:rsidRPr="001A42E6" w:rsidRDefault="001C028E" w:rsidP="001C028E">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16CFB689" w14:textId="77777777" w:rsidR="001C028E" w:rsidRPr="001A42E6" w:rsidRDefault="001C028E" w:rsidP="001C028E">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399A71E6" w14:textId="77777777" w:rsidR="001C028E" w:rsidRPr="001A42E6" w:rsidRDefault="001C028E" w:rsidP="001C028E">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5104D02" w14:textId="77777777" w:rsidR="001C028E" w:rsidRPr="001A42E6" w:rsidRDefault="001C028E" w:rsidP="001C028E">
      <w:pPr>
        <w:spacing w:before="100" w:beforeAutospacing="1" w:after="100" w:afterAutospacing="1"/>
        <w:rPr>
          <w:rStyle w:val="StyleUnderline"/>
        </w:rPr>
      </w:pPr>
      <w:r w:rsidRPr="00AE07B3">
        <w:rPr>
          <w:rStyle w:val="StyleUnderline"/>
        </w:rPr>
        <w:lastRenderedPageBreak/>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0D67385F" w14:textId="77777777" w:rsidR="001C028E" w:rsidRPr="00711B24" w:rsidRDefault="001C028E" w:rsidP="001C028E">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BEA44B1" w14:textId="77777777" w:rsidR="001C028E" w:rsidRPr="00711B24" w:rsidRDefault="001C028E" w:rsidP="001C028E">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755A0C45" w14:textId="77777777" w:rsidR="001C028E" w:rsidRPr="001A42E6" w:rsidRDefault="001C028E" w:rsidP="001C028E">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A95A855" w14:textId="77777777" w:rsidR="001C028E" w:rsidRPr="001A42E6" w:rsidRDefault="001C028E" w:rsidP="001C028E">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7A6782B1" w14:textId="77777777" w:rsidR="001C028E" w:rsidRPr="00711B24" w:rsidRDefault="001C028E" w:rsidP="001C028E">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700DBAE1" w14:textId="77777777" w:rsidR="001C028E" w:rsidRPr="001A42E6" w:rsidRDefault="001C028E" w:rsidP="001C028E">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9C7503C" w14:textId="77777777" w:rsidR="001C028E" w:rsidRPr="00711B24" w:rsidRDefault="001C028E" w:rsidP="001C028E">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4E5DE96F" w14:textId="77777777" w:rsidR="001C028E" w:rsidRPr="00711B24" w:rsidRDefault="001C028E" w:rsidP="001C028E">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03D126C9" w14:textId="77777777" w:rsidR="001C028E" w:rsidRPr="00711B24" w:rsidRDefault="001C028E" w:rsidP="001C028E">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09C9B03C" w14:textId="77777777" w:rsidR="001C028E" w:rsidRPr="00711B24" w:rsidRDefault="001C028E" w:rsidP="001C028E">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197A9EA7" w14:textId="77777777" w:rsidR="001C028E" w:rsidRPr="00711B24" w:rsidRDefault="001C028E" w:rsidP="001C028E">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02530A2" w14:textId="77777777" w:rsidR="001C028E" w:rsidRPr="00711B24" w:rsidRDefault="001C028E" w:rsidP="001C028E">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DC760A8" w14:textId="77777777" w:rsidR="001C028E" w:rsidRPr="00711B24" w:rsidRDefault="001C028E" w:rsidP="001C028E">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64D41ADE" w14:textId="77777777" w:rsidR="001C028E" w:rsidRPr="001A42E6" w:rsidRDefault="001C028E" w:rsidP="001C028E">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3817B102" w14:textId="77777777" w:rsidR="001C028E" w:rsidRPr="00AE07B3" w:rsidRDefault="001C028E" w:rsidP="001C028E">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w:t>
      </w:r>
      <w:proofErr w:type="gramStart"/>
      <w:r w:rsidRPr="00AE07B3">
        <w:rPr>
          <w:rFonts w:eastAsia="Times New Roman"/>
          <w:color w:val="000000"/>
          <w:sz w:val="14"/>
          <w:szCs w:val="22"/>
        </w:rPr>
        <w:t>in the course of</w:t>
      </w:r>
      <w:proofErr w:type="gramEnd"/>
      <w:r w:rsidRPr="00AE07B3">
        <w:rPr>
          <w:rFonts w:eastAsia="Times New Roman"/>
          <w:color w:val="000000"/>
          <w:sz w:val="14"/>
          <w:szCs w:val="22"/>
        </w:rPr>
        <w:t xml:space="preserve">—a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7FEE64F3" w14:textId="77777777" w:rsidR="001C028E" w:rsidRPr="00AE07B3" w:rsidRDefault="001C028E" w:rsidP="001C028E">
      <w:pPr>
        <w:spacing w:before="100" w:beforeAutospacing="1" w:after="100" w:afterAutospacing="1"/>
        <w:rPr>
          <w:rFonts w:eastAsia="Times New Roman"/>
          <w:color w:val="000000"/>
          <w:sz w:val="12"/>
          <w:szCs w:val="22"/>
        </w:rPr>
      </w:pPr>
      <w:r w:rsidRPr="00AE07B3">
        <w:rPr>
          <w:rFonts w:eastAsia="Times New Roman"/>
          <w:color w:val="000000"/>
          <w:sz w:val="12"/>
          <w:szCs w:val="22"/>
        </w:rPr>
        <w:t xml:space="preserve">If </w:t>
      </w:r>
      <w:proofErr w:type="gramStart"/>
      <w:r w:rsidRPr="00AE07B3">
        <w:rPr>
          <w:rFonts w:eastAsia="Times New Roman"/>
          <w:color w:val="000000"/>
          <w:sz w:val="12"/>
          <w:szCs w:val="22"/>
        </w:rPr>
        <w:t>Xi</w:t>
      </w:r>
      <w:proofErr w:type="gramEnd"/>
      <w:r w:rsidRPr="00AE07B3">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xml:space="preserve">.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77A3CC90" w14:textId="77777777" w:rsidR="001C028E" w:rsidRPr="00AE07B3" w:rsidRDefault="001C028E" w:rsidP="001C028E">
      <w:pPr>
        <w:spacing w:before="100" w:beforeAutospacing="1" w:after="100" w:afterAutospacing="1"/>
        <w:rPr>
          <w:rStyle w:val="StyleUnderline"/>
        </w:rPr>
      </w:pPr>
      <w:r w:rsidRPr="00AE07B3">
        <w:rPr>
          <w:rStyle w:val="StyleUnderline"/>
        </w:rPr>
        <w:lastRenderedPageBreak/>
        <w:t>Given these unforgiving dynamics and stakes, implications for U.S. planners are stark: Do whatever remains possible to “peak” for deterrent competition against China by the mid-to-late 2020s, and accept whatever trade-offs are available for doing so.</w:t>
      </w:r>
    </w:p>
    <w:p w14:paraId="61EBAE1E" w14:textId="77777777" w:rsidR="001C028E" w:rsidRDefault="001C028E" w:rsidP="001C028E">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29838DD7" w14:textId="77777777" w:rsidR="001C028E" w:rsidRDefault="001C028E" w:rsidP="001C028E">
      <w:pPr>
        <w:spacing w:before="100" w:beforeAutospacing="1" w:after="100" w:afterAutospacing="1"/>
        <w:rPr>
          <w:rFonts w:eastAsia="Times New Roman"/>
          <w:color w:val="000000"/>
          <w:sz w:val="12"/>
          <w:szCs w:val="22"/>
        </w:rPr>
      </w:pPr>
    </w:p>
    <w:p w14:paraId="36E53BE3" w14:textId="77777777" w:rsidR="001C028E" w:rsidRDefault="001C028E" w:rsidP="001C028E">
      <w:pPr>
        <w:pStyle w:val="Heading4"/>
      </w:pPr>
      <w:r>
        <w:t>Pursuit is inevitable</w:t>
      </w:r>
    </w:p>
    <w:p w14:paraId="13373195" w14:textId="77777777" w:rsidR="001C028E" w:rsidRPr="00D4243E" w:rsidRDefault="001C028E" w:rsidP="001C028E">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 xml:space="preserve">Why America Can’t Withdraw </w:t>
      </w:r>
      <w:proofErr w:type="gramStart"/>
      <w:r w:rsidRPr="00D4243E">
        <w:rPr>
          <w:bCs/>
          <w:szCs w:val="16"/>
        </w:rPr>
        <w:t>From</w:t>
      </w:r>
      <w:proofErr w:type="gramEnd"/>
      <w:r w:rsidRPr="00D4243E">
        <w:rPr>
          <w:bCs/>
          <w:szCs w:val="16"/>
        </w:rPr>
        <w:t xml:space="preserve"> the World,” Foreign Affairs, 4/2020] JL</w:t>
      </w:r>
    </w:p>
    <w:p w14:paraId="4775EADC" w14:textId="77777777" w:rsidR="001C028E" w:rsidRPr="00D4243E" w:rsidRDefault="001C028E" w:rsidP="001C028E">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0CAFEBA0" w14:textId="77777777" w:rsidR="00204712" w:rsidRDefault="00204712" w:rsidP="00204712">
      <w:pPr>
        <w:pStyle w:val="Heading4"/>
      </w:pPr>
      <w:r>
        <w:t xml:space="preserve">Be </w:t>
      </w:r>
      <w:r w:rsidRPr="00F809D7">
        <w:rPr>
          <w:u w:val="single"/>
        </w:rPr>
        <w:t>highly skeptical</w:t>
      </w:r>
      <w:r>
        <w:t xml:space="preserve"> of </w:t>
      </w:r>
      <w:proofErr w:type="spellStart"/>
      <w:r>
        <w:t>heg</w:t>
      </w:r>
      <w:proofErr w:type="spellEnd"/>
      <w:r>
        <w:t xml:space="preserve"> bad arguments – their evidence is </w:t>
      </w:r>
      <w:r w:rsidRPr="00F809D7">
        <w:rPr>
          <w:u w:val="single"/>
        </w:rPr>
        <w:t>epistemologically suspect</w:t>
      </w:r>
      <w:r>
        <w:t xml:space="preserve"> </w:t>
      </w:r>
    </w:p>
    <w:p w14:paraId="53EF1824" w14:textId="77777777" w:rsidR="00204712" w:rsidRPr="006C4C38" w:rsidRDefault="00204712" w:rsidP="00204712">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167DEDB4" w14:textId="77777777" w:rsidR="00204712" w:rsidRPr="00E60D8F" w:rsidRDefault="00204712" w:rsidP="00204712">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7814D6F2" w14:textId="77777777" w:rsidR="00204712" w:rsidRPr="00711B24" w:rsidRDefault="00204712" w:rsidP="00204712">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528709D5" w14:textId="77777777" w:rsidR="00204712" w:rsidRPr="00711B24" w:rsidRDefault="00204712" w:rsidP="00204712">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 xml:space="preserve">We should carry on constant propaganda among the people on the facts of world progress and the bright future ahead so </w:t>
      </w:r>
      <w:r w:rsidRPr="00E60D8F">
        <w:rPr>
          <w:rStyle w:val="Emphasis"/>
        </w:rPr>
        <w:lastRenderedPageBreak/>
        <w:t>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rsidRPr="00711B24">
        <w:rPr>
          <w:sz w:val="14"/>
        </w:rPr>
        <w:t>America’s, and</w:t>
      </w:r>
      <w:proofErr w:type="gramEnd"/>
      <w:r w:rsidRPr="00711B24">
        <w:rPr>
          <w:sz w:val="14"/>
        </w:rPr>
        <w:t xml:space="preserve"> lacked the resources to remake the world in its image.</w:t>
      </w:r>
    </w:p>
    <w:p w14:paraId="21911D67" w14:textId="77777777" w:rsidR="00204712" w:rsidRPr="00E60D8F" w:rsidRDefault="00204712" w:rsidP="00204712">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5721B6E8" w14:textId="77777777" w:rsidR="00204712" w:rsidRPr="00711B24" w:rsidRDefault="00204712" w:rsidP="00204712">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w:t>
      </w:r>
      <w:proofErr w:type="spellStart"/>
      <w:r w:rsidRPr="00711B24">
        <w:rPr>
          <w:sz w:val="12"/>
        </w:rPr>
        <w:t>Evanina</w:t>
      </w:r>
      <w:proofErr w:type="spellEnd"/>
      <w:r w:rsidRPr="00711B24">
        <w:rPr>
          <w:sz w:val="12"/>
        </w:rP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4372CEDA" w14:textId="77777777" w:rsidR="00204712" w:rsidRPr="00711B24" w:rsidRDefault="00204712" w:rsidP="00204712">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2676629B" w14:textId="77777777" w:rsidR="00204712" w:rsidRPr="006C4C38" w:rsidRDefault="00204712" w:rsidP="00204712">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26B18CE2" w14:textId="77777777" w:rsidR="00204712" w:rsidRPr="00711B24" w:rsidRDefault="00204712" w:rsidP="00204712">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047672E7" w14:textId="77777777" w:rsidR="00204712" w:rsidRPr="00711B24" w:rsidRDefault="00204712" w:rsidP="00204712">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4F22AF41" w14:textId="77777777" w:rsidR="00204712" w:rsidRPr="006C4C38" w:rsidRDefault="00204712" w:rsidP="00204712">
      <w:pPr>
        <w:rPr>
          <w:rStyle w:val="Emphasis"/>
        </w:rPr>
      </w:pPr>
      <w:r w:rsidRPr="006C4C38">
        <w:rPr>
          <w:rStyle w:val="StyleUnderline"/>
        </w:rPr>
        <w:t xml:space="preserve">Other countries’ faltering responses to the virus have only bolstered this narrative, and the CCP has gleefully trumpeted America’s </w:t>
      </w:r>
      <w:proofErr w:type="gramStart"/>
      <w:r w:rsidRPr="006C4C38">
        <w:rPr>
          <w:rStyle w:val="StyleUnderline"/>
        </w:rPr>
        <w:t>failures in particular</w:t>
      </w:r>
      <w:proofErr w:type="gramEnd"/>
      <w:r w:rsidRPr="006C4C38">
        <w:rPr>
          <w:rStyle w:val="StyleUnderline"/>
        </w:rPr>
        <w:t>.</w:t>
      </w:r>
      <w:r w:rsidRPr="00711B24">
        <w:rPr>
          <w:sz w:val="12"/>
        </w:rPr>
        <w:t xml:space="preserve"> “Loose political system in the US allows more than 4000 people to die of pandemic every day,” Hu </w:t>
      </w:r>
      <w:proofErr w:type="spellStart"/>
      <w:r w:rsidRPr="00711B24">
        <w:rPr>
          <w:sz w:val="12"/>
        </w:rPr>
        <w:t>Xijin</w:t>
      </w:r>
      <w:proofErr w:type="spellEnd"/>
      <w:r w:rsidRPr="00711B24">
        <w:rPr>
          <w:sz w:val="12"/>
        </w:rPr>
        <w:t xml:space="preserve">,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 xml:space="preserve">In the words of Matt Schrader, a former </w:t>
      </w:r>
      <w:r w:rsidRPr="00711B24">
        <w:rPr>
          <w:sz w:val="12"/>
        </w:rPr>
        <w:lastRenderedPageBreak/>
        <w:t>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00AA3851" w14:textId="77777777" w:rsidR="00204712" w:rsidRPr="0034418B" w:rsidRDefault="00204712" w:rsidP="00204712">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11BFC993" w14:textId="77777777" w:rsidR="001C028E" w:rsidRPr="00711B24" w:rsidRDefault="001C028E" w:rsidP="001C028E">
      <w:pPr>
        <w:spacing w:before="100" w:beforeAutospacing="1" w:after="100" w:afterAutospacing="1"/>
        <w:rPr>
          <w:rFonts w:eastAsia="Times New Roman"/>
          <w:color w:val="000000"/>
          <w:sz w:val="12"/>
          <w:szCs w:val="22"/>
        </w:rPr>
      </w:pPr>
    </w:p>
    <w:p w14:paraId="05A4C31B" w14:textId="77777777" w:rsidR="001C028E" w:rsidRDefault="001C028E" w:rsidP="001C028E"/>
    <w:p w14:paraId="1CDD86DA" w14:textId="77777777" w:rsidR="001C028E" w:rsidRDefault="001C028E" w:rsidP="001C028E">
      <w:pPr>
        <w:pStyle w:val="Heading3"/>
      </w:pPr>
      <w:r>
        <w:lastRenderedPageBreak/>
        <w:t>1AC – Framing</w:t>
      </w:r>
    </w:p>
    <w:p w14:paraId="798B1AD4" w14:textId="77777777" w:rsidR="001C028E" w:rsidRPr="00A355C6" w:rsidRDefault="001C028E" w:rsidP="001C028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68913BB6" w14:textId="77777777" w:rsidR="001C028E" w:rsidRPr="00331CE8" w:rsidRDefault="001C028E" w:rsidP="001C028E">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 xml:space="preserve">leasure and pain are intrinsically valuable. People consistently regard pleasure and pain as good reasons for action, </w:t>
      </w:r>
      <w:proofErr w:type="gramStart"/>
      <w:r w:rsidRPr="00331CE8">
        <w:rPr>
          <w:rFonts w:eastAsiaTheme="majorEastAsia"/>
          <w:b/>
          <w:bCs/>
          <w:color w:val="000000" w:themeColor="text1"/>
          <w:sz w:val="26"/>
          <w:szCs w:val="26"/>
        </w:rPr>
        <w:t>despite the fact that</w:t>
      </w:r>
      <w:proofErr w:type="gramEnd"/>
      <w:r w:rsidRPr="00331CE8">
        <w:rPr>
          <w:rFonts w:eastAsiaTheme="majorEastAsia"/>
          <w:b/>
          <w:bCs/>
          <w:color w:val="000000" w:themeColor="text1"/>
          <w:sz w:val="26"/>
          <w:szCs w:val="26"/>
        </w:rPr>
        <w:t xml:space="preserve"> pleasure doesn’t seem to be instrumentally valuable for anything.</w:t>
      </w:r>
    </w:p>
    <w:p w14:paraId="26ACA955" w14:textId="77777777" w:rsidR="001C028E" w:rsidRPr="00A355C6" w:rsidRDefault="001C028E" w:rsidP="001C028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8E8F127" w14:textId="77777777" w:rsidR="001C028E" w:rsidRPr="00A355C6" w:rsidRDefault="001C028E" w:rsidP="001C028E">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B7845C1" w14:textId="77777777" w:rsidR="001C028E" w:rsidRPr="00331CE8" w:rsidRDefault="001C028E" w:rsidP="001C028E">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018B5C2" w14:textId="77777777" w:rsidR="001C028E" w:rsidRPr="00A355C6" w:rsidRDefault="001C028E" w:rsidP="001C028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F01B99B" w14:textId="77777777" w:rsidR="001C028E" w:rsidRPr="00A355C6" w:rsidRDefault="001C028E" w:rsidP="001C028E">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503A38E3" w14:textId="77777777" w:rsidR="001C028E" w:rsidRPr="00AC3C34" w:rsidRDefault="001C028E" w:rsidP="001C028E">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331CE8">
        <w:rPr>
          <w:rFonts w:eastAsia="Yu Mincho"/>
          <w:color w:val="000000" w:themeColor="text1"/>
        </w:rPr>
        <w:t>elaborate.¶</w:t>
      </w:r>
      <w:proofErr w:type="gramEnd"/>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6BEE5DA5" w14:textId="77777777" w:rsidR="001C028E" w:rsidRPr="00F601E6" w:rsidRDefault="001C028E" w:rsidP="001C028E"/>
    <w:sectPr w:rsidR="001C028E"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25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28E"/>
    <w:rsid w:val="001C316D"/>
    <w:rsid w:val="001D1A0D"/>
    <w:rsid w:val="001D36BF"/>
    <w:rsid w:val="001D4C28"/>
    <w:rsid w:val="001E0B1F"/>
    <w:rsid w:val="001E0C0F"/>
    <w:rsid w:val="001E1E0B"/>
    <w:rsid w:val="001F1173"/>
    <w:rsid w:val="002005A8"/>
    <w:rsid w:val="00203DD8"/>
    <w:rsid w:val="00204712"/>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2595"/>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56C9"/>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903"/>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3703A6"/>
  <w14:defaultImageDpi w14:val="300"/>
  <w15:docId w15:val="{E811335D-104E-E04A-AF2E-C4D5D2A01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C028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925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925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925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9259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C028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rsid w:val="004925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2595"/>
  </w:style>
  <w:style w:type="character" w:customStyle="1" w:styleId="Heading1Char">
    <w:name w:val="Heading 1 Char"/>
    <w:aliases w:val="Pocket Char"/>
    <w:basedOn w:val="DefaultParagraphFont"/>
    <w:link w:val="Heading1"/>
    <w:uiPriority w:val="9"/>
    <w:rsid w:val="0049259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9259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9259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9259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9259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92595"/>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49259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9259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92595"/>
    <w:rPr>
      <w:color w:val="auto"/>
      <w:u w:val="none"/>
    </w:rPr>
  </w:style>
  <w:style w:type="paragraph" w:styleId="DocumentMap">
    <w:name w:val="Document Map"/>
    <w:basedOn w:val="Normal"/>
    <w:link w:val="DocumentMapChar"/>
    <w:uiPriority w:val="99"/>
    <w:semiHidden/>
    <w:unhideWhenUsed/>
    <w:rsid w:val="004925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2595"/>
    <w:rPr>
      <w:rFonts w:ascii="Lucida Grande" w:hAnsi="Lucida Grande" w:cs="Lucida Grande"/>
    </w:rPr>
  </w:style>
  <w:style w:type="character" w:customStyle="1" w:styleId="Heading5Char">
    <w:name w:val="Heading 5 Char"/>
    <w:basedOn w:val="DefaultParagraphFont"/>
    <w:link w:val="Heading5"/>
    <w:uiPriority w:val="9"/>
    <w:semiHidden/>
    <w:rsid w:val="001C028E"/>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1C028E"/>
    <w:rPr>
      <w:b/>
      <w:bCs/>
      <w:color w:val="404040" w:themeColor="text1" w:themeTint="BF"/>
      <w:sz w:val="26"/>
      <w:szCs w:val="26"/>
    </w:rPr>
  </w:style>
  <w:style w:type="character" w:styleId="UnresolvedMention">
    <w:name w:val="Unresolved Mention"/>
    <w:basedOn w:val="DefaultParagraphFont"/>
    <w:uiPriority w:val="99"/>
    <w:semiHidden/>
    <w:unhideWhenUsed/>
    <w:rsid w:val="001C028E"/>
    <w:rPr>
      <w:color w:val="605E5C"/>
      <w:shd w:val="clear" w:color="auto" w:fill="E1DFDD"/>
    </w:rPr>
  </w:style>
  <w:style w:type="paragraph" w:customStyle="1" w:styleId="Emphasis1">
    <w:name w:val="Emphasis1"/>
    <w:basedOn w:val="Normal"/>
    <w:link w:val="Emphasis"/>
    <w:autoRedefine/>
    <w:uiPriority w:val="20"/>
    <w:qFormat/>
    <w:rsid w:val="001C028E"/>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1C028E"/>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1C028E"/>
    <w:rPr>
      <w:b/>
      <w:bCs/>
    </w:rPr>
  </w:style>
  <w:style w:type="character" w:customStyle="1" w:styleId="hbold">
    <w:name w:val="hbold"/>
    <w:basedOn w:val="DefaultParagraphFont"/>
    <w:rsid w:val="001C028E"/>
  </w:style>
  <w:style w:type="paragraph" w:styleId="ListParagraph">
    <w:name w:val="List Paragraph"/>
    <w:aliases w:val="6 font"/>
    <w:basedOn w:val="Normal"/>
    <w:uiPriority w:val="34"/>
    <w:qFormat/>
    <w:rsid w:val="001C028E"/>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1C028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C028E"/>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1C028E"/>
    <w:rPr>
      <w:b/>
      <w:bCs/>
      <w:strike w:val="0"/>
      <w:dstrike w:val="0"/>
      <w:sz w:val="24"/>
      <w:u w:val="none"/>
      <w:effect w:val="none"/>
    </w:rPr>
  </w:style>
  <w:style w:type="character" w:customStyle="1" w:styleId="m489902567989944824gmail-style13ptbold">
    <w:name w:val="m_489902567989944824gmail-style13ptbold"/>
    <w:basedOn w:val="DefaultParagraphFont"/>
    <w:rsid w:val="001C028E"/>
  </w:style>
  <w:style w:type="character" w:customStyle="1" w:styleId="m489902567989944824gmail-styleunderline">
    <w:name w:val="m_489902567989944824gmail-styleunderline"/>
    <w:basedOn w:val="DefaultParagraphFont"/>
    <w:rsid w:val="001C028E"/>
  </w:style>
  <w:style w:type="character" w:customStyle="1" w:styleId="TitleChar">
    <w:name w:val="Title Char"/>
    <w:aliases w:val="Cites and Cards Char,UNDERLINE Char,Bold Underlined Char,Block Heading Char,title Char,Read This Char"/>
    <w:link w:val="Title"/>
    <w:uiPriority w:val="1"/>
    <w:qFormat/>
    <w:rsid w:val="001C028E"/>
    <w:rPr>
      <w:bCs/>
      <w:sz w:val="20"/>
      <w:u w:val="single"/>
    </w:rPr>
  </w:style>
  <w:style w:type="paragraph" w:styleId="Title">
    <w:name w:val="Title"/>
    <w:aliases w:val="Cites and Cards,UNDERLINE,Bold Underlined,Block Heading,title,Read This"/>
    <w:basedOn w:val="Normal"/>
    <w:next w:val="Normal"/>
    <w:link w:val="TitleChar"/>
    <w:uiPriority w:val="1"/>
    <w:qFormat/>
    <w:rsid w:val="001C028E"/>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1C028E"/>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1C028E"/>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61541">
      <w:bodyDiv w:val="1"/>
      <w:marLeft w:val="0"/>
      <w:marRight w:val="0"/>
      <w:marTop w:val="0"/>
      <w:marBottom w:val="0"/>
      <w:divBdr>
        <w:top w:val="none" w:sz="0" w:space="0" w:color="auto"/>
        <w:left w:val="none" w:sz="0" w:space="0" w:color="auto"/>
        <w:bottom w:val="none" w:sz="0" w:space="0" w:color="auto"/>
        <w:right w:val="none" w:sz="0" w:space="0" w:color="auto"/>
      </w:divBdr>
    </w:div>
    <w:div w:id="373778051">
      <w:bodyDiv w:val="1"/>
      <w:marLeft w:val="0"/>
      <w:marRight w:val="0"/>
      <w:marTop w:val="0"/>
      <w:marBottom w:val="0"/>
      <w:divBdr>
        <w:top w:val="none" w:sz="0" w:space="0" w:color="auto"/>
        <w:left w:val="none" w:sz="0" w:space="0" w:color="auto"/>
        <w:bottom w:val="none" w:sz="0" w:space="0" w:color="auto"/>
        <w:right w:val="none" w:sz="0" w:space="0" w:color="auto"/>
      </w:divBdr>
    </w:div>
    <w:div w:id="11049606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25</Pages>
  <Words>13627</Words>
  <Characters>77680</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4</cp:revision>
  <dcterms:created xsi:type="dcterms:W3CDTF">2022-01-22T23:48:00Z</dcterms:created>
  <dcterms:modified xsi:type="dcterms:W3CDTF">2022-01-23T00:25:00Z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