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26170" w14:textId="77777777" w:rsidR="00AC3C34" w:rsidRPr="00B4163D" w:rsidRDefault="00AC3C34" w:rsidP="00AC3C34">
      <w:pPr>
        <w:pStyle w:val="Heading2"/>
      </w:pPr>
      <w:r>
        <w:t>AC</w:t>
      </w:r>
    </w:p>
    <w:p w14:paraId="2E71067E" w14:textId="77777777" w:rsidR="00AC3C34" w:rsidRDefault="00AC3C34" w:rsidP="00AC3C34">
      <w:pPr>
        <w:pStyle w:val="Heading3"/>
      </w:pPr>
      <w:r>
        <w:lastRenderedPageBreak/>
        <w:t>1AC – Plan</w:t>
      </w:r>
    </w:p>
    <w:p w14:paraId="4112E378" w14:textId="77777777" w:rsidR="00AC3C34" w:rsidRPr="00B4163D" w:rsidRDefault="00AC3C34" w:rsidP="00AC3C34">
      <w:pPr>
        <w:pStyle w:val="Heading4"/>
      </w:pPr>
      <w:r>
        <w:t xml:space="preserve">Plan: The People’s Republic of China should ban the appropriation of outer space by private entities.  </w:t>
      </w:r>
    </w:p>
    <w:p w14:paraId="0CAD4851" w14:textId="77777777" w:rsidR="00AC3C34" w:rsidRPr="004F708A" w:rsidRDefault="00AC3C34" w:rsidP="00AC3C34">
      <w:pPr>
        <w:pStyle w:val="Heading4"/>
      </w:pPr>
      <w:r>
        <w:t xml:space="preserve">Chinese space industrial base is set to </w:t>
      </w:r>
      <w:r>
        <w:rPr>
          <w:u w:val="single"/>
        </w:rPr>
        <w:t>surpass</w:t>
      </w:r>
      <w:r>
        <w:t xml:space="preserve"> the US </w:t>
      </w:r>
    </w:p>
    <w:p w14:paraId="6EBBF71B" w14:textId="77777777" w:rsidR="00AC3C34" w:rsidRPr="00E60D8F" w:rsidRDefault="00AC3C34" w:rsidP="00AC3C34">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C03C30A" w14:textId="77777777" w:rsidR="00AC3C34" w:rsidRPr="00EE6EBB" w:rsidRDefault="00AC3C34" w:rsidP="00AC3C34">
      <w:pPr>
        <w:rPr>
          <w:rStyle w:val="StyleUnderline"/>
        </w:rPr>
      </w:pPr>
      <w:r w:rsidRPr="00EE6EBB">
        <w:rPr>
          <w:rStyle w:val="StyleUnderline"/>
        </w:rPr>
        <w:t>How did China get here—and why?</w:t>
      </w:r>
    </w:p>
    <w:p w14:paraId="775E36C3" w14:textId="77777777" w:rsidR="00AC3C34" w:rsidRPr="00C0159B" w:rsidRDefault="00AC3C34" w:rsidP="00AC3C34">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467D8C3" w14:textId="77777777" w:rsidR="00AC3C34" w:rsidRPr="00B427D5" w:rsidRDefault="00AC3C34" w:rsidP="00AC3C34">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EF3AFD8" w14:textId="77777777" w:rsidR="00AC3C34" w:rsidRPr="00C0159B" w:rsidRDefault="00AC3C34" w:rsidP="00AC3C34">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5ADC6CF" w14:textId="77777777" w:rsidR="00AC3C34" w:rsidRPr="00A77938" w:rsidRDefault="00AC3C34" w:rsidP="00AC3C34">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6B0EF22" w14:textId="77777777" w:rsidR="00AC3C34" w:rsidRPr="00A77938" w:rsidRDefault="00AC3C34" w:rsidP="00AC3C34">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CD2AF9C" w14:textId="77777777" w:rsidR="00AC3C34" w:rsidRPr="00A77938" w:rsidRDefault="00AC3C34" w:rsidP="00AC3C34">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9A7DFB7" w14:textId="77777777" w:rsidR="00AC3C34" w:rsidRPr="00A77938" w:rsidRDefault="00AC3C34" w:rsidP="00AC3C34">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83E6CFC" w14:textId="77777777" w:rsidR="00AC3C34" w:rsidRPr="00A77938" w:rsidRDefault="00AC3C34" w:rsidP="00AC3C34">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DE7E2E7" w14:textId="77777777" w:rsidR="00AC3C34" w:rsidRPr="00A77938" w:rsidRDefault="00AC3C34" w:rsidP="00AC3C34">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3F88C37" w14:textId="77777777" w:rsidR="00AC3C34" w:rsidRPr="00680538" w:rsidRDefault="00AC3C34" w:rsidP="00AC3C34">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127DAB7" w14:textId="77777777" w:rsidR="00AC3C34" w:rsidRPr="006436FC" w:rsidRDefault="00AC3C34" w:rsidP="00AC3C34">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0FE9C4A" w14:textId="77777777" w:rsidR="00AC3C34" w:rsidRPr="00230A00" w:rsidRDefault="00AC3C34" w:rsidP="00AC3C34">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62BE7575" w14:textId="77777777" w:rsidR="00AC3C34" w:rsidRPr="00EE6EBB" w:rsidRDefault="00AC3C34" w:rsidP="00AC3C34">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3FACFAA5" w14:textId="77777777" w:rsidR="00AC3C34" w:rsidRPr="00EE6EBB" w:rsidRDefault="00AC3C34" w:rsidP="00AC3C34">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6A18706B" w14:textId="77777777" w:rsidR="00AC3C34" w:rsidRPr="00EE6EBB" w:rsidRDefault="00AC3C34" w:rsidP="00AC3C34">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469DA8F7" w14:textId="77777777" w:rsidR="00AC3C34" w:rsidRPr="00C0159B" w:rsidRDefault="00AC3C34" w:rsidP="00AC3C34">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2967DB62" w14:textId="77777777" w:rsidR="00AC3C34" w:rsidRPr="00EE6EBB" w:rsidRDefault="00AC3C34" w:rsidP="00AC3C34">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057F54D" w14:textId="77777777" w:rsidR="00AC3C34" w:rsidRPr="00EE6EBB" w:rsidRDefault="00AC3C34" w:rsidP="00AC3C34">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96A5561" w14:textId="77777777" w:rsidR="00AC3C34" w:rsidRPr="00E9083B" w:rsidRDefault="00AC3C34" w:rsidP="00AC3C34">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F5A2BE1" w14:textId="77777777" w:rsidR="00AC3C34" w:rsidRPr="008000DC" w:rsidRDefault="00AC3C34" w:rsidP="00AC3C34">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520EB5" w14:textId="77777777" w:rsidR="00AC3C34" w:rsidRPr="00680538" w:rsidRDefault="00AC3C34" w:rsidP="00AC3C34">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40B29E5" w14:textId="77777777" w:rsidR="00AC3C34" w:rsidRPr="00680538" w:rsidRDefault="00AC3C34" w:rsidP="00AC3C34">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5B52FE7F" w14:textId="77777777" w:rsidR="00AC3C34" w:rsidRPr="00C0159B" w:rsidRDefault="00AC3C34" w:rsidP="00AC3C34">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9FA32D8" w14:textId="77777777" w:rsidR="00AC3C34" w:rsidRPr="00680538" w:rsidRDefault="00AC3C34" w:rsidP="00AC3C34">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2E7D40BE" w14:textId="77777777" w:rsidR="00AC3C34" w:rsidRPr="00680538" w:rsidRDefault="00AC3C34" w:rsidP="00AC3C34">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6297C50" w14:textId="77777777" w:rsidR="00AC3C34" w:rsidRDefault="00AC3C34" w:rsidP="00AC3C34">
      <w:r>
        <w:t>What is the relationship between China’s space industry development and its Military-Civil Fusion strategy, and how is this affecting the commercial space sector?</w:t>
      </w:r>
    </w:p>
    <w:p w14:paraId="5092C0E2" w14:textId="77777777" w:rsidR="00AC3C34" w:rsidRPr="00680538" w:rsidRDefault="00AC3C34" w:rsidP="00AC3C34">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8FE844E" w14:textId="77777777" w:rsidR="00AC3C34" w:rsidRPr="00680538" w:rsidRDefault="00AC3C34" w:rsidP="00AC3C34">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472674E2" w14:textId="77777777" w:rsidR="00AC3C34" w:rsidRDefault="00AC3C34" w:rsidP="00AC3C34">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95EE60F" w14:textId="77777777" w:rsidR="00AC3C34" w:rsidRPr="0034418B" w:rsidRDefault="00AC3C34" w:rsidP="00AC3C34">
      <w:pPr>
        <w:pStyle w:val="Heading4"/>
      </w:pPr>
      <w:r>
        <w:t>Scenario one is space militarization:</w:t>
      </w:r>
    </w:p>
    <w:p w14:paraId="38AC8CC4" w14:textId="77777777" w:rsidR="00AC3C34" w:rsidRDefault="00AC3C34" w:rsidP="00AC3C34">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EA10156" w14:textId="77777777" w:rsidR="00AC3C34" w:rsidRPr="00C64542" w:rsidRDefault="00AC3C34" w:rsidP="00AC3C34">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1BD1AAF" w14:textId="77777777" w:rsidR="00AC3C34" w:rsidRPr="00C64542" w:rsidRDefault="00AC3C34" w:rsidP="00AC3C34">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EB56845" w14:textId="77777777" w:rsidR="00AC3C34" w:rsidRPr="00C64542" w:rsidRDefault="00AC3C34" w:rsidP="00AC3C34">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06DD77D" w14:textId="77777777" w:rsidR="00AC3C34" w:rsidRPr="00C0159B" w:rsidRDefault="00AC3C34" w:rsidP="00AC3C34">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0F0A7A3" w14:textId="77777777" w:rsidR="00AC3C34" w:rsidRPr="00C64542" w:rsidRDefault="00AC3C34" w:rsidP="00AC3C34">
      <w:pPr>
        <w:rPr>
          <w:rStyle w:val="Emphasis"/>
        </w:rPr>
      </w:pPr>
      <w:r w:rsidRPr="00C64542">
        <w:rPr>
          <w:rStyle w:val="Emphasis"/>
        </w:rPr>
        <w:t>On the surface, that sounds innocuous. Who, after all, wants an arms race in space?</w:t>
      </w:r>
    </w:p>
    <w:p w14:paraId="2B5BC7CC" w14:textId="77777777" w:rsidR="00AC3C34" w:rsidRPr="00C64542" w:rsidRDefault="00AC3C34" w:rsidP="00AC3C34">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7B0C9DB2" w14:textId="77777777" w:rsidR="00AC3C34" w:rsidRPr="00C0159B" w:rsidRDefault="00AC3C34" w:rsidP="00AC3C34">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E0AB109" w14:textId="77777777" w:rsidR="00AC3C34" w:rsidRPr="00C64542" w:rsidRDefault="00AC3C34" w:rsidP="00AC3C34">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B366FC6" w14:textId="77777777" w:rsidR="00AC3C34" w:rsidRPr="00AE07B3" w:rsidRDefault="00AC3C34" w:rsidP="00AC3C34">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226AE00A" w14:textId="77777777" w:rsidR="00AC3C34" w:rsidRPr="00AE07B3" w:rsidRDefault="00AC3C34" w:rsidP="00AC3C34">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7921A2B1" w14:textId="77777777" w:rsidR="00AC3C34" w:rsidRPr="00AE07B3" w:rsidRDefault="00AC3C34" w:rsidP="00AC3C34">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1A6B4FF2" w14:textId="77777777" w:rsidR="00AC3C34" w:rsidRPr="006F58F5" w:rsidRDefault="00AC3C34" w:rsidP="00AC3C34">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21E6C345" w14:textId="77777777" w:rsidR="00AC3C34" w:rsidRPr="00C0159B" w:rsidRDefault="00AC3C34" w:rsidP="00AC3C34">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CDDE511" w14:textId="77777777" w:rsidR="00AC3C34" w:rsidRPr="006F58F5" w:rsidRDefault="00AC3C34" w:rsidP="00AC3C34">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7A97D17" w14:textId="77777777" w:rsidR="00AC3C34" w:rsidRPr="00AE07B3" w:rsidRDefault="00AC3C34" w:rsidP="00AC3C34">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1C30B2E0" w14:textId="77777777" w:rsidR="00AC3C34" w:rsidRPr="00AE07B3" w:rsidRDefault="00AC3C34" w:rsidP="00AC3C34">
      <w:pPr>
        <w:rPr>
          <w:rStyle w:val="Emphasis"/>
        </w:rPr>
      </w:pPr>
      <w:r w:rsidRPr="00AE07B3">
        <w:rPr>
          <w:rStyle w:val="Emphasis"/>
        </w:rPr>
        <w:t>Instead of falling prey to China and Russia’s treaty trap, Washington must urgently work with allies to improve spaced-based military and intelligence capabilities.</w:t>
      </w:r>
    </w:p>
    <w:p w14:paraId="134AF4D9" w14:textId="77777777" w:rsidR="00AC3C34" w:rsidRPr="00AE07B3" w:rsidRDefault="00AC3C34" w:rsidP="00AC3C34">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D9FE886" w14:textId="77777777" w:rsidR="00AC3C34" w:rsidRPr="006F58F5" w:rsidRDefault="00AC3C34" w:rsidP="00AC3C34">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AA81F4B" w14:textId="77777777" w:rsidR="00AC3C34" w:rsidRPr="00711B24" w:rsidRDefault="00AC3C34" w:rsidP="00AC3C34">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EC54614" w14:textId="77777777" w:rsidR="00AC3C34" w:rsidRPr="00AE07B3" w:rsidRDefault="00AC3C34" w:rsidP="00AC3C34">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511E5231" w14:textId="77777777" w:rsidR="00AC3C34" w:rsidRPr="00711B24" w:rsidRDefault="00AC3C34" w:rsidP="00AC3C34">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13441558" w14:textId="77777777" w:rsidR="00AC3C34" w:rsidRPr="006F58F5" w:rsidRDefault="00AC3C34" w:rsidP="00AC3C34">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5F387E4" w14:textId="77777777" w:rsidR="00AC3C34" w:rsidRPr="00711B24" w:rsidRDefault="00AC3C34" w:rsidP="00AC3C34">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AB11523" w14:textId="77777777" w:rsidR="00AC3C34" w:rsidRPr="006F58F5" w:rsidRDefault="00AC3C34" w:rsidP="00AC3C34">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684BB5A" w14:textId="77777777" w:rsidR="00AC3C34" w:rsidRPr="00711B24" w:rsidRDefault="00AC3C34" w:rsidP="00AC3C34">
      <w:pPr>
        <w:rPr>
          <w:sz w:val="12"/>
          <w:szCs w:val="12"/>
        </w:rPr>
      </w:pPr>
      <w:r w:rsidRPr="00711B24">
        <w:rPr>
          <w:sz w:val="12"/>
          <w:szCs w:val="12"/>
        </w:rPr>
        <w:t>The vote was 164 in favor, including the United States—and a mere 12 opposed.</w:t>
      </w:r>
    </w:p>
    <w:p w14:paraId="3D144B28" w14:textId="77777777" w:rsidR="00AC3C34" w:rsidRPr="00711B24" w:rsidRDefault="00AC3C34" w:rsidP="00AC3C34">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E9400BE" w14:textId="77777777" w:rsidR="00AC3C34" w:rsidRDefault="00AC3C34" w:rsidP="00AC3C34">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1EED503E" w14:textId="77777777" w:rsidR="00AC3C34" w:rsidRDefault="00AC3C34" w:rsidP="00AC3C34">
      <w:pPr>
        <w:pStyle w:val="Heading4"/>
      </w:pPr>
      <w:r>
        <w:t xml:space="preserve">Sino-Russian space militarization causes nuclear war </w:t>
      </w:r>
    </w:p>
    <w:p w14:paraId="112C1E7D" w14:textId="77777777" w:rsidR="00AC3C34" w:rsidRPr="00A53569" w:rsidRDefault="00AC3C34" w:rsidP="00AC3C34">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49A4B38" w14:textId="77777777" w:rsidR="00AC3C34" w:rsidRPr="00A53569" w:rsidRDefault="00AC3C34" w:rsidP="00AC3C34">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E448AD3" w14:textId="77777777" w:rsidR="00AC3C34" w:rsidRPr="00A53569" w:rsidRDefault="00AC3C34" w:rsidP="00AC3C34">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68E6E35" w14:textId="77777777" w:rsidR="00AC3C34" w:rsidRDefault="00AC3C34" w:rsidP="00AC3C34">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5126D1E0" w14:textId="77777777" w:rsidR="00AC3C34" w:rsidRPr="00A53569" w:rsidRDefault="00AC3C34" w:rsidP="00AC3C34">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594E6A7F" w14:textId="77777777" w:rsidR="00AC3C34" w:rsidRPr="00A53569" w:rsidRDefault="00AC3C34" w:rsidP="00AC3C34">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30586819" w14:textId="77777777" w:rsidR="00AC3C34" w:rsidRPr="00A53569" w:rsidRDefault="00AC3C34" w:rsidP="00AC3C34">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A9E5861" w14:textId="77777777" w:rsidR="00AC3C34" w:rsidRPr="00A53569" w:rsidRDefault="00AC3C34" w:rsidP="00AC3C34">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7B15E26" w14:textId="77777777" w:rsidR="00AC3C34" w:rsidRPr="00A53569" w:rsidRDefault="00AC3C34" w:rsidP="00AC3C34">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2A75BAA3" w14:textId="77777777" w:rsidR="00AC3C34" w:rsidRPr="00A53569" w:rsidRDefault="00AC3C34" w:rsidP="00AC3C34">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185C919" w14:textId="77777777" w:rsidR="00AC3C34" w:rsidRPr="004608F4" w:rsidRDefault="00AC3C34" w:rsidP="00AC3C34">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4807B4F" w14:textId="77777777" w:rsidR="00AC3C34" w:rsidRPr="004608F4" w:rsidRDefault="00AC3C34" w:rsidP="00AC3C34">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50073428" w14:textId="77777777" w:rsidR="00AC3C34" w:rsidRPr="00A53569" w:rsidRDefault="00AC3C34" w:rsidP="00AC3C34">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3F68B92E" w14:textId="77777777" w:rsidR="00AC3C34" w:rsidRPr="00A53569" w:rsidRDefault="00AC3C34" w:rsidP="00AC3C34">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2F9501B6" w14:textId="77777777" w:rsidR="00AC3C34" w:rsidRPr="00A53569" w:rsidRDefault="00AC3C34" w:rsidP="00AC3C34">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26F8175" w14:textId="77777777" w:rsidR="00AC3C34" w:rsidRDefault="00AC3C34" w:rsidP="00AC3C34">
      <w:pPr>
        <w:rPr>
          <w:rStyle w:val="Emphasis"/>
        </w:rPr>
      </w:pPr>
    </w:p>
    <w:p w14:paraId="0AC60CEB" w14:textId="77777777" w:rsidR="00AC3C34" w:rsidRPr="00A21536" w:rsidRDefault="00AC3C34" w:rsidP="00AC3C34">
      <w:pPr>
        <w:rPr>
          <w:b/>
          <w:iCs/>
          <w:sz w:val="22"/>
          <w:u w:val="single"/>
          <w:bdr w:val="single" w:sz="8" w:space="0" w:color="auto"/>
        </w:rPr>
      </w:pPr>
    </w:p>
    <w:p w14:paraId="6AEA5BAD" w14:textId="77777777" w:rsidR="00AC3C34" w:rsidRPr="00E268B7" w:rsidRDefault="00AC3C34" w:rsidP="00AC3C34">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BCBF78C" w14:textId="77777777" w:rsidR="00AC3C34" w:rsidRPr="00711B24" w:rsidRDefault="00AC3C34" w:rsidP="00AC3C34">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1AE47C38" w14:textId="77777777" w:rsidR="00AC3C34" w:rsidRPr="00711B24" w:rsidRDefault="00AC3C34" w:rsidP="00AC3C34">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A7E3953" w14:textId="77777777" w:rsidR="00AC3C34" w:rsidRPr="006232C5" w:rsidRDefault="00AC3C34" w:rsidP="00AC3C34">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6769FBD8" w14:textId="77777777" w:rsidR="00AC3C34" w:rsidRPr="00711B24" w:rsidRDefault="00AC3C34" w:rsidP="00AC3C34">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67EF6D60" w14:textId="77777777" w:rsidR="00AC3C34" w:rsidRPr="00711B24" w:rsidRDefault="00AC3C34" w:rsidP="00AC3C34">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743E8E5" w14:textId="77777777" w:rsidR="00AC3C34" w:rsidRPr="00711B24" w:rsidRDefault="00AC3C34" w:rsidP="00AC3C34">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34A7E0C" w14:textId="77777777" w:rsidR="00AC3C34" w:rsidRPr="00711B24" w:rsidRDefault="00AC3C34" w:rsidP="00AC3C34">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BD25891" w14:textId="77777777" w:rsidR="00AC3C34" w:rsidRDefault="00AC3C34" w:rsidP="00AC3C34">
      <w:pPr>
        <w:pStyle w:val="Heading4"/>
      </w:pPr>
      <w:r>
        <w:lastRenderedPageBreak/>
        <w:t xml:space="preserve">Scenario two is hegemony: </w:t>
      </w:r>
    </w:p>
    <w:p w14:paraId="5F9C9415" w14:textId="77777777" w:rsidR="00AC3C34" w:rsidRDefault="00AC3C34" w:rsidP="00AC3C34">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4E9C891" w14:textId="77777777" w:rsidR="00AC3C34" w:rsidRPr="00E9083B" w:rsidRDefault="00AC3C34" w:rsidP="00AC3C34">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67C01B78" w14:textId="77777777" w:rsidR="00AC3C34" w:rsidRPr="00E9083B" w:rsidRDefault="00AC3C34" w:rsidP="00AC3C34">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4FEABEA8" w14:textId="77777777" w:rsidR="00AC3C34" w:rsidRPr="00711B24" w:rsidRDefault="00AC3C34" w:rsidP="00AC3C34">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BA11ABB" w14:textId="77777777" w:rsidR="00AC3C34" w:rsidRPr="00711B24" w:rsidRDefault="00AC3C34" w:rsidP="00AC3C34">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E8B60C1" w14:textId="77777777" w:rsidR="00AC3C34" w:rsidRPr="00E9083B" w:rsidRDefault="00AC3C34" w:rsidP="00AC3C34">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40BD0CF" w14:textId="77777777" w:rsidR="00AC3C34" w:rsidRPr="00711B24" w:rsidRDefault="00AC3C34" w:rsidP="00AC3C34">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0456896B" w14:textId="77777777" w:rsidR="00AC3C34" w:rsidRPr="00E9083B" w:rsidRDefault="00AC3C34" w:rsidP="00AC3C34">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6E276DC" w14:textId="77777777" w:rsidR="00AC3C34" w:rsidRPr="00E9083B" w:rsidRDefault="00AC3C34" w:rsidP="00AC3C34">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8F6971C" w14:textId="77777777" w:rsidR="00AC3C34" w:rsidRPr="00711B24" w:rsidRDefault="00AC3C34" w:rsidP="00AC3C34">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70FE80F" w14:textId="77777777" w:rsidR="00AC3C34" w:rsidRDefault="00AC3C34" w:rsidP="00AC3C34">
      <w:pPr>
        <w:pStyle w:val="Heading4"/>
      </w:pPr>
      <w:r>
        <w:lastRenderedPageBreak/>
        <w:t>Chinese ASAT development emboldens Taiwan invasion – either US doesn’t follow through on its defense commitments, which kills alliances, or it defends Taiwan, which goes nuclear</w:t>
      </w:r>
    </w:p>
    <w:p w14:paraId="68466DF3" w14:textId="77777777" w:rsidR="00AC3C34" w:rsidRPr="002F7CCC" w:rsidRDefault="00AC3C34" w:rsidP="00AC3C34">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70F4EFB2" w14:textId="77777777" w:rsidR="00AC3C34" w:rsidRPr="00CD6535" w:rsidRDefault="00AC3C34" w:rsidP="00AC3C34">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7F9C797E" w14:textId="77777777" w:rsidR="00AC3C34" w:rsidRPr="00CD6535" w:rsidRDefault="00AC3C34" w:rsidP="00AC3C34">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0EDE477" w14:textId="77777777" w:rsidR="00AC3C34" w:rsidRPr="00CD6535" w:rsidRDefault="00AC3C34" w:rsidP="00AC3C34">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1626F4A" w14:textId="77777777" w:rsidR="00AC3C34" w:rsidRPr="00CD6535" w:rsidRDefault="00AC3C34" w:rsidP="00AC3C34">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8543D5B" w14:textId="77777777" w:rsidR="00AC3C34" w:rsidRPr="00CD6535" w:rsidRDefault="00AC3C34" w:rsidP="00AC3C34">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2C28CDF" w14:textId="77777777" w:rsidR="00AC3C34" w:rsidRPr="00CD6535" w:rsidRDefault="00AC3C34" w:rsidP="00AC3C34">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CA3256C" w14:textId="77777777" w:rsidR="00AC3C34" w:rsidRPr="00CD6535" w:rsidRDefault="00AC3C34" w:rsidP="00AC3C34">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59DF74FA" w14:textId="77777777" w:rsidR="00AC3C34" w:rsidRPr="00CD6535" w:rsidRDefault="00AC3C34" w:rsidP="00AC3C34">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C97855E" w14:textId="77777777" w:rsidR="00AC3C34" w:rsidRPr="00CD6535" w:rsidRDefault="00AC3C34" w:rsidP="00AC3C34">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BE44C3B" w14:textId="77777777" w:rsidR="00AC3C34" w:rsidRDefault="00AC3C34" w:rsidP="00AC3C34">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504D2842" w14:textId="77777777" w:rsidR="00AC3C34" w:rsidRDefault="00AC3C34" w:rsidP="00AC3C34">
      <w:pPr>
        <w:rPr>
          <w:sz w:val="12"/>
        </w:rPr>
      </w:pPr>
    </w:p>
    <w:p w14:paraId="3B0E47FD" w14:textId="77777777" w:rsidR="00AC3C34" w:rsidRDefault="00AC3C34" w:rsidP="00AC3C34">
      <w:pPr>
        <w:pStyle w:val="Heading4"/>
      </w:pPr>
      <w:r>
        <w:t xml:space="preserve">The commercial sector cements </w:t>
      </w:r>
      <w:r>
        <w:rPr>
          <w:u w:val="single"/>
        </w:rPr>
        <w:t>space dominance</w:t>
      </w:r>
      <w:r>
        <w:t xml:space="preserve"> – Chinese success greenlights leadership across the board</w:t>
      </w:r>
    </w:p>
    <w:p w14:paraId="2DEC90D9" w14:textId="77777777" w:rsidR="00AC3C34" w:rsidRDefault="00AC3C34" w:rsidP="00AC3C34">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77DA9CC" w14:textId="77777777" w:rsidR="00AC3C34" w:rsidRPr="0034418B" w:rsidRDefault="00AC3C34" w:rsidP="00AC3C34">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5AE7F690" w14:textId="77777777" w:rsidR="00AC3C34" w:rsidRPr="001A42E6" w:rsidRDefault="00AC3C34" w:rsidP="00AC3C34">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FEACB08" w14:textId="77777777" w:rsidR="00AC3C34" w:rsidRPr="001A42E6" w:rsidRDefault="00AC3C34" w:rsidP="00AC3C34">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D7BA7C8"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BE06E22"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BEDFD51" w14:textId="77777777" w:rsidR="00AC3C34" w:rsidRPr="001A42E6" w:rsidRDefault="00AC3C34" w:rsidP="00AC3C34">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41C0D00" w14:textId="77777777" w:rsidR="00AC3C34" w:rsidRPr="001A42E6" w:rsidRDefault="00AC3C34" w:rsidP="00AC3C34">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32BAD83" w14:textId="77777777" w:rsidR="00AC3C34" w:rsidRPr="001A42E6" w:rsidRDefault="00AC3C34" w:rsidP="00AC3C34">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DAC65CF" w14:textId="77777777" w:rsidR="00AC3C34" w:rsidRPr="00711B24" w:rsidRDefault="00AC3C34" w:rsidP="00AC3C34">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9CAB3B5"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05CE3D2"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69CCA8D"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8136635" w14:textId="77777777" w:rsidR="00AC3C34" w:rsidRPr="001A42E6" w:rsidRDefault="00AC3C34" w:rsidP="00AC3C34">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B44B0B4"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53BE519" w14:textId="77777777" w:rsidR="00AC3C34" w:rsidRPr="00711B24" w:rsidRDefault="00AC3C34" w:rsidP="00AC3C34">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5D0C5BA"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53E3BA6" w14:textId="77777777" w:rsidR="00AC3C34" w:rsidRPr="001A42E6" w:rsidRDefault="00AC3C34" w:rsidP="00AC3C34">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F83294B" w14:textId="77777777" w:rsidR="00AC3C34" w:rsidRPr="00711B24" w:rsidRDefault="00AC3C34" w:rsidP="00AC3C34">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75D401DA"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157FFB4"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07F991CF"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C5B5784"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73927F7"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6BEED5F" w14:textId="77777777" w:rsidR="00AC3C34" w:rsidRPr="00711B24" w:rsidRDefault="00AC3C34" w:rsidP="00AC3C34">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A529A7" w14:textId="77777777" w:rsidR="00AC3C34" w:rsidRPr="00711B24" w:rsidRDefault="00AC3C34" w:rsidP="00AC3C34">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C3BEB32" w14:textId="77777777" w:rsidR="00AC3C34" w:rsidRPr="00711B24" w:rsidRDefault="00AC3C34" w:rsidP="00AC3C34">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1BABD00" w14:textId="77777777" w:rsidR="00AC3C34" w:rsidRPr="001A42E6" w:rsidRDefault="00AC3C34" w:rsidP="00AC3C34">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3F168B0" w14:textId="77777777" w:rsidR="00AC3C34" w:rsidRPr="00AE07B3" w:rsidRDefault="00AC3C34" w:rsidP="00AC3C34">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0F4A10EB" w14:textId="77777777" w:rsidR="00AC3C34" w:rsidRPr="00AE07B3" w:rsidRDefault="00AC3C34" w:rsidP="00AC3C34">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2777BDD9" w14:textId="77777777" w:rsidR="00AC3C34" w:rsidRPr="00AE07B3" w:rsidRDefault="00AC3C34" w:rsidP="00AC3C34">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37BAE355" w14:textId="77777777" w:rsidR="00AC3C34" w:rsidRDefault="00AC3C34" w:rsidP="00AC3C34">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17B001E2" w14:textId="77777777" w:rsidR="00AC3C34" w:rsidRDefault="00AC3C34" w:rsidP="00AC3C34">
      <w:pPr>
        <w:spacing w:before="100" w:beforeAutospacing="1" w:after="100" w:afterAutospacing="1"/>
        <w:rPr>
          <w:rFonts w:eastAsia="Times New Roman"/>
          <w:color w:val="000000"/>
          <w:sz w:val="12"/>
          <w:szCs w:val="22"/>
        </w:rPr>
      </w:pPr>
    </w:p>
    <w:p w14:paraId="5644F1F3" w14:textId="77777777" w:rsidR="00AC3C34" w:rsidRDefault="00AC3C34" w:rsidP="00AC3C34">
      <w:pPr>
        <w:pStyle w:val="Heading4"/>
      </w:pPr>
      <w:r>
        <w:t>Pursuit is inevitable</w:t>
      </w:r>
    </w:p>
    <w:p w14:paraId="2E02CF9F" w14:textId="77777777" w:rsidR="00AC3C34" w:rsidRPr="00D4243E" w:rsidRDefault="00AC3C34" w:rsidP="00AC3C34">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3CE3C028" w14:textId="77777777" w:rsidR="00AC3C34" w:rsidRPr="00D4243E" w:rsidRDefault="00AC3C34" w:rsidP="00AC3C34">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084F9D9E" w14:textId="77777777" w:rsidR="00AC3C34" w:rsidRPr="00711B24" w:rsidRDefault="00AC3C34" w:rsidP="00AC3C34">
      <w:pPr>
        <w:spacing w:before="100" w:beforeAutospacing="1" w:after="100" w:afterAutospacing="1"/>
        <w:rPr>
          <w:rFonts w:eastAsia="Times New Roman"/>
          <w:color w:val="000000"/>
          <w:sz w:val="12"/>
          <w:szCs w:val="22"/>
        </w:rPr>
      </w:pPr>
    </w:p>
    <w:p w14:paraId="715E7D21" w14:textId="77777777" w:rsidR="00AC3C34" w:rsidRDefault="00AC3C34" w:rsidP="00AC3C34"/>
    <w:p w14:paraId="50F346CF" w14:textId="77777777" w:rsidR="00AC3C34" w:rsidRDefault="00AC3C34" w:rsidP="00AC3C34">
      <w:pPr>
        <w:pStyle w:val="Heading3"/>
      </w:pPr>
      <w:r>
        <w:lastRenderedPageBreak/>
        <w:t>1AC – Framing</w:t>
      </w:r>
    </w:p>
    <w:p w14:paraId="1FF05BBA" w14:textId="77777777" w:rsidR="00AC3C34" w:rsidRPr="00A355C6" w:rsidRDefault="00AC3C34" w:rsidP="00AC3C3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62FBB0F4" w14:textId="77777777" w:rsidR="00AC3C34" w:rsidRPr="00331CE8" w:rsidRDefault="00AC3C34" w:rsidP="00AC3C34">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CC07E4B" w14:textId="77777777" w:rsidR="00AC3C34" w:rsidRPr="00A355C6" w:rsidRDefault="00AC3C34" w:rsidP="00AC3C3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FB9F48A" w14:textId="77777777" w:rsidR="00AC3C34" w:rsidRPr="00A355C6" w:rsidRDefault="00AC3C34" w:rsidP="00AC3C3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BE71E30" w14:textId="77777777" w:rsidR="00AC3C34" w:rsidRPr="00331CE8" w:rsidRDefault="00AC3C34" w:rsidP="00AC3C34">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C7DD8ED" w14:textId="77777777" w:rsidR="00AC3C34" w:rsidRPr="00A355C6" w:rsidRDefault="00AC3C34" w:rsidP="00AC3C3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2F7CC7F" w14:textId="77777777" w:rsidR="00AC3C34" w:rsidRPr="00A355C6" w:rsidRDefault="00AC3C34" w:rsidP="00AC3C3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76CFA28" w14:textId="6AC59816" w:rsidR="00AC3C34" w:rsidRPr="00AC3C34" w:rsidRDefault="00AC3C34" w:rsidP="00AC3C34">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24C7190B" w14:textId="5AA5D975" w:rsidR="00AC3C34" w:rsidRDefault="00AC3C34" w:rsidP="00AC3C34">
      <w:pPr>
        <w:pStyle w:val="Heading4"/>
        <w:numPr>
          <w:ilvl w:val="0"/>
          <w:numId w:val="12"/>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51886C1" w14:textId="77777777" w:rsidR="00AC3C34" w:rsidRPr="009F62E9" w:rsidRDefault="00AC3C34" w:rsidP="00AC3C34">
      <w:pPr>
        <w:pStyle w:val="Heading4"/>
        <w:numPr>
          <w:ilvl w:val="0"/>
          <w:numId w:val="12"/>
        </w:numPr>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18F63FBB" w14:textId="77777777" w:rsidR="00AC3C34" w:rsidRPr="008C2485" w:rsidRDefault="00AC3C34" w:rsidP="00AC3C34">
      <w:pPr>
        <w:pStyle w:val="Heading4"/>
        <w:numPr>
          <w:ilvl w:val="0"/>
          <w:numId w:val="12"/>
        </w:numPr>
        <w:rPr>
          <w:rFonts w:cs="Calibri"/>
        </w:rPr>
      </w:pP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7CF392F0" w14:textId="05FD6B76" w:rsidR="00AC3C34" w:rsidRDefault="00AC3C34" w:rsidP="00AC3C34">
      <w:pPr>
        <w:pStyle w:val="Heading4"/>
        <w:numPr>
          <w:ilvl w:val="0"/>
          <w:numId w:val="12"/>
        </w:numPr>
        <w:spacing w:line="276" w:lineRule="auto"/>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305332D1" w14:textId="7DCF461D" w:rsidR="00AC3C34" w:rsidRDefault="00AC3C34" w:rsidP="00AC3C34">
      <w:pPr>
        <w:pStyle w:val="Heading4"/>
        <w:numPr>
          <w:ilvl w:val="0"/>
          <w:numId w:val="12"/>
        </w:numPr>
      </w:pPr>
      <w:r w:rsidRPr="00B43B3E">
        <w:rPr>
          <w:rFonts w:cs="Calibri"/>
          <w:u w:val="single"/>
        </w:rPr>
        <w:t>Nothing in the 1AC triggers presumption or permissibility</w:t>
      </w:r>
      <w:r w:rsidRPr="00B43B3E">
        <w:rPr>
          <w:rFonts w:cs="Calibri"/>
        </w:rPr>
        <w:t xml:space="preserve"> – but they should affirm:</w:t>
      </w:r>
    </w:p>
    <w:p w14:paraId="02D142F6" w14:textId="77777777" w:rsidR="00AC3C34" w:rsidRDefault="00AC3C34" w:rsidP="00AC3C34">
      <w:pPr>
        <w:pStyle w:val="Heading4"/>
        <w:numPr>
          <w:ilvl w:val="1"/>
          <w:numId w:val="12"/>
        </w:numPr>
      </w:pPr>
      <w:r w:rsidRPr="00B43B3E">
        <w:rPr>
          <w:rFonts w:cs="Calibri"/>
        </w:rPr>
        <w:lastRenderedPageBreak/>
        <w:t>The skewed 4min 1AR has to answer 7min of offense and hedge against a 6min 2nr collapse, if the neg can’t prove the aff false you should presume its true</w:t>
      </w:r>
    </w:p>
    <w:p w14:paraId="31029256" w14:textId="77777777" w:rsidR="00AC3C34" w:rsidRDefault="00AC3C34" w:rsidP="00AC3C34">
      <w:pPr>
        <w:pStyle w:val="Heading4"/>
        <w:numPr>
          <w:ilvl w:val="1"/>
          <w:numId w:val="12"/>
        </w:numPr>
      </w:pPr>
      <w:r w:rsidRPr="00B43B3E">
        <w:rPr>
          <w:rFonts w:cs="Calibri"/>
        </w:rPr>
        <w:t>You presume statements true unless proven false – If I tell you my name is Jane you believe me unless you have evidence to the contrary</w:t>
      </w:r>
    </w:p>
    <w:p w14:paraId="4AB4C536" w14:textId="77777777" w:rsidR="00AC3C34" w:rsidRDefault="00AC3C34" w:rsidP="00AC3C34">
      <w:pPr>
        <w:pStyle w:val="Heading4"/>
        <w:numPr>
          <w:ilvl w:val="1"/>
          <w:numId w:val="12"/>
        </w:numPr>
      </w:pPr>
      <w:r w:rsidRPr="00B43B3E">
        <w:rPr>
          <w:rFonts w:cs="Calibri"/>
        </w:rPr>
        <w:t>Presuming statements are false is impossible – we can’t operate in the world if we can’t trust anything we hear</w:t>
      </w:r>
    </w:p>
    <w:p w14:paraId="13FE7C8A" w14:textId="77777777" w:rsidR="00AC3C34" w:rsidRPr="00DE70D9" w:rsidRDefault="00AC3C34" w:rsidP="00AC3C34">
      <w:pPr>
        <w:pStyle w:val="Heading4"/>
        <w:numPr>
          <w:ilvl w:val="1"/>
          <w:numId w:val="12"/>
        </w:numPr>
      </w:pPr>
      <w:r>
        <w:t>Don’t evaluate presumption or permissibility because there’s always a 1% risk of offense</w:t>
      </w:r>
    </w:p>
    <w:p w14:paraId="39686FBD" w14:textId="77777777" w:rsidR="00AC3C34" w:rsidRPr="00AC3C34" w:rsidRDefault="00AC3C34" w:rsidP="00AC3C34">
      <w:pPr>
        <w:keepNext/>
        <w:keepLines/>
        <w:spacing w:before="40"/>
        <w:outlineLvl w:val="3"/>
        <w:rPr>
          <w:rFonts w:eastAsia="Yu Gothic Light"/>
          <w:b/>
          <w:bCs/>
          <w:color w:val="000000" w:themeColor="text1"/>
          <w:sz w:val="24"/>
        </w:rPr>
      </w:pPr>
    </w:p>
    <w:p w14:paraId="4DAB74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7D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97DF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3C3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FD59C"/>
  <w14:defaultImageDpi w14:val="300"/>
  <w15:docId w15:val="{CA78A2A8-989C-0D46-9041-46553B42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3C3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97D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97D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97D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97DF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C3C3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97D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DF7"/>
  </w:style>
  <w:style w:type="character" w:customStyle="1" w:styleId="Heading1Char">
    <w:name w:val="Heading 1 Char"/>
    <w:aliases w:val="Pocket Char"/>
    <w:basedOn w:val="DefaultParagraphFont"/>
    <w:link w:val="Heading1"/>
    <w:uiPriority w:val="9"/>
    <w:rsid w:val="00197DF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97DF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97DF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97D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97DF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97DF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97DF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97DF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97DF7"/>
    <w:rPr>
      <w:color w:val="auto"/>
      <w:u w:val="none"/>
    </w:rPr>
  </w:style>
  <w:style w:type="paragraph" w:styleId="DocumentMap">
    <w:name w:val="Document Map"/>
    <w:basedOn w:val="Normal"/>
    <w:link w:val="DocumentMapChar"/>
    <w:uiPriority w:val="99"/>
    <w:semiHidden/>
    <w:unhideWhenUsed/>
    <w:rsid w:val="00197D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7DF7"/>
    <w:rPr>
      <w:rFonts w:ascii="Lucida Grande" w:hAnsi="Lucida Grande" w:cs="Lucida Grande"/>
    </w:rPr>
  </w:style>
  <w:style w:type="character" w:customStyle="1" w:styleId="Heading5Char">
    <w:name w:val="Heading 5 Char"/>
    <w:basedOn w:val="DefaultParagraphFont"/>
    <w:link w:val="Heading5"/>
    <w:uiPriority w:val="9"/>
    <w:semiHidden/>
    <w:rsid w:val="00AC3C34"/>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AC3C34"/>
    <w:rPr>
      <w:b/>
      <w:bCs/>
      <w:color w:val="404040" w:themeColor="text1" w:themeTint="BF"/>
      <w:sz w:val="26"/>
      <w:szCs w:val="26"/>
    </w:rPr>
  </w:style>
  <w:style w:type="character" w:styleId="UnresolvedMention">
    <w:name w:val="Unresolved Mention"/>
    <w:basedOn w:val="DefaultParagraphFont"/>
    <w:uiPriority w:val="99"/>
    <w:semiHidden/>
    <w:unhideWhenUsed/>
    <w:rsid w:val="00AC3C34"/>
    <w:rPr>
      <w:color w:val="605E5C"/>
      <w:shd w:val="clear" w:color="auto" w:fill="E1DFDD"/>
    </w:rPr>
  </w:style>
  <w:style w:type="paragraph" w:customStyle="1" w:styleId="Emphasis1">
    <w:name w:val="Emphasis1"/>
    <w:basedOn w:val="Normal"/>
    <w:link w:val="Emphasis"/>
    <w:autoRedefine/>
    <w:uiPriority w:val="20"/>
    <w:qFormat/>
    <w:rsid w:val="00AC3C3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AC3C3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C3C34"/>
    <w:rPr>
      <w:b/>
      <w:bCs/>
    </w:rPr>
  </w:style>
  <w:style w:type="character" w:customStyle="1" w:styleId="hbold">
    <w:name w:val="hbold"/>
    <w:basedOn w:val="DefaultParagraphFont"/>
    <w:rsid w:val="00AC3C34"/>
  </w:style>
  <w:style w:type="paragraph" w:styleId="ListParagraph">
    <w:name w:val="List Paragraph"/>
    <w:aliases w:val="6 font"/>
    <w:basedOn w:val="Normal"/>
    <w:uiPriority w:val="34"/>
    <w:qFormat/>
    <w:rsid w:val="00AC3C3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C3C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C3C3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C3C34"/>
    <w:rPr>
      <w:b/>
      <w:bCs/>
      <w:strike w:val="0"/>
      <w:dstrike w:val="0"/>
      <w:sz w:val="24"/>
      <w:u w:val="none"/>
      <w:effect w:val="none"/>
    </w:rPr>
  </w:style>
  <w:style w:type="character" w:customStyle="1" w:styleId="m489902567989944824gmail-style13ptbold">
    <w:name w:val="m_489902567989944824gmail-style13ptbold"/>
    <w:basedOn w:val="DefaultParagraphFont"/>
    <w:rsid w:val="00AC3C34"/>
  </w:style>
  <w:style w:type="character" w:customStyle="1" w:styleId="m489902567989944824gmail-styleunderline">
    <w:name w:val="m_489902567989944824gmail-styleunderline"/>
    <w:basedOn w:val="DefaultParagraphFont"/>
    <w:rsid w:val="00AC3C34"/>
  </w:style>
  <w:style w:type="character" w:customStyle="1" w:styleId="TitleChar">
    <w:name w:val="Title Char"/>
    <w:aliases w:val="Cites and Cards Char,UNDERLINE Char,Bold Underlined Char,Block Heading Char,title Char,Read This Char"/>
    <w:link w:val="Title"/>
    <w:uiPriority w:val="1"/>
    <w:qFormat/>
    <w:rsid w:val="00AC3C34"/>
    <w:rPr>
      <w:bCs/>
      <w:sz w:val="20"/>
      <w:u w:val="single"/>
    </w:rPr>
  </w:style>
  <w:style w:type="paragraph" w:styleId="Title">
    <w:name w:val="Title"/>
    <w:aliases w:val="Cites and Cards,UNDERLINE,Bold Underlined,Block Heading,title,Read This"/>
    <w:basedOn w:val="Normal"/>
    <w:next w:val="Normal"/>
    <w:link w:val="TitleChar"/>
    <w:uiPriority w:val="1"/>
    <w:qFormat/>
    <w:rsid w:val="00AC3C34"/>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AC3C3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C3C3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24</Pages>
  <Words>12900</Words>
  <Characters>73535</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2022-01-22T16:09:00Z</dcterms:created>
  <dcterms:modified xsi:type="dcterms:W3CDTF">2022-01-22T16:12:00Z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