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16B5" w14:textId="77777777" w:rsidR="00CF1784" w:rsidRPr="00B4163D" w:rsidRDefault="00CF1784" w:rsidP="00CF1784">
      <w:pPr>
        <w:pStyle w:val="Heading2"/>
      </w:pPr>
      <w:r>
        <w:t>AC</w:t>
      </w:r>
    </w:p>
    <w:p w14:paraId="2F8E1078" w14:textId="77777777" w:rsidR="00CF1784" w:rsidRDefault="00CF1784" w:rsidP="00CF1784">
      <w:pPr>
        <w:pStyle w:val="Heading3"/>
      </w:pPr>
      <w:r>
        <w:lastRenderedPageBreak/>
        <w:t>1AC – Plan</w:t>
      </w:r>
    </w:p>
    <w:p w14:paraId="781AA8F4" w14:textId="77777777" w:rsidR="00CF1784" w:rsidRPr="00B4163D" w:rsidRDefault="00CF1784" w:rsidP="00CF1784">
      <w:pPr>
        <w:pStyle w:val="Heading4"/>
      </w:pPr>
      <w:r>
        <w:t xml:space="preserve">Plan: The People’s Republic of China should ban the appropriation of outer space by private entities.  </w:t>
      </w:r>
    </w:p>
    <w:p w14:paraId="31D07EEB" w14:textId="77777777" w:rsidR="00CF1784" w:rsidRPr="004F708A" w:rsidRDefault="00CF1784" w:rsidP="00CF1784">
      <w:pPr>
        <w:pStyle w:val="Heading4"/>
      </w:pPr>
      <w:r>
        <w:t xml:space="preserve">Chinese space industrial base is set to </w:t>
      </w:r>
      <w:r>
        <w:rPr>
          <w:u w:val="single"/>
        </w:rPr>
        <w:t>surpass</w:t>
      </w:r>
      <w:r>
        <w:t xml:space="preserve"> the US </w:t>
      </w:r>
    </w:p>
    <w:p w14:paraId="26A1D4F7" w14:textId="77777777" w:rsidR="00CF1784" w:rsidRPr="00E60D8F" w:rsidRDefault="00CF1784" w:rsidP="00CF1784">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2973C82C" w14:textId="77777777" w:rsidR="00CF1784" w:rsidRPr="00EE6EBB" w:rsidRDefault="00CF1784" w:rsidP="00CF1784">
      <w:pPr>
        <w:rPr>
          <w:rStyle w:val="StyleUnderline"/>
        </w:rPr>
      </w:pPr>
      <w:r w:rsidRPr="00EE6EBB">
        <w:rPr>
          <w:rStyle w:val="StyleUnderline"/>
        </w:rPr>
        <w:t>How did China get here—and why?</w:t>
      </w:r>
    </w:p>
    <w:p w14:paraId="59D2FB8D" w14:textId="77777777" w:rsidR="00CF1784" w:rsidRPr="00C0159B" w:rsidRDefault="00CF1784" w:rsidP="00CF1784">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0E093993" w14:textId="77777777" w:rsidR="00CF1784" w:rsidRPr="00B427D5" w:rsidRDefault="00CF1784" w:rsidP="00CF1784">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2F27EB8" w14:textId="77777777" w:rsidR="00CF1784" w:rsidRPr="00C0159B" w:rsidRDefault="00CF1784" w:rsidP="00CF1784">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BF402CD" w14:textId="77777777" w:rsidR="00CF1784" w:rsidRPr="00A77938" w:rsidRDefault="00CF1784" w:rsidP="00CF1784">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1C67E2" w14:textId="77777777" w:rsidR="00CF1784" w:rsidRPr="00A77938" w:rsidRDefault="00CF1784" w:rsidP="00CF1784">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6BCA3B37" w14:textId="77777777" w:rsidR="00CF1784" w:rsidRPr="00A77938" w:rsidRDefault="00CF1784" w:rsidP="00CF1784">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84E9F52" w14:textId="77777777" w:rsidR="00CF1784" w:rsidRPr="00A77938" w:rsidRDefault="00CF1784" w:rsidP="00CF1784">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B42EDD3" w14:textId="77777777" w:rsidR="00CF1784" w:rsidRPr="00A77938" w:rsidRDefault="00CF1784" w:rsidP="00CF1784">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21AA73BF" w14:textId="77777777" w:rsidR="00CF1784" w:rsidRPr="00A77938" w:rsidRDefault="00CF1784" w:rsidP="00CF1784">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32733CA" w14:textId="77777777" w:rsidR="00CF1784" w:rsidRPr="00680538" w:rsidRDefault="00CF1784" w:rsidP="00CF1784">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31FA9836" w14:textId="77777777" w:rsidR="00CF1784" w:rsidRPr="006436FC" w:rsidRDefault="00CF1784" w:rsidP="00CF1784">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75AE228F" w14:textId="77777777" w:rsidR="00CF1784" w:rsidRPr="00230A00" w:rsidRDefault="00CF1784" w:rsidP="00CF1784">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470CB13" w14:textId="77777777" w:rsidR="00CF1784" w:rsidRPr="00EE6EBB" w:rsidRDefault="00CF1784" w:rsidP="00CF1784">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662B6CF2" w14:textId="77777777" w:rsidR="00CF1784" w:rsidRPr="00EE6EBB" w:rsidRDefault="00CF1784" w:rsidP="00CF1784">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CA5EA4">
        <w:rPr>
          <w:rStyle w:val="Emphasis"/>
          <w:highlight w:val="green"/>
        </w:rPr>
        <w:t>critical part of the country’s quest to dethrone the US as the world’s preeminent space power.</w:t>
      </w:r>
    </w:p>
    <w:p w14:paraId="2AFF5FF9" w14:textId="77777777" w:rsidR="00CF1784" w:rsidRPr="00EE6EBB" w:rsidRDefault="00CF1784" w:rsidP="00CF1784">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2211A80E" w14:textId="77777777" w:rsidR="00CF1784" w:rsidRPr="00C0159B" w:rsidRDefault="00CF1784" w:rsidP="00CF1784">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1A68D756" w14:textId="77777777" w:rsidR="00CF1784" w:rsidRPr="00EE6EBB" w:rsidRDefault="00CF1784" w:rsidP="00CF1784">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319C533" w14:textId="77777777" w:rsidR="00CF1784" w:rsidRPr="00EE6EBB" w:rsidRDefault="00CF1784" w:rsidP="00CF1784">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EAF0FE4" w14:textId="77777777" w:rsidR="00CF1784" w:rsidRPr="00E9083B" w:rsidRDefault="00CF1784" w:rsidP="00CF1784">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D0179EB" w14:textId="77777777" w:rsidR="00CF1784" w:rsidRPr="008000DC" w:rsidRDefault="00CF1784" w:rsidP="00CF1784">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2CAEE8EA" w14:textId="77777777" w:rsidR="00CF1784" w:rsidRPr="00680538" w:rsidRDefault="00CF1784" w:rsidP="00CF1784">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D2A29DB" w14:textId="77777777" w:rsidR="00CF1784" w:rsidRPr="00680538" w:rsidRDefault="00CF1784" w:rsidP="00CF1784">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65949005" w14:textId="77777777" w:rsidR="00CF1784" w:rsidRPr="00C0159B" w:rsidRDefault="00CF1784" w:rsidP="00CF1784">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F660B60" w14:textId="77777777" w:rsidR="00CF1784" w:rsidRPr="00680538" w:rsidRDefault="00CF1784" w:rsidP="00CF1784">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58CF2981" w14:textId="77777777" w:rsidR="00CF1784" w:rsidRPr="00680538" w:rsidRDefault="00CF1784" w:rsidP="00CF1784">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E782C95" w14:textId="77777777" w:rsidR="00CF1784" w:rsidRDefault="00CF1784" w:rsidP="00CF1784">
      <w:r>
        <w:t>What is the relationship between China’s space industry development and its Military-Civil Fusion strategy, and how is this affecting the commercial space sector?</w:t>
      </w:r>
    </w:p>
    <w:p w14:paraId="03530721" w14:textId="77777777" w:rsidR="00CF1784" w:rsidRPr="00680538" w:rsidRDefault="00CF1784" w:rsidP="00CF1784">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3453CE7" w14:textId="77777777" w:rsidR="00CF1784" w:rsidRPr="00680538" w:rsidRDefault="00CF1784" w:rsidP="00CF1784">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23E4170" w14:textId="77777777" w:rsidR="00CF1784" w:rsidRDefault="00CF1784" w:rsidP="00CF1784">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961362A" w14:textId="77777777" w:rsidR="00CF1784" w:rsidRPr="0034418B" w:rsidRDefault="00CF1784" w:rsidP="00CF1784">
      <w:pPr>
        <w:pStyle w:val="Heading4"/>
      </w:pPr>
      <w:r>
        <w:t>Scenario one is space militarization:</w:t>
      </w:r>
    </w:p>
    <w:p w14:paraId="41679FE1" w14:textId="77777777" w:rsidR="00CF1784" w:rsidRDefault="00CF1784" w:rsidP="00CF1784">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F6D648A" w14:textId="77777777" w:rsidR="00CF1784" w:rsidRPr="00C64542" w:rsidRDefault="00CF1784" w:rsidP="00CF1784">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2B6C7E4" w14:textId="77777777" w:rsidR="00CF1784" w:rsidRPr="00C64542" w:rsidRDefault="00CF1784" w:rsidP="00CF1784">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191F53CA" w14:textId="77777777" w:rsidR="00CF1784" w:rsidRPr="00C64542" w:rsidRDefault="00CF1784" w:rsidP="00CF1784">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1DE3DAE" w14:textId="77777777" w:rsidR="00CF1784" w:rsidRPr="00C0159B" w:rsidRDefault="00CF1784" w:rsidP="00CF1784">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5F11920" w14:textId="77777777" w:rsidR="00CF1784" w:rsidRPr="00C64542" w:rsidRDefault="00CF1784" w:rsidP="00CF1784">
      <w:pPr>
        <w:rPr>
          <w:rStyle w:val="Emphasis"/>
        </w:rPr>
      </w:pPr>
      <w:r w:rsidRPr="00C64542">
        <w:rPr>
          <w:rStyle w:val="Emphasis"/>
        </w:rPr>
        <w:t>On the surface, that sounds innocuous. Who, after all, wants an arms race in space?</w:t>
      </w:r>
    </w:p>
    <w:p w14:paraId="2D5D9D18" w14:textId="77777777" w:rsidR="00CF1784" w:rsidRPr="00C64542" w:rsidRDefault="00CF1784" w:rsidP="00CF1784">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7B606B98" w14:textId="77777777" w:rsidR="00CF1784" w:rsidRPr="00C0159B" w:rsidRDefault="00CF1784" w:rsidP="00CF1784">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D0CAA2B" w14:textId="77777777" w:rsidR="00CF1784" w:rsidRPr="00C64542" w:rsidRDefault="00CF1784" w:rsidP="00CF1784">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29E90884" w14:textId="77777777" w:rsidR="00CF1784" w:rsidRPr="00AE07B3" w:rsidRDefault="00CF1784" w:rsidP="00CF1784">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6BF88212" w14:textId="77777777" w:rsidR="00CF1784" w:rsidRPr="00AE07B3" w:rsidRDefault="00CF1784" w:rsidP="00CF1784">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37A2EFBD" w14:textId="77777777" w:rsidR="00CF1784" w:rsidRPr="00AE07B3" w:rsidRDefault="00CF1784" w:rsidP="00CF1784">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00D4019A" w14:textId="77777777" w:rsidR="00CF1784" w:rsidRPr="006F58F5" w:rsidRDefault="00CF1784" w:rsidP="00CF1784">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04E1F8D" w14:textId="77777777" w:rsidR="00CF1784" w:rsidRPr="00C0159B" w:rsidRDefault="00CF1784" w:rsidP="00CF1784">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01D3D51" w14:textId="77777777" w:rsidR="00CF1784" w:rsidRPr="006F58F5" w:rsidRDefault="00CF1784" w:rsidP="00CF1784">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CC60A3D" w14:textId="77777777" w:rsidR="00CF1784" w:rsidRPr="00AE07B3" w:rsidRDefault="00CF1784" w:rsidP="00CF1784">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0483C0BF" w14:textId="77777777" w:rsidR="00CF1784" w:rsidRPr="00AE07B3" w:rsidRDefault="00CF1784" w:rsidP="00CF1784">
      <w:pPr>
        <w:rPr>
          <w:rStyle w:val="Emphasis"/>
        </w:rPr>
      </w:pPr>
      <w:r w:rsidRPr="00AE07B3">
        <w:rPr>
          <w:rStyle w:val="Emphasis"/>
        </w:rPr>
        <w:t>Instead of falling prey to China and Russia’s treaty trap, Washington must urgently work with allies to improve spaced-based military and intelligence capabilities.</w:t>
      </w:r>
    </w:p>
    <w:p w14:paraId="4D861928" w14:textId="77777777" w:rsidR="00CF1784" w:rsidRPr="00AE07B3" w:rsidRDefault="00CF1784" w:rsidP="00CF1784">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C7FEF18" w14:textId="77777777" w:rsidR="00CF1784" w:rsidRPr="006F58F5" w:rsidRDefault="00CF1784" w:rsidP="00CF1784">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3044436" w14:textId="77777777" w:rsidR="00CF1784" w:rsidRPr="00711B24" w:rsidRDefault="00CF1784" w:rsidP="00CF1784">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15B992F4" w14:textId="77777777" w:rsidR="00CF1784" w:rsidRPr="00AE07B3" w:rsidRDefault="00CF1784" w:rsidP="00CF1784">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0B474B1F" w14:textId="77777777" w:rsidR="00CF1784" w:rsidRPr="00711B24" w:rsidRDefault="00CF1784" w:rsidP="00CF1784">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4919ABBE" w14:textId="77777777" w:rsidR="00CF1784" w:rsidRPr="006F58F5" w:rsidRDefault="00CF1784" w:rsidP="00CF1784">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8DE7CCD" w14:textId="77777777" w:rsidR="00CF1784" w:rsidRPr="00711B24" w:rsidRDefault="00CF1784" w:rsidP="00CF1784">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0A66AA14" w14:textId="77777777" w:rsidR="00CF1784" w:rsidRPr="006F58F5" w:rsidRDefault="00CF1784" w:rsidP="00CF1784">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1F97806F" w14:textId="77777777" w:rsidR="00CF1784" w:rsidRPr="00711B24" w:rsidRDefault="00CF1784" w:rsidP="00CF1784">
      <w:pPr>
        <w:rPr>
          <w:sz w:val="12"/>
          <w:szCs w:val="12"/>
        </w:rPr>
      </w:pPr>
      <w:r w:rsidRPr="00711B24">
        <w:rPr>
          <w:sz w:val="12"/>
          <w:szCs w:val="12"/>
        </w:rPr>
        <w:t>The vote was 164 in favor, including the United States—and a mere 12 opposed.</w:t>
      </w:r>
    </w:p>
    <w:p w14:paraId="1226DA86" w14:textId="77777777" w:rsidR="00CF1784" w:rsidRPr="00711B24" w:rsidRDefault="00CF1784" w:rsidP="00CF1784">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779A02FE" w14:textId="77777777" w:rsidR="00CF1784" w:rsidRDefault="00CF1784" w:rsidP="00CF1784">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6A71D2F1" w14:textId="77777777" w:rsidR="00CF1784" w:rsidRDefault="00CF1784" w:rsidP="00CF1784">
      <w:pPr>
        <w:pStyle w:val="Heading4"/>
      </w:pPr>
      <w:r>
        <w:t xml:space="preserve">Sino-Russian space militarization causes nuclear war </w:t>
      </w:r>
    </w:p>
    <w:p w14:paraId="2BB64D61" w14:textId="77777777" w:rsidR="00CF1784" w:rsidRPr="00A53569" w:rsidRDefault="00CF1784" w:rsidP="00CF1784">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0BC35650" w14:textId="77777777" w:rsidR="00CF1784" w:rsidRPr="00A53569" w:rsidRDefault="00CF1784" w:rsidP="00CF1784">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5FD2E6E5" w14:textId="77777777" w:rsidR="00CF1784" w:rsidRPr="00A53569" w:rsidRDefault="00CF1784" w:rsidP="00CF1784">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38F0C2FF" w14:textId="77777777" w:rsidR="00CF1784" w:rsidRDefault="00CF1784" w:rsidP="00CF1784">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07758862" w14:textId="77777777" w:rsidR="00CF1784" w:rsidRPr="00A53569" w:rsidRDefault="00CF1784" w:rsidP="00CF1784">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proofErr w:type="spellStart"/>
      <w:r w:rsidRPr="004608F4">
        <w:rPr>
          <w:rStyle w:val="Emphasis"/>
        </w:rPr>
        <w:t>cyber attacks</w:t>
      </w:r>
      <w:proofErr w:type="spellEnd"/>
      <w:r w:rsidRPr="004608F4">
        <w:rPr>
          <w:rStyle w:val="StyleUnderline"/>
        </w:rPr>
        <w:t>, he said</w:t>
      </w:r>
      <w:r w:rsidRPr="00A53569">
        <w:rPr>
          <w:rStyle w:val="StyleUnderline"/>
        </w:rPr>
        <w:t>.</w:t>
      </w:r>
    </w:p>
    <w:p w14:paraId="42FDBF9D" w14:textId="77777777" w:rsidR="00CF1784" w:rsidRPr="00A53569" w:rsidRDefault="00CF1784" w:rsidP="00CF1784">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1BACC3BA" w14:textId="77777777" w:rsidR="00CF1784" w:rsidRPr="00A53569" w:rsidRDefault="00CF1784" w:rsidP="00CF1784">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4DDD7A4E" w14:textId="77777777" w:rsidR="00CF1784" w:rsidRPr="00A53569" w:rsidRDefault="00CF1784" w:rsidP="00CF1784">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4A9E3F8" w14:textId="77777777" w:rsidR="00CF1784" w:rsidRPr="00A53569" w:rsidRDefault="00CF1784" w:rsidP="00CF1784">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449B6E92" w14:textId="77777777" w:rsidR="00CF1784" w:rsidRPr="00A53569" w:rsidRDefault="00CF1784" w:rsidP="00CF1784">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19EDA9D6" w14:textId="77777777" w:rsidR="00CF1784" w:rsidRPr="004608F4" w:rsidRDefault="00CF1784" w:rsidP="00CF1784">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4D994591" w14:textId="77777777" w:rsidR="00CF1784" w:rsidRPr="004608F4" w:rsidRDefault="00CF1784" w:rsidP="00CF1784">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0C0EA8D1" w14:textId="77777777" w:rsidR="00CF1784" w:rsidRPr="00A53569" w:rsidRDefault="00CF1784" w:rsidP="00CF1784">
      <w:pPr>
        <w:rPr>
          <w:rStyle w:val="StyleUnderline"/>
        </w:rPr>
      </w:pPr>
      <w:r w:rsidRPr="004608F4">
        <w:t xml:space="preserve">While China is quickly weaponizing space, its government points </w:t>
      </w:r>
      <w:proofErr w:type="gramStart"/>
      <w:r w:rsidRPr="004608F4">
        <w:t>fingers</w:t>
      </w:r>
      <w:proofErr w:type="gramEnd"/>
      <w:r w:rsidRPr="004608F4">
        <w:t xml:space="preserve">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296F04F0" w14:textId="77777777" w:rsidR="00CF1784" w:rsidRPr="00A53569" w:rsidRDefault="00CF1784" w:rsidP="00CF1784">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231D28B5" w14:textId="77777777" w:rsidR="00CF1784" w:rsidRPr="00A53569" w:rsidRDefault="00CF1784" w:rsidP="00CF1784">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30AF601A" w14:textId="77777777" w:rsidR="00CF1784" w:rsidRDefault="00CF1784" w:rsidP="00CF1784">
      <w:pPr>
        <w:rPr>
          <w:rStyle w:val="Emphasis"/>
        </w:rPr>
      </w:pPr>
    </w:p>
    <w:p w14:paraId="53068FB3" w14:textId="77777777" w:rsidR="00CF1784" w:rsidRPr="00A21536" w:rsidRDefault="00CF1784" w:rsidP="00CF1784">
      <w:pPr>
        <w:rPr>
          <w:b/>
          <w:iCs/>
          <w:sz w:val="22"/>
          <w:u w:val="single"/>
          <w:bdr w:val="single" w:sz="8" w:space="0" w:color="auto"/>
        </w:rPr>
      </w:pPr>
    </w:p>
    <w:p w14:paraId="3DC3A017" w14:textId="77777777" w:rsidR="00CF1784" w:rsidRPr="00E268B7" w:rsidRDefault="00CF1784" w:rsidP="00CF1784">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4E178EF" w14:textId="77777777" w:rsidR="00CF1784" w:rsidRPr="00711B24" w:rsidRDefault="00CF1784" w:rsidP="00CF1784">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28E935DA" w14:textId="77777777" w:rsidR="00CF1784" w:rsidRPr="00711B24" w:rsidRDefault="00CF1784" w:rsidP="00CF1784">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5C3BB8C" w14:textId="77777777" w:rsidR="00CF1784" w:rsidRPr="006232C5" w:rsidRDefault="00CF1784" w:rsidP="00CF1784">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10FEAB0D" w14:textId="77777777" w:rsidR="00CF1784" w:rsidRPr="00711B24" w:rsidRDefault="00CF1784" w:rsidP="00CF1784">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14F4C640" w14:textId="77777777" w:rsidR="00CF1784" w:rsidRPr="00711B24" w:rsidRDefault="00CF1784" w:rsidP="00CF1784">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D664564" w14:textId="77777777" w:rsidR="00CF1784" w:rsidRPr="00711B24" w:rsidRDefault="00CF1784" w:rsidP="00CF1784">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2780D363" w14:textId="77777777" w:rsidR="00CF1784" w:rsidRPr="00711B24" w:rsidRDefault="00CF1784" w:rsidP="00CF1784">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143A5070" w14:textId="77777777" w:rsidR="00CF1784" w:rsidRDefault="00CF1784" w:rsidP="00CF1784">
      <w:pPr>
        <w:pStyle w:val="Heading4"/>
      </w:pPr>
      <w:r>
        <w:lastRenderedPageBreak/>
        <w:t xml:space="preserve">Scenario two is hegemony: </w:t>
      </w:r>
    </w:p>
    <w:p w14:paraId="1C2C9981" w14:textId="77777777" w:rsidR="00CF1784" w:rsidRDefault="00CF1784" w:rsidP="00CF1784">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609A1E8" w14:textId="77777777" w:rsidR="00CF1784" w:rsidRPr="00E9083B" w:rsidRDefault="00CF1784" w:rsidP="00CF1784">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6A953C63" w14:textId="77777777" w:rsidR="00CF1784" w:rsidRPr="00E9083B" w:rsidRDefault="00CF1784" w:rsidP="00CF1784">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7A3A8C96" w14:textId="77777777" w:rsidR="00CF1784" w:rsidRPr="00711B24" w:rsidRDefault="00CF1784" w:rsidP="00CF1784">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3330428A" w14:textId="77777777" w:rsidR="00CF1784" w:rsidRPr="00711B24" w:rsidRDefault="00CF1784" w:rsidP="00CF1784">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5D757F46" w14:textId="77777777" w:rsidR="00CF1784" w:rsidRPr="00E9083B" w:rsidRDefault="00CF1784" w:rsidP="00CF1784">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FA083C8" w14:textId="77777777" w:rsidR="00CF1784" w:rsidRPr="00711B24" w:rsidRDefault="00CF1784" w:rsidP="00CF1784">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4BEC8A50" w14:textId="77777777" w:rsidR="00CF1784" w:rsidRPr="00E9083B" w:rsidRDefault="00CF1784" w:rsidP="00CF1784">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4C83063D" w14:textId="77777777" w:rsidR="00CF1784" w:rsidRPr="00E9083B" w:rsidRDefault="00CF1784" w:rsidP="00CF1784">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9933092" w14:textId="77777777" w:rsidR="00CF1784" w:rsidRPr="00711B24" w:rsidRDefault="00CF1784" w:rsidP="00CF1784">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EBB25C8" w14:textId="501BA7AA" w:rsidR="00CF1784" w:rsidRDefault="00CF1784" w:rsidP="00CF1784">
      <w:pPr>
        <w:pStyle w:val="Heading4"/>
      </w:pPr>
      <w:r>
        <w:lastRenderedPageBreak/>
        <w:t xml:space="preserve">Chinese ASAT development emboldens Taiwan invasion – either </w:t>
      </w:r>
      <w:r w:rsidR="00CA5EA4">
        <w:t xml:space="preserve">the </w:t>
      </w:r>
      <w:r>
        <w:t>US doesn’t follow through on its defense commitments, which kills alliances, or it defends Taiwan, which goes nuclear</w:t>
      </w:r>
    </w:p>
    <w:p w14:paraId="6CA55434" w14:textId="77777777" w:rsidR="00CF1784" w:rsidRPr="002F7CCC" w:rsidRDefault="00CF1784" w:rsidP="00CF1784">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1D9C341F" w14:textId="77777777" w:rsidR="00CF1784" w:rsidRPr="00CD6535" w:rsidRDefault="00CF1784" w:rsidP="00CF1784">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C884C07" w14:textId="77777777" w:rsidR="00CF1784" w:rsidRPr="00CD6535" w:rsidRDefault="00CF1784" w:rsidP="00CF1784">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63D955F3" w14:textId="77777777" w:rsidR="00CF1784" w:rsidRPr="00CD6535" w:rsidRDefault="00CF1784" w:rsidP="00CF1784">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3C327F7" w14:textId="77777777" w:rsidR="00CF1784" w:rsidRPr="00CD6535" w:rsidRDefault="00CF1784" w:rsidP="00CF1784">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0E0FCA9" w14:textId="77777777" w:rsidR="00CF1784" w:rsidRPr="00CD6535" w:rsidRDefault="00CF1784" w:rsidP="00CF1784">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2498F47" w14:textId="77777777" w:rsidR="00CF1784" w:rsidRPr="00CD6535" w:rsidRDefault="00CF1784" w:rsidP="00CF1784">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7B0A4CE3" w14:textId="77777777" w:rsidR="00CF1784" w:rsidRPr="00CD6535" w:rsidRDefault="00CF1784" w:rsidP="00CF1784">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5534A636" w14:textId="77777777" w:rsidR="00CF1784" w:rsidRPr="00CD6535" w:rsidRDefault="00CF1784" w:rsidP="00CF1784">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FD9484C" w14:textId="77777777" w:rsidR="00CF1784" w:rsidRPr="00CD6535" w:rsidRDefault="00CF1784" w:rsidP="00CF1784">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DB76DEB" w14:textId="77777777" w:rsidR="00CF1784" w:rsidRDefault="00CF1784" w:rsidP="00CF1784">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1008FD5" w14:textId="77777777" w:rsidR="00CF1784" w:rsidRDefault="00CF1784" w:rsidP="00CF1784">
      <w:pPr>
        <w:rPr>
          <w:sz w:val="12"/>
        </w:rPr>
      </w:pPr>
    </w:p>
    <w:p w14:paraId="3D9AD8D0" w14:textId="77777777" w:rsidR="00CF1784" w:rsidRDefault="00CF1784" w:rsidP="00CF1784">
      <w:pPr>
        <w:pStyle w:val="Heading4"/>
      </w:pPr>
      <w:r>
        <w:t xml:space="preserve">The commercial sector cements </w:t>
      </w:r>
      <w:r>
        <w:rPr>
          <w:u w:val="single"/>
        </w:rPr>
        <w:t>space dominance</w:t>
      </w:r>
      <w:r>
        <w:t xml:space="preserve"> – Chinese success greenlights leadership across the board</w:t>
      </w:r>
    </w:p>
    <w:p w14:paraId="787C75E8" w14:textId="77777777" w:rsidR="00CF1784" w:rsidRDefault="00CF1784" w:rsidP="00CF1784">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59C43705" w14:textId="77777777" w:rsidR="00CF1784" w:rsidRPr="0034418B" w:rsidRDefault="00CF1784" w:rsidP="00CF1784">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w:t>
      </w:r>
      <w:proofErr w:type="gramStart"/>
      <w:r w:rsidRPr="008A4586">
        <w:t>Despite the fact that</w:t>
      </w:r>
      <w:proofErr w:type="gramEnd"/>
      <w:r w:rsidRPr="008A4586">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w:t>
      </w:r>
      <w:proofErr w:type="gramStart"/>
      <w:r w:rsidRPr="008A4586">
        <w:t>actually won</w:t>
      </w:r>
      <w:proofErr w:type="gramEnd"/>
      <w:r w:rsidRPr="008A4586">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577FB0D4" w14:textId="77777777" w:rsidR="00CF1784" w:rsidRPr="001A42E6" w:rsidRDefault="00CF1784" w:rsidP="00CF1784">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8AF9213" w14:textId="77777777" w:rsidR="00CF1784" w:rsidRPr="001A42E6" w:rsidRDefault="00CF1784" w:rsidP="00CF1784">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283D3AB"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65C2F1E"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9889699" w14:textId="77777777" w:rsidR="00CF1784" w:rsidRPr="001A42E6" w:rsidRDefault="00CF1784" w:rsidP="00CF1784">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806396F" w14:textId="77777777" w:rsidR="00CF1784" w:rsidRPr="001A42E6" w:rsidRDefault="00CF1784" w:rsidP="00CF1784">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1D62699" w14:textId="77777777" w:rsidR="00CF1784" w:rsidRPr="001A42E6" w:rsidRDefault="00CF1784" w:rsidP="00CF1784">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F939C2A" w14:textId="77777777" w:rsidR="00CF1784" w:rsidRPr="00711B24" w:rsidRDefault="00CF1784" w:rsidP="00CF1784">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CDAD644"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25AD4D5"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1A3B909"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0FE56F3" w14:textId="77777777" w:rsidR="00CF1784" w:rsidRPr="001A42E6" w:rsidRDefault="00CF1784" w:rsidP="00CF1784">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485A8976" w14:textId="77777777" w:rsidR="00CF1784" w:rsidRPr="00711B24" w:rsidRDefault="00CF1784" w:rsidP="00CF1784">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4583DE5" w14:textId="77777777" w:rsidR="00CF1784" w:rsidRPr="00711B24" w:rsidRDefault="00CF1784" w:rsidP="00CF1784">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84B65B6"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F89EA0E" w14:textId="77777777" w:rsidR="00CF1784" w:rsidRPr="001A42E6" w:rsidRDefault="00CF1784" w:rsidP="00CF1784">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8E50D5A" w14:textId="77777777" w:rsidR="00CF1784" w:rsidRPr="00711B24" w:rsidRDefault="00CF1784" w:rsidP="00CF1784">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163E0F9D"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5E9AC4F" w14:textId="77777777" w:rsidR="00CF1784" w:rsidRPr="00711B24" w:rsidRDefault="00CF1784" w:rsidP="00CF1784">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50844E55" w14:textId="77777777" w:rsidR="00CF1784" w:rsidRPr="00711B24" w:rsidRDefault="00CF1784" w:rsidP="00CF1784">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EBDE17A" w14:textId="77777777" w:rsidR="00CF1784" w:rsidRPr="00711B24" w:rsidRDefault="00CF1784" w:rsidP="00CF1784">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57FF3EA" w14:textId="77777777" w:rsidR="00CF1784" w:rsidRPr="00711B24" w:rsidRDefault="00CF1784" w:rsidP="00CF1784">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8BD35BF" w14:textId="77777777" w:rsidR="00CF1784" w:rsidRPr="00711B24" w:rsidRDefault="00CF1784" w:rsidP="00CF1784">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DC39CC7" w14:textId="77777777" w:rsidR="00CF1784" w:rsidRPr="00711B24" w:rsidRDefault="00CF1784" w:rsidP="00CF1784">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4626791" w14:textId="77777777" w:rsidR="00CF1784" w:rsidRPr="00711B24" w:rsidRDefault="00CF1784" w:rsidP="00CF1784">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E2C0775" w14:textId="77777777" w:rsidR="00CF1784" w:rsidRPr="001A42E6" w:rsidRDefault="00CF1784" w:rsidP="00CF1784">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A26EEEA" w14:textId="77777777" w:rsidR="00CF1784" w:rsidRPr="00AE07B3" w:rsidRDefault="00CF1784" w:rsidP="00CF1784">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22A877ED" w14:textId="77777777" w:rsidR="00CF1784" w:rsidRPr="00AE07B3" w:rsidRDefault="00CF1784" w:rsidP="00CF1784">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340D8EAC" w14:textId="77777777" w:rsidR="00CF1784" w:rsidRPr="00AE07B3" w:rsidRDefault="00CF1784" w:rsidP="00CF1784">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07273295" w14:textId="77777777" w:rsidR="00CF1784" w:rsidRDefault="00CF1784" w:rsidP="00CF1784">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05CC264B" w14:textId="77777777" w:rsidR="00CF1784" w:rsidRDefault="00CF1784" w:rsidP="00CF1784">
      <w:pPr>
        <w:spacing w:before="100" w:beforeAutospacing="1" w:after="100" w:afterAutospacing="1"/>
        <w:rPr>
          <w:rFonts w:eastAsia="Times New Roman"/>
          <w:color w:val="000000"/>
          <w:sz w:val="12"/>
          <w:szCs w:val="22"/>
        </w:rPr>
      </w:pPr>
    </w:p>
    <w:p w14:paraId="03E5CC83" w14:textId="77777777" w:rsidR="00CF1784" w:rsidRDefault="00CF1784" w:rsidP="00CF1784">
      <w:pPr>
        <w:pStyle w:val="Heading4"/>
      </w:pPr>
      <w:r>
        <w:t>Pursuit is inevitable</w:t>
      </w:r>
    </w:p>
    <w:p w14:paraId="21E37916" w14:textId="77777777" w:rsidR="00CF1784" w:rsidRPr="00D4243E" w:rsidRDefault="00CF1784" w:rsidP="00CF1784">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2EA8FD03" w14:textId="77777777" w:rsidR="00CF1784" w:rsidRPr="00D4243E" w:rsidRDefault="00CF1784" w:rsidP="00CF1784">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23FF2286" w14:textId="77777777" w:rsidR="00CF1784" w:rsidRDefault="00CF1784" w:rsidP="00CF1784">
      <w:pPr>
        <w:spacing w:before="100" w:beforeAutospacing="1" w:after="100" w:afterAutospacing="1"/>
        <w:rPr>
          <w:rFonts w:eastAsia="Times New Roman"/>
          <w:color w:val="000000"/>
          <w:sz w:val="12"/>
          <w:szCs w:val="22"/>
        </w:rPr>
      </w:pPr>
    </w:p>
    <w:p w14:paraId="0DDC3EA2" w14:textId="77777777" w:rsidR="00CF1784" w:rsidRPr="0071067A" w:rsidRDefault="00CF1784" w:rsidP="00CF1784">
      <w:pPr>
        <w:pStyle w:val="Heading4"/>
      </w:pPr>
      <w:r>
        <w:t xml:space="preserve">China is comparatively </w:t>
      </w:r>
      <w:r>
        <w:rPr>
          <w:u w:val="single"/>
        </w:rPr>
        <w:t>less ethical</w:t>
      </w:r>
      <w:r>
        <w:t xml:space="preserve"> – political and religious repression</w:t>
      </w:r>
    </w:p>
    <w:p w14:paraId="555B790F" w14:textId="77777777" w:rsidR="00CF1784" w:rsidRPr="0071067A" w:rsidRDefault="00CF1784" w:rsidP="00CF1784">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314014BC" w14:textId="77777777" w:rsidR="00CF1784" w:rsidRPr="004844E8" w:rsidRDefault="00CF1784" w:rsidP="00CF1784">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w:t>
      </w:r>
      <w:proofErr w:type="gramStart"/>
      <w:r w:rsidRPr="004844E8">
        <w:rPr>
          <w:rStyle w:val="Emphasis"/>
        </w:rPr>
        <w:t>Mongolia</w:t>
      </w:r>
      <w:proofErr w:type="gramEnd"/>
      <w:r w:rsidRPr="004844E8">
        <w:rPr>
          <w:rStyle w:val="Emphasis"/>
        </w:rPr>
        <w:t xml:space="preserve">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xml:space="preserve">, the </w:t>
      </w:r>
      <w:proofErr w:type="spellStart"/>
      <w:r w:rsidRPr="004844E8">
        <w:rPr>
          <w:sz w:val="12"/>
        </w:rPr>
        <w:t>organisation</w:t>
      </w:r>
      <w:proofErr w:type="spellEnd"/>
      <w:r w:rsidRPr="004844E8">
        <w:rPr>
          <w:sz w:val="12"/>
        </w:rPr>
        <w:t xml:space="preserve"> said.</w:t>
      </w:r>
    </w:p>
    <w:p w14:paraId="02683370" w14:textId="77777777" w:rsidR="00CF1784" w:rsidRPr="004844E8" w:rsidRDefault="00CF1784" w:rsidP="00CF1784">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7289F992" w14:textId="77777777" w:rsidR="00CF1784" w:rsidRPr="004844E8" w:rsidRDefault="00CF1784" w:rsidP="00CF1784">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3238447D" w14:textId="77777777" w:rsidR="00CF1784" w:rsidRPr="004844E8" w:rsidRDefault="00CF1784" w:rsidP="00CF1784">
      <w:pPr>
        <w:rPr>
          <w:sz w:val="12"/>
        </w:rPr>
      </w:pPr>
      <w:r w:rsidRPr="004844E8">
        <w:rPr>
          <w:sz w:val="12"/>
        </w:rPr>
        <w:lastRenderedPageBreak/>
        <w:t>At the same time, “</w:t>
      </w:r>
      <w:r w:rsidRPr="004844E8">
        <w:rPr>
          <w:rStyle w:val="StyleUnderline"/>
        </w:rPr>
        <w:t>Beijing’s repression – insisting on political loyalty to the Chinese Communist party – deepened across the country</w:t>
      </w:r>
      <w:r w:rsidRPr="004844E8">
        <w:rPr>
          <w:sz w:val="12"/>
        </w:rPr>
        <w:t>”, it said.</w:t>
      </w:r>
    </w:p>
    <w:p w14:paraId="33A82FED" w14:textId="77777777" w:rsidR="00CF1784" w:rsidRPr="004844E8" w:rsidRDefault="00CF1784" w:rsidP="00CF1784">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w:t>
      </w:r>
      <w:proofErr w:type="gramStart"/>
      <w:r w:rsidRPr="004844E8">
        <w:rPr>
          <w:rStyle w:val="StyleUnderline"/>
        </w:rPr>
        <w:t>on the basis of</w:t>
      </w:r>
      <w:proofErr w:type="gramEnd"/>
      <w:r w:rsidRPr="004844E8">
        <w:rPr>
          <w:rStyle w:val="StyleUnderline"/>
        </w:rPr>
        <w:t xml:space="preserve"> their identity, while others are </w:t>
      </w:r>
      <w:r w:rsidRPr="004844E8">
        <w:rPr>
          <w:rStyle w:val="StyleUnderline"/>
          <w:highlight w:val="green"/>
        </w:rPr>
        <w:t>subjected to </w:t>
      </w:r>
      <w:r w:rsidRPr="004844E8">
        <w:rPr>
          <w:rStyle w:val="Emphasis"/>
          <w:highlight w:val="green"/>
        </w:rPr>
        <w:t xml:space="preserve">forced </w:t>
      </w:r>
      <w:proofErr w:type="spellStart"/>
      <w:r w:rsidRPr="004844E8">
        <w:rPr>
          <w:rStyle w:val="Emphasis"/>
          <w:highlight w:val="green"/>
        </w:rPr>
        <w:t>labour</w:t>
      </w:r>
      <w:proofErr w:type="spellEnd"/>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564359A2" w14:textId="77777777" w:rsidR="00CF1784" w:rsidRPr="004844E8" w:rsidRDefault="00CF1784" w:rsidP="00CF1784">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70D28114" w14:textId="77777777" w:rsidR="00CF1784" w:rsidRPr="004844E8" w:rsidRDefault="00CF1784" w:rsidP="00CF1784">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w:t>
      </w:r>
      <w:proofErr w:type="spellStart"/>
      <w:r w:rsidRPr="004844E8">
        <w:rPr>
          <w:rStyle w:val="StyleUnderline"/>
        </w:rPr>
        <w:t>criticised</w:t>
      </w:r>
      <w:proofErr w:type="spellEnd"/>
      <w:r w:rsidRPr="004844E8">
        <w:rPr>
          <w:rStyle w:val="StyleUnderline"/>
        </w:rPr>
        <w:t> </w:t>
      </w:r>
      <w:r w:rsidRPr="004844E8">
        <w:rPr>
          <w:rStyle w:val="StyleUnderline"/>
          <w:highlight w:val="green"/>
        </w:rPr>
        <w:t>national security law</w:t>
      </w:r>
      <w:r w:rsidRPr="004844E8">
        <w:rPr>
          <w:rStyle w:val="StyleUnderline"/>
        </w:rPr>
        <w:t xml:space="preserve"> on the city, outlawing even benign acts of opposition as crimes of secession, sedition, foreign </w:t>
      </w:r>
      <w:proofErr w:type="gramStart"/>
      <w:r w:rsidRPr="004844E8">
        <w:rPr>
          <w:rStyle w:val="StyleUnderline"/>
        </w:rPr>
        <w:t>collusion</w:t>
      </w:r>
      <w:proofErr w:type="gramEnd"/>
      <w:r w:rsidRPr="004844E8">
        <w:rPr>
          <w:rStyle w:val="StyleUnderline"/>
        </w:rPr>
        <w:t xml:space="preserve"> and terrorism</w:t>
      </w:r>
      <w:r w:rsidRPr="004844E8">
        <w:rPr>
          <w:sz w:val="12"/>
        </w:rPr>
        <w:t>. About 90 people have been arrested under the law since June.</w:t>
      </w:r>
    </w:p>
    <w:p w14:paraId="56AEC550" w14:textId="77777777" w:rsidR="00CF1784" w:rsidRPr="004844E8" w:rsidRDefault="00CF1784" w:rsidP="00CF1784">
      <w:pPr>
        <w:rPr>
          <w:sz w:val="12"/>
        </w:rPr>
      </w:pPr>
      <w:r w:rsidRPr="004844E8">
        <w:rPr>
          <w:rStyle w:val="StyleUnderline"/>
        </w:rPr>
        <w:t>Internet censorship, mass surveillance and efforts to “</w:t>
      </w:r>
      <w:proofErr w:type="spellStart"/>
      <w:r w:rsidRPr="004844E8">
        <w:rPr>
          <w:rStyle w:val="StyleUnderline"/>
        </w:rPr>
        <w:t>sinicise</w:t>
      </w:r>
      <w:proofErr w:type="spellEnd"/>
      <w:r w:rsidRPr="004844E8">
        <w:rPr>
          <w:rStyle w:val="StyleUnderline"/>
        </w:rPr>
        <w:t>”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 xml:space="preserve">and journalists were jailed, </w:t>
      </w:r>
      <w:proofErr w:type="gramStart"/>
      <w:r w:rsidRPr="004844E8">
        <w:rPr>
          <w:rStyle w:val="Emphasis"/>
          <w:highlight w:val="green"/>
        </w:rPr>
        <w:t>disappeared</w:t>
      </w:r>
      <w:proofErr w:type="gramEnd"/>
      <w:r w:rsidRPr="004844E8">
        <w:rPr>
          <w:rStyle w:val="Emphasis"/>
          <w:highlight w:val="green"/>
        </w:rPr>
        <w:t xml:space="preserve"> or forced into exile</w:t>
      </w:r>
      <w:r w:rsidRPr="004844E8">
        <w:rPr>
          <w:sz w:val="12"/>
        </w:rPr>
        <w:t>, many accused of “inciting subversion” or “picking quarrels and provoking trouble” – a common charged levelled against dissidents and activists.</w:t>
      </w:r>
    </w:p>
    <w:p w14:paraId="09D48161" w14:textId="77777777" w:rsidR="00CF1784" w:rsidRPr="004844E8" w:rsidRDefault="00CF1784" w:rsidP="00CF1784">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xml:space="preserve">,” said HRW researcher </w:t>
      </w:r>
      <w:proofErr w:type="spellStart"/>
      <w:r w:rsidRPr="004844E8">
        <w:rPr>
          <w:sz w:val="12"/>
        </w:rPr>
        <w:t>Yaqiu</w:t>
      </w:r>
      <w:proofErr w:type="spellEnd"/>
      <w:r w:rsidRPr="004844E8">
        <w:rPr>
          <w:sz w:val="12"/>
        </w:rPr>
        <w:t xml:space="preserve"> Wang.</w:t>
      </w:r>
    </w:p>
    <w:p w14:paraId="38742E9F" w14:textId="77777777" w:rsidR="00CF1784" w:rsidRDefault="00CF1784" w:rsidP="00CF1784">
      <w:pPr>
        <w:spacing w:before="100" w:beforeAutospacing="1" w:after="100" w:afterAutospacing="1"/>
        <w:rPr>
          <w:rFonts w:eastAsia="Times New Roman"/>
          <w:color w:val="000000"/>
          <w:sz w:val="12"/>
          <w:szCs w:val="22"/>
        </w:rPr>
      </w:pPr>
    </w:p>
    <w:p w14:paraId="5C2D4F12" w14:textId="77777777" w:rsidR="00CF1784" w:rsidRDefault="00CF1784" w:rsidP="00CF1784">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513F400D" w14:textId="77777777" w:rsidR="00CF1784" w:rsidRPr="006C4C38" w:rsidRDefault="00CF1784" w:rsidP="00CF1784">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02891CC0" w14:textId="77777777" w:rsidR="00CF1784" w:rsidRPr="00E60D8F" w:rsidRDefault="00CF1784" w:rsidP="00CF1784">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6120A60C" w14:textId="77777777" w:rsidR="00CF1784" w:rsidRPr="00711B24" w:rsidRDefault="00CF1784" w:rsidP="00CF1784">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3C8F1253" w14:textId="77777777" w:rsidR="00CF1784" w:rsidRPr="00711B24" w:rsidRDefault="00CF1784" w:rsidP="00CF1784">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 xml:space="preserve">We should carry on constant propaganda among the people on the facts of world progress and the bright future ahead so </w:t>
      </w:r>
      <w:r w:rsidRPr="00E60D8F">
        <w:rPr>
          <w:rStyle w:val="Emphasis"/>
        </w:rPr>
        <w:lastRenderedPageBreak/>
        <w:t>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57BEBD36" w14:textId="77777777" w:rsidR="00CF1784" w:rsidRPr="00E60D8F" w:rsidRDefault="00CF1784" w:rsidP="00CF1784">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B6DB043" w14:textId="77777777" w:rsidR="00CF1784" w:rsidRPr="00711B24" w:rsidRDefault="00CF1784" w:rsidP="00CF1784">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4A0FC68B" w14:textId="77777777" w:rsidR="00CF1784" w:rsidRPr="00711B24" w:rsidRDefault="00CF1784" w:rsidP="00CF1784">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5A4091EB" w14:textId="77777777" w:rsidR="00CF1784" w:rsidRPr="006C4C38" w:rsidRDefault="00CF1784" w:rsidP="00CF1784">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7A2AD2E3" w14:textId="77777777" w:rsidR="00CF1784" w:rsidRPr="00711B24" w:rsidRDefault="00CF1784" w:rsidP="00CF1784">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7E94B98" w14:textId="77777777" w:rsidR="00CF1784" w:rsidRPr="00711B24" w:rsidRDefault="00CF1784" w:rsidP="00CF1784">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2C05ED3F" w14:textId="77777777" w:rsidR="00CF1784" w:rsidRPr="006C4C38" w:rsidRDefault="00CF1784" w:rsidP="00CF1784">
      <w:pPr>
        <w:rPr>
          <w:rStyle w:val="Emphasis"/>
        </w:rPr>
      </w:pPr>
      <w:r w:rsidRPr="006C4C38">
        <w:rPr>
          <w:rStyle w:val="StyleUnderline"/>
        </w:rPr>
        <w:t xml:space="preserve">Other countries’ faltering responses to the virus have only bolstered this narrative, and the CCP has gleefully trumpeted America’s </w:t>
      </w:r>
      <w:proofErr w:type="gramStart"/>
      <w:r w:rsidRPr="006C4C38">
        <w:rPr>
          <w:rStyle w:val="StyleUnderline"/>
        </w:rPr>
        <w:t>failures in particular</w:t>
      </w:r>
      <w:proofErr w:type="gramEnd"/>
      <w:r w:rsidRPr="006C4C38">
        <w:rPr>
          <w:rStyle w:val="StyleUnderline"/>
        </w:rPr>
        <w:t>.</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 xml:space="preserve">In the words of Matt Schrader, a former </w:t>
      </w:r>
      <w:r w:rsidRPr="00711B24">
        <w:rPr>
          <w:sz w:val="12"/>
        </w:rPr>
        <w:lastRenderedPageBreak/>
        <w:t>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7A6B5A5B" w14:textId="77777777" w:rsidR="00CF1784" w:rsidRPr="0034418B" w:rsidRDefault="00CF1784" w:rsidP="00CF1784">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03765869" w14:textId="77777777" w:rsidR="00CF1784" w:rsidRPr="00711B24" w:rsidRDefault="00CF1784" w:rsidP="00CF1784">
      <w:pPr>
        <w:spacing w:before="100" w:beforeAutospacing="1" w:after="100" w:afterAutospacing="1"/>
        <w:rPr>
          <w:rFonts w:eastAsia="Times New Roman"/>
          <w:color w:val="000000"/>
          <w:sz w:val="12"/>
          <w:szCs w:val="22"/>
        </w:rPr>
      </w:pPr>
    </w:p>
    <w:p w14:paraId="6E2A77A7" w14:textId="77777777" w:rsidR="00CF1784" w:rsidRDefault="00CF1784" w:rsidP="00CF1784"/>
    <w:p w14:paraId="6E3D34C1" w14:textId="77777777" w:rsidR="00CF1784" w:rsidRDefault="00CF1784" w:rsidP="00CF1784">
      <w:pPr>
        <w:pStyle w:val="Heading3"/>
      </w:pPr>
      <w:r>
        <w:lastRenderedPageBreak/>
        <w:t>1AC – Framing</w:t>
      </w:r>
    </w:p>
    <w:p w14:paraId="3D1DD051" w14:textId="77777777" w:rsidR="00CF1784" w:rsidRPr="00A355C6" w:rsidRDefault="00CF1784" w:rsidP="00CF178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3BCD852C" w14:textId="77777777" w:rsidR="00CF1784" w:rsidRPr="00331CE8" w:rsidRDefault="00CF1784" w:rsidP="00CF1784">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 xml:space="preserve">leasure and pain are intrinsically valuable. People consistently regard pleasure and pain as good reasons for action, </w:t>
      </w:r>
      <w:proofErr w:type="gramStart"/>
      <w:r w:rsidRPr="00331CE8">
        <w:rPr>
          <w:rFonts w:eastAsiaTheme="majorEastAsia"/>
          <w:b/>
          <w:bCs/>
          <w:color w:val="000000" w:themeColor="text1"/>
          <w:sz w:val="26"/>
          <w:szCs w:val="26"/>
        </w:rPr>
        <w:t>despite the fact that</w:t>
      </w:r>
      <w:proofErr w:type="gramEnd"/>
      <w:r w:rsidRPr="00331CE8">
        <w:rPr>
          <w:rFonts w:eastAsiaTheme="majorEastAsia"/>
          <w:b/>
          <w:bCs/>
          <w:color w:val="000000" w:themeColor="text1"/>
          <w:sz w:val="26"/>
          <w:szCs w:val="26"/>
        </w:rPr>
        <w:t xml:space="preserve"> pleasure doesn’t seem to be instrumentally valuable for anything.</w:t>
      </w:r>
    </w:p>
    <w:p w14:paraId="567AC957" w14:textId="77777777" w:rsidR="00CF1784" w:rsidRPr="00A355C6" w:rsidRDefault="00CF1784" w:rsidP="00CF178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F8AFF13" w14:textId="77777777" w:rsidR="00CF1784" w:rsidRPr="00A355C6" w:rsidRDefault="00CF1784" w:rsidP="00CF178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2684807" w14:textId="77777777" w:rsidR="00CF1784" w:rsidRPr="00331CE8" w:rsidRDefault="00CF1784" w:rsidP="00CF1784">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5A0235E" w14:textId="77777777" w:rsidR="00CF1784" w:rsidRPr="00A355C6" w:rsidRDefault="00CF1784" w:rsidP="00CF178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79730F" w14:textId="77777777" w:rsidR="00CF1784" w:rsidRPr="00A355C6" w:rsidRDefault="00CF1784" w:rsidP="00CF178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2D400335" w14:textId="77777777" w:rsidR="00CF1784" w:rsidRPr="00AC3C34" w:rsidRDefault="00CF1784" w:rsidP="00CF1784">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331CE8">
        <w:rPr>
          <w:rFonts w:eastAsia="Yu Mincho"/>
          <w:color w:val="000000" w:themeColor="text1"/>
        </w:rPr>
        <w:t>elaborate.¶</w:t>
      </w:r>
      <w:proofErr w:type="gramEnd"/>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0BC7CC5E" w14:textId="77777777" w:rsidR="00CF1784" w:rsidRDefault="00CF1784" w:rsidP="00CF1784">
      <w:pPr>
        <w:pStyle w:val="Heading4"/>
        <w:numPr>
          <w:ilvl w:val="0"/>
          <w:numId w:val="12"/>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AF7E9E6" w14:textId="77777777" w:rsidR="00CF1784" w:rsidRDefault="00CF1784" w:rsidP="00CF1784"/>
    <w:p w14:paraId="63D4D56C" w14:textId="77777777" w:rsidR="00CF1784" w:rsidRDefault="00CF1784" w:rsidP="00CF1784"/>
    <w:p w14:paraId="770C8B43" w14:textId="77777777" w:rsidR="00CF1784" w:rsidRDefault="00CF1784" w:rsidP="00CF1784"/>
    <w:p w14:paraId="37479349" w14:textId="77777777" w:rsidR="00CF1784" w:rsidRPr="003C52BE" w:rsidRDefault="00CF1784" w:rsidP="00CF1784"/>
    <w:p w14:paraId="4FEA1A6E" w14:textId="77777777" w:rsidR="00CF1784" w:rsidRDefault="00CF1784" w:rsidP="00CF1784"/>
    <w:p w14:paraId="229B20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17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EA4"/>
    <w:rsid w:val="00CA6D6D"/>
    <w:rsid w:val="00CC7A4E"/>
    <w:rsid w:val="00CD1359"/>
    <w:rsid w:val="00CD4C83"/>
    <w:rsid w:val="00CF178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43ACDC"/>
  <w14:defaultImageDpi w14:val="300"/>
  <w15:docId w15:val="{03BD6144-6370-E045-865C-CABE10E4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178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F17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F17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F17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F178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F178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F17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784"/>
  </w:style>
  <w:style w:type="character" w:customStyle="1" w:styleId="Heading1Char">
    <w:name w:val="Heading 1 Char"/>
    <w:aliases w:val="Pocket Char"/>
    <w:basedOn w:val="DefaultParagraphFont"/>
    <w:link w:val="Heading1"/>
    <w:uiPriority w:val="9"/>
    <w:rsid w:val="00CF178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F178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F178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F17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F178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F178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F178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F178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F1784"/>
    <w:rPr>
      <w:color w:val="auto"/>
      <w:u w:val="none"/>
    </w:rPr>
  </w:style>
  <w:style w:type="paragraph" w:styleId="DocumentMap">
    <w:name w:val="Document Map"/>
    <w:basedOn w:val="Normal"/>
    <w:link w:val="DocumentMapChar"/>
    <w:uiPriority w:val="99"/>
    <w:semiHidden/>
    <w:unhideWhenUsed/>
    <w:rsid w:val="00CF17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1784"/>
    <w:rPr>
      <w:rFonts w:ascii="Lucida Grande" w:hAnsi="Lucida Grande" w:cs="Lucida Grande"/>
    </w:rPr>
  </w:style>
  <w:style w:type="character" w:customStyle="1" w:styleId="Heading5Char">
    <w:name w:val="Heading 5 Char"/>
    <w:basedOn w:val="DefaultParagraphFont"/>
    <w:link w:val="Heading5"/>
    <w:uiPriority w:val="9"/>
    <w:semiHidden/>
    <w:rsid w:val="00CF1784"/>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CF1784"/>
    <w:rPr>
      <w:b/>
      <w:bCs/>
      <w:color w:val="404040" w:themeColor="text1" w:themeTint="BF"/>
      <w:sz w:val="26"/>
      <w:szCs w:val="26"/>
    </w:rPr>
  </w:style>
  <w:style w:type="character" w:styleId="UnresolvedMention">
    <w:name w:val="Unresolved Mention"/>
    <w:basedOn w:val="DefaultParagraphFont"/>
    <w:uiPriority w:val="99"/>
    <w:semiHidden/>
    <w:unhideWhenUsed/>
    <w:rsid w:val="00CF1784"/>
    <w:rPr>
      <w:color w:val="605E5C"/>
      <w:shd w:val="clear" w:color="auto" w:fill="E1DFDD"/>
    </w:rPr>
  </w:style>
  <w:style w:type="paragraph" w:customStyle="1" w:styleId="Emphasis1">
    <w:name w:val="Emphasis1"/>
    <w:basedOn w:val="Normal"/>
    <w:link w:val="Emphasis"/>
    <w:autoRedefine/>
    <w:uiPriority w:val="20"/>
    <w:qFormat/>
    <w:rsid w:val="00CF178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F178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CF1784"/>
    <w:rPr>
      <w:b/>
      <w:bCs/>
    </w:rPr>
  </w:style>
  <w:style w:type="character" w:customStyle="1" w:styleId="hbold">
    <w:name w:val="hbold"/>
    <w:basedOn w:val="DefaultParagraphFont"/>
    <w:rsid w:val="00CF1784"/>
  </w:style>
  <w:style w:type="paragraph" w:styleId="ListParagraph">
    <w:name w:val="List Paragraph"/>
    <w:aliases w:val="6 font"/>
    <w:basedOn w:val="Normal"/>
    <w:uiPriority w:val="34"/>
    <w:qFormat/>
    <w:rsid w:val="00CF1784"/>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CF17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F178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F1784"/>
    <w:rPr>
      <w:b/>
      <w:bCs/>
      <w:strike w:val="0"/>
      <w:dstrike w:val="0"/>
      <w:sz w:val="24"/>
      <w:u w:val="none"/>
      <w:effect w:val="none"/>
    </w:rPr>
  </w:style>
  <w:style w:type="character" w:customStyle="1" w:styleId="m489902567989944824gmail-style13ptbold">
    <w:name w:val="m_489902567989944824gmail-style13ptbold"/>
    <w:basedOn w:val="DefaultParagraphFont"/>
    <w:rsid w:val="00CF1784"/>
  </w:style>
  <w:style w:type="character" w:customStyle="1" w:styleId="m489902567989944824gmail-styleunderline">
    <w:name w:val="m_489902567989944824gmail-styleunderline"/>
    <w:basedOn w:val="DefaultParagraphFont"/>
    <w:rsid w:val="00CF1784"/>
  </w:style>
  <w:style w:type="character" w:customStyle="1" w:styleId="TitleChar">
    <w:name w:val="Title Char"/>
    <w:aliases w:val="Cites and Cards Char,UNDERLINE Char,Bold Underlined Char,Block Heading Char,title Char,Read This Char"/>
    <w:link w:val="Title"/>
    <w:uiPriority w:val="1"/>
    <w:qFormat/>
    <w:rsid w:val="00CF1784"/>
    <w:rPr>
      <w:bCs/>
      <w:sz w:val="20"/>
      <w:u w:val="single"/>
    </w:rPr>
  </w:style>
  <w:style w:type="paragraph" w:styleId="Title">
    <w:name w:val="Title"/>
    <w:aliases w:val="Cites and Cards,UNDERLINE,Bold Underlined,Block Heading,title,Read This"/>
    <w:basedOn w:val="Normal"/>
    <w:next w:val="Normal"/>
    <w:link w:val="TitleChar"/>
    <w:uiPriority w:val="1"/>
    <w:qFormat/>
    <w:rsid w:val="00CF1784"/>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CF178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F178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26</Pages>
  <Words>14105</Words>
  <Characters>80401</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2022-02-13T16:24:00Z</dcterms:created>
  <dcterms:modified xsi:type="dcterms:W3CDTF">2022-02-13T16:55:00Z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