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72D51" w14:textId="77777777" w:rsidR="002D5C6D" w:rsidRPr="004F346D" w:rsidRDefault="002D5C6D" w:rsidP="002D5C6D">
      <w:pPr>
        <w:pStyle w:val="Heading2"/>
      </w:pPr>
      <w:r>
        <w:t>1AC</w:t>
      </w:r>
    </w:p>
    <w:p w14:paraId="0AA22F9B" w14:textId="77777777" w:rsidR="002D5C6D" w:rsidRDefault="002D5C6D" w:rsidP="002D5C6D">
      <w:pPr>
        <w:pStyle w:val="Heading3"/>
      </w:pPr>
      <w:r>
        <w:lastRenderedPageBreak/>
        <w:t>1AC – Plan</w:t>
      </w:r>
    </w:p>
    <w:p w14:paraId="0B09031C" w14:textId="1CC5B646" w:rsidR="002D5C6D" w:rsidRPr="004F346D" w:rsidRDefault="002D5C6D" w:rsidP="002D5C6D">
      <w:pPr>
        <w:pStyle w:val="Heading4"/>
      </w:pPr>
      <w:r>
        <w:t xml:space="preserve">Plan: </w:t>
      </w:r>
      <w:r w:rsidR="00015554">
        <w:t>States should ban the appropriation of Mars by private entities.</w:t>
      </w:r>
    </w:p>
    <w:p w14:paraId="73C90CAE" w14:textId="77777777" w:rsidR="002D5C6D" w:rsidRPr="004F346D" w:rsidRDefault="002D5C6D" w:rsidP="002D5C6D">
      <w:pPr>
        <w:pStyle w:val="Heading3"/>
      </w:pPr>
      <w:r>
        <w:lastRenderedPageBreak/>
        <w:t>1AC – Advantage</w:t>
      </w:r>
    </w:p>
    <w:p w14:paraId="02F8624E" w14:textId="77777777" w:rsidR="002D5C6D" w:rsidRPr="009A377F" w:rsidRDefault="002D5C6D" w:rsidP="002D5C6D">
      <w:pPr>
        <w:pStyle w:val="Heading4"/>
      </w:pPr>
      <w:r w:rsidRPr="005144B2">
        <w:rPr>
          <w:u w:val="single"/>
        </w:rPr>
        <w:t>Private companies</w:t>
      </w:r>
      <w:r w:rsidRPr="009A377F">
        <w:t xml:space="preserve"> </w:t>
      </w:r>
      <w:r>
        <w:t>are gearing up to</w:t>
      </w:r>
      <w:r w:rsidRPr="009A377F">
        <w:t xml:space="preserve"> </w:t>
      </w:r>
      <w:r w:rsidRPr="005144B2">
        <w:rPr>
          <w:u w:val="single"/>
        </w:rPr>
        <w:t xml:space="preserve">colonize </w:t>
      </w:r>
      <w:r>
        <w:rPr>
          <w:u w:val="single"/>
        </w:rPr>
        <w:t>M</w:t>
      </w:r>
      <w:r w:rsidRPr="005144B2">
        <w:rPr>
          <w:u w:val="single"/>
        </w:rPr>
        <w:t>ars</w:t>
      </w:r>
    </w:p>
    <w:p w14:paraId="0DDFFDD1" w14:textId="77777777" w:rsidR="002D5C6D" w:rsidRPr="009A377F" w:rsidRDefault="002D5C6D" w:rsidP="002D5C6D">
      <w:r w:rsidRPr="009A377F">
        <w:rPr>
          <w:rStyle w:val="Style13ptBold"/>
        </w:rPr>
        <w:t>Sheetz 4/23</w:t>
      </w:r>
      <w:r w:rsidRPr="009A377F">
        <w:t xml:space="preserve"> [(Michael, a Space Reporter for CNBC.com) “INVESTING IN SPACE Elon Musk wants SpaceX to reach Mars so humanity is not a ‘single-planet species’” CNBC, 4/23/2021. https://www.cnbc.com/2021/04/23/elon-musk-aiming-for-mars-so-humanity-is-not-a-single-planet-species.html] BC</w:t>
      </w:r>
    </w:p>
    <w:p w14:paraId="6518E63C" w14:textId="77777777" w:rsidR="002D5C6D" w:rsidRPr="009A377F" w:rsidRDefault="002D5C6D" w:rsidP="002D5C6D">
      <w:r w:rsidRPr="009A377F">
        <w:t xml:space="preserve">SpaceX founder and CEO Elon </w:t>
      </w:r>
      <w:r w:rsidRPr="00FF451B">
        <w:rPr>
          <w:rStyle w:val="Emphasis"/>
          <w:highlight w:val="green"/>
        </w:rPr>
        <w:t>Musk remains focused on his vision</w:t>
      </w:r>
      <w:r w:rsidRPr="009A377F">
        <w:rPr>
          <w:rStyle w:val="Emphasis"/>
        </w:rPr>
        <w:t xml:space="preserve"> for the company: </w:t>
      </w:r>
      <w:r w:rsidRPr="00FF451B">
        <w:rPr>
          <w:rStyle w:val="Emphasis"/>
          <w:highlight w:val="green"/>
        </w:rPr>
        <w:t>Establishing a permanent human presence on Mars</w:t>
      </w:r>
      <w:r w:rsidRPr="009A377F">
        <w:t>, with its Starship rockets carrying people to and from the red planet.</w:t>
      </w:r>
    </w:p>
    <w:p w14:paraId="07457C31" w14:textId="77777777" w:rsidR="002D5C6D" w:rsidRPr="009A377F" w:rsidRDefault="002D5C6D" w:rsidP="002D5C6D">
      <w:r w:rsidRPr="009A377F">
        <w:t>“</w:t>
      </w:r>
      <w:r w:rsidRPr="009A377F">
        <w:rPr>
          <w:rStyle w:val="Emphasis"/>
        </w:rPr>
        <w:t xml:space="preserve">We don’t want to be one of those single planet species, </w:t>
      </w:r>
      <w:r w:rsidRPr="00FF451B">
        <w:rPr>
          <w:rStyle w:val="Emphasis"/>
          <w:highlight w:val="green"/>
        </w:rPr>
        <w:t>we want to be a multi-planet species</w:t>
      </w:r>
      <w:r w:rsidRPr="009A377F">
        <w:t>,” Musk said on Friday, speaking after the company launched its Crew-2 mission to orbit.</w:t>
      </w:r>
    </w:p>
    <w:p w14:paraId="0FBA28F6" w14:textId="77777777" w:rsidR="002D5C6D" w:rsidRPr="009A377F" w:rsidRDefault="002D5C6D" w:rsidP="002D5C6D">
      <w:r w:rsidRPr="009A377F">
        <w:t xml:space="preserve">“It’s been now almost half a century since humans were last on the moon. </w:t>
      </w:r>
      <w:r w:rsidRPr="009A377F">
        <w:rPr>
          <w:rStyle w:val="StyleUnderline"/>
        </w:rPr>
        <w:t>That’s too long, we need to get back there and have a permanent base on the moon — again, like a big permanently occupied base on the moon. And then build a city on Mars to become a spacefaring civilization, a multi-planet species</w:t>
      </w:r>
      <w:r w:rsidRPr="009A377F">
        <w:t>,” Musk also said.</w:t>
      </w:r>
    </w:p>
    <w:p w14:paraId="73C231F1" w14:textId="77777777" w:rsidR="002D5C6D" w:rsidRPr="009A377F" w:rsidRDefault="002D5C6D" w:rsidP="002D5C6D">
      <w:pPr>
        <w:rPr>
          <w:rStyle w:val="StyleUnderline"/>
        </w:rPr>
      </w:pPr>
      <w:r w:rsidRPr="009A377F">
        <w:rPr>
          <w:rStyle w:val="StyleUnderline"/>
        </w:rPr>
        <w:t>Starship is the enormous stainless steel rocket that SpaceX has been building and testing at its development facility in Boca Chica, Texas</w:t>
      </w:r>
      <w:r w:rsidRPr="00E63135">
        <w:t xml:space="preserve">. </w:t>
      </w:r>
      <w:r w:rsidRPr="00FF451B">
        <w:rPr>
          <w:rStyle w:val="Emphasis"/>
          <w:highlight w:val="green"/>
        </w:rPr>
        <w:t>Starship’s goal is to</w:t>
      </w:r>
      <w:r w:rsidRPr="009A377F">
        <w:rPr>
          <w:rStyle w:val="Emphasis"/>
        </w:rPr>
        <w:t xml:space="preserve"> </w:t>
      </w:r>
      <w:r w:rsidRPr="00FF451B">
        <w:rPr>
          <w:rStyle w:val="Emphasis"/>
          <w:highlight w:val="green"/>
        </w:rPr>
        <w:t>launch cargo and people on missions</w:t>
      </w:r>
      <w:r w:rsidRPr="009A377F">
        <w:rPr>
          <w:rStyle w:val="Emphasis"/>
        </w:rPr>
        <w:t xml:space="preserve"> to the moon and Mars</w:t>
      </w:r>
      <w:r w:rsidRPr="009A377F">
        <w:rPr>
          <w:rStyle w:val="StyleUnderline"/>
        </w:rPr>
        <w:t>. Current Starship prototypes stand at about 150 feet tall, or about the size of a 15-story building, and each one is powered by three Raptor rocket engines.</w:t>
      </w:r>
    </w:p>
    <w:p w14:paraId="7C02DCD0" w14:textId="77777777" w:rsidR="002D5C6D" w:rsidRPr="009A377F" w:rsidRDefault="002D5C6D" w:rsidP="002D5C6D">
      <w:pPr>
        <w:rPr>
          <w:rStyle w:val="Emphasis"/>
        </w:rPr>
      </w:pPr>
      <w:r w:rsidRPr="009A377F">
        <w:t xml:space="preserve">Musk has previously estimated </w:t>
      </w:r>
      <w:r w:rsidRPr="009A377F">
        <w:rPr>
          <w:rStyle w:val="StyleUnderline"/>
        </w:rPr>
        <w:t xml:space="preserve">that </w:t>
      </w:r>
      <w:r w:rsidRPr="00FF451B">
        <w:rPr>
          <w:rStyle w:val="StyleUnderline"/>
          <w:highlight w:val="green"/>
        </w:rPr>
        <w:t>it will cost about $5 billion</w:t>
      </w:r>
      <w:r w:rsidRPr="009A377F">
        <w:rPr>
          <w:rStyle w:val="StyleUnderline"/>
        </w:rPr>
        <w:t xml:space="preserve"> to fully develop Starship</w:t>
      </w:r>
      <w:r w:rsidRPr="009A377F">
        <w:t xml:space="preserve">, although SpaceX has not disclosed how much it has spent on the program to date. </w:t>
      </w:r>
      <w:r w:rsidRPr="00FF451B">
        <w:rPr>
          <w:rStyle w:val="Emphasis"/>
          <w:highlight w:val="green"/>
        </w:rPr>
        <w:t>The company has</w:t>
      </w:r>
      <w:r w:rsidRPr="009A377F">
        <w:rPr>
          <w:rStyle w:val="Emphasis"/>
        </w:rPr>
        <w:t xml:space="preserve"> steadily </w:t>
      </w:r>
      <w:r w:rsidRPr="00FF451B">
        <w:rPr>
          <w:rStyle w:val="Emphasis"/>
          <w:highlight w:val="green"/>
        </w:rPr>
        <w:t>raised funds</w:t>
      </w:r>
      <w:r w:rsidRPr="009A377F">
        <w:rPr>
          <w:rStyle w:val="Emphasis"/>
        </w:rPr>
        <w:t xml:space="preserve"> in the past few years, to fund both Starship and its similarly ambitious Starlink project, with SpaceX’s valuation </w:t>
      </w:r>
      <w:r w:rsidRPr="00E63135">
        <w:rPr>
          <w:rStyle w:val="Emphasis"/>
          <w:highlight w:val="green"/>
        </w:rPr>
        <w:t xml:space="preserve">soaring </w:t>
      </w:r>
      <w:r w:rsidRPr="00FF451B">
        <w:rPr>
          <w:rStyle w:val="Emphasis"/>
          <w:highlight w:val="green"/>
        </w:rPr>
        <w:t>to</w:t>
      </w:r>
      <w:r w:rsidRPr="00E63135">
        <w:rPr>
          <w:rStyle w:val="Emphasis"/>
        </w:rPr>
        <w:t xml:space="preserve"> about </w:t>
      </w:r>
      <w:r w:rsidRPr="00FF451B">
        <w:rPr>
          <w:rStyle w:val="Emphasis"/>
          <w:highlight w:val="green"/>
        </w:rPr>
        <w:t>$74 billion</w:t>
      </w:r>
      <w:r w:rsidRPr="009A377F">
        <w:rPr>
          <w:rStyle w:val="Emphasis"/>
        </w:rPr>
        <w:t xml:space="preserve"> — making it one of the most valuable private companies in the world.</w:t>
      </w:r>
    </w:p>
    <w:p w14:paraId="14DE17EB" w14:textId="77777777" w:rsidR="002D5C6D" w:rsidRPr="009A377F" w:rsidRDefault="002D5C6D" w:rsidP="002D5C6D">
      <w:r w:rsidRPr="009A377F">
        <w:t>Additionally</w:t>
      </w:r>
      <w:r w:rsidRPr="009A377F">
        <w:rPr>
          <w:rStyle w:val="StyleUnderline"/>
        </w:rPr>
        <w:t>, SpaceX last week won a $2.9 billion contract from NASA</w:t>
      </w:r>
      <w:r w:rsidRPr="009A377F">
        <w:t>, to help the space agency land astronauts on the moon’s surface with the first crewed mission targeting 2024.</w:t>
      </w:r>
    </w:p>
    <w:p w14:paraId="27484BB1" w14:textId="77777777" w:rsidR="002D5C6D" w:rsidRPr="009A377F" w:rsidRDefault="002D5C6D" w:rsidP="002D5C6D">
      <w:r w:rsidRPr="009A377F">
        <w:rPr>
          <w:rFonts w:hint="eastAsia"/>
        </w:rPr>
        <w:t>″</w:t>
      </w:r>
      <w:r w:rsidRPr="009A377F">
        <w:rPr>
          <w:rFonts w:hint="eastAsia"/>
        </w:rPr>
        <w:t>[Starship has] mostly been funded internally thus far and its pretty expensive. As you can tell, if you</w:t>
      </w:r>
      <w:r w:rsidRPr="009A377F">
        <w:t>’v</w:t>
      </w:r>
      <w:r w:rsidRPr="009A377F">
        <w:rPr>
          <w:rFonts w:hint="eastAsia"/>
        </w:rPr>
        <w:t>e been watching videos, we</w:t>
      </w:r>
      <w:r w:rsidRPr="009A377F">
        <w:t>’</w:t>
      </w:r>
      <w:r w:rsidRPr="009A377F">
        <w:rPr>
          <w:rFonts w:hint="eastAsia"/>
        </w:rPr>
        <w:t>ve blown up a few of them,</w:t>
      </w:r>
      <w:r w:rsidRPr="009A377F">
        <w:rPr>
          <w:rFonts w:hint="eastAsia"/>
        </w:rPr>
        <w:t>”</w:t>
      </w:r>
      <w:r w:rsidRPr="009A377F">
        <w:rPr>
          <w:rFonts w:hint="eastAsia"/>
        </w:rPr>
        <w:t xml:space="preserve"> Musk said.</w:t>
      </w:r>
    </w:p>
    <w:p w14:paraId="1B8C9D6B" w14:textId="77777777" w:rsidR="002D5C6D" w:rsidRPr="009A377F" w:rsidRDefault="002D5C6D" w:rsidP="002D5C6D">
      <w:pPr>
        <w:rPr>
          <w:rStyle w:val="StyleUnderline"/>
        </w:rPr>
      </w:pPr>
      <w:r w:rsidRPr="00FF451B">
        <w:rPr>
          <w:rStyle w:val="StyleUnderline"/>
          <w:highlight w:val="green"/>
        </w:rPr>
        <w:t>The company has performed multiple successful test flights</w:t>
      </w:r>
      <w:r w:rsidRPr="009A377F">
        <w:rPr>
          <w:rStyle w:val="StyleUnderline"/>
        </w:rPr>
        <w:t xml:space="preserve"> of Starship, although landing attempts after the last four high-altitude flights ended in fiery explosions. Despite the the prototypes’ destruction, SpaceX sees the test flights as progress toward creating a rocket that is fully reusable. </w:t>
      </w:r>
      <w:r w:rsidRPr="009A377F">
        <w:rPr>
          <w:rStyle w:val="Emphasis"/>
        </w:rPr>
        <w:t xml:space="preserve">SpaceX’s </w:t>
      </w:r>
      <w:r w:rsidRPr="00FF451B">
        <w:rPr>
          <w:rStyle w:val="Emphasis"/>
          <w:highlight w:val="green"/>
        </w:rPr>
        <w:t>current</w:t>
      </w:r>
      <w:r w:rsidRPr="009A377F">
        <w:rPr>
          <w:rStyle w:val="Emphasis"/>
        </w:rPr>
        <w:t xml:space="preserve"> Falcon </w:t>
      </w:r>
      <w:r w:rsidRPr="00FF451B">
        <w:rPr>
          <w:rStyle w:val="Emphasis"/>
          <w:highlight w:val="green"/>
        </w:rPr>
        <w:t>fleet</w:t>
      </w:r>
      <w:r w:rsidRPr="009A377F">
        <w:rPr>
          <w:rStyle w:val="Emphasis"/>
        </w:rPr>
        <w:t xml:space="preserve"> of rockets </w:t>
      </w:r>
      <w:r w:rsidRPr="00FF451B">
        <w:rPr>
          <w:rStyle w:val="Emphasis"/>
          <w:highlight w:val="green"/>
        </w:rPr>
        <w:t>is partially reusable</w:t>
      </w:r>
      <w:r w:rsidRPr="009A377F">
        <w:rPr>
          <w:rStyle w:val="StyleUnderline"/>
        </w:rPr>
        <w:t>, as the company can land and reuse the rocket’s boosters.</w:t>
      </w:r>
    </w:p>
    <w:p w14:paraId="7C7FDCB9" w14:textId="77777777" w:rsidR="002D5C6D" w:rsidRPr="009A377F" w:rsidRDefault="002D5C6D" w:rsidP="002D5C6D">
      <w:pPr>
        <w:rPr>
          <w:rStyle w:val="StyleUnderline"/>
        </w:rPr>
      </w:pPr>
      <w:r w:rsidRPr="009A377F">
        <w:rPr>
          <w:rStyle w:val="Emphasis"/>
        </w:rPr>
        <w:t xml:space="preserve">But Musk hopes </w:t>
      </w:r>
      <w:r w:rsidRPr="00FF451B">
        <w:rPr>
          <w:rStyle w:val="Emphasis"/>
          <w:highlight w:val="green"/>
        </w:rPr>
        <w:t>Starship transforms space travel into something</w:t>
      </w:r>
      <w:r w:rsidRPr="009A377F">
        <w:rPr>
          <w:rStyle w:val="Emphasis"/>
        </w:rPr>
        <w:t xml:space="preserve"> more </w:t>
      </w:r>
      <w:r w:rsidRPr="00FF451B">
        <w:rPr>
          <w:rStyle w:val="Emphasis"/>
          <w:highlight w:val="green"/>
        </w:rPr>
        <w:t>akin to commercial air travel</w:t>
      </w:r>
      <w:r w:rsidRPr="009A377F">
        <w:t xml:space="preserve">. </w:t>
      </w:r>
      <w:r w:rsidRPr="009A377F">
        <w:rPr>
          <w:rStyle w:val="StyleUnderline"/>
        </w:rPr>
        <w:t>The rocket’s enormous size would also make it capable of launching several times as much cargo at once — for comparison, while SpaceX’s Falcon 9 rockets can send as many as 60 Starlink satellites at a time, SpaceX says Starship will be able to launch 400 Starlink satellites at a time.</w:t>
      </w:r>
    </w:p>
    <w:p w14:paraId="504390A7" w14:textId="77777777" w:rsidR="002D5C6D" w:rsidRPr="009A377F" w:rsidRDefault="002D5C6D" w:rsidP="002D5C6D">
      <w:r w:rsidRPr="00FF451B">
        <w:rPr>
          <w:rStyle w:val="Emphasis"/>
          <w:highlight w:val="green"/>
        </w:rPr>
        <w:lastRenderedPageBreak/>
        <w:t>Musk remains “highly confident”</w:t>
      </w:r>
      <w:r w:rsidRPr="009A377F">
        <w:rPr>
          <w:rStyle w:val="Emphasis"/>
        </w:rPr>
        <w:t xml:space="preserve"> that SpaceX will land humans on Mars by 2026</w:t>
      </w:r>
      <w:r w:rsidRPr="009A377F">
        <w:t>, saying last December that it’s an achievable goal “about six years from now.” He added that SpaceX plans to send a Starship rocket without crew “in two years.”</w:t>
      </w:r>
    </w:p>
    <w:p w14:paraId="4B1142CA" w14:textId="77777777" w:rsidR="002D5C6D" w:rsidRPr="009A377F" w:rsidRDefault="002D5C6D" w:rsidP="002D5C6D">
      <w:pPr>
        <w:rPr>
          <w:rStyle w:val="StyleUnderline"/>
        </w:rPr>
      </w:pPr>
      <w:r w:rsidRPr="009A377F">
        <w:t xml:space="preserve">In the meantime, SpaceX has many milestones to go before Starship can carry passengers. The rocket has yet to reach orbit. </w:t>
      </w:r>
      <w:r w:rsidRPr="009A377F">
        <w:rPr>
          <w:rStyle w:val="StyleUnderline"/>
        </w:rPr>
        <w:t xml:space="preserve">Musk last year said that </w:t>
      </w:r>
      <w:r w:rsidRPr="00FF451B">
        <w:rPr>
          <w:rStyle w:val="StyleUnderline"/>
          <w:highlight w:val="green"/>
        </w:rPr>
        <w:t>the company will fly “hundreds of missions</w:t>
      </w:r>
      <w:r w:rsidRPr="009A377F">
        <w:rPr>
          <w:rStyle w:val="StyleUnderline"/>
        </w:rPr>
        <w:t xml:space="preserve"> with satellites before we put people on board.”</w:t>
      </w:r>
    </w:p>
    <w:p w14:paraId="703C1D57" w14:textId="77777777" w:rsidR="002D5C6D" w:rsidRPr="009A377F" w:rsidRDefault="002D5C6D" w:rsidP="002D5C6D">
      <w:r w:rsidRPr="009A377F">
        <w:t>Musk may be focused on Mars, but the hurdles of Starship’s development are not lost on the space billionaire.</w:t>
      </w:r>
    </w:p>
    <w:p w14:paraId="4D3E8A44" w14:textId="77777777" w:rsidR="002D5C6D" w:rsidRDefault="002D5C6D" w:rsidP="002D5C6D">
      <w:pPr>
        <w:rPr>
          <w:rStyle w:val="StyleUnderline"/>
        </w:rPr>
      </w:pPr>
      <w:r w:rsidRPr="009A377F">
        <w:t>“</w:t>
      </w:r>
      <w:r w:rsidRPr="009A377F">
        <w:rPr>
          <w:rStyle w:val="StyleUnderline"/>
        </w:rPr>
        <w:t>It’s a tough vehicle to build because we’re trying to crack this nut of a rapid and fully reusable rocket,” Musk said. “But the thing that’s really important to revolutionize space is a rapidly reusable rocket that’s reliable, too.”</w:t>
      </w:r>
    </w:p>
    <w:p w14:paraId="734B2FB0" w14:textId="77777777" w:rsidR="002D5C6D" w:rsidRPr="009A377F" w:rsidRDefault="002D5C6D" w:rsidP="002D5C6D">
      <w:pPr>
        <w:pStyle w:val="Heading4"/>
      </w:pPr>
      <w:r>
        <w:t xml:space="preserve">Scenario one is </w:t>
      </w:r>
      <w:r w:rsidRPr="005144B2">
        <w:rPr>
          <w:u w:val="single"/>
        </w:rPr>
        <w:t>terrestrial war</w:t>
      </w:r>
      <w:r>
        <w:t xml:space="preserve"> – c</w:t>
      </w:r>
      <w:r w:rsidRPr="009A377F">
        <w:t xml:space="preserve">olonies </w:t>
      </w:r>
      <w:r>
        <w:t xml:space="preserve">foster </w:t>
      </w:r>
      <w:r w:rsidRPr="00412ADE">
        <w:rPr>
          <w:u w:val="single"/>
        </w:rPr>
        <w:t>global suspicion</w:t>
      </w:r>
      <w:r w:rsidRPr="009A377F">
        <w:t xml:space="preserve"> </w:t>
      </w:r>
      <w:r>
        <w:t xml:space="preserve">and </w:t>
      </w:r>
      <w:r w:rsidRPr="00412ADE">
        <w:rPr>
          <w:u w:val="single"/>
        </w:rPr>
        <w:t>miscalculation</w:t>
      </w:r>
      <w:r>
        <w:t xml:space="preserve"> </w:t>
      </w:r>
      <w:r w:rsidRPr="009A377F">
        <w:t xml:space="preserve">which make conflict </w:t>
      </w:r>
      <w:r w:rsidRPr="005144B2">
        <w:rPr>
          <w:u w:val="single"/>
        </w:rPr>
        <w:t xml:space="preserve">exponentially </w:t>
      </w:r>
      <w:r>
        <w:rPr>
          <w:u w:val="single"/>
        </w:rPr>
        <w:t>more likely</w:t>
      </w:r>
      <w:r w:rsidRPr="009A377F">
        <w:t xml:space="preserve"> </w:t>
      </w:r>
    </w:p>
    <w:p w14:paraId="26715CBD" w14:textId="77777777" w:rsidR="002D5C6D" w:rsidRPr="009A377F" w:rsidRDefault="002D5C6D" w:rsidP="002D5C6D">
      <w:pPr>
        <w:rPr>
          <w:rStyle w:val="Style13ptBold"/>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5FF846B" w14:textId="77777777" w:rsidR="002D5C6D" w:rsidRPr="009A377F" w:rsidRDefault="002D5C6D" w:rsidP="002D5C6D">
      <w:pPr>
        <w:rPr>
          <w:rStyle w:val="Emphasis"/>
        </w:rPr>
      </w:pPr>
      <w:r w:rsidRPr="009A377F">
        <w:rPr>
          <w:rStyle w:val="StyleUnderline"/>
        </w:rPr>
        <w:t>Plans for the exploration and even colonization of other planets are very much in the air</w:t>
      </w:r>
      <w:r w:rsidRPr="009A377F">
        <w:t xml:space="preserve">, and </w:t>
      </w:r>
      <w:r w:rsidRPr="00FF451B">
        <w:rPr>
          <w:rStyle w:val="Emphasis"/>
          <w:highlight w:val="green"/>
        </w:rPr>
        <w:t>getting to Mars</w:t>
      </w:r>
      <w:r w:rsidRPr="009A377F">
        <w:rPr>
          <w:rStyle w:val="Emphasis"/>
        </w:rPr>
        <w:t xml:space="preserve"> in particular </w:t>
      </w:r>
      <w:r w:rsidRPr="00FF451B">
        <w:rPr>
          <w:rStyle w:val="Emphasis"/>
          <w:highlight w:val="green"/>
        </w:rPr>
        <w:t>has become a billionaire's hobby</w:t>
      </w:r>
      <w:r w:rsidRPr="009A377F">
        <w:rPr>
          <w:rStyle w:val="Emphasis"/>
        </w:rPr>
        <w:t xml:space="preserve"> lately</w:t>
      </w:r>
      <w:r w:rsidRPr="009A377F">
        <w:t xml:space="preserve">. Elon </w:t>
      </w:r>
      <w:r w:rsidRPr="00FF451B">
        <w:rPr>
          <w:rStyle w:val="StyleUnderline"/>
          <w:highlight w:val="green"/>
        </w:rPr>
        <w:t>Musk would like to establish a human colony</w:t>
      </w:r>
      <w:r w:rsidRPr="009A377F">
        <w:rPr>
          <w:rStyle w:val="StyleUnderline"/>
        </w:rPr>
        <w:t xml:space="preserve"> on Mars in a matter of decades</w:t>
      </w:r>
      <w:r w:rsidRPr="009A377F">
        <w:t xml:space="preserve">. (For the foreseeable future—a century, I would venture—Mars will be the only real possibility.) </w:t>
      </w:r>
      <w:r w:rsidRPr="009A377F">
        <w:rPr>
          <w:rStyle w:val="StyleUnderline"/>
        </w:rPr>
        <w:t xml:space="preserve">But planetary colonies may be a bad idea, even a disastrous idea. So, it is important to see the arguments against them, as well as their appeal. </w:t>
      </w:r>
      <w:r w:rsidRPr="009A377F">
        <w:rPr>
          <w:rStyle w:val="Emphasis"/>
        </w:rPr>
        <w:t>I begin with a reason that is sometimes made central to proposals for colonies—the idea that we should achieve them as soon as it is feasible.</w:t>
      </w:r>
    </w:p>
    <w:p w14:paraId="1687DAD6" w14:textId="77777777" w:rsidR="002D5C6D" w:rsidRPr="009A377F" w:rsidRDefault="002D5C6D" w:rsidP="002D5C6D">
      <w:pPr>
        <w:rPr>
          <w:rStyle w:val="Emphasis"/>
        </w:rPr>
      </w:pPr>
      <w:r w:rsidRPr="00FF451B">
        <w:rPr>
          <w:rStyle w:val="StyleUnderline"/>
          <w:highlight w:val="green"/>
        </w:rPr>
        <w:t xml:space="preserve">It is a call for escape from </w:t>
      </w:r>
      <w:r w:rsidRPr="00FF451B">
        <w:rPr>
          <w:rStyle w:val="Emphasis"/>
          <w:highlight w:val="green"/>
        </w:rPr>
        <w:t>imminent danger</w:t>
      </w:r>
      <w:r w:rsidRPr="00FF451B">
        <w:rPr>
          <w:rStyle w:val="StyleUnderline"/>
          <w:highlight w:val="green"/>
        </w:rPr>
        <w:t>. The idea is that</w:t>
      </w:r>
      <w:r w:rsidRPr="009A377F">
        <w:rPr>
          <w:rStyle w:val="StyleUnderline"/>
        </w:rPr>
        <w:t xml:space="preserve"> nuclear war, ecological </w:t>
      </w:r>
      <w:r w:rsidRPr="00FF451B">
        <w:rPr>
          <w:rStyle w:val="StyleUnderline"/>
          <w:highlight w:val="green"/>
        </w:rPr>
        <w:t>catastrophe</w:t>
      </w:r>
      <w:r w:rsidRPr="009A377F">
        <w:rPr>
          <w:rStyle w:val="StyleUnderline"/>
        </w:rPr>
        <w:t xml:space="preserve">, or the rise of artificially intelligent robots, </w:t>
      </w:r>
      <w:r w:rsidRPr="00FF451B">
        <w:rPr>
          <w:rStyle w:val="StyleUnderline"/>
          <w:highlight w:val="green"/>
        </w:rPr>
        <w:t>will wipe out</w:t>
      </w:r>
      <w:r w:rsidRPr="009A377F">
        <w:rPr>
          <w:rStyle w:val="StyleUnderline"/>
        </w:rPr>
        <w:t xml:space="preserve"> </w:t>
      </w:r>
      <w:r w:rsidRPr="00FF451B">
        <w:rPr>
          <w:rStyle w:val="StyleUnderline"/>
          <w:highlight w:val="green"/>
        </w:rPr>
        <w:t xml:space="preserve">humans </w:t>
      </w:r>
      <w:r w:rsidRPr="00FF451B">
        <w:rPr>
          <w:rStyle w:val="StyleUnderline"/>
        </w:rPr>
        <w:t>on Earth</w:t>
      </w:r>
      <w:r w:rsidRPr="009A377F">
        <w:t xml:space="preserve">. </w:t>
      </w:r>
      <w:r w:rsidRPr="00FF451B">
        <w:rPr>
          <w:rStyle w:val="Emphasis"/>
          <w:highlight w:val="green"/>
        </w:rPr>
        <w:t>But a colony</w:t>
      </w:r>
      <w:r w:rsidRPr="009A377F">
        <w:rPr>
          <w:rStyle w:val="Emphasis"/>
        </w:rPr>
        <w:t xml:space="preserve"> far away </w:t>
      </w:r>
      <w:r w:rsidRPr="00FF451B">
        <w:rPr>
          <w:rStyle w:val="Emphasis"/>
          <w:highlight w:val="green"/>
        </w:rPr>
        <w:t>might survive</w:t>
      </w:r>
      <w:r w:rsidRPr="009A377F">
        <w:t xml:space="preserve">, so that the species continues. Stephen </w:t>
      </w:r>
      <w:r w:rsidRPr="009A377F">
        <w:rPr>
          <w:rStyle w:val="StyleUnderline"/>
        </w:rPr>
        <w:t>Hawking is among those who have argued, or usually just pronounced, for versions of this</w:t>
      </w:r>
      <w:r w:rsidRPr="009A377F">
        <w:t xml:space="preserve"> (and if you want scientific authority, it is hard to do better).</w:t>
      </w:r>
      <w:r w:rsidRPr="009A377F">
        <w:rPr>
          <w:rStyle w:val="Emphasis"/>
        </w:rPr>
        <w:t xml:space="preserve"> But </w:t>
      </w:r>
      <w:r w:rsidRPr="00FF451B">
        <w:rPr>
          <w:rStyle w:val="Emphasis"/>
          <w:highlight w:val="green"/>
        </w:rPr>
        <w:t>the idea has serious flaws</w:t>
      </w:r>
      <w:r w:rsidRPr="00FF451B">
        <w:rPr>
          <w:highlight w:val="green"/>
        </w:rPr>
        <w:t xml:space="preserve">. </w:t>
      </w:r>
      <w:r w:rsidRPr="00FF451B">
        <w:rPr>
          <w:rStyle w:val="StyleUnderline"/>
          <w:highlight w:val="green"/>
        </w:rPr>
        <w:t>It is hard to think</w:t>
      </w:r>
      <w:r w:rsidRPr="009A377F">
        <w:rPr>
          <w:rStyle w:val="StyleUnderline"/>
        </w:rPr>
        <w:t xml:space="preserve"> of </w:t>
      </w:r>
      <w:r w:rsidRPr="00FF451B">
        <w:rPr>
          <w:rStyle w:val="Emphasis"/>
          <w:highlight w:val="green"/>
        </w:rPr>
        <w:t>even a post-apocalyptic Earth</w:t>
      </w:r>
      <w:r w:rsidRPr="009A377F">
        <w:rPr>
          <w:rStyle w:val="Emphasis"/>
        </w:rPr>
        <w:t xml:space="preserve"> that </w:t>
      </w:r>
      <w:r w:rsidRPr="00FF451B">
        <w:rPr>
          <w:rStyle w:val="Emphasis"/>
          <w:highlight w:val="green"/>
        </w:rPr>
        <w:t>is less</w:t>
      </w:r>
      <w:r w:rsidRPr="009A377F">
        <w:rPr>
          <w:rStyle w:val="Emphasis"/>
        </w:rPr>
        <w:t xml:space="preserve"> </w:t>
      </w:r>
      <w:r w:rsidRPr="00FF451B">
        <w:rPr>
          <w:rStyle w:val="Emphasis"/>
          <w:highlight w:val="green"/>
        </w:rPr>
        <w:t>hospitable</w:t>
      </w:r>
      <w:r w:rsidRPr="009A377F">
        <w:rPr>
          <w:rStyle w:val="Emphasis"/>
        </w:rPr>
        <w:t xml:space="preserve"> to any terrestrial life </w:t>
      </w:r>
      <w:r w:rsidRPr="00FF451B">
        <w:rPr>
          <w:rStyle w:val="Emphasis"/>
          <w:highlight w:val="green"/>
        </w:rPr>
        <w:t>than Mars</w:t>
      </w:r>
      <w:r w:rsidRPr="009A377F">
        <w:rPr>
          <w:rStyle w:val="StyleUnderline"/>
        </w:rPr>
        <w:t xml:space="preserve">, let alone elsewhere in the solar system, so the challenges are enormous. But </w:t>
      </w:r>
      <w:r w:rsidRPr="009A377F">
        <w:rPr>
          <w:rStyle w:val="Emphasis"/>
        </w:rPr>
        <w:t xml:space="preserve">let us ignore that. </w:t>
      </w:r>
      <w:r w:rsidRPr="00FF451B">
        <w:rPr>
          <w:rStyle w:val="Emphasis"/>
          <w:highlight w:val="green"/>
        </w:rPr>
        <w:t>Suppose</w:t>
      </w:r>
      <w:r w:rsidRPr="009A377F">
        <w:rPr>
          <w:rStyle w:val="Emphasis"/>
        </w:rPr>
        <w:t xml:space="preserve"> that </w:t>
      </w:r>
      <w:r w:rsidRPr="00FF451B">
        <w:rPr>
          <w:rStyle w:val="Emphasis"/>
          <w:highlight w:val="green"/>
        </w:rPr>
        <w:t>a</w:t>
      </w:r>
      <w:r w:rsidRPr="009A377F">
        <w:rPr>
          <w:rStyle w:val="Emphasis"/>
        </w:rPr>
        <w:t xml:space="preserve"> </w:t>
      </w:r>
      <w:r w:rsidRPr="00FF451B">
        <w:rPr>
          <w:rStyle w:val="Emphasis"/>
          <w:highlight w:val="green"/>
        </w:rPr>
        <w:t>colony had a reasonable chance of surviving</w:t>
      </w:r>
      <w:r w:rsidRPr="009A377F">
        <w:rPr>
          <w:rStyle w:val="Emphasis"/>
        </w:rPr>
        <w:t>, would the argument from danger justify founding it soon? I think not.</w:t>
      </w:r>
    </w:p>
    <w:p w14:paraId="74E2EEAC" w14:textId="77777777" w:rsidR="002D5C6D" w:rsidRPr="009A377F" w:rsidRDefault="002D5C6D" w:rsidP="002D5C6D">
      <w:pPr>
        <w:rPr>
          <w:rStyle w:val="Emphasis"/>
        </w:rPr>
      </w:pPr>
      <w:r w:rsidRPr="00FF451B">
        <w:rPr>
          <w:rStyle w:val="StyleUnderline"/>
          <w:highlight w:val="green"/>
        </w:rPr>
        <w:t xml:space="preserve">One danger is </w:t>
      </w:r>
      <w:r w:rsidRPr="00FF451B">
        <w:rPr>
          <w:rStyle w:val="Emphasis"/>
          <w:highlight w:val="green"/>
        </w:rPr>
        <w:t>nuclear</w:t>
      </w:r>
      <w:r w:rsidRPr="00FF451B">
        <w:rPr>
          <w:rStyle w:val="StyleUnderline"/>
          <w:highlight w:val="green"/>
        </w:rPr>
        <w:t xml:space="preserve"> and </w:t>
      </w:r>
      <w:r w:rsidRPr="00FF451B">
        <w:rPr>
          <w:rStyle w:val="Emphasis"/>
          <w:highlight w:val="green"/>
        </w:rPr>
        <w:t>biological</w:t>
      </w:r>
      <w:r w:rsidRPr="00FF451B">
        <w:rPr>
          <w:rStyle w:val="StyleUnderline"/>
          <w:highlight w:val="green"/>
        </w:rPr>
        <w:t xml:space="preserve"> war</w:t>
      </w:r>
      <w:r w:rsidRPr="00FF451B">
        <w:rPr>
          <w:highlight w:val="green"/>
        </w:rPr>
        <w:t xml:space="preserve">: </w:t>
      </w:r>
      <w:r w:rsidRPr="00FF451B">
        <w:rPr>
          <w:rStyle w:val="StyleUnderline"/>
          <w:highlight w:val="green"/>
        </w:rPr>
        <w:t>One nation</w:t>
      </w:r>
      <w:r w:rsidRPr="009A377F">
        <w:rPr>
          <w:rStyle w:val="StyleUnderline"/>
        </w:rPr>
        <w:t xml:space="preserve"> or ethnic group </w:t>
      </w:r>
      <w:r w:rsidRPr="00FF451B">
        <w:rPr>
          <w:rStyle w:val="StyleUnderline"/>
          <w:highlight w:val="green"/>
        </w:rPr>
        <w:t>fears or hates another enough to unleash bombs or viruses</w:t>
      </w:r>
      <w:r w:rsidRPr="009A377F">
        <w:rPr>
          <w:rStyle w:val="Emphasis"/>
        </w:rPr>
        <w:t>. In a bad scenario they succeed</w:t>
      </w:r>
      <w:r w:rsidRPr="009A377F">
        <w:t xml:space="preserve">. </w:t>
      </w:r>
      <w:r w:rsidRPr="009A377F">
        <w:rPr>
          <w:rStyle w:val="StyleUnderline"/>
        </w:rPr>
        <w:t>Millions die, and their territory becomes uninhabitable</w:t>
      </w:r>
      <w:r w:rsidRPr="009A377F">
        <w:rPr>
          <w:rStyle w:val="Emphasis"/>
        </w:rPr>
        <w:t xml:space="preserve">. In the worst scenario, the other side retaliates or the affliction spreads and </w:t>
      </w:r>
      <w:r w:rsidRPr="00FF451B">
        <w:rPr>
          <w:rStyle w:val="Emphasis"/>
          <w:highlight w:val="green"/>
        </w:rPr>
        <w:t>eventually</w:t>
      </w:r>
      <w:r w:rsidRPr="009A377F">
        <w:rPr>
          <w:rStyle w:val="Emphasis"/>
        </w:rPr>
        <w:t xml:space="preserve"> </w:t>
      </w:r>
      <w:r w:rsidRPr="00FF451B">
        <w:rPr>
          <w:rStyle w:val="Emphasis"/>
          <w:highlight w:val="green"/>
        </w:rPr>
        <w:t>everyone is dead</w:t>
      </w:r>
      <w:r w:rsidRPr="00FF451B">
        <w:rPr>
          <w:highlight w:val="green"/>
        </w:rPr>
        <w:t xml:space="preserve">. </w:t>
      </w:r>
      <w:r w:rsidRPr="00FF451B">
        <w:rPr>
          <w:rStyle w:val="StyleUnderline"/>
          <w:highlight w:val="green"/>
        </w:rPr>
        <w:t xml:space="preserve">But people survive on Mars. </w:t>
      </w:r>
      <w:r w:rsidRPr="00FF451B">
        <w:rPr>
          <w:rStyle w:val="Emphasis"/>
          <w:highlight w:val="green"/>
        </w:rPr>
        <w:t>Which people</w:t>
      </w:r>
      <w:r w:rsidRPr="009A377F">
        <w:t>? They will include members of one group or their opponents, so if the aim really is to wipe out this group it will be directed at the colonists as well. They are hated, and they are capable of retaliation</w:t>
      </w:r>
      <w:r w:rsidRPr="009A377F">
        <w:rPr>
          <w:rStyle w:val="StyleUnderline"/>
        </w:rPr>
        <w:t xml:space="preserve">. </w:t>
      </w:r>
      <w:r w:rsidRPr="00FF451B">
        <w:rPr>
          <w:rStyle w:val="StyleUnderline"/>
          <w:highlight w:val="green"/>
        </w:rPr>
        <w:t>Bomb-bearing rockets are</w:t>
      </w:r>
      <w:r w:rsidRPr="009A377F">
        <w:rPr>
          <w:rStyle w:val="StyleUnderline"/>
        </w:rPr>
        <w:t xml:space="preserve"> much </w:t>
      </w:r>
      <w:r w:rsidRPr="00FF451B">
        <w:rPr>
          <w:rStyle w:val="StyleUnderline"/>
          <w:highlight w:val="green"/>
        </w:rPr>
        <w:t>simple</w:t>
      </w:r>
      <w:r w:rsidRPr="009A377F">
        <w:rPr>
          <w:rStyle w:val="StyleUnderline"/>
        </w:rPr>
        <w:t>r to make than people-bearing rockets</w:t>
      </w:r>
      <w:r w:rsidRPr="009A377F">
        <w:t xml:space="preserve">. </w:t>
      </w:r>
      <w:r w:rsidRPr="009A377F">
        <w:rPr>
          <w:rStyle w:val="StyleUnderline"/>
        </w:rPr>
        <w:t>And someone crazy enough to push the button would be crazy enough to direct them at the hated enemy wherever they are found</w:t>
      </w:r>
      <w:r w:rsidRPr="009A377F">
        <w:t>. So</w:t>
      </w:r>
      <w:r w:rsidRPr="009A377F">
        <w:rPr>
          <w:rStyle w:val="Emphasis"/>
        </w:rPr>
        <w:t xml:space="preserve">, </w:t>
      </w:r>
      <w:r w:rsidRPr="00FF451B">
        <w:rPr>
          <w:rStyle w:val="Emphasis"/>
          <w:highlight w:val="green"/>
        </w:rPr>
        <w:t xml:space="preserve">the </w:t>
      </w:r>
      <w:r w:rsidRPr="00FF451B">
        <w:rPr>
          <w:rStyle w:val="Emphasis"/>
          <w:highlight w:val="green"/>
        </w:rPr>
        <w:lastRenderedPageBreak/>
        <w:t>colony would not be safe</w:t>
      </w:r>
      <w:r w:rsidRPr="009A377F">
        <w:rPr>
          <w:rStyle w:val="Emphasis"/>
        </w:rPr>
        <w:t>.</w:t>
      </w:r>
      <w:r w:rsidRPr="009A377F">
        <w:t xml:space="preserve"> At any rate, </w:t>
      </w:r>
      <w:r w:rsidRPr="00FF451B">
        <w:rPr>
          <w:rStyle w:val="Emphasis"/>
          <w:highlight w:val="green"/>
        </w:rPr>
        <w:t>it will not be</w:t>
      </w:r>
      <w:r w:rsidRPr="009A377F">
        <w:rPr>
          <w:rStyle w:val="Emphasis"/>
        </w:rPr>
        <w:t xml:space="preserve"> not </w:t>
      </w:r>
      <w:r w:rsidRPr="00FF451B">
        <w:rPr>
          <w:rStyle w:val="Emphasis"/>
          <w:highlight w:val="green"/>
        </w:rPr>
        <w:t>safe enough that founding it is a better bet than making war less likely on Earth</w:t>
      </w:r>
      <w:r w:rsidRPr="009A377F">
        <w:t xml:space="preserve">. </w:t>
      </w:r>
      <w:r w:rsidRPr="009A377F">
        <w:rPr>
          <w:rStyle w:val="StyleUnderline"/>
        </w:rPr>
        <w:t xml:space="preserve">Worse, any nation party to </w:t>
      </w:r>
      <w:r w:rsidRPr="00FF451B">
        <w:rPr>
          <w:rStyle w:val="StyleUnderline"/>
          <w:highlight w:val="green"/>
        </w:rPr>
        <w:t xml:space="preserve">founding a colony will </w:t>
      </w:r>
      <w:r w:rsidRPr="00FF451B">
        <w:rPr>
          <w:rStyle w:val="Emphasis"/>
          <w:highlight w:val="green"/>
        </w:rPr>
        <w:t>arouse suspicion</w:t>
      </w:r>
      <w:r w:rsidRPr="009A377F">
        <w:rPr>
          <w:rStyle w:val="Emphasis"/>
        </w:rPr>
        <w:t xml:space="preserve"> in its enemies that it is scheming to start and survive a war</w:t>
      </w:r>
      <w:r w:rsidRPr="009A377F">
        <w:rPr>
          <w:rStyle w:val="StyleUnderline"/>
        </w:rPr>
        <w:t xml:space="preserve">. </w:t>
      </w:r>
      <w:r w:rsidRPr="00FF451B">
        <w:rPr>
          <w:rStyle w:val="StyleUnderline"/>
          <w:highlight w:val="green"/>
        </w:rPr>
        <w:t xml:space="preserve">And this makes </w:t>
      </w:r>
      <w:r w:rsidRPr="00FF451B">
        <w:rPr>
          <w:rStyle w:val="Emphasis"/>
          <w:highlight w:val="green"/>
        </w:rPr>
        <w:t>war more</w:t>
      </w:r>
      <w:r w:rsidRPr="009A377F">
        <w:rPr>
          <w:rStyle w:val="Emphasis"/>
        </w:rPr>
        <w:t xml:space="preserve"> rather than less </w:t>
      </w:r>
      <w:r w:rsidRPr="00FF451B">
        <w:rPr>
          <w:rStyle w:val="Emphasis"/>
          <w:highlight w:val="green"/>
        </w:rPr>
        <w:t>likely</w:t>
      </w:r>
      <w:r w:rsidRPr="009A377F">
        <w:rPr>
          <w:rStyle w:val="Emphasis"/>
        </w:rPr>
        <w:t>.</w:t>
      </w:r>
    </w:p>
    <w:p w14:paraId="40EB3FC2" w14:textId="77777777" w:rsidR="002D5C6D" w:rsidRPr="009A377F" w:rsidRDefault="002D5C6D" w:rsidP="002D5C6D">
      <w:pPr>
        <w:pStyle w:val="Heading4"/>
        <w:rPr>
          <w:rFonts w:cs="Calibri"/>
          <w:u w:val="single"/>
        </w:rPr>
      </w:pPr>
      <w:r w:rsidRPr="009A377F">
        <w:rPr>
          <w:rFonts w:cs="Calibri"/>
        </w:rPr>
        <w:t xml:space="preserve">Nuclear war causes </w:t>
      </w:r>
      <w:r w:rsidRPr="009A377F">
        <w:rPr>
          <w:rFonts w:cs="Calibri"/>
          <w:u w:val="single"/>
        </w:rPr>
        <w:t>extinction</w:t>
      </w:r>
      <w:r w:rsidRPr="009A377F">
        <w:rPr>
          <w:rFonts w:cs="Calibri"/>
        </w:rPr>
        <w:t xml:space="preserve"> – </w:t>
      </w:r>
      <w:r w:rsidRPr="009A377F">
        <w:rPr>
          <w:rFonts w:cs="Calibri"/>
          <w:u w:val="single"/>
        </w:rPr>
        <w:t>famine</w:t>
      </w:r>
      <w:r w:rsidRPr="009A377F">
        <w:rPr>
          <w:rFonts w:cs="Calibri"/>
        </w:rPr>
        <w:t xml:space="preserve"> and </w:t>
      </w:r>
      <w:r w:rsidRPr="009A377F">
        <w:rPr>
          <w:rFonts w:cs="Calibri"/>
          <w:u w:val="single"/>
        </w:rPr>
        <w:t xml:space="preserve">climate change </w:t>
      </w:r>
    </w:p>
    <w:p w14:paraId="1BF9D84F" w14:textId="77777777" w:rsidR="002D5C6D" w:rsidRPr="009A377F" w:rsidRDefault="002D5C6D" w:rsidP="002D5C6D">
      <w:pPr>
        <w:shd w:val="clear" w:color="auto" w:fill="FFFFFF"/>
        <w:spacing w:after="150"/>
        <w:rPr>
          <w:sz w:val="12"/>
          <w:szCs w:val="12"/>
        </w:rPr>
      </w:pPr>
      <w:r w:rsidRPr="009A377F">
        <w:rPr>
          <w:rStyle w:val="Style13ptBold"/>
        </w:rPr>
        <w:t>Starr 15</w:t>
      </w:r>
      <w:r w:rsidRPr="009A377F">
        <w:rPr>
          <w:rStyle w:val="Style13ptBold"/>
          <w:sz w:val="16"/>
        </w:rPr>
        <w:t xml:space="preserve"> </w:t>
      </w:r>
      <w:r w:rsidRPr="009A377F">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9A377F">
        <w:rPr>
          <w:szCs w:val="22"/>
        </w:rPr>
        <w:br/>
      </w:r>
      <w:r w:rsidRPr="009A377F">
        <w:rPr>
          <w:sz w:val="12"/>
          <w:szCs w:val="12"/>
        </w:rPr>
        <w:t>While it is impossible to precisely predict all the human impacts that would result from a nuclear winter, it is relatively simple to predict those which would be most profound. That is, a</w:t>
      </w:r>
      <w:r w:rsidRPr="009A377F">
        <w:rPr>
          <w:szCs w:val="22"/>
        </w:rPr>
        <w:t xml:space="preserve"> </w:t>
      </w:r>
      <w:r w:rsidRPr="009A377F">
        <w:rPr>
          <w:rStyle w:val="StyleUnderline"/>
          <w:szCs w:val="22"/>
          <w:highlight w:val="green"/>
        </w:rPr>
        <w:t xml:space="preserve">nuclear winter would cause </w:t>
      </w:r>
      <w:r w:rsidRPr="009A377F">
        <w:rPr>
          <w:rStyle w:val="Emphasis"/>
        </w:rPr>
        <w:t xml:space="preserve">most </w:t>
      </w:r>
      <w:r w:rsidRPr="009A377F">
        <w:rPr>
          <w:rStyle w:val="Emphasis"/>
          <w:highlight w:val="green"/>
        </w:rPr>
        <w:t>humans</w:t>
      </w:r>
      <w:r w:rsidRPr="009A377F">
        <w:rPr>
          <w:rStyle w:val="StyleUnderline"/>
          <w:szCs w:val="22"/>
        </w:rPr>
        <w:t xml:space="preserve"> and large animals </w:t>
      </w:r>
      <w:r w:rsidRPr="009A377F">
        <w:rPr>
          <w:rStyle w:val="Emphasis"/>
          <w:highlight w:val="green"/>
        </w:rPr>
        <w:t>to die</w:t>
      </w:r>
      <w:r w:rsidRPr="009A377F">
        <w:rPr>
          <w:rStyle w:val="StyleUnderline"/>
          <w:szCs w:val="22"/>
        </w:rPr>
        <w:t xml:space="preserve"> from nuclear famine </w:t>
      </w:r>
      <w:r w:rsidRPr="009A377F">
        <w:rPr>
          <w:rStyle w:val="StyleUnderline"/>
          <w:szCs w:val="22"/>
          <w:highlight w:val="green"/>
        </w:rPr>
        <w:t xml:space="preserve">in a </w:t>
      </w:r>
      <w:r w:rsidRPr="009A377F">
        <w:rPr>
          <w:rStyle w:val="Emphasis"/>
          <w:szCs w:val="22"/>
          <w:highlight w:val="green"/>
        </w:rPr>
        <w:t>mass extinction</w:t>
      </w:r>
      <w:r w:rsidRPr="009A377F">
        <w:rPr>
          <w:rStyle w:val="StyleUnderline"/>
        </w:rPr>
        <w:t xml:space="preserve"> event</w:t>
      </w:r>
      <w:r w:rsidRPr="009A377F">
        <w:t xml:space="preserve"> </w:t>
      </w:r>
      <w:r w:rsidRPr="009A377F">
        <w:rPr>
          <w:sz w:val="12"/>
          <w:szCs w:val="12"/>
        </w:rPr>
        <w:t>similar to the one that wiped out the dinosaurs.</w:t>
      </w:r>
    </w:p>
    <w:p w14:paraId="5AEC1894" w14:textId="77777777" w:rsidR="002D5C6D" w:rsidRPr="009A377F" w:rsidRDefault="002D5C6D" w:rsidP="002D5C6D">
      <w:pPr>
        <w:shd w:val="clear" w:color="auto" w:fill="FFFFFF"/>
        <w:spacing w:after="150"/>
        <w:rPr>
          <w:sz w:val="12"/>
          <w:szCs w:val="22"/>
        </w:rPr>
      </w:pPr>
      <w:r w:rsidRPr="009A377F">
        <w:rPr>
          <w:rStyle w:val="StyleUnderline"/>
          <w:szCs w:val="22"/>
        </w:rPr>
        <w:t>Following the detonation</w:t>
      </w:r>
      <w:r w:rsidRPr="009A377F">
        <w:rPr>
          <w:sz w:val="12"/>
          <w:szCs w:val="22"/>
        </w:rPr>
        <w:t xml:space="preserve"> (in conflict) </w:t>
      </w:r>
      <w:r w:rsidRPr="009A377F">
        <w:rPr>
          <w:rStyle w:val="StyleUnderline"/>
          <w:szCs w:val="22"/>
        </w:rPr>
        <w:t>of</w:t>
      </w:r>
      <w:r w:rsidRPr="009A377F">
        <w:rPr>
          <w:sz w:val="12"/>
          <w:szCs w:val="22"/>
        </w:rPr>
        <w:t xml:space="preserve"> US and/or Russian launch-ready strategic </w:t>
      </w:r>
      <w:r w:rsidRPr="009A377F">
        <w:rPr>
          <w:rStyle w:val="StyleUnderline"/>
          <w:szCs w:val="22"/>
        </w:rPr>
        <w:t xml:space="preserve">nuclear weapons, </w:t>
      </w:r>
      <w:r w:rsidRPr="009A377F">
        <w:rPr>
          <w:rStyle w:val="StyleUnderline"/>
          <w:szCs w:val="22"/>
          <w:highlight w:val="green"/>
        </w:rPr>
        <w:t>nuclear firestorms would burn</w:t>
      </w:r>
      <w:r w:rsidRPr="009A377F">
        <w:rPr>
          <w:rStyle w:val="StyleUnderline"/>
          <w:szCs w:val="22"/>
        </w:rPr>
        <w:t xml:space="preserve"> simultaneously over a total land surface area of many thousands or </w:t>
      </w:r>
      <w:r w:rsidRPr="009A377F">
        <w:rPr>
          <w:rStyle w:val="StyleUnderline"/>
          <w:szCs w:val="22"/>
          <w:highlight w:val="green"/>
        </w:rPr>
        <w:t>tens of thousands of</w:t>
      </w:r>
      <w:r w:rsidRPr="009A377F">
        <w:rPr>
          <w:rStyle w:val="StyleUnderline"/>
          <w:szCs w:val="22"/>
        </w:rPr>
        <w:t xml:space="preserve"> square </w:t>
      </w:r>
      <w:r w:rsidRPr="009A377F">
        <w:rPr>
          <w:rStyle w:val="StyleUnderline"/>
          <w:szCs w:val="22"/>
          <w:highlight w:val="green"/>
        </w:rPr>
        <w:t>miles. These</w:t>
      </w:r>
      <w:r w:rsidRPr="009A377F">
        <w:rPr>
          <w:rStyle w:val="StyleUnderline"/>
          <w:szCs w:val="22"/>
        </w:rPr>
        <w:t xml:space="preserve"> mass </w:t>
      </w:r>
      <w:r w:rsidRPr="009A377F">
        <w:rPr>
          <w:rStyle w:val="StyleUnderline"/>
          <w:szCs w:val="22"/>
          <w:highlight w:val="green"/>
        </w:rPr>
        <w:t>fires</w:t>
      </w:r>
      <w:r w:rsidRPr="009A377F">
        <w:rPr>
          <w:rStyle w:val="StyleUnderline"/>
          <w:szCs w:val="22"/>
        </w:rPr>
        <w:t xml:space="preserve">, many of which </w:t>
      </w:r>
      <w:r w:rsidRPr="009A377F">
        <w:rPr>
          <w:rStyle w:val="StyleUnderline"/>
          <w:szCs w:val="22"/>
          <w:highlight w:val="green"/>
        </w:rPr>
        <w:t>would rage over</w:t>
      </w:r>
      <w:r w:rsidRPr="009A377F">
        <w:rPr>
          <w:rStyle w:val="StyleUnderline"/>
          <w:szCs w:val="22"/>
        </w:rPr>
        <w:t xml:space="preserve"> large </w:t>
      </w:r>
      <w:r w:rsidRPr="009A377F">
        <w:rPr>
          <w:rStyle w:val="Emphasis"/>
          <w:highlight w:val="green"/>
        </w:rPr>
        <w:t>cities and industrial areas</w:t>
      </w:r>
      <w:r w:rsidRPr="009A377F">
        <w:rPr>
          <w:rStyle w:val="StyleUnderline"/>
          <w:szCs w:val="22"/>
        </w:rPr>
        <w:t xml:space="preserve">, would release many tens of </w:t>
      </w:r>
      <w:r w:rsidRPr="009A377F">
        <w:rPr>
          <w:rStyle w:val="StyleUnderline"/>
          <w:szCs w:val="22"/>
          <w:highlight w:val="green"/>
        </w:rPr>
        <w:t>millions of tons of</w:t>
      </w:r>
      <w:r w:rsidRPr="009A377F">
        <w:rPr>
          <w:rStyle w:val="StyleUnderline"/>
          <w:szCs w:val="22"/>
        </w:rPr>
        <w:t xml:space="preserve"> black </w:t>
      </w:r>
      <w:r w:rsidRPr="009A377F">
        <w:rPr>
          <w:rStyle w:val="StyleUnderline"/>
          <w:szCs w:val="22"/>
          <w:highlight w:val="green"/>
        </w:rPr>
        <w:t>carbon</w:t>
      </w:r>
      <w:r w:rsidRPr="009A377F">
        <w:rPr>
          <w:rStyle w:val="StyleUnderline"/>
          <w:szCs w:val="22"/>
        </w:rPr>
        <w:t xml:space="preserve"> soot and smoke</w:t>
      </w:r>
      <w:r w:rsidRPr="009A377F">
        <w:rPr>
          <w:sz w:val="12"/>
          <w:szCs w:val="22"/>
        </w:rPr>
        <w:t xml:space="preserve"> (up to 180 million tons, according to peer-reviewed studies), </w:t>
      </w:r>
      <w:r w:rsidRPr="009A377F">
        <w:rPr>
          <w:rStyle w:val="StyleUnderline"/>
          <w:szCs w:val="22"/>
        </w:rPr>
        <w:t xml:space="preserve">which </w:t>
      </w:r>
      <w:r w:rsidRPr="009A377F">
        <w:rPr>
          <w:rStyle w:val="StyleUnderline"/>
          <w:szCs w:val="22"/>
          <w:highlight w:val="green"/>
        </w:rPr>
        <w:t>would rise</w:t>
      </w:r>
      <w:r w:rsidRPr="009A377F">
        <w:rPr>
          <w:rStyle w:val="StyleUnderline"/>
          <w:szCs w:val="22"/>
        </w:rPr>
        <w:t xml:space="preserve"> rapidly </w:t>
      </w:r>
      <w:r w:rsidRPr="009A377F">
        <w:rPr>
          <w:rStyle w:val="Emphasis"/>
          <w:szCs w:val="22"/>
        </w:rPr>
        <w:t>above cloud level</w:t>
      </w:r>
      <w:r w:rsidRPr="009A377F">
        <w:rPr>
          <w:rStyle w:val="StyleUnderline"/>
          <w:szCs w:val="22"/>
        </w:rPr>
        <w:t xml:space="preserve"> and </w:t>
      </w:r>
      <w:r w:rsidRPr="009A377F">
        <w:rPr>
          <w:rStyle w:val="StyleUnderline"/>
          <w:szCs w:val="22"/>
          <w:highlight w:val="green"/>
        </w:rPr>
        <w:t xml:space="preserve">into the </w:t>
      </w:r>
      <w:r w:rsidRPr="009A377F">
        <w:rPr>
          <w:rStyle w:val="Emphasis"/>
          <w:highlight w:val="green"/>
        </w:rPr>
        <w:t>stratosphere.</w:t>
      </w:r>
      <w:r w:rsidRPr="009A377F">
        <w:rPr>
          <w:sz w:val="12"/>
          <w:szCs w:val="22"/>
        </w:rPr>
        <w:t xml:space="preserve"> [For an explanation of the calculation of smoke emissions, see Atmospheric effects &amp; societal consequences of regional scale nuclear conflicts.]</w:t>
      </w:r>
    </w:p>
    <w:p w14:paraId="2E77C35A" w14:textId="77777777" w:rsidR="002D5C6D" w:rsidRPr="009A377F" w:rsidRDefault="002D5C6D" w:rsidP="002D5C6D">
      <w:pPr>
        <w:shd w:val="clear" w:color="auto" w:fill="FFFFFF"/>
        <w:spacing w:after="150"/>
        <w:rPr>
          <w:rStyle w:val="StyleUnderline"/>
          <w:szCs w:val="22"/>
        </w:rPr>
      </w:pPr>
      <w:r w:rsidRPr="009A377F">
        <w:rPr>
          <w:sz w:val="12"/>
          <w:szCs w:val="22"/>
        </w:rPr>
        <w:t xml:space="preserve">The scientists who completed </w:t>
      </w:r>
      <w:r w:rsidRPr="009A377F">
        <w:rPr>
          <w:rStyle w:val="StyleUnderline"/>
          <w:szCs w:val="22"/>
          <w:highlight w:val="green"/>
        </w:rPr>
        <w:t xml:space="preserve">the </w:t>
      </w:r>
      <w:r w:rsidRPr="009A377F">
        <w:rPr>
          <w:rStyle w:val="Emphasis"/>
          <w:highlight w:val="green"/>
        </w:rPr>
        <w:t>most recent</w:t>
      </w:r>
      <w:r w:rsidRPr="009A377F">
        <w:rPr>
          <w:rStyle w:val="Emphasis"/>
        </w:rPr>
        <w:t xml:space="preserve"> peer-reviewed </w:t>
      </w:r>
      <w:r w:rsidRPr="009A377F">
        <w:rPr>
          <w:rStyle w:val="Emphasis"/>
          <w:highlight w:val="green"/>
        </w:rPr>
        <w:t>studies</w:t>
      </w:r>
      <w:r w:rsidRPr="009A377F">
        <w:rPr>
          <w:rStyle w:val="StyleUnderline"/>
          <w:szCs w:val="22"/>
        </w:rPr>
        <w:t xml:space="preserve"> on nuclear winter </w:t>
      </w:r>
      <w:r w:rsidRPr="009A377F">
        <w:rPr>
          <w:rStyle w:val="StyleUnderline"/>
          <w:szCs w:val="22"/>
          <w:highlight w:val="green"/>
        </w:rPr>
        <w:t>discovered that</w:t>
      </w:r>
      <w:r w:rsidRPr="009A377F">
        <w:rPr>
          <w:rStyle w:val="StyleUnderline"/>
          <w:szCs w:val="22"/>
        </w:rPr>
        <w:t xml:space="preserve"> the </w:t>
      </w:r>
      <w:r w:rsidRPr="009A377F">
        <w:rPr>
          <w:rStyle w:val="StyleUnderline"/>
          <w:szCs w:val="22"/>
          <w:highlight w:val="green"/>
        </w:rPr>
        <w:t>sunlight would</w:t>
      </w:r>
      <w:r w:rsidRPr="009A377F">
        <w:rPr>
          <w:rStyle w:val="StyleUnderline"/>
          <w:szCs w:val="22"/>
        </w:rPr>
        <w:t xml:space="preserve"> heat the smoke, </w:t>
      </w:r>
      <w:r w:rsidRPr="009A377F">
        <w:rPr>
          <w:rStyle w:val="StyleUnderline"/>
          <w:szCs w:val="22"/>
          <w:highlight w:val="green"/>
        </w:rPr>
        <w:t xml:space="preserve">producing a </w:t>
      </w:r>
      <w:r w:rsidRPr="009A377F">
        <w:rPr>
          <w:rStyle w:val="StyleUnderline"/>
          <w:szCs w:val="22"/>
        </w:rPr>
        <w:t>self-</w:t>
      </w:r>
      <w:r w:rsidRPr="009A377F">
        <w:rPr>
          <w:rStyle w:val="StyleUnderline"/>
          <w:szCs w:val="22"/>
          <w:highlight w:val="green"/>
        </w:rPr>
        <w:t>lofting effect that would</w:t>
      </w:r>
      <w:r w:rsidRPr="009A377F">
        <w:rPr>
          <w:rStyle w:val="StyleUnderline"/>
          <w:szCs w:val="22"/>
        </w:rPr>
        <w:t xml:space="preserve"> not only </w:t>
      </w:r>
      <w:r w:rsidRPr="009A377F">
        <w:rPr>
          <w:rStyle w:val="StyleUnderline"/>
          <w:szCs w:val="22"/>
          <w:highlight w:val="green"/>
        </w:rPr>
        <w:t>aid the rise of the smoke</w:t>
      </w:r>
      <w:r w:rsidRPr="009A377F">
        <w:rPr>
          <w:rStyle w:val="StyleUnderline"/>
          <w:szCs w:val="22"/>
        </w:rPr>
        <w:t xml:space="preserve"> into the stratosphere </w:t>
      </w:r>
      <w:r w:rsidRPr="009A377F">
        <w:rPr>
          <w:rStyle w:val="StyleUnderline"/>
          <w:szCs w:val="22"/>
          <w:highlight w:val="green"/>
        </w:rPr>
        <w:t xml:space="preserve">(above cloud level, where it </w:t>
      </w:r>
      <w:r w:rsidRPr="009A377F">
        <w:rPr>
          <w:rStyle w:val="Emphasis"/>
          <w:szCs w:val="22"/>
          <w:highlight w:val="green"/>
        </w:rPr>
        <w:t>could not be rained out</w:t>
      </w:r>
      <w:r w:rsidRPr="009A377F">
        <w:rPr>
          <w:rStyle w:val="StyleUnderline"/>
          <w:szCs w:val="22"/>
        </w:rPr>
        <w:t xml:space="preserve">), but act to keep the smoke in the stratosphere for 10 years or more. </w:t>
      </w:r>
      <w:r w:rsidRPr="009A377F">
        <w:rPr>
          <w:rStyle w:val="StyleUnderline"/>
          <w:szCs w:val="22"/>
          <w:highlight w:val="green"/>
        </w:rPr>
        <w:t>The longevity of the smoke layer would</w:t>
      </w:r>
      <w:r w:rsidRPr="009A377F">
        <w:rPr>
          <w:rStyle w:val="StyleUnderline"/>
          <w:szCs w:val="22"/>
        </w:rPr>
        <w:t xml:space="preserve"> act to greatly </w:t>
      </w:r>
      <w:r w:rsidRPr="009A377F">
        <w:rPr>
          <w:rStyle w:val="StyleUnderline"/>
          <w:szCs w:val="22"/>
          <w:highlight w:val="green"/>
        </w:rPr>
        <w:t>increase the severity of its effects upon the biosphere.</w:t>
      </w:r>
    </w:p>
    <w:p w14:paraId="438E2884" w14:textId="77777777" w:rsidR="002D5C6D" w:rsidRPr="009A377F" w:rsidRDefault="002D5C6D" w:rsidP="002D5C6D">
      <w:pPr>
        <w:shd w:val="clear" w:color="auto" w:fill="FFFFFF"/>
        <w:spacing w:after="150"/>
        <w:rPr>
          <w:sz w:val="12"/>
          <w:szCs w:val="22"/>
        </w:rPr>
      </w:pPr>
      <w:r w:rsidRPr="009A377F">
        <w:rPr>
          <w:rStyle w:val="StyleUnderline"/>
          <w:szCs w:val="22"/>
        </w:rPr>
        <w:t>Once in the stratosphere, the smoke</w:t>
      </w:r>
      <w:r w:rsidRPr="009A377F">
        <w:rPr>
          <w:sz w:val="12"/>
          <w:szCs w:val="22"/>
        </w:rPr>
        <w:t xml:space="preserve"> (predicted to be produced by a range of strategic nuclear wars) </w:t>
      </w:r>
      <w:r w:rsidRPr="009A377F">
        <w:rPr>
          <w:rStyle w:val="StyleUnderline"/>
          <w:szCs w:val="22"/>
        </w:rPr>
        <w:t xml:space="preserve">would rapidly engulf the Earth and form a dense stratospheric smoke layer. </w:t>
      </w:r>
      <w:r w:rsidRPr="009A377F">
        <w:rPr>
          <w:sz w:val="12"/>
          <w:szCs w:val="22"/>
        </w:rPr>
        <w:t xml:space="preserve">The smoke from a war fought with strategic nuclear weapons would quickly prevent up to 70% of sunlight from reaching the surface of the Northern Hemisphere and 35% of sunlight from reaching the surface of the Southern Hemisphere. </w:t>
      </w:r>
      <w:r w:rsidRPr="009A377F">
        <w:rPr>
          <w:rStyle w:val="StyleUnderline"/>
          <w:szCs w:val="22"/>
          <w:highlight w:val="green"/>
        </w:rPr>
        <w:t>Such an enormous loss of</w:t>
      </w:r>
      <w:r w:rsidRPr="009A377F">
        <w:rPr>
          <w:rStyle w:val="StyleUnderline"/>
          <w:szCs w:val="22"/>
        </w:rPr>
        <w:t xml:space="preserve"> warming </w:t>
      </w:r>
      <w:r w:rsidRPr="009A377F">
        <w:rPr>
          <w:rStyle w:val="StyleUnderline"/>
          <w:szCs w:val="22"/>
          <w:highlight w:val="green"/>
        </w:rPr>
        <w:t xml:space="preserve">sunlight would produce </w:t>
      </w:r>
      <w:r w:rsidRPr="009A377F">
        <w:rPr>
          <w:rStyle w:val="Emphasis"/>
          <w:highlight w:val="green"/>
        </w:rPr>
        <w:t>Ice Age</w:t>
      </w:r>
      <w:r w:rsidRPr="009A377F">
        <w:rPr>
          <w:rStyle w:val="Emphasis"/>
        </w:rPr>
        <w:t xml:space="preserve"> weather </w:t>
      </w:r>
      <w:r w:rsidRPr="009A377F">
        <w:rPr>
          <w:rStyle w:val="Emphasis"/>
          <w:highlight w:val="green"/>
        </w:rPr>
        <w:t>conditions</w:t>
      </w:r>
      <w:r w:rsidRPr="009A377F">
        <w:rPr>
          <w:rStyle w:val="StyleUnderline"/>
          <w:szCs w:val="22"/>
        </w:rPr>
        <w:t xml:space="preserve"> on Earth in a matter of weeks. For a period of 1-3 years following the war, </w:t>
      </w:r>
      <w:r w:rsidRPr="009A377F">
        <w:rPr>
          <w:rStyle w:val="StyleUnderline"/>
          <w:szCs w:val="22"/>
          <w:highlight w:val="green"/>
        </w:rPr>
        <w:t xml:space="preserve">temperatures would fall </w:t>
      </w:r>
      <w:r w:rsidRPr="009A377F">
        <w:rPr>
          <w:rStyle w:val="Emphasis"/>
          <w:highlight w:val="green"/>
        </w:rPr>
        <w:t>below freezing</w:t>
      </w:r>
      <w:r w:rsidRPr="009A377F">
        <w:rPr>
          <w:rStyle w:val="StyleUnderline"/>
          <w:szCs w:val="22"/>
        </w:rPr>
        <w:t> every day </w:t>
      </w:r>
      <w:r w:rsidRPr="009A377F">
        <w:rPr>
          <w:rStyle w:val="StyleUnderline"/>
          <w:szCs w:val="22"/>
          <w:highlight w:val="green"/>
        </w:rPr>
        <w:t>in</w:t>
      </w:r>
      <w:r w:rsidRPr="009A377F">
        <w:rPr>
          <w:rStyle w:val="StyleUnderline"/>
          <w:szCs w:val="22"/>
        </w:rPr>
        <w:t xml:space="preserve"> the </w:t>
      </w:r>
      <w:r w:rsidRPr="009A377F">
        <w:rPr>
          <w:rStyle w:val="Emphasis"/>
          <w:highlight w:val="green"/>
        </w:rPr>
        <w:t>central agricultural zones</w:t>
      </w:r>
      <w:r w:rsidRPr="009A377F">
        <w:rPr>
          <w:rStyle w:val="StyleUnderline"/>
          <w:szCs w:val="22"/>
        </w:rPr>
        <w:t xml:space="preserve"> of North America and Eurasia.</w:t>
      </w:r>
      <w:r w:rsidRPr="009A377F">
        <w:rPr>
          <w:sz w:val="12"/>
          <w:szCs w:val="22"/>
        </w:rPr>
        <w:t xml:space="preserve"> [For an explanation of nuclear winter, see Nuclear winter revisited with a modern climate model and current nuclear arsenals: Still catastrophic consequences.]</w:t>
      </w:r>
    </w:p>
    <w:p w14:paraId="3FB51B1B" w14:textId="77777777" w:rsidR="002D5C6D" w:rsidRPr="009A377F" w:rsidRDefault="002D5C6D" w:rsidP="002D5C6D">
      <w:pPr>
        <w:shd w:val="clear" w:color="auto" w:fill="FFFFFF"/>
        <w:spacing w:after="150"/>
        <w:rPr>
          <w:sz w:val="12"/>
          <w:szCs w:val="22"/>
        </w:rPr>
      </w:pPr>
      <w:r w:rsidRPr="009A377F">
        <w:rPr>
          <w:rStyle w:val="StyleUnderline"/>
          <w:szCs w:val="22"/>
        </w:rPr>
        <w:t xml:space="preserve">Nuclear winter would cause average global surface temperatures to become colder than they were at the height of the last Ice Age. Such extreme cold would </w:t>
      </w:r>
      <w:r w:rsidRPr="009A377F">
        <w:rPr>
          <w:rStyle w:val="Emphasis"/>
          <w:highlight w:val="green"/>
        </w:rPr>
        <w:t>eliminate growing seasons</w:t>
      </w:r>
      <w:r w:rsidRPr="009A377F">
        <w:rPr>
          <w:rStyle w:val="StyleUnderline"/>
          <w:szCs w:val="22"/>
        </w:rPr>
        <w:t xml:space="preserve"> for many years, probably </w:t>
      </w:r>
      <w:r w:rsidRPr="009A377F">
        <w:rPr>
          <w:rStyle w:val="StyleUnderline"/>
          <w:szCs w:val="22"/>
          <w:highlight w:val="green"/>
        </w:rPr>
        <w:t xml:space="preserve">for </w:t>
      </w:r>
      <w:r w:rsidRPr="009A377F">
        <w:rPr>
          <w:rStyle w:val="Emphasis"/>
          <w:highlight w:val="green"/>
        </w:rPr>
        <w:t>a decade</w:t>
      </w:r>
      <w:r w:rsidRPr="009A377F">
        <w:rPr>
          <w:rStyle w:val="StyleUnderline"/>
          <w:szCs w:val="22"/>
        </w:rPr>
        <w:t xml:space="preserve"> or longer.</w:t>
      </w:r>
      <w:r w:rsidRPr="009A377F">
        <w:rPr>
          <w:sz w:val="12"/>
          <w:szCs w:val="22"/>
        </w:rPr>
        <w:t xml:space="preserve"> Can you imagine a winter that lasts for ten years?</w:t>
      </w:r>
    </w:p>
    <w:p w14:paraId="21DDBBC5" w14:textId="77777777" w:rsidR="002D5C6D" w:rsidRPr="009A377F" w:rsidRDefault="002D5C6D" w:rsidP="002D5C6D">
      <w:pPr>
        <w:shd w:val="clear" w:color="auto" w:fill="FFFFFF"/>
        <w:spacing w:after="150"/>
        <w:rPr>
          <w:sz w:val="12"/>
          <w:szCs w:val="12"/>
        </w:rPr>
      </w:pPr>
      <w:r w:rsidRPr="009A377F">
        <w:rPr>
          <w:sz w:val="12"/>
          <w:szCs w:val="12"/>
        </w:rPr>
        <w:t>The results of such a scenario are obvious. Temperatures would be much too cold to grow food, and they would remain this way long enough to cause most humans and animals to starve to death.</w:t>
      </w:r>
    </w:p>
    <w:p w14:paraId="527929B1" w14:textId="77777777" w:rsidR="002D5C6D" w:rsidRPr="009A377F" w:rsidRDefault="002D5C6D" w:rsidP="002D5C6D">
      <w:pPr>
        <w:shd w:val="clear" w:color="auto" w:fill="FFFFFF"/>
        <w:spacing w:after="150"/>
        <w:rPr>
          <w:rStyle w:val="Emphasis"/>
          <w:b w:val="0"/>
          <w:iCs w:val="0"/>
          <w:sz w:val="12"/>
          <w:szCs w:val="22"/>
          <w:u w:val="none"/>
          <w:bdr w:val="none" w:sz="0" w:space="0" w:color="auto"/>
        </w:rPr>
      </w:pPr>
      <w:r w:rsidRPr="009A377F">
        <w:rPr>
          <w:rStyle w:val="StyleUnderline"/>
          <w:szCs w:val="22"/>
        </w:rPr>
        <w:t xml:space="preserve">Global nuclear </w:t>
      </w:r>
      <w:r w:rsidRPr="009A377F">
        <w:rPr>
          <w:rStyle w:val="StyleUnderline"/>
          <w:szCs w:val="22"/>
          <w:highlight w:val="green"/>
        </w:rPr>
        <w:t xml:space="preserve">famine would ensue in a setting in which the </w:t>
      </w:r>
      <w:r w:rsidRPr="009A377F">
        <w:rPr>
          <w:rStyle w:val="Emphasis"/>
          <w:highlight w:val="green"/>
        </w:rPr>
        <w:t>infrastructure</w:t>
      </w:r>
      <w:r w:rsidRPr="009A377F">
        <w:rPr>
          <w:rStyle w:val="StyleUnderline"/>
          <w:szCs w:val="22"/>
          <w:highlight w:val="green"/>
        </w:rPr>
        <w:t xml:space="preserve"> of</w:t>
      </w:r>
      <w:r w:rsidRPr="009A377F">
        <w:rPr>
          <w:rStyle w:val="StyleUnderline"/>
          <w:szCs w:val="22"/>
        </w:rPr>
        <w:t xml:space="preserve"> the combatant </w:t>
      </w:r>
      <w:r w:rsidRPr="009A377F">
        <w:rPr>
          <w:rStyle w:val="StyleUnderline"/>
          <w:szCs w:val="22"/>
          <w:highlight w:val="green"/>
        </w:rPr>
        <w:t>nations has been</w:t>
      </w:r>
      <w:r w:rsidRPr="009A377F">
        <w:rPr>
          <w:rStyle w:val="StyleUnderline"/>
          <w:szCs w:val="22"/>
        </w:rPr>
        <w:t xml:space="preserve"> totally </w:t>
      </w:r>
      <w:r w:rsidRPr="009A377F">
        <w:rPr>
          <w:rStyle w:val="Emphasis"/>
          <w:highlight w:val="green"/>
        </w:rPr>
        <w:t>destroyed</w:t>
      </w:r>
      <w:r w:rsidRPr="009A377F">
        <w:rPr>
          <w:rStyle w:val="StyleUnderline"/>
          <w:szCs w:val="22"/>
          <w:highlight w:val="green"/>
        </w:rPr>
        <w:t xml:space="preserve">, resulting in massive amounts of </w:t>
      </w:r>
      <w:r w:rsidRPr="009A377F">
        <w:rPr>
          <w:rStyle w:val="Emphasis"/>
          <w:highlight w:val="green"/>
        </w:rPr>
        <w:t>chemical and radioactive toxins</w:t>
      </w:r>
      <w:r w:rsidRPr="009A377F">
        <w:rPr>
          <w:rStyle w:val="StyleUnderline"/>
          <w:szCs w:val="22"/>
          <w:highlight w:val="green"/>
        </w:rPr>
        <w:t xml:space="preserve"> being released into the biosphere.</w:t>
      </w:r>
      <w:r w:rsidRPr="009A377F">
        <w:rPr>
          <w:rStyle w:val="StyleUnderline"/>
          <w:szCs w:val="22"/>
        </w:rPr>
        <w:t xml:space="preserve"> We don’t need a sophisticated study to tell us </w:t>
      </w:r>
      <w:r w:rsidRPr="009A377F">
        <w:rPr>
          <w:rStyle w:val="StyleUnderline"/>
          <w:szCs w:val="22"/>
          <w:highlight w:val="green"/>
        </w:rPr>
        <w:t>that</w:t>
      </w:r>
      <w:r w:rsidRPr="009A377F">
        <w:rPr>
          <w:rStyle w:val="StyleUnderline"/>
          <w:szCs w:val="22"/>
        </w:rPr>
        <w:t xml:space="preserve"> no food and Ice Age temperatures for a decade </w:t>
      </w:r>
      <w:r w:rsidRPr="009A377F">
        <w:rPr>
          <w:rStyle w:val="Emphasis"/>
          <w:highlight w:val="green"/>
        </w:rPr>
        <w:t>would kill most people</w:t>
      </w:r>
      <w:r w:rsidRPr="009A377F">
        <w:rPr>
          <w:rStyle w:val="Emphasis"/>
        </w:rPr>
        <w:t xml:space="preserve"> and animals </w:t>
      </w:r>
      <w:r w:rsidRPr="009A377F">
        <w:rPr>
          <w:rStyle w:val="Emphasis"/>
          <w:highlight w:val="green"/>
        </w:rPr>
        <w:t>on the planet.</w:t>
      </w:r>
      <w:r w:rsidRPr="009A377F">
        <w:rPr>
          <w:sz w:val="12"/>
          <w:szCs w:val="22"/>
        </w:rPr>
        <w:t>  Would the few remaining survivors be able to survive in a radioactive, toxic environment?</w:t>
      </w:r>
    </w:p>
    <w:p w14:paraId="0D413CD4" w14:textId="77777777" w:rsidR="002D5C6D" w:rsidRPr="009A377F" w:rsidRDefault="002D5C6D" w:rsidP="002D5C6D">
      <w:pPr>
        <w:pStyle w:val="Heading4"/>
      </w:pPr>
      <w:r>
        <w:lastRenderedPageBreak/>
        <w:t xml:space="preserve">Scenario 2 is </w:t>
      </w:r>
      <w:r w:rsidRPr="005144B2">
        <w:rPr>
          <w:u w:val="single"/>
        </w:rPr>
        <w:t>nanobot proliferation</w:t>
      </w:r>
      <w:r>
        <w:t xml:space="preserve"> – it is </w:t>
      </w:r>
      <w:r w:rsidRPr="005144B2">
        <w:rPr>
          <w:u w:val="single"/>
        </w:rPr>
        <w:t>uniquely incentivized</w:t>
      </w:r>
      <w:r>
        <w:t xml:space="preserve"> by colonization  </w:t>
      </w:r>
    </w:p>
    <w:p w14:paraId="1AC7361C" w14:textId="77777777" w:rsidR="002D5C6D" w:rsidRPr="009A377F" w:rsidRDefault="002D5C6D" w:rsidP="002D5C6D">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67738046" w14:textId="77777777" w:rsidR="002D5C6D" w:rsidRPr="009A377F" w:rsidRDefault="002D5C6D" w:rsidP="002D5C6D">
      <w:pPr>
        <w:rPr>
          <w:rStyle w:val="Emphasis"/>
        </w:rPr>
      </w:pPr>
      <w:r w:rsidRPr="00FF451B">
        <w:rPr>
          <w:rStyle w:val="Emphasis"/>
          <w:highlight w:val="green"/>
        </w:rPr>
        <w:t>Another danger is</w:t>
      </w:r>
      <w:r w:rsidRPr="009A377F">
        <w:rPr>
          <w:rStyle w:val="Emphasis"/>
        </w:rPr>
        <w:t xml:space="preserve"> the rise of </w:t>
      </w:r>
      <w:r w:rsidRPr="00FF451B">
        <w:rPr>
          <w:rStyle w:val="Emphasis"/>
          <w:highlight w:val="green"/>
        </w:rPr>
        <w:t>smart robots</w:t>
      </w:r>
      <w:r w:rsidRPr="009A377F">
        <w:t xml:space="preserve">. But again, </w:t>
      </w:r>
      <w:r w:rsidRPr="009A377F">
        <w:rPr>
          <w:rStyle w:val="StyleUnderline"/>
        </w:rPr>
        <w:t>there is no escape in space</w:t>
      </w:r>
      <w:r w:rsidRPr="009A377F">
        <w:t xml:space="preserve">. </w:t>
      </w:r>
      <w:r w:rsidRPr="00FF451B">
        <w:rPr>
          <w:rStyle w:val="StyleUnderline"/>
        </w:rPr>
        <w:t xml:space="preserve">Space travel and running a </w:t>
      </w:r>
      <w:r w:rsidRPr="00FF451B">
        <w:rPr>
          <w:rStyle w:val="StyleUnderline"/>
          <w:highlight w:val="green"/>
        </w:rPr>
        <w:t>colony use as much computation as they can get</w:t>
      </w:r>
      <w:r w:rsidRPr="009A377F">
        <w:t xml:space="preserve">. This was true of the moon landings and it is even truer now. </w:t>
      </w:r>
      <w:r w:rsidRPr="009A377F">
        <w:rPr>
          <w:rStyle w:val="StyleUnderline"/>
        </w:rPr>
        <w:t>Human beings have an essential role in plans and design, but on the trip itself they are mostly just going along for the ride</w:t>
      </w:r>
      <w:r w:rsidRPr="009A377F">
        <w:t xml:space="preserve">. So, imagine, just for the sake of argument, </w:t>
      </w:r>
      <w:r w:rsidRPr="009A377F">
        <w:rPr>
          <w:rStyle w:val="StyleUnderline"/>
        </w:rPr>
        <w:t xml:space="preserve">that </w:t>
      </w:r>
      <w:r w:rsidRPr="00FF451B">
        <w:rPr>
          <w:rStyle w:val="StyleUnderline"/>
          <w:highlight w:val="green"/>
        </w:rPr>
        <w:t>hyper-calculating artificial intelligences</w:t>
      </w:r>
      <w:r w:rsidRPr="009A377F">
        <w:rPr>
          <w:rStyle w:val="StyleUnderline"/>
        </w:rPr>
        <w:t xml:space="preserve"> are in a position to </w:t>
      </w:r>
      <w:r w:rsidRPr="00FF451B">
        <w:rPr>
          <w:rStyle w:val="StyleUnderline"/>
          <w:highlight w:val="green"/>
        </w:rPr>
        <w:t>threaten human civilization</w:t>
      </w:r>
      <w:r w:rsidRPr="009A377F">
        <w:t xml:space="preserve">. </w:t>
      </w:r>
      <w:r w:rsidRPr="009A377F">
        <w:rPr>
          <w:rStyle w:val="Emphasis"/>
        </w:rPr>
        <w:t xml:space="preserve">The extension of that </w:t>
      </w:r>
      <w:r w:rsidRPr="00FF451B">
        <w:rPr>
          <w:rStyle w:val="Emphasis"/>
          <w:highlight w:val="green"/>
        </w:rPr>
        <w:t>civilization on another planet relies even more on those</w:t>
      </w:r>
      <w:r w:rsidRPr="009A377F">
        <w:rPr>
          <w:rStyle w:val="Emphasis"/>
        </w:rPr>
        <w:t xml:space="preserve"> very </w:t>
      </w:r>
      <w:r w:rsidRPr="00FF451B">
        <w:rPr>
          <w:rStyle w:val="Emphasis"/>
          <w:highlight w:val="green"/>
        </w:rPr>
        <w:t>powers, which will have to be networked to earthly computation</w:t>
      </w:r>
      <w:r w:rsidRPr="009A377F">
        <w:t xml:space="preserve">. </w:t>
      </w:r>
      <w:r w:rsidRPr="009A377F">
        <w:rPr>
          <w:rStyle w:val="StyleUnderline"/>
        </w:rPr>
        <w:t>If mere humans can hack into machinery in targeted countries to disrupt them, then these super-capable but malevolent AIs will have no problem</w:t>
      </w:r>
      <w:r w:rsidRPr="009A377F">
        <w:t>.</w:t>
      </w:r>
      <w:r w:rsidRPr="009A377F">
        <w:rPr>
          <w:rStyle w:val="Emphasis"/>
        </w:rPr>
        <w:t xml:space="preserve"> Whatever </w:t>
      </w:r>
      <w:r w:rsidRPr="00FF451B">
        <w:rPr>
          <w:rStyle w:val="Emphasis"/>
          <w:highlight w:val="green"/>
        </w:rPr>
        <w:t>their</w:t>
      </w:r>
      <w:r w:rsidRPr="009A377F">
        <w:rPr>
          <w:rStyle w:val="Emphasis"/>
        </w:rPr>
        <w:t xml:space="preserve"> "motives," these </w:t>
      </w:r>
      <w:r w:rsidRPr="00FF451B">
        <w:rPr>
          <w:rStyle w:val="Emphasis"/>
          <w:highlight w:val="green"/>
        </w:rPr>
        <w:t>will be</w:t>
      </w:r>
      <w:r w:rsidRPr="009A377F">
        <w:rPr>
          <w:rStyle w:val="Emphasis"/>
        </w:rPr>
        <w:t xml:space="preserve"> </w:t>
      </w:r>
      <w:r w:rsidRPr="00FF451B">
        <w:rPr>
          <w:rStyle w:val="Emphasis"/>
          <w:highlight w:val="green"/>
        </w:rPr>
        <w:t>the same elsewhere</w:t>
      </w:r>
      <w:r w:rsidRPr="009A377F">
        <w:rPr>
          <w:rStyle w:val="Emphasis"/>
        </w:rPr>
        <w:t xml:space="preserve"> as on earth, </w:t>
      </w:r>
      <w:r w:rsidRPr="00FF451B">
        <w:rPr>
          <w:rStyle w:val="Emphasis"/>
          <w:highlight w:val="green"/>
        </w:rPr>
        <w:t>and space is less of an obstacle</w:t>
      </w:r>
      <w:r w:rsidRPr="009A377F">
        <w:rPr>
          <w:rStyle w:val="Emphasis"/>
        </w:rPr>
        <w:t xml:space="preserve"> to the flow of (mis)information and commands than to the flow of people and physical objects. </w:t>
      </w:r>
      <w:r w:rsidRPr="00FF451B">
        <w:rPr>
          <w:rStyle w:val="Emphasis"/>
          <w:highlight w:val="green"/>
        </w:rPr>
        <w:t>No safety there.</w:t>
      </w:r>
    </w:p>
    <w:p w14:paraId="550CEECC" w14:textId="77777777" w:rsidR="002D5C6D" w:rsidRDefault="002D5C6D" w:rsidP="002D5C6D">
      <w:pPr>
        <w:pStyle w:val="Heading4"/>
      </w:pPr>
      <w:r>
        <w:t xml:space="preserve">It expedites </w:t>
      </w:r>
      <w:r w:rsidRPr="005144B2">
        <w:rPr>
          <w:u w:val="single"/>
        </w:rPr>
        <w:t>self-replication</w:t>
      </w:r>
      <w:r>
        <w:t xml:space="preserve"> – extinction </w:t>
      </w:r>
    </w:p>
    <w:p w14:paraId="6C31DB21" w14:textId="77777777" w:rsidR="002D5C6D" w:rsidRPr="00AE6DBB" w:rsidRDefault="002D5C6D" w:rsidP="002D5C6D">
      <w:pPr>
        <w:rPr>
          <w:rStyle w:val="Style13ptBold"/>
        </w:rPr>
      </w:pPr>
      <w:r>
        <w:rPr>
          <w:rStyle w:val="Style13ptBold"/>
        </w:rPr>
        <w:t xml:space="preserve">Del Monte 17 </w:t>
      </w:r>
      <w:r w:rsidRPr="00AE6DBB">
        <w:t>[(Louis, a bestselling author, award-winning physicist, CEO of Del Monte &amp; Associates, Inc., and a featured speaker. He is considered a top futurist on artificial intelligence technology, nanoweapons, autonomous weapons, directed energy weapons, and the future of warfare) “Are Nanoweapons Paving the Road to Human Extinction?” HuffPost, 6/3/2017. https://www.huffpost.com/entry/are-nanoweapons-paving-the-road-to-human-extinction_b_59332a52e4b00573ab57a3fe] BC</w:t>
      </w:r>
    </w:p>
    <w:p w14:paraId="4FB064B8" w14:textId="77777777" w:rsidR="002D5C6D" w:rsidRDefault="002D5C6D" w:rsidP="002D5C6D">
      <w:r w:rsidRPr="00A90045">
        <w:rPr>
          <w:rStyle w:val="Emphasis"/>
        </w:rPr>
        <w:t xml:space="preserve">What is it about </w:t>
      </w:r>
      <w:r w:rsidRPr="00FF451B">
        <w:rPr>
          <w:rStyle w:val="Emphasis"/>
          <w:highlight w:val="green"/>
        </w:rPr>
        <w:t>nanobots</w:t>
      </w:r>
      <w:r w:rsidRPr="00A90045">
        <w:rPr>
          <w:rStyle w:val="Emphasis"/>
        </w:rPr>
        <w:t xml:space="preserve"> that </w:t>
      </w:r>
      <w:r w:rsidRPr="00FF451B">
        <w:rPr>
          <w:rStyle w:val="Emphasis"/>
          <w:highlight w:val="green"/>
        </w:rPr>
        <w:t>make</w:t>
      </w:r>
      <w:r w:rsidRPr="00A90045">
        <w:rPr>
          <w:rStyle w:val="Emphasis"/>
        </w:rPr>
        <w:t xml:space="preserve"> them the </w:t>
      </w:r>
      <w:r w:rsidRPr="00FF451B">
        <w:rPr>
          <w:rStyle w:val="Emphasis"/>
          <w:highlight w:val="green"/>
        </w:rPr>
        <w:t>ideal weapons</w:t>
      </w:r>
      <w:r w:rsidRPr="00A90045">
        <w:rPr>
          <w:rStyle w:val="StyleUnderline"/>
        </w:rPr>
        <w:t>? Let us address this question by taking several examples</w:t>
      </w:r>
      <w:r>
        <w:t>. About a third of all US fighter planes today are drones. T</w:t>
      </w:r>
      <w:r w:rsidRPr="00A90045">
        <w:rPr>
          <w:rStyle w:val="StyleUnderline"/>
        </w:rPr>
        <w:t xml:space="preserve">oday’s drones are approximately one-third the size of a manned fighter jet, like the F-35. However, </w:t>
      </w:r>
      <w:r w:rsidRPr="00FF451B">
        <w:rPr>
          <w:rStyle w:val="StyleUnderline"/>
          <w:highlight w:val="green"/>
        </w:rPr>
        <w:t>a new class of drones</w:t>
      </w:r>
      <w:r w:rsidRPr="00A90045">
        <w:rPr>
          <w:rStyle w:val="StyleUnderline"/>
        </w:rPr>
        <w:t xml:space="preserve"> is in development, bird and even </w:t>
      </w:r>
      <w:r w:rsidRPr="00FF451B">
        <w:rPr>
          <w:rStyle w:val="StyleUnderline"/>
          <w:highlight w:val="green"/>
        </w:rPr>
        <w:t>insect size</w:t>
      </w:r>
      <w:r w:rsidRPr="00A90045">
        <w:rPr>
          <w:rStyle w:val="StyleUnderline"/>
        </w:rPr>
        <w:t xml:space="preserve"> drones. For example, in 2014, the Army Research Laboratory announced the creation of a “fly drone” weighing only a small fraction of a gram</w:t>
      </w:r>
      <w:r>
        <w:t xml:space="preserve">. </w:t>
      </w:r>
      <w:r w:rsidRPr="00A90045">
        <w:rPr>
          <w:rStyle w:val="Emphasis"/>
        </w:rPr>
        <w:t xml:space="preserve">This drone </w:t>
      </w:r>
      <w:r w:rsidRPr="00FF451B">
        <w:rPr>
          <w:rStyle w:val="Emphasis"/>
          <w:highlight w:val="green"/>
        </w:rPr>
        <w:t>could conceivable fly into an adversary’s command post and provide surveillance or</w:t>
      </w:r>
      <w:r w:rsidRPr="00A90045">
        <w:rPr>
          <w:rStyle w:val="Emphasis"/>
        </w:rPr>
        <w:t xml:space="preserve"> into the adversary’s dining area to </w:t>
      </w:r>
      <w:r w:rsidRPr="00FF451B">
        <w:rPr>
          <w:rStyle w:val="Emphasis"/>
          <w:highlight w:val="green"/>
        </w:rPr>
        <w:t>deposit a nano poison</w:t>
      </w:r>
      <w:r w:rsidRPr="00A90045">
        <w:rPr>
          <w:rStyle w:val="Emphasis"/>
        </w:rPr>
        <w:t xml:space="preserve">. An insect fly drone provides the military with both surveillance and assignation capabilities. </w:t>
      </w:r>
      <w:r w:rsidRPr="00FF451B">
        <w:rPr>
          <w:rStyle w:val="Emphasis"/>
        </w:rPr>
        <w:t xml:space="preserve">This gives </w:t>
      </w:r>
      <w:r w:rsidRPr="00FF451B">
        <w:rPr>
          <w:rStyle w:val="Emphasis"/>
          <w:highlight w:val="green"/>
        </w:rPr>
        <w:t>a completely new meaning to “fly on the wall.”</w:t>
      </w:r>
    </w:p>
    <w:p w14:paraId="3D14B7B1" w14:textId="77777777" w:rsidR="002D5C6D" w:rsidRPr="00A90045" w:rsidRDefault="002D5C6D" w:rsidP="002D5C6D">
      <w:pPr>
        <w:rPr>
          <w:rStyle w:val="Emphasis"/>
        </w:rPr>
      </w:pPr>
      <w:r w:rsidRPr="00A90045">
        <w:rPr>
          <w:rStyle w:val="StyleUnderline"/>
        </w:rPr>
        <w:t xml:space="preserve">As electronic processors shrink into the nanoscale, becoming </w:t>
      </w:r>
      <w:r w:rsidRPr="00FF451B">
        <w:rPr>
          <w:rStyle w:val="StyleUnderline"/>
          <w:highlight w:val="green"/>
        </w:rPr>
        <w:t>nanoprocessors</w:t>
      </w:r>
      <w:r w:rsidRPr="00FF451B">
        <w:rPr>
          <w:highlight w:val="green"/>
        </w:rPr>
        <w:t xml:space="preserve">, </w:t>
      </w:r>
      <w:r w:rsidRPr="00FF451B">
        <w:rPr>
          <w:rStyle w:val="Emphasis"/>
          <w:highlight w:val="green"/>
        </w:rPr>
        <w:t>about 1/1000 the diameter of a human hair</w:t>
      </w:r>
      <w:r w:rsidRPr="00A90045">
        <w:rPr>
          <w:rStyle w:val="Emphasis"/>
        </w:rPr>
        <w:t xml:space="preserve">, conceivably they could </w:t>
      </w:r>
      <w:r w:rsidRPr="00FF451B">
        <w:rPr>
          <w:rStyle w:val="Emphasis"/>
          <w:highlight w:val="green"/>
        </w:rPr>
        <w:t>provide the</w:t>
      </w:r>
      <w:r w:rsidRPr="00A90045">
        <w:rPr>
          <w:rStyle w:val="Emphasis"/>
        </w:rPr>
        <w:t xml:space="preserve"> fly </w:t>
      </w:r>
      <w:r w:rsidRPr="00FF451B">
        <w:rPr>
          <w:rStyle w:val="Emphasis"/>
          <w:highlight w:val="green"/>
        </w:rPr>
        <w:t>drone with a</w:t>
      </w:r>
      <w:r w:rsidRPr="00A90045">
        <w:rPr>
          <w:rStyle w:val="Emphasis"/>
        </w:rPr>
        <w:t xml:space="preserve">rtificial </w:t>
      </w:r>
      <w:r w:rsidRPr="00FF451B">
        <w:rPr>
          <w:rStyle w:val="Emphasis"/>
          <w:highlight w:val="green"/>
        </w:rPr>
        <w:t>i</w:t>
      </w:r>
      <w:r w:rsidRPr="00A90045">
        <w:rPr>
          <w:rStyle w:val="Emphasis"/>
        </w:rPr>
        <w:t xml:space="preserve">ntelligence. In effect, </w:t>
      </w:r>
      <w:r w:rsidRPr="00FF451B">
        <w:rPr>
          <w:rStyle w:val="Emphasis"/>
          <w:highlight w:val="green"/>
        </w:rPr>
        <w:t>it could autonomously carry out its programmed mission</w:t>
      </w:r>
      <w:r w:rsidRPr="00A90045">
        <w:rPr>
          <w:rStyle w:val="Emphasis"/>
        </w:rPr>
        <w:t>.</w:t>
      </w:r>
    </w:p>
    <w:p w14:paraId="5ED7DAC3" w14:textId="77777777" w:rsidR="002D5C6D" w:rsidRPr="00A90045" w:rsidRDefault="002D5C6D" w:rsidP="002D5C6D">
      <w:r>
        <w:t>You may wonder</w:t>
      </w:r>
      <w:r w:rsidRPr="00A90045">
        <w:rPr>
          <w:rStyle w:val="Emphasis"/>
        </w:rPr>
        <w:t xml:space="preserve">, </w:t>
      </w:r>
      <w:r w:rsidRPr="00FF451B">
        <w:rPr>
          <w:rStyle w:val="Emphasis"/>
          <w:highlight w:val="green"/>
        </w:rPr>
        <w:t>How does all of this threaten human extinction</w:t>
      </w:r>
      <w:r w:rsidRPr="00A90045">
        <w:rPr>
          <w:rStyle w:val="Emphasis"/>
        </w:rPr>
        <w:t>?</w:t>
      </w:r>
      <w:r>
        <w:t xml:space="preserve"> To address this question</w:t>
      </w:r>
      <w:r w:rsidRPr="00A90045">
        <w:rPr>
          <w:rStyle w:val="StyleUnderline"/>
        </w:rPr>
        <w:t xml:space="preserve">, imagine a scenario where the US military releases millions of artificially intelligent fly drones within an adversary’s boarders, programmed to target the populace via commonalities in their DNA. </w:t>
      </w:r>
      <w:r w:rsidRPr="00FF451B">
        <w:rPr>
          <w:rStyle w:val="StyleUnderline"/>
          <w:highlight w:val="green"/>
        </w:rPr>
        <w:t>If each fly drone had the capability</w:t>
      </w:r>
      <w:r w:rsidRPr="00A90045">
        <w:rPr>
          <w:rStyle w:val="StyleUnderline"/>
        </w:rPr>
        <w:t xml:space="preserve"> </w:t>
      </w:r>
      <w:r w:rsidRPr="00FF451B">
        <w:rPr>
          <w:rStyle w:val="StyleUnderline"/>
          <w:highlight w:val="green"/>
        </w:rPr>
        <w:t>to assassinate a few people</w:t>
      </w:r>
      <w:r w:rsidRPr="00A90045">
        <w:rPr>
          <w:rStyle w:val="StyleUnderline"/>
        </w:rPr>
        <w:t xml:space="preserve">, </w:t>
      </w:r>
      <w:r w:rsidRPr="00A90045">
        <w:rPr>
          <w:rStyle w:val="Emphasis"/>
        </w:rPr>
        <w:t xml:space="preserve">conceivably </w:t>
      </w:r>
      <w:r w:rsidRPr="00FF451B">
        <w:rPr>
          <w:rStyle w:val="Emphasis"/>
          <w:highlight w:val="green"/>
        </w:rPr>
        <w:t>they could wipe out an entire nation.</w:t>
      </w:r>
    </w:p>
    <w:p w14:paraId="19F06666" w14:textId="77777777" w:rsidR="002D5C6D" w:rsidRPr="00A90045" w:rsidRDefault="002D5C6D" w:rsidP="002D5C6D">
      <w:pPr>
        <w:rPr>
          <w:rStyle w:val="StyleUnderline"/>
        </w:rPr>
      </w:pPr>
      <w:r w:rsidRPr="00A90045">
        <w:rPr>
          <w:rStyle w:val="StyleUnderline"/>
        </w:rPr>
        <w:lastRenderedPageBreak/>
        <w:t xml:space="preserve">Although this may sound like science fiction, </w:t>
      </w:r>
      <w:r w:rsidRPr="00FF451B">
        <w:rPr>
          <w:rStyle w:val="StyleUnderline"/>
          <w:highlight w:val="green"/>
        </w:rPr>
        <w:t>the U</w:t>
      </w:r>
      <w:r w:rsidRPr="00A90045">
        <w:rPr>
          <w:rStyle w:val="StyleUnderline"/>
        </w:rPr>
        <w:t xml:space="preserve">nited </w:t>
      </w:r>
      <w:r w:rsidRPr="00FF451B">
        <w:rPr>
          <w:rStyle w:val="StyleUnderline"/>
          <w:highlight w:val="green"/>
        </w:rPr>
        <w:t>S</w:t>
      </w:r>
      <w:r w:rsidRPr="00A90045">
        <w:rPr>
          <w:rStyle w:val="StyleUnderline"/>
        </w:rPr>
        <w:t xml:space="preserve">tates </w:t>
      </w:r>
      <w:r w:rsidRPr="00FF451B">
        <w:rPr>
          <w:rStyle w:val="StyleUnderline"/>
          <w:highlight w:val="green"/>
        </w:rPr>
        <w:t xml:space="preserve">is within a </w:t>
      </w:r>
      <w:r w:rsidRPr="00FF451B">
        <w:rPr>
          <w:rStyle w:val="Emphasis"/>
          <w:highlight w:val="green"/>
        </w:rPr>
        <w:t>decade</w:t>
      </w:r>
      <w:r w:rsidRPr="00FF451B">
        <w:rPr>
          <w:rStyle w:val="StyleUnderline"/>
          <w:highlight w:val="green"/>
        </w:rPr>
        <w:t xml:space="preserve"> of having the capability</w:t>
      </w:r>
      <w:r>
        <w:t xml:space="preserve">. The US Army is already testing a fly drone. </w:t>
      </w:r>
      <w:r w:rsidRPr="00A90045">
        <w:rPr>
          <w:rStyle w:val="StyleUnderline"/>
        </w:rPr>
        <w:t xml:space="preserve">As for poisons, as little as 100 nano grams of botulism H will kill a human. That quantity of poison is too small to see or taste, yet lethal and small enough for a fly drone to carry. In my book, Nanoweapons: A Growing Threat To Humanity, I classify this type of weapon </w:t>
      </w:r>
      <w:r w:rsidRPr="00FF451B">
        <w:rPr>
          <w:rStyle w:val="StyleUnderline"/>
        </w:rPr>
        <w:t xml:space="preserve">as </w:t>
      </w:r>
      <w:r w:rsidRPr="00FF451B">
        <w:rPr>
          <w:rStyle w:val="Emphasis"/>
          <w:highlight w:val="green"/>
        </w:rPr>
        <w:t>a strategic nanoweapon.</w:t>
      </w:r>
      <w:r w:rsidRPr="00A90045">
        <w:rPr>
          <w:rStyle w:val="Emphasis"/>
        </w:rPr>
        <w:t xml:space="preserve"> </w:t>
      </w:r>
      <w:r w:rsidRPr="00A90045">
        <w:rPr>
          <w:rStyle w:val="StyleUnderline"/>
        </w:rPr>
        <w:t xml:space="preserve">This classification </w:t>
      </w:r>
      <w:r w:rsidRPr="00FF451B">
        <w:rPr>
          <w:rStyle w:val="Emphasis"/>
          <w:highlight w:val="green"/>
        </w:rPr>
        <w:t xml:space="preserve">parallels </w:t>
      </w:r>
      <w:r w:rsidRPr="00FF451B">
        <w:rPr>
          <w:rStyle w:val="Emphasis"/>
        </w:rPr>
        <w:t>strategic</w:t>
      </w:r>
      <w:r w:rsidRPr="00A90045">
        <w:rPr>
          <w:rStyle w:val="Emphasis"/>
        </w:rPr>
        <w:t xml:space="preserve"> </w:t>
      </w:r>
      <w:r w:rsidRPr="00FF451B">
        <w:rPr>
          <w:rStyle w:val="Emphasis"/>
          <w:highlight w:val="green"/>
        </w:rPr>
        <w:t>nuclear weapons that</w:t>
      </w:r>
      <w:r w:rsidRPr="00A90045">
        <w:rPr>
          <w:rStyle w:val="Emphasis"/>
        </w:rPr>
        <w:t xml:space="preserve"> have the capability to </w:t>
      </w:r>
      <w:r w:rsidRPr="00FF451B">
        <w:rPr>
          <w:rStyle w:val="Emphasis"/>
          <w:highlight w:val="green"/>
        </w:rPr>
        <w:t>destroy nations</w:t>
      </w:r>
      <w:r w:rsidRPr="00FF451B">
        <w:rPr>
          <w:rStyle w:val="StyleUnderline"/>
          <w:highlight w:val="green"/>
        </w:rPr>
        <w:t>.</w:t>
      </w:r>
    </w:p>
    <w:p w14:paraId="36951EB0" w14:textId="77777777" w:rsidR="002D5C6D" w:rsidRPr="00A90045" w:rsidRDefault="002D5C6D" w:rsidP="002D5C6D">
      <w:pPr>
        <w:rPr>
          <w:rStyle w:val="Emphasis"/>
        </w:rPr>
      </w:pPr>
      <w:r>
        <w:t xml:space="preserve">While artificially intelligent insect drones are already a scary proposition, </w:t>
      </w:r>
      <w:r w:rsidRPr="00FF451B">
        <w:rPr>
          <w:rStyle w:val="StyleUnderline"/>
          <w:highlight w:val="green"/>
        </w:rPr>
        <w:t>the next step</w:t>
      </w:r>
      <w:r w:rsidRPr="00A90045">
        <w:rPr>
          <w:rStyle w:val="StyleUnderline"/>
        </w:rPr>
        <w:t xml:space="preserve"> in their development is even more frightening</w:t>
      </w:r>
      <w:r>
        <w:t xml:space="preserve">, </w:t>
      </w:r>
      <w:r w:rsidRPr="00A90045">
        <w:rPr>
          <w:rStyle w:val="Emphasis"/>
        </w:rPr>
        <w:t xml:space="preserve">namely </w:t>
      </w:r>
      <w:r w:rsidRPr="00FF451B">
        <w:rPr>
          <w:rStyle w:val="Emphasis"/>
          <w:highlight w:val="green"/>
        </w:rPr>
        <w:t>self-replicating insect drones</w:t>
      </w:r>
      <w:r>
        <w:t xml:space="preserve">, </w:t>
      </w:r>
      <w:r w:rsidRPr="00A90045">
        <w:rPr>
          <w:rStyle w:val="StyleUnderline"/>
        </w:rPr>
        <w:t>or more generically self- replicating nanobots</w:t>
      </w:r>
      <w:r w:rsidRPr="00A90045">
        <w:rPr>
          <w:rStyle w:val="Emphasis"/>
        </w:rPr>
        <w:t xml:space="preserve">. Given the exponential advance in nano electronics and artificial intelligence, characterized by Moore’s law, it is likely we will see the emergence of self-replicating nanobots </w:t>
      </w:r>
      <w:r w:rsidRPr="00FF451B">
        <w:rPr>
          <w:rStyle w:val="Emphasis"/>
          <w:highlight w:val="green"/>
        </w:rPr>
        <w:t>in the 2050s.</w:t>
      </w:r>
    </w:p>
    <w:p w14:paraId="11C7124B" w14:textId="77777777" w:rsidR="002D5C6D" w:rsidRDefault="002D5C6D" w:rsidP="002D5C6D">
      <w:r w:rsidRPr="00AE6DBB">
        <w:rPr>
          <w:rStyle w:val="Emphasis"/>
        </w:rPr>
        <w:t xml:space="preserve">Self-replicating nanobots are </w:t>
      </w:r>
      <w:r w:rsidRPr="00FF451B">
        <w:rPr>
          <w:rStyle w:val="Emphasis"/>
          <w:highlight w:val="green"/>
        </w:rPr>
        <w:t>the ultimate invention.</w:t>
      </w:r>
      <w:r>
        <w:t xml:space="preserve"> In medicine, they will flow through our blood preventing diseases and curing injuries. In military applications, they will have the capability to completely destroy an adversary, from its populace to its structures. This scenario was depicted in the sci-fi movie, The Day the Earth Stood Still.</w:t>
      </w:r>
    </w:p>
    <w:p w14:paraId="1D157E3F" w14:textId="77777777" w:rsidR="002D5C6D" w:rsidRPr="00AE6DBB" w:rsidRDefault="002D5C6D" w:rsidP="002D5C6D">
      <w:pPr>
        <w:rPr>
          <w:rStyle w:val="StyleUnderline"/>
        </w:rPr>
      </w:pPr>
      <w:r w:rsidRPr="00A90045">
        <w:rPr>
          <w:rStyle w:val="Emphasis"/>
        </w:rPr>
        <w:t xml:space="preserve">Strategic </w:t>
      </w:r>
      <w:r w:rsidRPr="00FF451B">
        <w:rPr>
          <w:rStyle w:val="Emphasis"/>
          <w:highlight w:val="green"/>
        </w:rPr>
        <w:t>nanoweapons</w:t>
      </w:r>
      <w:r w:rsidRPr="00A90045">
        <w:rPr>
          <w:rStyle w:val="Emphasis"/>
        </w:rPr>
        <w:t xml:space="preserve">, like their nuclear counterparts, </w:t>
      </w:r>
      <w:r w:rsidRPr="00FF451B">
        <w:rPr>
          <w:rStyle w:val="Emphasis"/>
          <w:highlight w:val="green"/>
        </w:rPr>
        <w:t>pose a threat to humanity</w:t>
      </w:r>
      <w:r w:rsidRPr="00A90045">
        <w:rPr>
          <w:rStyle w:val="Emphasis"/>
        </w:rPr>
        <w:t>.</w:t>
      </w:r>
      <w:r>
        <w:t xml:space="preserve"> The major issue is control. </w:t>
      </w:r>
      <w:r w:rsidRPr="00AE6DBB">
        <w:rPr>
          <w:rStyle w:val="StyleUnderline"/>
        </w:rPr>
        <w:t>Will we be able to deploy strategic nanoweapons and maintain control over them? If, for example, we lost control of self-replicating nanobots, we would face a technological plague, one that we currently have no way of stopping.</w:t>
      </w:r>
    </w:p>
    <w:p w14:paraId="5C98F6CD" w14:textId="77777777" w:rsidR="002D5C6D" w:rsidRPr="009A377F" w:rsidRDefault="002D5C6D" w:rsidP="002D5C6D">
      <w:pPr>
        <w:pStyle w:val="Heading4"/>
      </w:pPr>
      <w:r>
        <w:t xml:space="preserve">Scenario 3 is warming – colonization </w:t>
      </w:r>
      <w:r w:rsidRPr="000A4BDA">
        <w:rPr>
          <w:u w:val="single"/>
        </w:rPr>
        <w:t>attempts</w:t>
      </w:r>
      <w:r w:rsidRPr="009A377F">
        <w:t xml:space="preserve"> ensure </w:t>
      </w:r>
      <w:r w:rsidRPr="005144B2">
        <w:rPr>
          <w:u w:val="single"/>
        </w:rPr>
        <w:t>earthly ecological catastrophe</w:t>
      </w:r>
      <w:r w:rsidRPr="009A377F">
        <w:t xml:space="preserve"> </w:t>
      </w:r>
    </w:p>
    <w:p w14:paraId="7340EDFC" w14:textId="77777777" w:rsidR="002D5C6D" w:rsidRPr="009A377F" w:rsidRDefault="002D5C6D" w:rsidP="002D5C6D">
      <w:pPr>
        <w:rPr>
          <w:b/>
          <w:sz w:val="26"/>
        </w:rPr>
      </w:pPr>
      <w:r w:rsidRPr="009A377F">
        <w:rPr>
          <w:rStyle w:val="Style13ptBold"/>
        </w:rPr>
        <w:t xml:space="preserve">Morton 18 </w:t>
      </w:r>
      <w:r w:rsidRPr="009A377F">
        <w:t>[(Adam, a retired philosopher attached to the University of British Columbia. He is a philosophical generalist with a particular interest in issues about knowledge and about how people understand one another. His book Should We Colonize Other Planets?​ is available now.) “Colonizing Other Planets Could Trigger War on Earth | Opinion” News Week, 11/22/2018. https://www.newsweek.com/colonizing-other-planets-could-trigger-war-earth-and-ecological-disaster-1226630] BC</w:t>
      </w:r>
    </w:p>
    <w:p w14:paraId="1CF6E2BF" w14:textId="77777777" w:rsidR="002D5C6D" w:rsidRPr="009A377F" w:rsidRDefault="002D5C6D" w:rsidP="002D5C6D">
      <w:pPr>
        <w:rPr>
          <w:rStyle w:val="StyleUnderline"/>
        </w:rPr>
      </w:pPr>
      <w:r w:rsidRPr="00FF451B">
        <w:rPr>
          <w:rStyle w:val="Emphasis"/>
          <w:highlight w:val="green"/>
        </w:rPr>
        <w:t>The third danger is ecological</w:t>
      </w:r>
      <w:r w:rsidRPr="009A377F">
        <w:t xml:space="preserve">. </w:t>
      </w:r>
      <w:r w:rsidRPr="009A377F">
        <w:rPr>
          <w:rStyle w:val="StyleUnderline"/>
        </w:rPr>
        <w:t>We are ruining the climate and polluting the oceans</w:t>
      </w:r>
      <w:r w:rsidRPr="009A377F">
        <w:t xml:space="preserve">. </w:t>
      </w:r>
      <w:r w:rsidRPr="00FF451B">
        <w:rPr>
          <w:rStyle w:val="Emphasis"/>
        </w:rPr>
        <w:t xml:space="preserve">We could develop </w:t>
      </w:r>
      <w:r w:rsidRPr="00FF451B">
        <w:rPr>
          <w:rStyle w:val="Emphasis"/>
          <w:highlight w:val="green"/>
        </w:rPr>
        <w:t>tech</w:t>
      </w:r>
      <w:r w:rsidRPr="009A377F">
        <w:rPr>
          <w:rStyle w:val="Emphasis"/>
        </w:rPr>
        <w:t xml:space="preserve">nology </w:t>
      </w:r>
      <w:r w:rsidRPr="00FF451B">
        <w:rPr>
          <w:rStyle w:val="Emphasis"/>
          <w:highlight w:val="green"/>
        </w:rPr>
        <w:t>that mitigated or even reversed</w:t>
      </w:r>
      <w:r w:rsidRPr="009A377F">
        <w:rPr>
          <w:rStyle w:val="Emphasis"/>
        </w:rPr>
        <w:t xml:space="preserve"> the </w:t>
      </w:r>
      <w:r w:rsidRPr="00FF451B">
        <w:rPr>
          <w:rStyle w:val="Emphasis"/>
          <w:highlight w:val="green"/>
        </w:rPr>
        <w:t>dangers</w:t>
      </w:r>
      <w:r w:rsidRPr="009A377F">
        <w:t xml:space="preserve">. </w:t>
      </w:r>
      <w:r w:rsidRPr="009A377F">
        <w:rPr>
          <w:rStyle w:val="StyleUnderline"/>
        </w:rPr>
        <w:t xml:space="preserve">It </w:t>
      </w:r>
      <w:r w:rsidRPr="00FF451B">
        <w:rPr>
          <w:rStyle w:val="StyleUnderline"/>
          <w:highlight w:val="green"/>
        </w:rPr>
        <w:t>would be easier than developing tech</w:t>
      </w:r>
      <w:r w:rsidRPr="009A377F">
        <w:rPr>
          <w:rStyle w:val="StyleUnderline"/>
        </w:rPr>
        <w:t xml:space="preserve">nology </w:t>
      </w:r>
      <w:r w:rsidRPr="00FF451B">
        <w:rPr>
          <w:rStyle w:val="StyleUnderline"/>
          <w:highlight w:val="green"/>
        </w:rPr>
        <w:t>for surviving on Mars</w:t>
      </w:r>
      <w:r w:rsidRPr="009A377F">
        <w:rPr>
          <w:rStyle w:val="StyleUnderline"/>
        </w:rPr>
        <w:t>, where we must grow food and create oxygen in a very cold and dark environment without much protection from radiation and a limited supply of water</w:t>
      </w:r>
      <w:r w:rsidRPr="009A377F">
        <w:t xml:space="preserve">. Moreover, </w:t>
      </w:r>
      <w:r w:rsidRPr="00FF451B">
        <w:rPr>
          <w:rStyle w:val="Emphasis"/>
          <w:highlight w:val="green"/>
        </w:rPr>
        <w:t>getting enough people to Mars to make a colony</w:t>
      </w:r>
      <w:r w:rsidRPr="009A377F">
        <w:rPr>
          <w:rStyle w:val="Emphasis"/>
        </w:rPr>
        <w:t xml:space="preserve"> that could survive without help from home, self-sufficient technologically and with enough genetic diversity that our already rather uniform species </w:t>
      </w:r>
      <w:r w:rsidRPr="00FF451B">
        <w:rPr>
          <w:rStyle w:val="Emphasis"/>
          <w:highlight w:val="green"/>
        </w:rPr>
        <w:t>would</w:t>
      </w:r>
      <w:r w:rsidRPr="009A377F">
        <w:rPr>
          <w:rStyle w:val="Emphasis"/>
        </w:rPr>
        <w:t xml:space="preserve"> have a future, would </w:t>
      </w:r>
      <w:r w:rsidRPr="00FF451B">
        <w:rPr>
          <w:rStyle w:val="Emphasis"/>
          <w:highlight w:val="green"/>
        </w:rPr>
        <w:t>involve a</w:t>
      </w:r>
      <w:r w:rsidRPr="009A377F">
        <w:rPr>
          <w:rStyle w:val="Emphasis"/>
        </w:rPr>
        <w:t xml:space="preserve"> </w:t>
      </w:r>
      <w:r w:rsidRPr="00FF451B">
        <w:rPr>
          <w:rStyle w:val="Emphasis"/>
          <w:highlight w:val="green"/>
        </w:rPr>
        <w:t>lot of rockets.</w:t>
      </w:r>
      <w:r w:rsidRPr="009A377F">
        <w:rPr>
          <w:rStyle w:val="Emphasis"/>
        </w:rPr>
        <w:t xml:space="preserve"> </w:t>
      </w:r>
      <w:r w:rsidRPr="009A377F">
        <w:t xml:space="preserve">Musk talks in terms of </w:t>
      </w:r>
      <w:r w:rsidRPr="00FF451B">
        <w:rPr>
          <w:rStyle w:val="Emphasis"/>
          <w:highlight w:val="green"/>
        </w:rPr>
        <w:t>10,000 flights</w:t>
      </w:r>
      <w:r w:rsidRPr="009A377F">
        <w:rPr>
          <w:rStyle w:val="Emphasis"/>
        </w:rPr>
        <w:t>, although some plans require more</w:t>
      </w:r>
      <w:r w:rsidRPr="009A377F">
        <w:t xml:space="preserve">. And this would be just </w:t>
      </w:r>
      <w:r w:rsidRPr="00FF451B">
        <w:rPr>
          <w:rStyle w:val="Emphasis"/>
          <w:highlight w:val="green"/>
        </w:rPr>
        <w:t>to get things started</w:t>
      </w:r>
      <w:r w:rsidRPr="000A4BDA">
        <w:t xml:space="preserve">. </w:t>
      </w:r>
      <w:r w:rsidRPr="000A4BDA">
        <w:rPr>
          <w:rStyle w:val="StyleUnderline"/>
        </w:rPr>
        <w:t>We just do not know what the impact on the earth and its atmosphere of the launches and the prior manufacturing would be</w:t>
      </w:r>
      <w:r w:rsidRPr="000A4BDA">
        <w:rPr>
          <w:rStyle w:val="Emphasis"/>
        </w:rPr>
        <w:t>. It would not be positive, at any rate</w:t>
      </w:r>
      <w:r w:rsidRPr="009A377F">
        <w:rPr>
          <w:rStyle w:val="Emphasis"/>
        </w:rPr>
        <w:t>.</w:t>
      </w:r>
      <w:r w:rsidRPr="009A377F">
        <w:t xml:space="preserve"> </w:t>
      </w:r>
      <w:r w:rsidRPr="009A377F">
        <w:rPr>
          <w:rStyle w:val="StyleUnderline"/>
        </w:rPr>
        <w:t xml:space="preserve">And industrial power and </w:t>
      </w:r>
      <w:r w:rsidRPr="00FF451B">
        <w:rPr>
          <w:rStyle w:val="StyleUnderline"/>
          <w:highlight w:val="green"/>
        </w:rPr>
        <w:t>scientific brains would be diverted away from the</w:t>
      </w:r>
      <w:r w:rsidRPr="009A377F">
        <w:rPr>
          <w:rStyle w:val="StyleUnderline"/>
        </w:rPr>
        <w:t xml:space="preserve"> needs of </w:t>
      </w:r>
      <w:r w:rsidRPr="00FF451B">
        <w:rPr>
          <w:rStyle w:val="StyleUnderline"/>
          <w:highlight w:val="green"/>
        </w:rPr>
        <w:t>earth</w:t>
      </w:r>
      <w:r w:rsidRPr="009A377F">
        <w:rPr>
          <w:rStyle w:val="StyleUnderline"/>
        </w:rPr>
        <w:t xml:space="preserve"> to the well-being of the colony. </w:t>
      </w:r>
      <w:r w:rsidRPr="00FF451B">
        <w:rPr>
          <w:rStyle w:val="StyleUnderline"/>
          <w:highlight w:val="green"/>
        </w:rPr>
        <w:t>It is not what we need</w:t>
      </w:r>
      <w:r w:rsidRPr="009A377F">
        <w:rPr>
          <w:rStyle w:val="StyleUnderline"/>
        </w:rPr>
        <w:t xml:space="preserve">; you would only think that we could afford it if you were blind to how desperate things really are. So again, </w:t>
      </w:r>
      <w:r w:rsidRPr="00FF451B">
        <w:rPr>
          <w:rStyle w:val="Emphasis"/>
          <w:highlight w:val="green"/>
        </w:rPr>
        <w:t>the colony solution is likely to make the earthly situation even more dire</w:t>
      </w:r>
      <w:r w:rsidRPr="009A377F">
        <w:rPr>
          <w:rStyle w:val="StyleUnderline"/>
        </w:rPr>
        <w:t>.</w:t>
      </w:r>
    </w:p>
    <w:p w14:paraId="46657927" w14:textId="77777777" w:rsidR="002D5C6D" w:rsidRPr="009A377F" w:rsidRDefault="002D5C6D" w:rsidP="002D5C6D">
      <w:pPr>
        <w:rPr>
          <w:rStyle w:val="StyleUnderline"/>
        </w:rPr>
      </w:pPr>
      <w:r w:rsidRPr="009A377F">
        <w:rPr>
          <w:rStyle w:val="StyleUnderline"/>
        </w:rPr>
        <w:lastRenderedPageBreak/>
        <w:t>These are problems for human colonies as refugees on any planet</w:t>
      </w:r>
      <w:r w:rsidRPr="009A377F">
        <w:t xml:space="preserve">. What about colonies for other purposes, from exploiting resources to the destiny of humanity? </w:t>
      </w:r>
      <w:r w:rsidRPr="009A377F">
        <w:rPr>
          <w:rStyle w:val="StyleUnderline"/>
        </w:rPr>
        <w:t>There are so many possible purposes, and the means and destinations are so varied, that there is not going to be a single simple answer</w:t>
      </w:r>
      <w:r w:rsidRPr="009A377F">
        <w:rPr>
          <w:rStyle w:val="Emphasis"/>
        </w:rPr>
        <w:t xml:space="preserve">. But some of the </w:t>
      </w:r>
      <w:r w:rsidRPr="00FF451B">
        <w:rPr>
          <w:rStyle w:val="Emphasis"/>
          <w:highlight w:val="green"/>
        </w:rPr>
        <w:t>dangers are common to</w:t>
      </w:r>
      <w:r w:rsidRPr="009A377F">
        <w:rPr>
          <w:rStyle w:val="Emphasis"/>
        </w:rPr>
        <w:t xml:space="preserve"> </w:t>
      </w:r>
      <w:r w:rsidRPr="00FF451B">
        <w:rPr>
          <w:rStyle w:val="Emphasis"/>
          <w:highlight w:val="green"/>
        </w:rPr>
        <w:t>many</w:t>
      </w:r>
      <w:r w:rsidRPr="009A377F">
        <w:rPr>
          <w:rStyle w:val="Emphasis"/>
        </w:rPr>
        <w:t xml:space="preserve"> of the </w:t>
      </w:r>
      <w:r w:rsidRPr="00FF451B">
        <w:rPr>
          <w:rStyle w:val="Emphasis"/>
          <w:highlight w:val="green"/>
        </w:rPr>
        <w:t>plans</w:t>
      </w:r>
      <w:r w:rsidRPr="009A377F">
        <w:t xml:space="preserve">. </w:t>
      </w:r>
      <w:r w:rsidRPr="00FF451B">
        <w:rPr>
          <w:rStyle w:val="StyleUnderline"/>
          <w:highlight w:val="green"/>
        </w:rPr>
        <w:t>There is the possibility of triggering war or ecological catastrophe on earth</w:t>
      </w:r>
      <w:r w:rsidRPr="009A377F">
        <w:rPr>
          <w:rStyle w:val="StyleUnderline"/>
        </w:rPr>
        <w:t>, already mentioned</w:t>
      </w:r>
      <w:r w:rsidRPr="009A377F">
        <w:rPr>
          <w:rStyle w:val="Emphasis"/>
        </w:rPr>
        <w:t xml:space="preserve">. There is </w:t>
      </w:r>
      <w:r w:rsidRPr="00FF451B">
        <w:rPr>
          <w:rStyle w:val="Emphasis"/>
          <w:highlight w:val="green"/>
        </w:rPr>
        <w:t>the folly of sending</w:t>
      </w:r>
      <w:r w:rsidRPr="009A377F">
        <w:rPr>
          <w:rStyle w:val="Emphasis"/>
        </w:rPr>
        <w:t xml:space="preserve"> vulnerable </w:t>
      </w:r>
      <w:r w:rsidRPr="00FF451B">
        <w:rPr>
          <w:rStyle w:val="Emphasis"/>
          <w:highlight w:val="green"/>
        </w:rPr>
        <w:t>humans to do jobs that robots can do more safely and cheaply</w:t>
      </w:r>
      <w:r w:rsidRPr="009A377F">
        <w:rPr>
          <w:rStyle w:val="Emphasis"/>
        </w:rPr>
        <w:t xml:space="preserve">. </w:t>
      </w:r>
      <w:r w:rsidRPr="009A377F">
        <w:t xml:space="preserve">There is the </w:t>
      </w:r>
      <w:r w:rsidRPr="00FF451B">
        <w:rPr>
          <w:rStyle w:val="Emphasis"/>
          <w:highlight w:val="green"/>
        </w:rPr>
        <w:t>diversion of resources</w:t>
      </w:r>
      <w:r w:rsidRPr="009A377F">
        <w:rPr>
          <w:rStyle w:val="Emphasis"/>
        </w:rPr>
        <w:t xml:space="preserve">, effort, and </w:t>
      </w:r>
      <w:r w:rsidRPr="00FF451B">
        <w:rPr>
          <w:rStyle w:val="Emphasis"/>
          <w:highlight w:val="green"/>
        </w:rPr>
        <w:t>commitment from</w:t>
      </w:r>
      <w:r w:rsidRPr="009A377F">
        <w:rPr>
          <w:rStyle w:val="Emphasis"/>
        </w:rPr>
        <w:t xml:space="preserve"> the pressing needs of </w:t>
      </w:r>
      <w:r w:rsidRPr="00FF451B">
        <w:rPr>
          <w:rStyle w:val="Emphasis"/>
          <w:highlight w:val="green"/>
        </w:rPr>
        <w:t>our planet</w:t>
      </w:r>
      <w:r w:rsidRPr="00FF451B">
        <w:rPr>
          <w:highlight w:val="green"/>
        </w:rPr>
        <w:t>.</w:t>
      </w:r>
      <w:r w:rsidRPr="009A377F">
        <w:t xml:space="preserve"> To appreciate many of these, </w:t>
      </w:r>
      <w:r w:rsidRPr="009A377F">
        <w:rPr>
          <w:rStyle w:val="StyleUnderline"/>
        </w:rPr>
        <w:t>one has to take fully on board quite how inhospitable to anything like human life most planets are. Cold, radiation, lack of oxygen and lack of the food-providing soil that has built up on earth over billions of years: all of these are a problem anywhere in the solar system except for our one place</w:t>
      </w:r>
      <w:r w:rsidRPr="009A377F">
        <w:t xml:space="preserve">. And there is the extreme neediness of human beings, who have to keep their body temperature constant and their brains constantly operating, and who flourish only when they maintain complex delicate social systems. </w:t>
      </w:r>
      <w:r w:rsidRPr="009A377F">
        <w:rPr>
          <w:rStyle w:val="StyleUnderline"/>
        </w:rPr>
        <w:t xml:space="preserve">This is a matter of biology rather than of physics; </w:t>
      </w:r>
      <w:r w:rsidRPr="00FF451B">
        <w:rPr>
          <w:rStyle w:val="StyleUnderline"/>
          <w:highlight w:val="green"/>
        </w:rPr>
        <w:t>we have evolved to fit our own planet and</w:t>
      </w:r>
      <w:r w:rsidRPr="009A377F">
        <w:rPr>
          <w:rStyle w:val="StyleUnderline"/>
        </w:rPr>
        <w:t xml:space="preserve"> we </w:t>
      </w:r>
      <w:r w:rsidRPr="00FF451B">
        <w:rPr>
          <w:rStyle w:val="StyleUnderline"/>
          <w:highlight w:val="green"/>
        </w:rPr>
        <w:t xml:space="preserve">require </w:t>
      </w:r>
      <w:r w:rsidRPr="00FF451B">
        <w:rPr>
          <w:rStyle w:val="Emphasis"/>
          <w:highlight w:val="green"/>
        </w:rPr>
        <w:t>enormous resources</w:t>
      </w:r>
      <w:r w:rsidRPr="00FF451B">
        <w:rPr>
          <w:rStyle w:val="StyleUnderline"/>
          <w:highlight w:val="green"/>
        </w:rPr>
        <w:t xml:space="preserve"> to survive anywhere else</w:t>
      </w:r>
      <w:r w:rsidRPr="009A377F">
        <w:rPr>
          <w:rStyle w:val="StyleUnderline"/>
        </w:rPr>
        <w:t>.</w:t>
      </w:r>
    </w:p>
    <w:p w14:paraId="3DE596BF" w14:textId="77777777" w:rsidR="002D5C6D" w:rsidRDefault="002D5C6D" w:rsidP="002D5C6D">
      <w:pPr>
        <w:rPr>
          <w:rStyle w:val="StyleUnderline"/>
        </w:rPr>
      </w:pPr>
      <w:r w:rsidRPr="009A377F">
        <w:t xml:space="preserve">Of course, there are replies to consider. Of course, the full range of possibilities cannot be discussed in a few sentences. Of course, a flash of rhetoric is no substitute for a real analysis. That is the main point. </w:t>
      </w:r>
      <w:r w:rsidRPr="009A377F">
        <w:rPr>
          <w:rStyle w:val="StyleUnderline"/>
        </w:rPr>
        <w:t>These are complex and many-sided issues that need to be thought out carefully.</w:t>
      </w:r>
      <w:r w:rsidRPr="009A377F">
        <w:t xml:space="preserve"> </w:t>
      </w:r>
      <w:r w:rsidRPr="009A377F">
        <w:rPr>
          <w:rStyle w:val="StyleUnderline"/>
        </w:rPr>
        <w:t>Separating the realistic from the science fictional, opportunities from nightmares, is not an easy job</w:t>
      </w:r>
      <w:r w:rsidRPr="009A377F">
        <w:t xml:space="preserve">. It asks for skills that are spread among people and disciplines: scientific sophistication, technological savvy, an eye for future developments, both scientific and social. And, often neglected, a sensitivity to issues about the long-term fate of the human species. </w:t>
      </w:r>
      <w:r w:rsidRPr="009A377F">
        <w:rPr>
          <w:rStyle w:val="Emphasis"/>
        </w:rPr>
        <w:t xml:space="preserve">Moreover, </w:t>
      </w:r>
      <w:r w:rsidRPr="00FF451B">
        <w:rPr>
          <w:rStyle w:val="Emphasis"/>
          <w:highlight w:val="green"/>
        </w:rPr>
        <w:t>the stakes are high, so we need</w:t>
      </w:r>
      <w:r w:rsidRPr="009A377F">
        <w:rPr>
          <w:rStyle w:val="Emphasis"/>
        </w:rPr>
        <w:t xml:space="preserve"> a component of what the psychologist Gary Klein calls "</w:t>
      </w:r>
      <w:r w:rsidRPr="00FF451B">
        <w:rPr>
          <w:rStyle w:val="Emphasis"/>
          <w:highlight w:val="green"/>
        </w:rPr>
        <w:t>premortem</w:t>
      </w:r>
      <w:r w:rsidRPr="009A377F">
        <w:rPr>
          <w:rStyle w:val="Emphasis"/>
        </w:rPr>
        <w:t xml:space="preserve">" </w:t>
      </w:r>
      <w:r w:rsidRPr="00FF451B">
        <w:rPr>
          <w:rStyle w:val="Emphasis"/>
          <w:highlight w:val="green"/>
        </w:rPr>
        <w:t>thinking, assuming</w:t>
      </w:r>
      <w:r w:rsidRPr="009A377F">
        <w:rPr>
          <w:rStyle w:val="Emphasis"/>
        </w:rPr>
        <w:t xml:space="preserve"> for the sake of argument </w:t>
      </w:r>
      <w:r w:rsidRPr="00FF451B">
        <w:rPr>
          <w:rStyle w:val="Emphasis"/>
          <w:highlight w:val="green"/>
        </w:rPr>
        <w:t>that a plan will lead to disaster and conceiving</w:t>
      </w:r>
      <w:r w:rsidRPr="009A377F">
        <w:rPr>
          <w:rStyle w:val="Emphasis"/>
        </w:rPr>
        <w:t xml:space="preserve"> of </w:t>
      </w:r>
      <w:r w:rsidRPr="00FF451B">
        <w:rPr>
          <w:rStyle w:val="Emphasis"/>
          <w:highlight w:val="green"/>
        </w:rPr>
        <w:t>the most likely route that disaster will take</w:t>
      </w:r>
      <w:r w:rsidRPr="009A377F">
        <w:t xml:space="preserve">. This is to ask a lot. (I have contributed to it in a recent book.) But we do not have to be rushed; we can put our heads together and think it out properly. </w:t>
      </w:r>
      <w:r w:rsidRPr="009A377F">
        <w:rPr>
          <w:rStyle w:val="StyleUnderline"/>
        </w:rPr>
        <w:t>Disappointing as it may be to realize that colonization gives no solution to imminent existential threats, the silver lining is that we have time to make proper plans and separate the view real and attractive possibilities from hype and wishful thinking.</w:t>
      </w:r>
    </w:p>
    <w:p w14:paraId="2BD50577" w14:textId="77777777" w:rsidR="002D5C6D" w:rsidRPr="00AC4611" w:rsidRDefault="002D5C6D" w:rsidP="002D5C6D">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 xml:space="preserve">Warming causes extinction – any reduction should be prioritized above </w:t>
      </w:r>
      <w:r>
        <w:rPr>
          <w:rFonts w:eastAsiaTheme="majorEastAsia" w:cs="Arial"/>
          <w:b/>
          <w:bCs/>
          <w:sz w:val="26"/>
          <w:szCs w:val="26"/>
          <w:u w:val="single"/>
        </w:rPr>
        <w:t>every</w:t>
      </w:r>
      <w:r w:rsidRPr="00AC4611">
        <w:rPr>
          <w:rFonts w:eastAsiaTheme="majorEastAsia" w:cs="Arial"/>
          <w:b/>
          <w:bCs/>
          <w:sz w:val="26"/>
          <w:szCs w:val="26"/>
          <w:u w:val="single"/>
        </w:rPr>
        <w:t xml:space="preserve"> other impact</w:t>
      </w:r>
    </w:p>
    <w:p w14:paraId="263F652C" w14:textId="77777777" w:rsidR="002D5C6D" w:rsidRPr="00AC4611" w:rsidRDefault="002D5C6D" w:rsidP="002D5C6D">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691912A3" w14:textId="77777777" w:rsidR="002D5C6D" w:rsidRPr="00360D1B" w:rsidRDefault="002D5C6D" w:rsidP="002D5C6D">
      <w:pPr>
        <w:spacing w:line="276" w:lineRule="auto"/>
        <w:rPr>
          <w:sz w:val="14"/>
        </w:rPr>
      </w:pPr>
      <w:r w:rsidRPr="009A63B1">
        <w:rPr>
          <w:b/>
          <w:bCs/>
          <w:szCs w:val="22"/>
          <w:highlight w:val="green"/>
          <w:u w:val="single"/>
        </w:rPr>
        <w:lastRenderedPageBreak/>
        <w:t>Climate change is</w:t>
      </w:r>
      <w:r w:rsidRPr="00D73DBA">
        <w:rPr>
          <w:b/>
          <w:bCs/>
          <w:szCs w:val="22"/>
          <w:u w:val="single"/>
        </w:rPr>
        <w:t xml:space="preserve"> becoming </w:t>
      </w:r>
      <w:r w:rsidRPr="009A63B1">
        <w:rPr>
          <w:b/>
          <w:bCs/>
          <w:szCs w:val="22"/>
          <w:highlight w:val="green"/>
          <w:u w:val="single"/>
        </w:rPr>
        <w:t>an existential threat</w:t>
      </w:r>
      <w:r w:rsidRPr="00D73DBA">
        <w:rPr>
          <w:b/>
          <w:bCs/>
          <w:szCs w:val="22"/>
          <w:u w:val="single"/>
        </w:rPr>
        <w:t xml:space="preserve"> </w:t>
      </w:r>
      <w:r w:rsidRPr="009A63B1">
        <w:rPr>
          <w:b/>
          <w:bCs/>
          <w:szCs w:val="22"/>
          <w:highlight w:val="green"/>
          <w:u w:val="single"/>
        </w:rPr>
        <w:t>with warming in excess of 2°C within the next three decades</w:t>
      </w:r>
      <w:r w:rsidRPr="00D73DBA">
        <w:rPr>
          <w:b/>
          <w:bCs/>
          <w:szCs w:val="22"/>
          <w:u w:val="single"/>
        </w:rPr>
        <w:t xml:space="preserve"> </w:t>
      </w:r>
      <w:r w:rsidRPr="009A63B1">
        <w:rPr>
          <w:b/>
          <w:bCs/>
          <w:szCs w:val="22"/>
          <w:highlight w:val="green"/>
          <w:u w:val="single"/>
        </w:rPr>
        <w:t>and 4</w:t>
      </w:r>
      <w:r w:rsidRPr="00D73DBA">
        <w:rPr>
          <w:b/>
          <w:bCs/>
          <w:szCs w:val="22"/>
          <w:u w:val="single"/>
        </w:rPr>
        <w:t xml:space="preserve">°C </w:t>
      </w:r>
      <w:r w:rsidRPr="009A63B1">
        <w:rPr>
          <w:b/>
          <w:bCs/>
          <w:szCs w:val="22"/>
          <w:highlight w:val="green"/>
          <w:u w:val="single"/>
        </w:rPr>
        <w:t>to 6</w:t>
      </w:r>
      <w:r w:rsidRPr="00D73DBA">
        <w:rPr>
          <w:b/>
          <w:bCs/>
          <w:szCs w:val="22"/>
          <w:u w:val="single"/>
        </w:rPr>
        <w:t>°C with</w:t>
      </w:r>
      <w:r w:rsidRPr="009A63B1">
        <w:rPr>
          <w:b/>
          <w:bCs/>
          <w:szCs w:val="22"/>
          <w:highlight w:val="green"/>
          <w:u w:val="single"/>
        </w:rPr>
        <w:t>in the next several</w:t>
      </w:r>
      <w:r w:rsidRPr="00D73DBA">
        <w:rPr>
          <w:b/>
          <w:bCs/>
          <w:szCs w:val="22"/>
          <w:u w:val="single"/>
        </w:rPr>
        <w:t xml:space="preserve"> decades. </w:t>
      </w:r>
      <w:r w:rsidRPr="009A63B1">
        <w:rPr>
          <w:b/>
          <w:bCs/>
          <w:szCs w:val="22"/>
          <w:highlight w:val="green"/>
          <w:u w:val="single"/>
        </w:rPr>
        <w:t>Warming of such magnitude</w:t>
      </w:r>
      <w:r w:rsidRPr="00D73DBA">
        <w:rPr>
          <w:b/>
          <w:bCs/>
          <w:szCs w:val="22"/>
          <w:u w:val="single"/>
        </w:rPr>
        <w:t xml:space="preserve">s will </w:t>
      </w:r>
      <w:r w:rsidRPr="009A63B1">
        <w:rPr>
          <w:b/>
          <w:bCs/>
          <w:szCs w:val="22"/>
          <w:highlight w:val="green"/>
          <w:u w:val="single"/>
        </w:rPr>
        <w:t>expose</w:t>
      </w:r>
      <w:r w:rsidRPr="00D73DBA">
        <w:rPr>
          <w:b/>
          <w:bCs/>
          <w:szCs w:val="22"/>
          <w:u w:val="single"/>
        </w:rPr>
        <w:t xml:space="preserve"> as many as </w:t>
      </w:r>
      <w:r w:rsidRPr="009A63B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01ECE643" w14:textId="77777777" w:rsidR="002D5C6D" w:rsidRPr="00360D1B" w:rsidRDefault="002D5C6D" w:rsidP="002D5C6D">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9A63B1">
        <w:rPr>
          <w:b/>
          <w:bCs/>
          <w:szCs w:val="22"/>
          <w:highlight w:val="green"/>
          <w:u w:val="single"/>
        </w:rPr>
        <w:t>emissions</w:t>
      </w:r>
      <w:r w:rsidRPr="00D73DBA">
        <w:rPr>
          <w:b/>
          <w:bCs/>
          <w:szCs w:val="22"/>
          <w:u w:val="single"/>
        </w:rPr>
        <w:t xml:space="preserve"> of greenhouse gases and air pollutants </w:t>
      </w:r>
      <w:r w:rsidRPr="009A63B1">
        <w:rPr>
          <w:b/>
          <w:bCs/>
          <w:szCs w:val="22"/>
          <w:highlight w:val="green"/>
          <w:u w:val="single"/>
        </w:rPr>
        <w:t>can be decoupled from economic growth</w:t>
      </w:r>
      <w:r w:rsidRPr="00360D1B">
        <w:rPr>
          <w:sz w:val="14"/>
        </w:rPr>
        <w:t xml:space="preserve">. Another favorable sign is that </w:t>
      </w:r>
      <w:r w:rsidRPr="00D73DBA">
        <w:rPr>
          <w:b/>
          <w:bCs/>
          <w:szCs w:val="22"/>
          <w:u w:val="single"/>
        </w:rPr>
        <w:t>growth rates of worldwide carbon emissions have reduced from 2.9% per year during the first decade of this century to 1.3% from 2011 to 2014 and near zero growth rates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784A5328" w14:textId="77777777" w:rsidR="002D5C6D" w:rsidRPr="00360D1B" w:rsidRDefault="002D5C6D" w:rsidP="002D5C6D">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66515ED" w14:textId="77777777" w:rsidR="002D5C6D" w:rsidRPr="00360D1B" w:rsidRDefault="002D5C6D" w:rsidP="002D5C6D">
      <w:pPr>
        <w:spacing w:line="276" w:lineRule="auto"/>
        <w:rPr>
          <w:sz w:val="14"/>
        </w:rPr>
      </w:pPr>
      <w:r w:rsidRPr="009A63B1">
        <w:rPr>
          <w:b/>
          <w:bCs/>
          <w:szCs w:val="22"/>
          <w:highlight w:val="green"/>
          <w:u w:val="single"/>
        </w:rPr>
        <w:t>The climate has already warmed by 1°C.</w:t>
      </w:r>
      <w:r w:rsidRPr="00D73DBA">
        <w:rPr>
          <w:b/>
          <w:bCs/>
          <w:szCs w:val="22"/>
          <w:u w:val="single"/>
        </w:rPr>
        <w:t xml:space="preserve"> The problem is running ahead of us, </w:t>
      </w:r>
      <w:r w:rsidRPr="009A63B1">
        <w:rPr>
          <w:b/>
          <w:bCs/>
          <w:szCs w:val="22"/>
          <w:highlight w:val="green"/>
          <w:u w:val="single"/>
        </w:rPr>
        <w:t>and under current trends we</w:t>
      </w:r>
      <w:r w:rsidRPr="00D73DBA">
        <w:rPr>
          <w:b/>
          <w:bCs/>
          <w:szCs w:val="22"/>
          <w:u w:val="single"/>
        </w:rPr>
        <w:t xml:space="preserve"> </w:t>
      </w:r>
      <w:r w:rsidRPr="009A63B1">
        <w:rPr>
          <w:b/>
          <w:bCs/>
          <w:szCs w:val="22"/>
          <w:highlight w:val="green"/>
          <w:u w:val="single"/>
        </w:rPr>
        <w:t>will</w:t>
      </w:r>
      <w:r w:rsidRPr="00D73DBA">
        <w:rPr>
          <w:b/>
          <w:bCs/>
          <w:szCs w:val="22"/>
          <w:u w:val="single"/>
        </w:rPr>
        <w:t xml:space="preserve"> likely reach 1.5°C in the next fifteen years and </w:t>
      </w:r>
      <w:r w:rsidRPr="009A63B1">
        <w:rPr>
          <w:b/>
          <w:bCs/>
          <w:szCs w:val="22"/>
          <w:highlight w:val="green"/>
          <w:u w:val="single"/>
        </w:rPr>
        <w:t xml:space="preserve">surpass </w:t>
      </w:r>
      <w:r w:rsidRPr="00D73DBA">
        <w:rPr>
          <w:b/>
          <w:bCs/>
          <w:szCs w:val="22"/>
          <w:u w:val="single"/>
        </w:rPr>
        <w:t xml:space="preserve">the </w:t>
      </w:r>
      <w:r w:rsidRPr="009A63B1">
        <w:rPr>
          <w:b/>
          <w:bCs/>
          <w:szCs w:val="22"/>
          <w:highlight w:val="green"/>
          <w:u w:val="single"/>
        </w:rPr>
        <w:t>2°C</w:t>
      </w:r>
      <w:r w:rsidRPr="00D73DBA">
        <w:rPr>
          <w:b/>
          <w:bCs/>
          <w:szCs w:val="22"/>
          <w:u w:val="single"/>
        </w:rPr>
        <w:t xml:space="preserve"> guardrail </w:t>
      </w:r>
      <w:r w:rsidRPr="009A63B1">
        <w:rPr>
          <w:b/>
          <w:bCs/>
          <w:szCs w:val="22"/>
          <w:highlight w:val="green"/>
          <w:u w:val="single"/>
        </w:rPr>
        <w:t>by mid-century</w:t>
      </w:r>
      <w:r w:rsidRPr="00D73DBA">
        <w:rPr>
          <w:b/>
          <w:bCs/>
          <w:szCs w:val="22"/>
          <w:u w:val="single"/>
        </w:rPr>
        <w:t xml:space="preserve"> </w:t>
      </w:r>
      <w:r w:rsidRPr="009A63B1">
        <w:rPr>
          <w:b/>
          <w:bCs/>
          <w:szCs w:val="22"/>
          <w:highlight w:val="green"/>
          <w:u w:val="single"/>
        </w:rPr>
        <w:t>with a 50% probability of reaching 4°C by end of century</w:t>
      </w:r>
      <w:r w:rsidRPr="00360D1B">
        <w:rPr>
          <w:sz w:val="14"/>
        </w:rPr>
        <w:t>. Warming in excess of 3°C is likely to be a global catastrophe for three major reasons:</w:t>
      </w:r>
    </w:p>
    <w:p w14:paraId="7F070155" w14:textId="77777777" w:rsidR="002D5C6D" w:rsidRPr="00D73DBA" w:rsidRDefault="002D5C6D" w:rsidP="002D5C6D">
      <w:pPr>
        <w:spacing w:line="276" w:lineRule="auto"/>
        <w:rPr>
          <w:b/>
          <w:bCs/>
          <w:szCs w:val="22"/>
        </w:rPr>
      </w:pPr>
      <w:r w:rsidRPr="00360D1B">
        <w:rPr>
          <w:sz w:val="14"/>
        </w:rPr>
        <w:t xml:space="preserve">• </w:t>
      </w:r>
      <w:r w:rsidRPr="009A63B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9A63B1">
        <w:rPr>
          <w:b/>
          <w:bCs/>
          <w:szCs w:val="22"/>
          <w:highlight w:val="green"/>
          <w:u w:val="single"/>
        </w:rPr>
        <w:t>of</w:t>
      </w:r>
      <w:r w:rsidRPr="00D73DBA">
        <w:rPr>
          <w:b/>
          <w:bCs/>
          <w:szCs w:val="22"/>
          <w:u w:val="single"/>
        </w:rPr>
        <w:t xml:space="preserve"> about </w:t>
      </w:r>
      <w:r w:rsidRPr="009A63B1">
        <w:rPr>
          <w:b/>
          <w:bCs/>
          <w:szCs w:val="22"/>
          <w:highlight w:val="green"/>
          <w:u w:val="single"/>
        </w:rPr>
        <w:t>3°C has a probability of over 40% to cross</w:t>
      </w:r>
      <w:r w:rsidRPr="00D73DBA">
        <w:rPr>
          <w:b/>
          <w:bCs/>
          <w:szCs w:val="22"/>
          <w:u w:val="single"/>
        </w:rPr>
        <w:t xml:space="preserve"> over </w:t>
      </w:r>
      <w:r w:rsidRPr="009A63B1">
        <w:rPr>
          <w:b/>
          <w:bCs/>
          <w:szCs w:val="22"/>
          <w:highlight w:val="green"/>
          <w:u w:val="single"/>
        </w:rPr>
        <w:t>multiple tipping points, while</w:t>
      </w:r>
      <w:r w:rsidRPr="00D73DBA">
        <w:rPr>
          <w:b/>
          <w:bCs/>
          <w:szCs w:val="22"/>
          <w:u w:val="single"/>
        </w:rPr>
        <w:t xml:space="preserve"> a warming close to </w:t>
      </w:r>
      <w:r w:rsidRPr="009A63B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4ACB0AB8" w14:textId="77777777" w:rsidR="002D5C6D" w:rsidRPr="00360D1B" w:rsidRDefault="002D5C6D" w:rsidP="002D5C6D">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9A63B1">
        <w:rPr>
          <w:b/>
          <w:bCs/>
          <w:szCs w:val="22"/>
          <w:highlight w:val="green"/>
          <w:u w:val="single"/>
        </w:rPr>
        <w:t>4°C or more will expose</w:t>
      </w:r>
      <w:r w:rsidRPr="00D73DBA">
        <w:rPr>
          <w:b/>
          <w:bCs/>
          <w:szCs w:val="22"/>
          <w:u w:val="single"/>
        </w:rPr>
        <w:t xml:space="preserve"> </w:t>
      </w:r>
      <w:r w:rsidRPr="009A63B1">
        <w:rPr>
          <w:b/>
          <w:bCs/>
          <w:szCs w:val="22"/>
          <w:highlight w:val="green"/>
          <w:u w:val="single"/>
        </w:rPr>
        <w:t xml:space="preserve">more than </w:t>
      </w:r>
      <w:r w:rsidRPr="00D73DBA">
        <w:rPr>
          <w:b/>
          <w:bCs/>
          <w:szCs w:val="22"/>
          <w:u w:val="single"/>
        </w:rPr>
        <w:t xml:space="preserve">70% of the population, i.e. about </w:t>
      </w:r>
      <w:r w:rsidRPr="009A63B1">
        <w:rPr>
          <w:b/>
          <w:bCs/>
          <w:szCs w:val="22"/>
          <w:highlight w:val="green"/>
          <w:u w:val="single"/>
        </w:rPr>
        <w:t>7 billion</w:t>
      </w:r>
      <w:r w:rsidRPr="00D73DBA">
        <w:rPr>
          <w:b/>
          <w:bCs/>
          <w:szCs w:val="22"/>
          <w:u w:val="single"/>
        </w:rPr>
        <w:t xml:space="preserve"> by the end of the century, </w:t>
      </w:r>
      <w:r w:rsidRPr="009A63B1">
        <w:rPr>
          <w:b/>
          <w:bCs/>
          <w:szCs w:val="22"/>
          <w:highlight w:val="green"/>
          <w:u w:val="single"/>
        </w:rPr>
        <w:t>to deadly heat stress and</w:t>
      </w:r>
      <w:r w:rsidRPr="00D73DBA">
        <w:rPr>
          <w:b/>
          <w:bCs/>
          <w:szCs w:val="22"/>
          <w:u w:val="single"/>
        </w:rPr>
        <w:t xml:space="preserve"> expose about 2.4 billion to </w:t>
      </w:r>
      <w:r w:rsidRPr="009A63B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6A6723F6" w14:textId="77777777" w:rsidR="002D5C6D" w:rsidRPr="00D73DBA" w:rsidRDefault="002D5C6D" w:rsidP="002D5C6D">
      <w:pPr>
        <w:spacing w:line="276" w:lineRule="auto"/>
        <w:rPr>
          <w:b/>
          <w:bCs/>
          <w:szCs w:val="22"/>
        </w:rPr>
      </w:pPr>
      <w:r w:rsidRPr="00360D1B">
        <w:rPr>
          <w:sz w:val="14"/>
        </w:rPr>
        <w:t xml:space="preserve">The good news is </w:t>
      </w:r>
      <w:r w:rsidRPr="00F82B1B">
        <w:rPr>
          <w:sz w:val="14"/>
        </w:rPr>
        <w:t xml:space="preserve">that </w:t>
      </w:r>
      <w:r w:rsidRPr="00F82B1B">
        <w:rPr>
          <w:b/>
          <w:bCs/>
          <w:szCs w:val="22"/>
          <w:u w:val="single"/>
        </w:rPr>
        <w:t>there may still be time to avert such catastrophic changes</w:t>
      </w:r>
      <w:r w:rsidRPr="00F82B1B">
        <w:rPr>
          <w:sz w:val="14"/>
        </w:rPr>
        <w:t>. The</w:t>
      </w:r>
      <w:r w:rsidRPr="00360D1B">
        <w:rPr>
          <w:sz w:val="14"/>
        </w:rPr>
        <w:t xml:space="preserve"> Paris Agreement and </w:t>
      </w:r>
      <w:r w:rsidRPr="00D73DBA">
        <w:rPr>
          <w:b/>
          <w:bCs/>
          <w:szCs w:val="22"/>
          <w:u w:val="single"/>
        </w:rPr>
        <w:t xml:space="preserve">supporting climate </w:t>
      </w:r>
      <w:r w:rsidRPr="009A63B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9A63B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9A63B1">
        <w:rPr>
          <w:b/>
          <w:bCs/>
          <w:szCs w:val="22"/>
          <w:highlight w:val="green"/>
          <w:u w:val="single"/>
        </w:rPr>
        <w:t>adaptation</w:t>
      </w:r>
      <w:r w:rsidRPr="00D73DBA">
        <w:rPr>
          <w:b/>
          <w:bCs/>
          <w:szCs w:val="22"/>
          <w:u w:val="single"/>
        </w:rPr>
        <w:t xml:space="preserve">—a burden that </w:t>
      </w:r>
      <w:r w:rsidRPr="009A63B1">
        <w:rPr>
          <w:b/>
          <w:bCs/>
          <w:szCs w:val="22"/>
          <w:highlight w:val="green"/>
          <w:u w:val="single"/>
        </w:rPr>
        <w:t xml:space="preserve">will fall </w:t>
      </w:r>
      <w:r w:rsidRPr="009A63B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1DB7C85" w14:textId="77777777" w:rsidR="002D5C6D" w:rsidRPr="00360D1B" w:rsidRDefault="002D5C6D" w:rsidP="002D5C6D">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2C44C03A" w14:textId="77777777" w:rsidR="002D5C6D" w:rsidRPr="00360D1B" w:rsidRDefault="002D5C6D" w:rsidP="002D5C6D">
      <w:pPr>
        <w:spacing w:line="276" w:lineRule="auto"/>
        <w:rPr>
          <w:sz w:val="14"/>
          <w:szCs w:val="14"/>
        </w:rPr>
      </w:pPr>
      <w:r w:rsidRPr="00360D1B">
        <w:rPr>
          <w:sz w:val="14"/>
          <w:szCs w:val="14"/>
        </w:rPr>
        <w:lastRenderedPageBreak/>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648F369A" w14:textId="77777777" w:rsidR="002D5C6D" w:rsidRPr="00360D1B" w:rsidRDefault="002D5C6D" w:rsidP="002D5C6D">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652EA15D" w14:textId="77777777" w:rsidR="002D5C6D" w:rsidRPr="00360D1B" w:rsidRDefault="002D5C6D" w:rsidP="002D5C6D">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48F14A72" w14:textId="77777777" w:rsidR="002D5C6D" w:rsidRPr="00360D1B" w:rsidRDefault="002D5C6D" w:rsidP="002D5C6D">
      <w:pPr>
        <w:spacing w:line="276" w:lineRule="auto"/>
        <w:rPr>
          <w:sz w:val="14"/>
        </w:rPr>
      </w:pPr>
      <w:r w:rsidRPr="00360D1B">
        <w:rPr>
          <w:sz w:val="14"/>
        </w:rPr>
        <w:t>Where Do We Go from Here?</w:t>
      </w:r>
    </w:p>
    <w:p w14:paraId="6BC1D333" w14:textId="77777777" w:rsidR="002D5C6D" w:rsidRPr="00360D1B" w:rsidRDefault="002D5C6D" w:rsidP="002D5C6D">
      <w:pPr>
        <w:spacing w:line="276" w:lineRule="auto"/>
        <w:rPr>
          <w:sz w:val="14"/>
        </w:rPr>
      </w:pPr>
      <w:r w:rsidRPr="00D73DBA">
        <w:rPr>
          <w:b/>
          <w:bCs/>
          <w:szCs w:val="22"/>
          <w:u w:val="single"/>
        </w:rPr>
        <w:t xml:space="preserve">A massive effort will be needed </w:t>
      </w:r>
      <w:r w:rsidRPr="009A63B1">
        <w:rPr>
          <w:b/>
          <w:bCs/>
          <w:szCs w:val="22"/>
          <w:highlight w:val="green"/>
          <w:u w:val="single"/>
        </w:rPr>
        <w:t>to stop warming at 2°C</w:t>
      </w:r>
      <w:r w:rsidRPr="00D73DBA">
        <w:rPr>
          <w:b/>
          <w:bCs/>
          <w:szCs w:val="22"/>
          <w:u w:val="single"/>
        </w:rPr>
        <w:t xml:space="preserve">, and </w:t>
      </w:r>
      <w:r w:rsidRPr="009A63B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05D038ED" w14:textId="77777777" w:rsidR="002D5C6D" w:rsidRPr="00360D1B" w:rsidRDefault="002D5C6D" w:rsidP="002D5C6D">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0249712" w14:textId="77777777" w:rsidR="002D5C6D" w:rsidRPr="00D11930" w:rsidRDefault="002D5C6D" w:rsidP="002D5C6D">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w:t>
      </w:r>
      <w:r w:rsidRPr="00360D1B">
        <w:rPr>
          <w:sz w:val="14"/>
        </w:rPr>
        <w:lastRenderedPageBreak/>
        <w:t xml:space="preserve">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36C43F24" w14:textId="77777777" w:rsidR="002D5C6D" w:rsidRPr="00360D1B" w:rsidRDefault="002D5C6D" w:rsidP="002D5C6D">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21B72B5C" w14:textId="77777777" w:rsidR="002D5C6D" w:rsidRPr="00360D1B" w:rsidRDefault="002D5C6D" w:rsidP="002D5C6D">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0B0735C0" w14:textId="77777777" w:rsidR="002D5C6D" w:rsidRPr="00360D1B" w:rsidRDefault="002D5C6D" w:rsidP="002D5C6D">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2EA5CB9C" w14:textId="77777777" w:rsidR="002D5C6D" w:rsidRPr="00360D1B" w:rsidRDefault="002D5C6D" w:rsidP="002D5C6D">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2980F6BE" w14:textId="77777777" w:rsidR="002D5C6D" w:rsidRPr="00360D1B" w:rsidRDefault="002D5C6D" w:rsidP="002D5C6D">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3868D0C" w14:textId="77777777" w:rsidR="002D5C6D" w:rsidRPr="00360D1B" w:rsidRDefault="002D5C6D" w:rsidP="002D5C6D">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6BDDDDC6" w14:textId="77777777" w:rsidR="002D5C6D" w:rsidRPr="00360D1B" w:rsidRDefault="002D5C6D" w:rsidP="002D5C6D">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w:t>
      </w:r>
      <w:r w:rsidRPr="00360D1B">
        <w:rPr>
          <w:sz w:val="14"/>
          <w:szCs w:val="16"/>
        </w:rPr>
        <w:lastRenderedPageBreak/>
        <w:t>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3991DBA8" w14:textId="77777777" w:rsidR="002D5C6D" w:rsidRPr="00360D1B" w:rsidRDefault="002D5C6D" w:rsidP="002D5C6D">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9A63B1">
        <w:rPr>
          <w:b/>
          <w:bCs/>
          <w:szCs w:val="22"/>
          <w:highlight w:val="green"/>
          <w:u w:val="single"/>
        </w:rPr>
        <w:t>as we cross the</w:t>
      </w:r>
      <w:r w:rsidRPr="00D73DBA">
        <w:rPr>
          <w:b/>
          <w:bCs/>
          <w:szCs w:val="22"/>
          <w:u w:val="single"/>
        </w:rPr>
        <w:t xml:space="preserve"> 1.5°C to </w:t>
      </w:r>
      <w:r w:rsidRPr="009A63B1">
        <w:rPr>
          <w:b/>
          <w:bCs/>
          <w:szCs w:val="22"/>
          <w:highlight w:val="green"/>
          <w:u w:val="single"/>
        </w:rPr>
        <w:t>2°C thresholds we will trigger</w:t>
      </w:r>
      <w:r w:rsidRPr="00D73DBA">
        <w:rPr>
          <w:b/>
          <w:bCs/>
          <w:szCs w:val="22"/>
          <w:u w:val="single"/>
        </w:rPr>
        <w:t xml:space="preserve"> so called “</w:t>
      </w:r>
      <w:r w:rsidRPr="009A63B1">
        <w:rPr>
          <w:b/>
          <w:bCs/>
          <w:szCs w:val="22"/>
          <w:highlight w:val="green"/>
          <w:u w:val="single"/>
        </w:rPr>
        <w:t>tipping points” for abrupt and nonlinear changes</w:t>
      </w:r>
      <w:r w:rsidRPr="00D73DBA">
        <w:rPr>
          <w:b/>
          <w:bCs/>
          <w:szCs w:val="22"/>
          <w:u w:val="single"/>
        </w:rPr>
        <w:t xml:space="preserve"> in the climate system </w:t>
      </w:r>
      <w:r w:rsidRPr="009A63B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2BA49712" w14:textId="77777777" w:rsidR="002D5C6D" w:rsidRPr="001A7B14" w:rsidRDefault="002D5C6D" w:rsidP="002D5C6D">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9A63B1">
        <w:rPr>
          <w:b/>
          <w:bCs/>
          <w:szCs w:val="22"/>
          <w:highlight w:val="green"/>
          <w:u w:val="single"/>
        </w:rPr>
        <w:t>Declining Arctic sea ice, thawing permafrost, and</w:t>
      </w:r>
      <w:r w:rsidRPr="00D73DBA">
        <w:rPr>
          <w:b/>
          <w:bCs/>
          <w:szCs w:val="22"/>
          <w:u w:val="single"/>
        </w:rPr>
        <w:t xml:space="preserve"> the poleward </w:t>
      </w:r>
      <w:r w:rsidRPr="009A63B1">
        <w:rPr>
          <w:b/>
          <w:bCs/>
          <w:szCs w:val="22"/>
          <w:highlight w:val="green"/>
          <w:u w:val="single"/>
        </w:rPr>
        <w:t>migration of cloud systems are</w:t>
      </w:r>
      <w:r w:rsidRPr="00D73DBA">
        <w:rPr>
          <w:b/>
          <w:bCs/>
          <w:szCs w:val="22"/>
          <w:u w:val="single"/>
        </w:rPr>
        <w:t xml:space="preserve"> all examples of </w:t>
      </w:r>
      <w:r w:rsidRPr="009A63B1">
        <w:rPr>
          <w:b/>
          <w:bCs/>
          <w:szCs w:val="22"/>
          <w:highlight w:val="green"/>
          <w:u w:val="single"/>
        </w:rPr>
        <w:t>self-amplifying feedback</w:t>
      </w:r>
      <w:r w:rsidRPr="00D73DBA">
        <w:rPr>
          <w:b/>
          <w:bCs/>
          <w:szCs w:val="22"/>
          <w:u w:val="single"/>
        </w:rPr>
        <w:t xml:space="preserve"> mechanisms, </w:t>
      </w:r>
      <w:r w:rsidRPr="009A63B1">
        <w:rPr>
          <w:b/>
          <w:bCs/>
          <w:szCs w:val="22"/>
          <w:highlight w:val="green"/>
          <w:u w:val="single"/>
        </w:rPr>
        <w:t xml:space="preserve">where initial warming feeds upon itself </w:t>
      </w:r>
      <w:r w:rsidRPr="00D73DBA">
        <w:rPr>
          <w:b/>
          <w:bCs/>
          <w:szCs w:val="22"/>
          <w:u w:val="single"/>
        </w:rPr>
        <w:t xml:space="preserve">to cause still more warming acting </w:t>
      </w:r>
      <w:r w:rsidRPr="009A63B1">
        <w:rPr>
          <w:b/>
          <w:bCs/>
          <w:szCs w:val="22"/>
          <w:highlight w:val="green"/>
          <w:u w:val="single"/>
        </w:rPr>
        <w:t>as a force multiplier</w:t>
      </w:r>
      <w:r w:rsidRPr="00D73DBA">
        <w:rPr>
          <w:b/>
          <w:bCs/>
          <w:szCs w:val="22"/>
          <w:u w:val="single"/>
        </w:rPr>
        <w:t xml:space="preserve"> (Schuur et al., 2015).</w:t>
      </w:r>
    </w:p>
    <w:p w14:paraId="64445B9D" w14:textId="77777777" w:rsidR="002D5C6D" w:rsidRPr="009A377F" w:rsidRDefault="002D5C6D" w:rsidP="002D5C6D">
      <w:pPr>
        <w:pStyle w:val="Heading4"/>
      </w:pPr>
      <w:r>
        <w:t>Scenario 4 is space militarization – c</w:t>
      </w:r>
      <w:r w:rsidRPr="009A377F">
        <w:t xml:space="preserve">olonizing </w:t>
      </w:r>
      <w:r>
        <w:t>M</w:t>
      </w:r>
      <w:r w:rsidRPr="009A377F">
        <w:t xml:space="preserve">ars brings </w:t>
      </w:r>
      <w:r w:rsidRPr="005144B2">
        <w:rPr>
          <w:u w:val="single"/>
        </w:rPr>
        <w:t>geopolitical tensions</w:t>
      </w:r>
      <w:r w:rsidRPr="009A377F">
        <w:t xml:space="preserve"> to space – any developments will be </w:t>
      </w:r>
      <w:r w:rsidRPr="00B24605">
        <w:rPr>
          <w:u w:val="single"/>
        </w:rPr>
        <w:t>weaponized</w:t>
      </w:r>
    </w:p>
    <w:p w14:paraId="2D7B7A37" w14:textId="77777777" w:rsidR="002D5C6D" w:rsidRPr="009A377F" w:rsidRDefault="002D5C6D" w:rsidP="002D5C6D">
      <w:pPr>
        <w:rPr>
          <w:rStyle w:val="Style13ptBold"/>
        </w:rPr>
      </w:pPr>
      <w:r w:rsidRPr="009A377F">
        <w:rPr>
          <w:rStyle w:val="Style13ptBold"/>
        </w:rPr>
        <w:t xml:space="preserve">Duke 20 </w:t>
      </w:r>
      <w:r w:rsidRPr="009A377F">
        <w:t>[(Sgt. Joshua,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Lethalities, and Celestial Security” Wild Blue Yonder, 9/29/2020. https://www.airuniversity.af.edu/Wild-Blue-Yonder/Article-Display/Article/2362296/conflict-and-controversy-in-the-space-domain-legalities-lethalities-and-celesti/] BC</w:t>
      </w:r>
    </w:p>
    <w:p w14:paraId="750C6432" w14:textId="77777777" w:rsidR="002D5C6D" w:rsidRPr="009A377F" w:rsidRDefault="002D5C6D" w:rsidP="002D5C6D">
      <w:r w:rsidRPr="009A377F">
        <w:t>Part 3: Mars Domination</w:t>
      </w:r>
    </w:p>
    <w:p w14:paraId="776CD8A8" w14:textId="77777777" w:rsidR="002D5C6D" w:rsidRPr="009A377F" w:rsidRDefault="002D5C6D" w:rsidP="002D5C6D">
      <w:pPr>
        <w:rPr>
          <w:rStyle w:val="Emphasis"/>
        </w:rPr>
      </w:pPr>
      <w:r w:rsidRPr="00D0746D">
        <w:rPr>
          <w:rStyle w:val="StyleUnderline"/>
          <w:highlight w:val="green"/>
        </w:rPr>
        <w:t>Mars is</w:t>
      </w:r>
      <w:r w:rsidRPr="009A377F">
        <w:rPr>
          <w:rStyle w:val="StyleUnderline"/>
        </w:rPr>
        <w:t xml:space="preserve"> </w:t>
      </w:r>
      <w:r w:rsidRPr="005868F3">
        <w:rPr>
          <w:rStyle w:val="StyleUnderline"/>
        </w:rPr>
        <w:t>widely accepted by</w:t>
      </w:r>
      <w:r w:rsidRPr="009A377F">
        <w:rPr>
          <w:rStyle w:val="StyleUnderline"/>
        </w:rPr>
        <w:t xml:space="preserve"> the scientific </w:t>
      </w:r>
      <w:r w:rsidRPr="005868F3">
        <w:rPr>
          <w:rStyle w:val="StyleUnderline"/>
        </w:rPr>
        <w:t xml:space="preserve">community to be </w:t>
      </w:r>
      <w:r w:rsidRPr="005868F3">
        <w:rPr>
          <w:rStyle w:val="StyleUnderline"/>
          <w:highlight w:val="green"/>
        </w:rPr>
        <w:t>the m</w:t>
      </w:r>
      <w:r w:rsidRPr="00D0746D">
        <w:rPr>
          <w:rStyle w:val="StyleUnderline"/>
          <w:highlight w:val="green"/>
        </w:rPr>
        <w:t>ost plausible</w:t>
      </w:r>
      <w:r w:rsidRPr="005868F3">
        <w:rPr>
          <w:rStyle w:val="StyleUnderline"/>
        </w:rPr>
        <w:t xml:space="preserve"> planet for the first human habitation on a celestial body and, consequently, the most likely location for the first space colony and eventually a </w:t>
      </w:r>
      <w:r w:rsidRPr="00D0746D">
        <w:rPr>
          <w:rStyle w:val="StyleUnderline"/>
          <w:highlight w:val="green"/>
        </w:rPr>
        <w:t>second planet for humankind</w:t>
      </w:r>
      <w:r w:rsidRPr="009A377F">
        <w:t xml:space="preserve">. Thus, </w:t>
      </w:r>
      <w:r w:rsidRPr="00D0746D">
        <w:rPr>
          <w:rStyle w:val="Emphasis"/>
          <w:highlight w:val="green"/>
        </w:rPr>
        <w:t>Mars is</w:t>
      </w:r>
      <w:r w:rsidRPr="009A377F">
        <w:rPr>
          <w:rStyle w:val="Emphasis"/>
        </w:rPr>
        <w:t xml:space="preserve"> a </w:t>
      </w:r>
      <w:r w:rsidRPr="00D0746D">
        <w:rPr>
          <w:rStyle w:val="Emphasis"/>
          <w:highlight w:val="green"/>
        </w:rPr>
        <w:t>desirable</w:t>
      </w:r>
      <w:r w:rsidRPr="009A377F">
        <w:rPr>
          <w:rStyle w:val="Emphasis"/>
        </w:rPr>
        <w:t xml:space="preserve"> goal for nations involved in space exploration </w:t>
      </w:r>
      <w:r w:rsidRPr="00D0746D">
        <w:rPr>
          <w:rStyle w:val="Emphasis"/>
          <w:highlight w:val="green"/>
        </w:rPr>
        <w:t>for</w:t>
      </w:r>
      <w:r w:rsidRPr="005868F3">
        <w:rPr>
          <w:rStyle w:val="Emphasis"/>
        </w:rPr>
        <w:t xml:space="preserve"> many reasons</w:t>
      </w:r>
      <w:r w:rsidRPr="005868F3">
        <w:t xml:space="preserve">. </w:t>
      </w:r>
      <w:r w:rsidRPr="005868F3">
        <w:rPr>
          <w:rStyle w:val="StyleUnderline"/>
        </w:rPr>
        <w:t>The</w:t>
      </w:r>
      <w:r w:rsidRPr="009A377F">
        <w:rPr>
          <w:rStyle w:val="StyleUnderline"/>
        </w:rPr>
        <w:t xml:space="preserve"> territory on Mars, for example, will most likely become marketable for </w:t>
      </w:r>
      <w:r w:rsidRPr="00D0746D">
        <w:rPr>
          <w:rStyle w:val="Emphasis"/>
          <w:highlight w:val="green"/>
        </w:rPr>
        <w:t>economic value</w:t>
      </w:r>
      <w:r w:rsidRPr="009A377F">
        <w:rPr>
          <w:rStyle w:val="StyleUnderline"/>
        </w:rPr>
        <w:t xml:space="preserve"> to civilians in the long term</w:t>
      </w:r>
      <w:r w:rsidRPr="009A377F">
        <w:t xml:space="preserve">. </w:t>
      </w:r>
      <w:r w:rsidRPr="009A377F">
        <w:rPr>
          <w:rStyle w:val="Emphasis"/>
        </w:rPr>
        <w:t>The Outer Space Treaty prevents ownership of territory on celestial bodies but makes no mention of ownership or sale for profit of structures built on, or items brought to, celestial bodies</w:t>
      </w:r>
      <w:r w:rsidRPr="009A377F">
        <w:t xml:space="preserve">, </w:t>
      </w:r>
      <w:r w:rsidRPr="009A377F">
        <w:rPr>
          <w:rStyle w:val="StyleUnderline"/>
        </w:rPr>
        <w:t xml:space="preserve">just as there is no explicit language in the treaty preventing profit-based </w:t>
      </w:r>
      <w:r w:rsidRPr="00D0746D">
        <w:rPr>
          <w:rStyle w:val="StyleUnderline"/>
          <w:highlight w:val="green"/>
        </w:rPr>
        <w:t>resource exploitation</w:t>
      </w:r>
      <w:r w:rsidRPr="009A377F">
        <w:rPr>
          <w:rStyle w:val="StyleUnderline"/>
        </w:rPr>
        <w:t xml:space="preserve"> on celestial bodies </w:t>
      </w:r>
      <w:r w:rsidRPr="005868F3">
        <w:rPr>
          <w:rStyle w:val="StyleUnderline"/>
        </w:rPr>
        <w:t>by either governments, organizations, or private nationals</w:t>
      </w:r>
      <w:r w:rsidRPr="005868F3">
        <w:t xml:space="preserve">.32 </w:t>
      </w:r>
      <w:r w:rsidRPr="005868F3">
        <w:lastRenderedPageBreak/>
        <w:t xml:space="preserve">Additionally, </w:t>
      </w:r>
      <w:r w:rsidRPr="005868F3">
        <w:rPr>
          <w:rStyle w:val="Emphasis"/>
        </w:rPr>
        <w:t>the inevitability of Mars becoming a second planet inhabited by humanity must be considered, along with all of the implications of living spaces and ownership of property that will eventually follow</w:t>
      </w:r>
      <w:r w:rsidRPr="005868F3">
        <w:t xml:space="preserve">. </w:t>
      </w:r>
      <w:r w:rsidRPr="005868F3">
        <w:rPr>
          <w:rStyle w:val="StyleUnderline"/>
        </w:rPr>
        <w:t>Denying this inevitability and claiming it as outlawed by international law due to the prohibition on appropriating territory on a celestial body would essentially equate owning property on Earth as also outlawed by international law</w:t>
      </w:r>
      <w:r w:rsidRPr="005868F3">
        <w:t xml:space="preserve">. </w:t>
      </w:r>
      <w:r w:rsidRPr="005868F3">
        <w:rPr>
          <w:rStyle w:val="Emphasis"/>
        </w:rPr>
        <w:t>After all, Earth is also a celestial body</w:t>
      </w:r>
      <w:r w:rsidRPr="005868F3">
        <w:t xml:space="preserve">. </w:t>
      </w:r>
      <w:r w:rsidRPr="005868F3">
        <w:rPr>
          <w:rStyle w:val="StyleUnderline"/>
        </w:rPr>
        <w:t>Language in the treaty encourages expansion into space and essentially says that if persons, governments</w:t>
      </w:r>
      <w:r w:rsidRPr="009A377F">
        <w:rPr>
          <w:rStyle w:val="StyleUnderline"/>
        </w:rPr>
        <w:t>, or organizations build something on a celestial body, they own that building</w:t>
      </w:r>
      <w:r w:rsidRPr="009A377F">
        <w:t xml:space="preserve">33 </w:t>
      </w:r>
      <w:r w:rsidRPr="009A377F">
        <w:rPr>
          <w:rStyle w:val="StyleUnderline"/>
        </w:rPr>
        <w:t>and can do what they want with it, including selling it. They cannot, however, claim to own the planet's ground outside the building—yet</w:t>
      </w:r>
      <w:r w:rsidRPr="009A377F">
        <w:t xml:space="preserve">. </w:t>
      </w:r>
      <w:r w:rsidRPr="00D0746D">
        <w:rPr>
          <w:rStyle w:val="Emphasis"/>
          <w:highlight w:val="green"/>
        </w:rPr>
        <w:t>Resources on Mars</w:t>
      </w:r>
      <w:r w:rsidRPr="009A377F">
        <w:rPr>
          <w:rStyle w:val="Emphasis"/>
        </w:rPr>
        <w:t xml:space="preserve">, while still not mapped out as substantially as lunar resources have been, </w:t>
      </w:r>
      <w:r w:rsidRPr="00D0746D">
        <w:rPr>
          <w:rStyle w:val="Emphasis"/>
          <w:highlight w:val="green"/>
        </w:rPr>
        <w:t>will</w:t>
      </w:r>
      <w:r w:rsidRPr="009A377F">
        <w:rPr>
          <w:rStyle w:val="Emphasis"/>
        </w:rPr>
        <w:t xml:space="preserve"> likewise </w:t>
      </w:r>
      <w:r w:rsidRPr="00D0746D">
        <w:rPr>
          <w:rStyle w:val="Emphasis"/>
          <w:highlight w:val="green"/>
        </w:rPr>
        <w:t>create new markets</w:t>
      </w:r>
      <w:r w:rsidRPr="009A377F">
        <w:rPr>
          <w:rStyle w:val="Emphasis"/>
        </w:rPr>
        <w:t xml:space="preserve"> for economic prosperity and national wealth, including more 3He deposits from solar winds like those found in lunar regolith along with substantially high concentrations of iron.</w:t>
      </w:r>
      <w:r w:rsidRPr="009A377F">
        <w:t>34</w:t>
      </w:r>
    </w:p>
    <w:p w14:paraId="25C0A709" w14:textId="77777777" w:rsidR="002D5C6D" w:rsidRPr="009A377F" w:rsidRDefault="002D5C6D" w:rsidP="002D5C6D">
      <w:pPr>
        <w:rPr>
          <w:rStyle w:val="Emphasis"/>
        </w:rPr>
      </w:pPr>
      <w:r w:rsidRPr="009A377F">
        <w:t xml:space="preserve">In addition to buildings constructed on celestial bodies, </w:t>
      </w:r>
      <w:r w:rsidRPr="00D0746D">
        <w:rPr>
          <w:rStyle w:val="StyleUnderline"/>
          <w:highlight w:val="green"/>
        </w:rPr>
        <w:t>spacecraft and facilities constructed</w:t>
      </w:r>
      <w:r w:rsidRPr="009A377F">
        <w:rPr>
          <w:rStyle w:val="StyleUnderline"/>
        </w:rPr>
        <w:t xml:space="preserve"> in space and on celestial bodies </w:t>
      </w:r>
      <w:r w:rsidRPr="00D0746D">
        <w:rPr>
          <w:rStyle w:val="StyleUnderline"/>
          <w:highlight w:val="green"/>
        </w:rPr>
        <w:t>are</w:t>
      </w:r>
      <w:r w:rsidRPr="009A377F">
        <w:rPr>
          <w:rStyle w:val="StyleUnderline"/>
        </w:rPr>
        <w:t xml:space="preserve"> also </w:t>
      </w:r>
      <w:r w:rsidRPr="00D0746D">
        <w:rPr>
          <w:rStyle w:val="StyleUnderline"/>
          <w:highlight w:val="green"/>
        </w:rPr>
        <w:t>considered</w:t>
      </w:r>
      <w:r w:rsidRPr="009A377F">
        <w:rPr>
          <w:rStyle w:val="StyleUnderline"/>
        </w:rPr>
        <w:t xml:space="preserve"> to be the </w:t>
      </w:r>
      <w:r w:rsidRPr="00D0746D">
        <w:rPr>
          <w:rStyle w:val="StyleUnderline"/>
          <w:highlight w:val="green"/>
        </w:rPr>
        <w:t xml:space="preserve">territory of </w:t>
      </w:r>
      <w:r w:rsidRPr="005868F3">
        <w:rPr>
          <w:rStyle w:val="StyleUnderline"/>
          <w:highlight w:val="green"/>
        </w:rPr>
        <w:t>the o</w:t>
      </w:r>
      <w:r w:rsidRPr="00D0746D">
        <w:rPr>
          <w:rStyle w:val="StyleUnderline"/>
          <w:highlight w:val="green"/>
        </w:rPr>
        <w:t>wning nation</w:t>
      </w:r>
      <w:r w:rsidRPr="009A377F">
        <w:t xml:space="preserve">, </w:t>
      </w:r>
      <w:r w:rsidRPr="009A377F">
        <w:rPr>
          <w:rStyle w:val="StyleUnderline"/>
        </w:rPr>
        <w:t>which means that the UN Charter applies to facilities and spacecraft in space and on celestial bodies</w:t>
      </w:r>
      <w:r w:rsidRPr="009A377F">
        <w:t>.</w:t>
      </w:r>
      <w:r w:rsidRPr="009A377F">
        <w:rPr>
          <w:rStyle w:val="StyleUnderline"/>
        </w:rPr>
        <w:t xml:space="preserve"> UN Charter Article 2(4), in particular, protects space explorers and potential future residents on Mars by prohibiting the "use of force against the territorial integrity" of another nation party to the treaty</w:t>
      </w:r>
      <w:r w:rsidRPr="009A377F">
        <w:t>,3</w:t>
      </w:r>
      <w:r w:rsidRPr="009A377F">
        <w:rPr>
          <w:rStyle w:val="StyleUnderline"/>
        </w:rPr>
        <w:t>5 which all space-faring nations are. Article 51 further dictates that if attacked, "the inherent right of . . . self-defense" shall not be impaired.36 Article V of the Outer Space Treaty prescribes that, in space, all humans are bound to "render all possible assistance to" each other as "envoys of Mankind."37 Essentially, a peaceful international course is possible—even mandated—for human expansion into space</w:t>
      </w:r>
      <w:r w:rsidRPr="009A377F">
        <w:t xml:space="preserve">. </w:t>
      </w:r>
      <w:r w:rsidRPr="00D0746D">
        <w:rPr>
          <w:rStyle w:val="Emphasis"/>
          <w:highlight w:val="green"/>
        </w:rPr>
        <w:t>Unfortunately, the PRC and the RF regard space</w:t>
      </w:r>
      <w:r w:rsidRPr="009A377F">
        <w:rPr>
          <w:rStyle w:val="Emphasis"/>
        </w:rPr>
        <w:t xml:space="preserve"> and celestial bodies </w:t>
      </w:r>
      <w:r w:rsidRPr="00D0746D">
        <w:rPr>
          <w:rStyle w:val="Emphasis"/>
          <w:highlight w:val="green"/>
        </w:rPr>
        <w:t>as territorial goals</w:t>
      </w:r>
      <w:r w:rsidRPr="009A377F">
        <w:t xml:space="preserve">,38 </w:t>
      </w:r>
      <w:r w:rsidRPr="00D0746D">
        <w:rPr>
          <w:rStyle w:val="Emphasis"/>
          <w:highlight w:val="green"/>
        </w:rPr>
        <w:t>leading to the assumption that attempts will be made to</w:t>
      </w:r>
      <w:r w:rsidRPr="009A377F">
        <w:rPr>
          <w:rStyle w:val="Emphasis"/>
        </w:rPr>
        <w:t xml:space="preserve"> control and </w:t>
      </w:r>
      <w:r w:rsidRPr="00D0746D">
        <w:rPr>
          <w:rStyle w:val="Emphasis"/>
          <w:highlight w:val="green"/>
        </w:rPr>
        <w:t>defend such territories</w:t>
      </w:r>
      <w:r w:rsidRPr="009A377F">
        <w:rPr>
          <w:rStyle w:val="Emphasis"/>
        </w:rPr>
        <w:t xml:space="preserve"> as necessary </w:t>
      </w:r>
      <w:r w:rsidRPr="00D0746D">
        <w:rPr>
          <w:rStyle w:val="Emphasis"/>
          <w:highlight w:val="green"/>
        </w:rPr>
        <w:t>to achieve</w:t>
      </w:r>
      <w:r w:rsidRPr="009A377F">
        <w:rPr>
          <w:rStyle w:val="Emphasis"/>
        </w:rPr>
        <w:t xml:space="preserve"> space </w:t>
      </w:r>
      <w:r w:rsidRPr="00D0746D">
        <w:rPr>
          <w:rStyle w:val="Emphasis"/>
          <w:highlight w:val="green"/>
        </w:rPr>
        <w:t>superiority, control over</w:t>
      </w:r>
      <w:r w:rsidRPr="009A377F">
        <w:rPr>
          <w:rStyle w:val="Emphasis"/>
        </w:rPr>
        <w:t xml:space="preserve"> space </w:t>
      </w:r>
      <w:r w:rsidRPr="00D0746D">
        <w:rPr>
          <w:rStyle w:val="Emphasis"/>
          <w:highlight w:val="green"/>
        </w:rPr>
        <w:t>resources, and managerial power</w:t>
      </w:r>
      <w:r w:rsidRPr="009A377F">
        <w:rPr>
          <w:rStyle w:val="Emphasis"/>
        </w:rPr>
        <w:t xml:space="preserve"> over the future colonization of Mars.</w:t>
      </w:r>
    </w:p>
    <w:p w14:paraId="6AD4BD70" w14:textId="77777777" w:rsidR="002D5C6D" w:rsidRPr="00334081" w:rsidRDefault="002D5C6D" w:rsidP="002D5C6D">
      <w:pPr>
        <w:rPr>
          <w:b/>
          <w:sz w:val="22"/>
          <w:u w:val="single"/>
        </w:rPr>
      </w:pPr>
      <w:r w:rsidRPr="00D0746D">
        <w:rPr>
          <w:rStyle w:val="StyleUnderline"/>
          <w:highlight w:val="green"/>
        </w:rPr>
        <w:t>Control over Mars</w:t>
      </w:r>
      <w:r w:rsidRPr="009A377F">
        <w:rPr>
          <w:rStyle w:val="StyleUnderline"/>
        </w:rPr>
        <w:t xml:space="preserve">, in addition to affecting resource exploitation, transportation, and scientific advancements, also </w:t>
      </w:r>
      <w:r w:rsidRPr="00D0746D">
        <w:rPr>
          <w:rStyle w:val="StyleUnderline"/>
          <w:highlight w:val="green"/>
        </w:rPr>
        <w:t>has implications for</w:t>
      </w:r>
      <w:r w:rsidRPr="009A377F">
        <w:rPr>
          <w:rStyle w:val="StyleUnderline"/>
        </w:rPr>
        <w:t xml:space="preserve"> the direction of </w:t>
      </w:r>
      <w:r w:rsidRPr="00D0746D">
        <w:rPr>
          <w:rStyle w:val="StyleUnderline"/>
          <w:highlight w:val="green"/>
        </w:rPr>
        <w:t>humanity in space</w:t>
      </w:r>
      <w:r w:rsidRPr="00D0746D">
        <w:rPr>
          <w:rStyle w:val="Emphasis"/>
          <w:highlight w:val="green"/>
        </w:rPr>
        <w:t>. Establishment of a human colony</w:t>
      </w:r>
      <w:r w:rsidRPr="009A377F">
        <w:rPr>
          <w:rStyle w:val="Emphasis"/>
        </w:rPr>
        <w:t xml:space="preserve">, or human colonies, on Mars </w:t>
      </w:r>
      <w:r w:rsidRPr="00D0746D">
        <w:rPr>
          <w:rStyle w:val="Emphasis"/>
          <w:highlight w:val="green"/>
        </w:rPr>
        <w:t>will eventually lead to territorial spaces, development of the land and air</w:t>
      </w:r>
      <w:r w:rsidRPr="009A377F">
        <w:rPr>
          <w:rStyle w:val="Emphasis"/>
        </w:rPr>
        <w:t xml:space="preserve"> (potentially involving terraforming the planet for atmospheric enhancement), </w:t>
      </w:r>
      <w:r w:rsidRPr="00D0746D">
        <w:rPr>
          <w:rStyle w:val="Emphasis"/>
          <w:highlight w:val="green"/>
        </w:rPr>
        <w:t>and security issues</w:t>
      </w:r>
      <w:r w:rsidRPr="009A377F">
        <w:rPr>
          <w:rStyle w:val="Emphasis"/>
        </w:rPr>
        <w:t>.</w:t>
      </w:r>
      <w:r w:rsidRPr="009A377F">
        <w:t xml:space="preserve"> While an established colony on the Red Planet is still likely decades away, </w:t>
      </w:r>
      <w:r w:rsidRPr="005868F3">
        <w:rPr>
          <w:rStyle w:val="Emphasis"/>
        </w:rPr>
        <w:t xml:space="preserve">trends within the PRC and RF governments suggest that </w:t>
      </w:r>
      <w:r w:rsidRPr="00D0746D">
        <w:rPr>
          <w:rStyle w:val="Emphasis"/>
          <w:highlight w:val="green"/>
        </w:rPr>
        <w:t>any established colony on Mars</w:t>
      </w:r>
      <w:r w:rsidRPr="009A377F">
        <w:rPr>
          <w:rStyle w:val="Emphasis"/>
        </w:rPr>
        <w:t xml:space="preserve"> under their jurisdiction </w:t>
      </w:r>
      <w:r w:rsidRPr="00D0746D">
        <w:rPr>
          <w:rStyle w:val="Emphasis"/>
          <w:highlight w:val="green"/>
        </w:rPr>
        <w:t>would be authoritarian, weaponized, and secret</w:t>
      </w:r>
      <w:r w:rsidRPr="009A377F">
        <w:t xml:space="preserve">. </w:t>
      </w:r>
      <w:r w:rsidRPr="00D0746D">
        <w:rPr>
          <w:rStyle w:val="StyleUnderline"/>
          <w:highlight w:val="green"/>
        </w:rPr>
        <w:t>Given the nature of weather</w:t>
      </w:r>
      <w:r w:rsidRPr="009A377F">
        <w:rPr>
          <w:rStyle w:val="StyleUnderline"/>
        </w:rPr>
        <w:t xml:space="preserve"> on Mars, </w:t>
      </w:r>
      <w:r w:rsidRPr="00D0746D">
        <w:rPr>
          <w:rStyle w:val="StyleUnderline"/>
          <w:highlight w:val="green"/>
        </w:rPr>
        <w:t>fortified structures are easily justified, and the lack of a conventional weapons</w:t>
      </w:r>
      <w:r w:rsidRPr="009A377F">
        <w:rPr>
          <w:rStyle w:val="StyleUnderline"/>
        </w:rPr>
        <w:t xml:space="preserve"> ban </w:t>
      </w:r>
      <w:r w:rsidRPr="00D0746D">
        <w:rPr>
          <w:rStyle w:val="StyleUnderline"/>
          <w:highlight w:val="green"/>
        </w:rPr>
        <w:t>on celestial bodies makes</w:t>
      </w:r>
      <w:r w:rsidRPr="009A377F">
        <w:rPr>
          <w:rStyle w:val="StyleUnderline"/>
        </w:rPr>
        <w:t xml:space="preserve"> </w:t>
      </w:r>
      <w:r w:rsidRPr="00D0746D">
        <w:rPr>
          <w:rStyle w:val="StyleUnderline"/>
          <w:highlight w:val="green"/>
        </w:rPr>
        <w:t>weaponization</w:t>
      </w:r>
      <w:r w:rsidRPr="009A377F">
        <w:rPr>
          <w:rStyle w:val="StyleUnderline"/>
        </w:rPr>
        <w:t xml:space="preserve"> of such a colony </w:t>
      </w:r>
      <w:r w:rsidRPr="00D0746D">
        <w:rPr>
          <w:rStyle w:val="StyleUnderline"/>
          <w:highlight w:val="green"/>
        </w:rPr>
        <w:t>both legal and desirable</w:t>
      </w:r>
      <w:r w:rsidRPr="009A377F">
        <w:t xml:space="preserve">, mainly because of the third inherently desired factor—secrecy. </w:t>
      </w:r>
      <w:r w:rsidRPr="009A377F">
        <w:rPr>
          <w:rStyle w:val="Emphasis"/>
        </w:rPr>
        <w:t xml:space="preserve">The inevitability of PRC and RF presence on Mars also suggests that </w:t>
      </w:r>
      <w:r w:rsidRPr="00D0746D">
        <w:rPr>
          <w:rStyle w:val="Emphasis"/>
          <w:highlight w:val="green"/>
        </w:rPr>
        <w:t>any US developments will also include fortifications and weaponization</w:t>
      </w:r>
      <w:r w:rsidRPr="009A377F">
        <w:rPr>
          <w:rStyle w:val="StyleUnderline"/>
        </w:rPr>
        <w:t xml:space="preserve">. While the Outer Space Treaty mandates cooperation between nations on celestial bodies, </w:t>
      </w:r>
      <w:r w:rsidRPr="00D0746D">
        <w:rPr>
          <w:rStyle w:val="StyleUnderline"/>
          <w:highlight w:val="green"/>
        </w:rPr>
        <w:t>the extreme distance between Earth and Mars means that</w:t>
      </w:r>
      <w:r w:rsidRPr="009A377F">
        <w:rPr>
          <w:rStyle w:val="StyleUnderline"/>
        </w:rPr>
        <w:t xml:space="preserve"> a </w:t>
      </w:r>
      <w:r w:rsidRPr="00D0746D">
        <w:rPr>
          <w:rStyle w:val="StyleUnderline"/>
          <w:highlight w:val="green"/>
        </w:rPr>
        <w:t>compliance</w:t>
      </w:r>
      <w:r w:rsidRPr="009A377F">
        <w:rPr>
          <w:rStyle w:val="StyleUnderline"/>
        </w:rPr>
        <w:t xml:space="preserve"> verification system with effective monitoring and enforcement </w:t>
      </w:r>
      <w:r w:rsidRPr="00D0746D">
        <w:rPr>
          <w:rStyle w:val="StyleUnderline"/>
          <w:highlight w:val="green"/>
        </w:rPr>
        <w:t>will be</w:t>
      </w:r>
      <w:r w:rsidRPr="009A377F">
        <w:rPr>
          <w:rStyle w:val="StyleUnderline"/>
        </w:rPr>
        <w:t xml:space="preserve"> complicated, if not </w:t>
      </w:r>
      <w:r w:rsidRPr="00D0746D">
        <w:rPr>
          <w:rStyle w:val="StyleUnderline"/>
          <w:highlight w:val="green"/>
        </w:rPr>
        <w:t>impossible</w:t>
      </w:r>
      <w:r w:rsidRPr="009A377F">
        <w:rPr>
          <w:rStyle w:val="StyleUnderline"/>
        </w:rPr>
        <w:t xml:space="preserve">, for the foreseeable future. For these reasons, a nation that effectively controls </w:t>
      </w:r>
      <w:r w:rsidRPr="009A377F">
        <w:rPr>
          <w:rStyle w:val="StyleUnderline"/>
        </w:rPr>
        <w:lastRenderedPageBreak/>
        <w:t>near-Earth space and establishes a security presence on the Moon will effectively be in a position to control Mars.</w:t>
      </w:r>
    </w:p>
    <w:p w14:paraId="7E74623A" w14:textId="77777777" w:rsidR="002D5C6D" w:rsidRPr="009A377F" w:rsidRDefault="002D5C6D" w:rsidP="002D5C6D">
      <w:pPr>
        <w:pStyle w:val="Heading4"/>
      </w:pPr>
      <w:r>
        <w:t>Independently, p</w:t>
      </w:r>
      <w:r w:rsidRPr="009A377F">
        <w:t xml:space="preserve">rivate space colonization </w:t>
      </w:r>
      <w:r w:rsidRPr="00257FF8">
        <w:rPr>
          <w:u w:val="single"/>
        </w:rPr>
        <w:t>shreds</w:t>
      </w:r>
      <w:r w:rsidRPr="009A377F">
        <w:t xml:space="preserve"> OST </w:t>
      </w:r>
      <w:r>
        <w:t xml:space="preserve">norms – that greenlights militarization </w:t>
      </w:r>
    </w:p>
    <w:p w14:paraId="51E944AE" w14:textId="77777777" w:rsidR="002D5C6D" w:rsidRPr="009A377F" w:rsidRDefault="002D5C6D" w:rsidP="002D5C6D">
      <w:pPr>
        <w:rPr>
          <w:rStyle w:val="Style13ptBold"/>
        </w:rPr>
      </w:pPr>
      <w:r w:rsidRPr="009A377F">
        <w:rPr>
          <w:rStyle w:val="Style13ptBold"/>
        </w:rPr>
        <w:t xml:space="preserve">Wheeling 19 </w:t>
      </w:r>
      <w:r w:rsidRPr="009A377F">
        <w:t>[(Kate, a staff writer at Pacific Standard, where she specializes in criminal justice and the environment.) “OUTER SPACE TREATIES DIDN'T ANTICIPATE THE PRIVATIZATION OF SPACE TRAVEL. CAN THEY BE ENFORCED” Pacific Standard, 8/14/2019. https://psmag.com/social-justice/outer-space-treaties-didnt-anticipate-the-privatization-of-space-travel-can-they-be-enforced] BC</w:t>
      </w:r>
    </w:p>
    <w:p w14:paraId="7CFC998E" w14:textId="77777777" w:rsidR="002D5C6D" w:rsidRPr="009A377F" w:rsidRDefault="002D5C6D" w:rsidP="002D5C6D">
      <w:pPr>
        <w:rPr>
          <w:rStyle w:val="Emphasis"/>
        </w:rPr>
      </w:pPr>
      <w:r w:rsidRPr="009A377F">
        <w:rPr>
          <w:rStyle w:val="StyleUnderline"/>
        </w:rPr>
        <w:t xml:space="preserve">But </w:t>
      </w:r>
      <w:r w:rsidRPr="00D0746D">
        <w:rPr>
          <w:rStyle w:val="StyleUnderline"/>
          <w:highlight w:val="green"/>
        </w:rPr>
        <w:t>settling space without</w:t>
      </w:r>
      <w:r w:rsidRPr="009A377F">
        <w:rPr>
          <w:rStyle w:val="StyleUnderline"/>
        </w:rPr>
        <w:t xml:space="preserve"> repeating </w:t>
      </w:r>
      <w:r w:rsidRPr="00D0746D">
        <w:rPr>
          <w:rStyle w:val="StyleUnderline"/>
          <w:highlight w:val="green"/>
        </w:rPr>
        <w:t>the same mistakes on Earth will require</w:t>
      </w:r>
      <w:r w:rsidRPr="009A377F">
        <w:rPr>
          <w:rStyle w:val="StyleUnderline"/>
        </w:rPr>
        <w:t xml:space="preserve"> a robust </w:t>
      </w:r>
      <w:r w:rsidRPr="00D0746D">
        <w:rPr>
          <w:rStyle w:val="StyleUnderline"/>
          <w:highlight w:val="green"/>
        </w:rPr>
        <w:t>policy framework</w:t>
      </w:r>
      <w:r w:rsidRPr="009A377F">
        <w:t xml:space="preserve">. While our motivations to settle space have broadened and our ability to do so has advanced, </w:t>
      </w:r>
      <w:r w:rsidRPr="00D0746D">
        <w:rPr>
          <w:rStyle w:val="StyleUnderline"/>
          <w:highlight w:val="green"/>
        </w:rPr>
        <w:t>the only legal framework</w:t>
      </w:r>
      <w:r w:rsidRPr="009A377F">
        <w:rPr>
          <w:rStyle w:val="StyleUnderline"/>
        </w:rPr>
        <w:t xml:space="preserve"> for settling space </w:t>
      </w:r>
      <w:r w:rsidRPr="00D0746D">
        <w:rPr>
          <w:rStyle w:val="StyleUnderline"/>
          <w:highlight w:val="green"/>
        </w:rPr>
        <w:t>comes from a deliberately vague</w:t>
      </w:r>
      <w:r w:rsidRPr="009A377F">
        <w:rPr>
          <w:rStyle w:val="StyleUnderline"/>
        </w:rPr>
        <w:t xml:space="preserve"> international </w:t>
      </w:r>
      <w:r w:rsidRPr="00D0746D">
        <w:rPr>
          <w:rStyle w:val="StyleUnderline"/>
          <w:highlight w:val="green"/>
        </w:rPr>
        <w:t>treaty</w:t>
      </w:r>
      <w:r w:rsidRPr="009A377F">
        <w:rPr>
          <w:rStyle w:val="StyleUnderline"/>
        </w:rPr>
        <w:t xml:space="preserve"> drafted during the dawn of the space age</w:t>
      </w:r>
      <w:r w:rsidRPr="009A377F">
        <w:t xml:space="preserve">. </w:t>
      </w:r>
      <w:r w:rsidRPr="00D0746D">
        <w:rPr>
          <w:rStyle w:val="Emphasis"/>
          <w:highlight w:val="green"/>
        </w:rPr>
        <w:t>The</w:t>
      </w:r>
      <w:r w:rsidRPr="009A377F">
        <w:rPr>
          <w:rStyle w:val="Emphasis"/>
        </w:rPr>
        <w:t xml:space="preserve"> rapid </w:t>
      </w:r>
      <w:r w:rsidRPr="00D0746D">
        <w:rPr>
          <w:rStyle w:val="Emphasis"/>
          <w:highlight w:val="green"/>
        </w:rPr>
        <w:t>commercialization</w:t>
      </w:r>
      <w:r w:rsidRPr="009A377F">
        <w:rPr>
          <w:rStyle w:val="Emphasis"/>
        </w:rPr>
        <w:t xml:space="preserve"> of space in recent years </w:t>
      </w:r>
      <w:r w:rsidRPr="00D0746D">
        <w:rPr>
          <w:rStyle w:val="Emphasis"/>
          <w:highlight w:val="green"/>
        </w:rPr>
        <w:t>has left space law experts debating</w:t>
      </w:r>
      <w:r w:rsidRPr="009A377F">
        <w:rPr>
          <w:rStyle w:val="Emphasis"/>
        </w:rPr>
        <w:t xml:space="preserve"> how to interpret the treaty's flexible language.</w:t>
      </w:r>
    </w:p>
    <w:p w14:paraId="019BCE55" w14:textId="77777777" w:rsidR="002D5C6D" w:rsidRPr="009A377F" w:rsidRDefault="002D5C6D" w:rsidP="002D5C6D">
      <w:pPr>
        <w:rPr>
          <w:rStyle w:val="Emphasis"/>
        </w:rPr>
      </w:pPr>
      <w:r w:rsidRPr="009A377F">
        <w:t xml:space="preserve">Of course, </w:t>
      </w:r>
      <w:r w:rsidRPr="009A377F">
        <w:rPr>
          <w:rStyle w:val="StyleUnderline"/>
        </w:rPr>
        <w:t xml:space="preserve">the idea of a long-term </w:t>
      </w:r>
      <w:r w:rsidRPr="00D0746D">
        <w:rPr>
          <w:rStyle w:val="StyleUnderline"/>
        </w:rPr>
        <w:t>settlement</w:t>
      </w:r>
      <w:r w:rsidRPr="009A377F">
        <w:rPr>
          <w:rStyle w:val="StyleUnderline"/>
        </w:rPr>
        <w:t xml:space="preserve"> in space for any purpose is still technologically and economically unfeasible</w:t>
      </w:r>
      <w:r w:rsidRPr="009A377F">
        <w:t xml:space="preserve">. </w:t>
      </w:r>
      <w:r w:rsidRPr="009A377F">
        <w:rPr>
          <w:rStyle w:val="Emphasis"/>
        </w:rPr>
        <w:t xml:space="preserve">But </w:t>
      </w:r>
      <w:r w:rsidRPr="00D0746D">
        <w:rPr>
          <w:rStyle w:val="Emphasis"/>
          <w:highlight w:val="green"/>
        </w:rPr>
        <w:t>the rise of billionaire-backed</w:t>
      </w:r>
      <w:r w:rsidRPr="009A377F">
        <w:rPr>
          <w:rStyle w:val="Emphasis"/>
        </w:rPr>
        <w:t xml:space="preserve">, </w:t>
      </w:r>
      <w:r w:rsidRPr="00D0746D">
        <w:rPr>
          <w:rStyle w:val="Emphasis"/>
          <w:highlight w:val="green"/>
        </w:rPr>
        <w:t>private space companies</w:t>
      </w:r>
      <w:r w:rsidRPr="009A377F">
        <w:rPr>
          <w:rStyle w:val="Emphasis"/>
        </w:rPr>
        <w:t xml:space="preserve"> such as Elon Musk's SpaceX and Bezos' Blue Origin, </w:t>
      </w:r>
      <w:r w:rsidRPr="00D0746D">
        <w:rPr>
          <w:rStyle w:val="Emphasis"/>
          <w:highlight w:val="green"/>
        </w:rPr>
        <w:t>with lofty goals like Mars settlements</w:t>
      </w:r>
      <w:r w:rsidRPr="009A377F">
        <w:rPr>
          <w:rStyle w:val="Emphasis"/>
        </w:rPr>
        <w:t xml:space="preserve"> and moving heavy industry into artificial space colonies, </w:t>
      </w:r>
      <w:r w:rsidRPr="00D0746D">
        <w:rPr>
          <w:rStyle w:val="Emphasis"/>
          <w:highlight w:val="green"/>
        </w:rPr>
        <w:t>has made space settlements more realistic than ever</w:t>
      </w:r>
      <w:r w:rsidRPr="009A377F">
        <w:rPr>
          <w:rStyle w:val="Emphasis"/>
        </w:rPr>
        <w:t>.</w:t>
      </w:r>
    </w:p>
    <w:p w14:paraId="51473C2A" w14:textId="77777777" w:rsidR="002D5C6D" w:rsidRPr="009A377F" w:rsidRDefault="002D5C6D" w:rsidP="002D5C6D">
      <w:r w:rsidRPr="009A377F">
        <w:t xml:space="preserve">Historically, </w:t>
      </w:r>
      <w:r w:rsidRPr="00D0746D">
        <w:rPr>
          <w:rStyle w:val="StyleUnderline"/>
          <w:highlight w:val="green"/>
        </w:rPr>
        <w:t>space has been viewed as a "common heritage of human</w:t>
      </w:r>
      <w:r w:rsidRPr="00D0746D">
        <w:rPr>
          <w:rStyle w:val="StyleUnderline"/>
        </w:rPr>
        <w:t>ity</w:t>
      </w:r>
      <w:r w:rsidRPr="009A377F">
        <w:rPr>
          <w:rStyle w:val="StyleUnderline"/>
        </w:rPr>
        <w:t>"—a region preserved for all current and future generations, protected from exploitation</w:t>
      </w:r>
      <w:r w:rsidRPr="009A377F">
        <w:t xml:space="preserve">. </w:t>
      </w:r>
      <w:r w:rsidRPr="00D0746D">
        <w:rPr>
          <w:rStyle w:val="StyleUnderline"/>
          <w:highlight w:val="green"/>
        </w:rPr>
        <w:t>This</w:t>
      </w:r>
      <w:r w:rsidRPr="009A377F">
        <w:rPr>
          <w:rStyle w:val="StyleUnderline"/>
        </w:rPr>
        <w:t xml:space="preserve"> idealistic </w:t>
      </w:r>
      <w:r w:rsidRPr="00D0746D">
        <w:rPr>
          <w:rStyle w:val="StyleUnderline"/>
          <w:highlight w:val="green"/>
        </w:rPr>
        <w:t>framing was born out of</w:t>
      </w:r>
      <w:r w:rsidRPr="009A377F">
        <w:rPr>
          <w:rStyle w:val="StyleUnderline"/>
        </w:rPr>
        <w:t xml:space="preserve"> </w:t>
      </w:r>
      <w:r w:rsidRPr="009A377F">
        <w:t xml:space="preserve">an age of conflict on Earth. In 1967, when tensions between the United States and the Soviet Union were high and the space race was well underway, both nations drafted and signed onto a legally binding, international agreement known as </w:t>
      </w:r>
      <w:r w:rsidRPr="00D0746D">
        <w:rPr>
          <w:rStyle w:val="StyleUnderline"/>
          <w:highlight w:val="green"/>
        </w:rPr>
        <w:t>the O</w:t>
      </w:r>
      <w:r w:rsidRPr="009A377F">
        <w:rPr>
          <w:rStyle w:val="StyleUnderline"/>
        </w:rPr>
        <w:t xml:space="preserve">uter </w:t>
      </w:r>
      <w:r w:rsidRPr="00D0746D">
        <w:rPr>
          <w:rStyle w:val="StyleUnderline"/>
          <w:highlight w:val="green"/>
        </w:rPr>
        <w:t>S</w:t>
      </w:r>
      <w:r w:rsidRPr="009A377F">
        <w:rPr>
          <w:rStyle w:val="StyleUnderline"/>
        </w:rPr>
        <w:t xml:space="preserve">pace </w:t>
      </w:r>
      <w:r w:rsidRPr="00D0746D">
        <w:rPr>
          <w:rStyle w:val="StyleUnderline"/>
          <w:highlight w:val="green"/>
        </w:rPr>
        <w:t>T</w:t>
      </w:r>
      <w:r w:rsidRPr="009A377F">
        <w:rPr>
          <w:rStyle w:val="StyleUnderline"/>
        </w:rPr>
        <w:t>reaty</w:t>
      </w:r>
      <w:r w:rsidRPr="009A377F">
        <w:t>. (More than 100 other countries have since become parties to the treaty.) It was a remarkably cooperative document for its time.</w:t>
      </w:r>
    </w:p>
    <w:p w14:paraId="34DBF452" w14:textId="77777777" w:rsidR="002D5C6D" w:rsidRPr="009A377F" w:rsidRDefault="002D5C6D" w:rsidP="002D5C6D">
      <w:pPr>
        <w:rPr>
          <w:rStyle w:val="StyleUnderline"/>
        </w:rPr>
      </w:pPr>
      <w:r w:rsidRPr="009A377F">
        <w:t xml:space="preserve">"At that time, </w:t>
      </w:r>
      <w:r w:rsidRPr="009A377F">
        <w:rPr>
          <w:rStyle w:val="Emphasis"/>
        </w:rPr>
        <w:t>there was a real concern that the Cold War was going to extend itself into outer space</w:t>
      </w:r>
      <w:r w:rsidRPr="009A377F">
        <w:t xml:space="preserve">," says P.J. Blount, a professor of air and space law at the University of Mississippi School of Law. The 17-article treaty was drafted to preserve space as a peaceful and communal zone, where any activities would be for the benefit of all humankind. </w:t>
      </w:r>
      <w:r w:rsidRPr="009A377F">
        <w:rPr>
          <w:rStyle w:val="StyleUnderline"/>
        </w:rPr>
        <w:t>The treaty bars weapons of mass destruction and military installations on celestial bodies, and it encourages states to share both knowledge gained from scientific and exploratory endeavors and responsibility for the safety of all astronauts, which the treaty designates as "envoys of mankind."</w:t>
      </w:r>
    </w:p>
    <w:p w14:paraId="7538C3A7" w14:textId="77777777" w:rsidR="002D5C6D" w:rsidRPr="009A377F" w:rsidRDefault="002D5C6D" w:rsidP="002D5C6D">
      <w:r w:rsidRPr="009A377F">
        <w:t>Even throughout the Cold War, Blount notes, the U.S. and the Soviet Union cooperated in space, trading moon rocks and telemetry data on human spaceflight to advance both science and safety.</w:t>
      </w:r>
    </w:p>
    <w:p w14:paraId="1DB6E404" w14:textId="77777777" w:rsidR="002D5C6D" w:rsidRPr="009A377F" w:rsidRDefault="002D5C6D" w:rsidP="002D5C6D">
      <w:r w:rsidRPr="009A377F">
        <w:t>"</w:t>
      </w:r>
      <w:r w:rsidRPr="009A377F">
        <w:rPr>
          <w:rStyle w:val="Emphasis"/>
        </w:rPr>
        <w:t xml:space="preserve">On the face of it, </w:t>
      </w:r>
      <w:r w:rsidRPr="00D0746D">
        <w:rPr>
          <w:rStyle w:val="Emphasis"/>
          <w:highlight w:val="green"/>
        </w:rPr>
        <w:t>it's a very optimistic document</w:t>
      </w:r>
      <w:r w:rsidRPr="009A377F">
        <w:t>," says Lucianne Walkowicz, an astronomer at Chicago's Adler Planetarium. "It really frames space as a peaceful sanctuary."</w:t>
      </w:r>
    </w:p>
    <w:p w14:paraId="0C563B28" w14:textId="77777777" w:rsidR="002D5C6D" w:rsidRPr="009A377F" w:rsidRDefault="002D5C6D" w:rsidP="002D5C6D">
      <w:r w:rsidRPr="009A377F">
        <w:t xml:space="preserve">"Inspired by the great prospects opening up before mankind as a result of man's entry into outer space," </w:t>
      </w:r>
      <w:r w:rsidRPr="009A377F">
        <w:rPr>
          <w:rStyle w:val="Emphasis"/>
        </w:rPr>
        <w:t xml:space="preserve">as </w:t>
      </w:r>
      <w:r w:rsidRPr="00D0746D">
        <w:rPr>
          <w:rStyle w:val="Emphasis"/>
          <w:highlight w:val="green"/>
        </w:rPr>
        <w:t>the treaty</w:t>
      </w:r>
      <w:r w:rsidRPr="009A377F">
        <w:rPr>
          <w:rStyle w:val="Emphasis"/>
        </w:rPr>
        <w:t xml:space="preserve"> itself reads, it </w:t>
      </w:r>
      <w:r w:rsidRPr="00D0746D">
        <w:rPr>
          <w:rStyle w:val="Emphasis"/>
          <w:highlight w:val="green"/>
        </w:rPr>
        <w:t>was</w:t>
      </w:r>
      <w:r w:rsidRPr="009A377F">
        <w:rPr>
          <w:rStyle w:val="Emphasis"/>
        </w:rPr>
        <w:t xml:space="preserve"> an </w:t>
      </w:r>
      <w:r w:rsidRPr="00D0746D">
        <w:rPr>
          <w:rStyle w:val="Emphasis"/>
          <w:highlight w:val="green"/>
        </w:rPr>
        <w:t>intentionally vague</w:t>
      </w:r>
      <w:r w:rsidRPr="009A377F">
        <w:rPr>
          <w:rStyle w:val="Emphasis"/>
        </w:rPr>
        <w:t xml:space="preserve"> document, </w:t>
      </w:r>
      <w:r w:rsidRPr="00D0746D">
        <w:rPr>
          <w:rStyle w:val="Emphasis"/>
          <w:highlight w:val="green"/>
        </w:rPr>
        <w:t>designed to guide</w:t>
      </w:r>
      <w:r w:rsidRPr="009A377F">
        <w:rPr>
          <w:rStyle w:val="Emphasis"/>
        </w:rPr>
        <w:t xml:space="preserve"> space </w:t>
      </w:r>
      <w:r w:rsidRPr="00D0746D">
        <w:rPr>
          <w:rStyle w:val="Emphasis"/>
          <w:highlight w:val="green"/>
        </w:rPr>
        <w:t>exploration as science</w:t>
      </w:r>
      <w:r w:rsidRPr="009A377F">
        <w:rPr>
          <w:rStyle w:val="Emphasis"/>
        </w:rPr>
        <w:t xml:space="preserve"> and technology </w:t>
      </w:r>
      <w:r w:rsidRPr="00D0746D">
        <w:rPr>
          <w:rStyle w:val="Emphasis"/>
          <w:highlight w:val="green"/>
        </w:rPr>
        <w:t>advanced</w:t>
      </w:r>
      <w:r w:rsidRPr="009A377F">
        <w:rPr>
          <w:rStyle w:val="Emphasis"/>
        </w:rPr>
        <w:t xml:space="preserve"> and new issues arose</w:t>
      </w:r>
      <w:r w:rsidRPr="009A377F">
        <w:t xml:space="preserve">. </w:t>
      </w:r>
      <w:r w:rsidRPr="009A377F">
        <w:rPr>
          <w:rStyle w:val="StyleUnderline"/>
        </w:rPr>
        <w:t xml:space="preserve">It requires states to guard against the contamination of other planets, but doesn't specify how to do so; it allows for stations and </w:t>
      </w:r>
      <w:r w:rsidRPr="009A377F">
        <w:rPr>
          <w:rStyle w:val="StyleUnderline"/>
        </w:rPr>
        <w:lastRenderedPageBreak/>
        <w:t xml:space="preserve">installations on celestial bodies for peaceful purposes, but doesn't speculate what those activities might be; and </w:t>
      </w:r>
      <w:r w:rsidRPr="00D0746D">
        <w:rPr>
          <w:rStyle w:val="StyleUnderline"/>
          <w:highlight w:val="green"/>
        </w:rPr>
        <w:t>it bans governments from "appropriating</w:t>
      </w:r>
      <w:r w:rsidRPr="009A377F">
        <w:rPr>
          <w:rStyle w:val="StyleUnderline"/>
        </w:rPr>
        <w:t xml:space="preserve">" outer space, </w:t>
      </w:r>
      <w:r w:rsidRPr="00D0746D">
        <w:rPr>
          <w:rStyle w:val="StyleUnderline"/>
          <w:highlight w:val="green"/>
        </w:rPr>
        <w:t>but doesn't define what the term means</w:t>
      </w:r>
      <w:r w:rsidRPr="009A377F">
        <w:rPr>
          <w:rStyle w:val="StyleUnderline"/>
        </w:rPr>
        <w:t>.</w:t>
      </w:r>
    </w:p>
    <w:p w14:paraId="63282EDE" w14:textId="77777777" w:rsidR="002D5C6D" w:rsidRPr="009A377F" w:rsidRDefault="002D5C6D" w:rsidP="002D5C6D">
      <w:r w:rsidRPr="009A377F">
        <w:t>"</w:t>
      </w:r>
      <w:r w:rsidRPr="009A377F">
        <w:rPr>
          <w:rStyle w:val="Emphasis"/>
        </w:rPr>
        <w:t>There's a lot of debate over this particular clause</w:t>
      </w:r>
      <w:r w:rsidRPr="009A377F">
        <w:t>," Blount says. "</w:t>
      </w:r>
      <w:r w:rsidRPr="00D0746D">
        <w:rPr>
          <w:rStyle w:val="Emphasis"/>
          <w:highlight w:val="green"/>
        </w:rPr>
        <w:t>It's sort of ambiguous, but</w:t>
      </w:r>
      <w:r w:rsidRPr="009A377F">
        <w:rPr>
          <w:rStyle w:val="Emphasis"/>
        </w:rPr>
        <w:t xml:space="preserve"> I would argue that it really means that </w:t>
      </w:r>
      <w:r w:rsidRPr="00D0746D">
        <w:rPr>
          <w:rStyle w:val="Emphasis"/>
          <w:highlight w:val="green"/>
        </w:rPr>
        <w:t>states aren't supposed to go</w:t>
      </w:r>
      <w:r w:rsidRPr="009A377F">
        <w:rPr>
          <w:rStyle w:val="Emphasis"/>
        </w:rPr>
        <w:t xml:space="preserve"> out and </w:t>
      </w:r>
      <w:r w:rsidRPr="00D0746D">
        <w:rPr>
          <w:rStyle w:val="Emphasis"/>
          <w:highlight w:val="green"/>
        </w:rPr>
        <w:t>claim sovereign territory</w:t>
      </w:r>
      <w:r w:rsidRPr="009A377F">
        <w:t>."</w:t>
      </w:r>
    </w:p>
    <w:p w14:paraId="179AE37A" w14:textId="77777777" w:rsidR="002D5C6D" w:rsidRPr="009A377F" w:rsidRDefault="002D5C6D" w:rsidP="002D5C6D">
      <w:pPr>
        <w:rPr>
          <w:rStyle w:val="Emphasis"/>
        </w:rPr>
      </w:pPr>
      <w:r w:rsidRPr="009A377F">
        <w:t xml:space="preserve">So while governments can't claim land on other worlds, they can set up stations for scientific purposes. </w:t>
      </w:r>
      <w:r w:rsidRPr="00D0746D">
        <w:rPr>
          <w:rStyle w:val="Emphasis"/>
          <w:highlight w:val="green"/>
        </w:rPr>
        <w:t>But there's no discussion</w:t>
      </w:r>
      <w:r w:rsidRPr="009A377F">
        <w:rPr>
          <w:rStyle w:val="Emphasis"/>
        </w:rPr>
        <w:t xml:space="preserve"> in the Outer Space Treaty, or the four other international space treaties that followed it, </w:t>
      </w:r>
      <w:r w:rsidRPr="00D0746D">
        <w:rPr>
          <w:rStyle w:val="Emphasis"/>
          <w:highlight w:val="green"/>
        </w:rPr>
        <w:t>of the idea of a long-term settlement on other planets</w:t>
      </w:r>
      <w:r w:rsidRPr="009A377F">
        <w:rPr>
          <w:rStyle w:val="Emphasis"/>
        </w:rPr>
        <w:t>. What does that mean for the private companies with plans to set up settlements on the moon or Mars?</w:t>
      </w:r>
    </w:p>
    <w:p w14:paraId="2C157738" w14:textId="77777777" w:rsidR="002D5C6D" w:rsidRPr="009A377F" w:rsidRDefault="002D5C6D" w:rsidP="002D5C6D">
      <w:pPr>
        <w:rPr>
          <w:rStyle w:val="StyleUnderline"/>
        </w:rPr>
      </w:pPr>
      <w:r w:rsidRPr="009A377F">
        <w:t>When the treaty was drafted, the Soviet Union wanted to outlaw all non-governmental activities in space, but the capitalist U.S. insisted that outer space be open for business</w:t>
      </w:r>
      <w:r w:rsidRPr="009A377F">
        <w:rPr>
          <w:rStyle w:val="StyleUnderline"/>
        </w:rPr>
        <w:t>. The compromise was that the treaty allows for commercial activities, but requires that federal governments take responsibility for the actions of both their space agencies and non-governmental actors in space</w:t>
      </w:r>
      <w:r w:rsidRPr="009A377F">
        <w:t xml:space="preserve">. The idea was to keep a private actor from accidentally kicking off a war. </w:t>
      </w:r>
      <w:r w:rsidRPr="009A377F">
        <w:rPr>
          <w:rStyle w:val="StyleUnderline"/>
        </w:rPr>
        <w:t>"This is, within the world of international law, extraordinary," Blount says. "If you go into space and you do something terrible, the state itself might very well be on the hook for what you've done."</w:t>
      </w:r>
    </w:p>
    <w:p w14:paraId="4E8B6627" w14:textId="77777777" w:rsidR="002D5C6D" w:rsidRPr="009A377F" w:rsidRDefault="002D5C6D" w:rsidP="002D5C6D">
      <w:pPr>
        <w:rPr>
          <w:rStyle w:val="StyleUnderline"/>
        </w:rPr>
      </w:pPr>
      <w:r w:rsidRPr="009A377F">
        <w:rPr>
          <w:rStyle w:val="Emphasis"/>
        </w:rPr>
        <w:t xml:space="preserve">But exactly </w:t>
      </w:r>
      <w:r w:rsidRPr="00D0746D">
        <w:rPr>
          <w:rStyle w:val="Emphasis"/>
          <w:highlight w:val="green"/>
        </w:rPr>
        <w:t>how much the state has to authorize</w:t>
      </w:r>
      <w:r w:rsidRPr="009A377F">
        <w:rPr>
          <w:rStyle w:val="Emphasis"/>
        </w:rPr>
        <w:t xml:space="preserve"> and supervise the </w:t>
      </w:r>
      <w:r w:rsidRPr="00D0746D">
        <w:rPr>
          <w:rStyle w:val="Emphasis"/>
          <w:highlight w:val="green"/>
        </w:rPr>
        <w:t>activities</w:t>
      </w:r>
      <w:r w:rsidRPr="009A377F">
        <w:rPr>
          <w:rStyle w:val="Emphasis"/>
        </w:rPr>
        <w:t xml:space="preserve"> of companies like SpaceX or Blue Origin </w:t>
      </w:r>
      <w:r w:rsidRPr="00D0746D">
        <w:rPr>
          <w:rStyle w:val="Emphasis"/>
          <w:highlight w:val="green"/>
        </w:rPr>
        <w:t>is up for debate</w:t>
      </w:r>
      <w:r w:rsidRPr="009A377F">
        <w:rPr>
          <w:rStyle w:val="Emphasis"/>
        </w:rPr>
        <w:t>.</w:t>
      </w:r>
      <w:r w:rsidRPr="009A377F">
        <w:t xml:space="preserve"> </w:t>
      </w:r>
      <w:r w:rsidRPr="009A377F">
        <w:rPr>
          <w:rStyle w:val="StyleUnderline"/>
        </w:rPr>
        <w:t>What agency, for example, should companies turn to for approval for space settlements? The questions only get more complicated from there. Under the current law, settlements would be inextricably linked to the nations that authorized them to begin with. So Elon Musk's city on Mars would likely be governed by U.S. law. But what happens when settlers no longer feel like citizens of the U.S.—or even of Earth?</w:t>
      </w:r>
    </w:p>
    <w:p w14:paraId="54DAB298" w14:textId="77777777" w:rsidR="002D5C6D" w:rsidRPr="009A377F" w:rsidRDefault="002D5C6D" w:rsidP="002D5C6D">
      <w:pPr>
        <w:rPr>
          <w:rStyle w:val="StyleUnderline"/>
        </w:rPr>
      </w:pPr>
      <w:r w:rsidRPr="009A377F">
        <w:t>"</w:t>
      </w:r>
      <w:r w:rsidRPr="009A377F">
        <w:rPr>
          <w:rStyle w:val="Emphasis"/>
        </w:rPr>
        <w:t>If you have an actual settlement, where people are living and working permanently, at some point that settlement is no longer going to feel represented by its terrestrial state</w:t>
      </w:r>
      <w:r w:rsidRPr="009A377F">
        <w:t xml:space="preserve">," Blount says. </w:t>
      </w:r>
      <w:r w:rsidRPr="009A377F">
        <w:rPr>
          <w:rStyle w:val="StyleUnderline"/>
        </w:rPr>
        <w:t>Imagine a second generation that has never set foot on Earth. "It's a 'no-taxation-without-representation' problem all over again," he says. "That's one of those places where you find yourself in the gap in the law."</w:t>
      </w:r>
    </w:p>
    <w:p w14:paraId="6502558C" w14:textId="77777777" w:rsidR="002D5C6D" w:rsidRPr="009A377F" w:rsidRDefault="002D5C6D" w:rsidP="002D5C6D">
      <w:r w:rsidRPr="00D0746D">
        <w:rPr>
          <w:rStyle w:val="Emphasis"/>
          <w:highlight w:val="green"/>
        </w:rPr>
        <w:t>SpaceX and Blue Origin are</w:t>
      </w:r>
      <w:r w:rsidRPr="009A377F">
        <w:rPr>
          <w:rStyle w:val="Emphasis"/>
        </w:rPr>
        <w:t xml:space="preserve"> not so different from the contractors that NASA has always been working with such as Boeing or Lockheed Martin,</w:t>
      </w:r>
      <w:r w:rsidRPr="009A377F">
        <w:t xml:space="preserve"> according to Walkowicz. "</w:t>
      </w:r>
      <w:r w:rsidRPr="009A377F">
        <w:rPr>
          <w:rStyle w:val="StyleUnderline"/>
        </w:rPr>
        <w:t>Private companies have always had a role in space exploration</w:t>
      </w:r>
      <w:r w:rsidRPr="009A377F">
        <w:t xml:space="preserve">," she says. </w:t>
      </w:r>
      <w:r w:rsidRPr="009A377F">
        <w:rPr>
          <w:rStyle w:val="Emphasis"/>
        </w:rPr>
        <w:t xml:space="preserve">The difference is that the new generation of private rocket companies are </w:t>
      </w:r>
      <w:r w:rsidRPr="00D0746D">
        <w:rPr>
          <w:rStyle w:val="Emphasis"/>
          <w:highlight w:val="green"/>
        </w:rPr>
        <w:t>lobbying for greater autonomy</w:t>
      </w:r>
      <w:r w:rsidRPr="009A377F">
        <w:t>. "</w:t>
      </w:r>
      <w:r w:rsidRPr="009A377F">
        <w:rPr>
          <w:rStyle w:val="StyleUnderline"/>
        </w:rPr>
        <w:t xml:space="preserve">There are a lot of companies that are advocating for </w:t>
      </w:r>
      <w:r w:rsidRPr="00D0746D">
        <w:rPr>
          <w:rStyle w:val="StyleUnderline"/>
          <w:highlight w:val="green"/>
        </w:rPr>
        <w:t>the ability and right to do whatever they want</w:t>
      </w:r>
      <w:r w:rsidRPr="009A377F">
        <w:t>," Walkowicz says. "Why would you want to have to pay for the protection of another world if your ultimate goal is to exploit it and take its resources?"</w:t>
      </w:r>
    </w:p>
    <w:p w14:paraId="2598BE04" w14:textId="77777777" w:rsidR="002D5C6D" w:rsidRPr="009A377F" w:rsidRDefault="002D5C6D" w:rsidP="002D5C6D">
      <w:r w:rsidRPr="009A377F">
        <w:t>On multiple occasions, Bezos has outlined his vision for moving heavy polluting industries off of Earth, leaving the planet to be "zoned residential." Other smaller start-ups with less stable capital but equally ambitious plans to mine the moon or asteroids for precious metals and water helped to shepherd through legislation in the U.S. giving private industry more leeway in space. Such bills include the SPACE Act, which President Barack Obama signed into law in 2015—a piece of legislation that, for the first time, gave corporations a right to the resources they extract from other celestial bodies.</w:t>
      </w:r>
    </w:p>
    <w:p w14:paraId="6FBE7757" w14:textId="77777777" w:rsidR="002D5C6D" w:rsidRPr="009A377F" w:rsidRDefault="002D5C6D" w:rsidP="002D5C6D">
      <w:r w:rsidRPr="009A377F">
        <w:lastRenderedPageBreak/>
        <w:t>"</w:t>
      </w:r>
      <w:r w:rsidRPr="009A377F">
        <w:rPr>
          <w:rStyle w:val="StyleUnderline"/>
        </w:rPr>
        <w:t>It's the same-old, same-old that we see here on Earth all the time</w:t>
      </w:r>
      <w:r w:rsidRPr="009A377F">
        <w:t>," Walkowicz says, "</w:t>
      </w:r>
      <w:r w:rsidRPr="009A377F">
        <w:rPr>
          <w:rStyle w:val="StyleUnderline"/>
        </w:rPr>
        <w:t>where companies don't want to have to really preserve the environment that they also plan to strip mine, because the two are incompatible</w:t>
      </w:r>
      <w:r w:rsidRPr="009A377F">
        <w:t>."</w:t>
      </w:r>
    </w:p>
    <w:p w14:paraId="78F54747" w14:textId="77777777" w:rsidR="002D5C6D" w:rsidRPr="009A377F" w:rsidRDefault="002D5C6D" w:rsidP="002D5C6D">
      <w:r w:rsidRPr="00D0746D">
        <w:rPr>
          <w:rStyle w:val="Emphasis"/>
          <w:highlight w:val="green"/>
        </w:rPr>
        <w:t>How does that square with the O</w:t>
      </w:r>
      <w:r w:rsidRPr="009A377F">
        <w:rPr>
          <w:rStyle w:val="Emphasis"/>
        </w:rPr>
        <w:t xml:space="preserve">uter </w:t>
      </w:r>
      <w:r w:rsidRPr="00D0746D">
        <w:rPr>
          <w:rStyle w:val="Emphasis"/>
          <w:highlight w:val="green"/>
        </w:rPr>
        <w:t>S</w:t>
      </w:r>
      <w:r w:rsidRPr="009A377F">
        <w:rPr>
          <w:rStyle w:val="Emphasis"/>
        </w:rPr>
        <w:t xml:space="preserve">pace </w:t>
      </w:r>
      <w:r w:rsidRPr="00D0746D">
        <w:rPr>
          <w:rStyle w:val="Emphasis"/>
          <w:highlight w:val="green"/>
        </w:rPr>
        <w:t>T</w:t>
      </w:r>
      <w:r w:rsidRPr="009A377F">
        <w:rPr>
          <w:rStyle w:val="Emphasis"/>
        </w:rPr>
        <w:t xml:space="preserve">reaty? </w:t>
      </w:r>
      <w:r w:rsidRPr="00D0746D">
        <w:rPr>
          <w:rStyle w:val="Emphasis"/>
          <w:highlight w:val="green"/>
        </w:rPr>
        <w:t>It doesn't</w:t>
      </w:r>
      <w:r w:rsidRPr="009A377F">
        <w:rPr>
          <w:rStyle w:val="Emphasis"/>
        </w:rPr>
        <w:t>, really. But that's not all that surprising</w:t>
      </w:r>
      <w:r w:rsidRPr="009A377F">
        <w:t xml:space="preserve">. "A </w:t>
      </w:r>
      <w:r w:rsidRPr="009A377F">
        <w:rPr>
          <w:rStyle w:val="StyleUnderline"/>
        </w:rPr>
        <w:t>lot of the things people are thinking about, and often expressly making plans for, are in direct conflict with treaties</w:t>
      </w:r>
      <w:r w:rsidRPr="009A377F">
        <w:t>," Walkowicz says.</w:t>
      </w:r>
    </w:p>
    <w:p w14:paraId="74BC669A" w14:textId="77777777" w:rsidR="002D5C6D" w:rsidRDefault="002D5C6D" w:rsidP="002D5C6D">
      <w:r w:rsidRPr="009A377F">
        <w:t>"If you look at the colonization of the Americas in particular, there were lots of treaties that the United States had with American Indian nations—hundreds of them, in fact—all of which have been broken," she says. "What history tells us is that we have to decide whether we want to continue to do things the way that we've always done things, or whether we want to try and uphold some of those high-minded principles that are in the Outer Space Treaty."</w:t>
      </w:r>
    </w:p>
    <w:p w14:paraId="7AB90CDD" w14:textId="63552D44" w:rsidR="002D5C6D" w:rsidRDefault="002D5C6D" w:rsidP="002D5C6D">
      <w:pPr>
        <w:pStyle w:val="Heading4"/>
      </w:pPr>
      <w:r>
        <w:t xml:space="preserve">Space war causes </w:t>
      </w:r>
      <w:r w:rsidRPr="005144B2">
        <w:rPr>
          <w:u w:val="single"/>
        </w:rPr>
        <w:t>extinction</w:t>
      </w:r>
    </w:p>
    <w:p w14:paraId="282F8248" w14:textId="77777777" w:rsidR="002D5C6D" w:rsidRPr="009532BC" w:rsidRDefault="002D5C6D" w:rsidP="002D5C6D">
      <w:pPr>
        <w:rPr>
          <w:rStyle w:val="Style13ptBold"/>
        </w:rPr>
      </w:pPr>
      <w:r>
        <w:rPr>
          <w:rStyle w:val="Style13ptBold"/>
        </w:rPr>
        <w:t xml:space="preserve">David 5/11 </w:t>
      </w:r>
      <w:r w:rsidRPr="009532BC">
        <w:t>[(Leonard, an award-winning space journalist who has been reporting on space activities for more than 50 years. Currently writing as Space.com's Space Insider Columnist among his other projects, Leonard has authored numerous books on space exploration, Mars missions and more, with his latest being "Moon Rush: The New Space Race" published in 2019 by National Geographic. He also wrote "Mars: Our Future on the Red Planet" released in 2016 by National Geographic. Leonard  has served as a correspondent for SpaceNews, Scientific American and Aerospace America for the AIAA. He was received many awards, including the first Ordway Award for Sustained Excellence in Spaceflight History in 2015 at the AAS Wernher von Braun Memorial Symposium.) “Is war in space inevitable?” Space.com, 5/11/2021. https://www.space.com/is-space-war-inevitable-anti-satellite-technoloy] BC</w:t>
      </w:r>
    </w:p>
    <w:p w14:paraId="41A5D1B5" w14:textId="77777777" w:rsidR="002D5C6D" w:rsidRPr="009532BC" w:rsidRDefault="002D5C6D" w:rsidP="002D5C6D">
      <w:pPr>
        <w:rPr>
          <w:rStyle w:val="StyleUnderline"/>
        </w:rPr>
      </w:pPr>
      <w:r>
        <w:t xml:space="preserve">Here on Earth, the air, land, and sea are zones of conflict, clashes and combat. </w:t>
      </w:r>
      <w:r w:rsidRPr="009532BC">
        <w:rPr>
          <w:rStyle w:val="StyleUnderline"/>
        </w:rPr>
        <w:t xml:space="preserve">There is a growing perception that next up is the ocean of </w:t>
      </w:r>
      <w:r w:rsidRPr="00D0746D">
        <w:rPr>
          <w:rStyle w:val="StyleUnderline"/>
          <w:highlight w:val="green"/>
        </w:rPr>
        <w:t>space, transformed into an arena for</w:t>
      </w:r>
      <w:r w:rsidRPr="009532BC">
        <w:rPr>
          <w:rStyle w:val="StyleUnderline"/>
        </w:rPr>
        <w:t xml:space="preserve"> </w:t>
      </w:r>
      <w:r w:rsidRPr="00D0746D">
        <w:rPr>
          <w:rStyle w:val="StyleUnderline"/>
          <w:highlight w:val="green"/>
        </w:rPr>
        <w:t>war</w:t>
      </w:r>
      <w:r w:rsidRPr="009532BC">
        <w:rPr>
          <w:rStyle w:val="StyleUnderline"/>
        </w:rPr>
        <w:t xml:space="preserve">fare. </w:t>
      </w:r>
    </w:p>
    <w:p w14:paraId="116AE685" w14:textId="77777777" w:rsidR="002D5C6D" w:rsidRPr="009532BC" w:rsidRDefault="002D5C6D" w:rsidP="002D5C6D">
      <w:pPr>
        <w:rPr>
          <w:rStyle w:val="StyleUnderline"/>
        </w:rPr>
      </w:pPr>
      <w:r w:rsidRPr="00D0746D">
        <w:rPr>
          <w:rStyle w:val="Emphasis"/>
          <w:highlight w:val="green"/>
        </w:rPr>
        <w:t>There is ongoing chatter regarding military use</w:t>
      </w:r>
      <w:r w:rsidRPr="009532BC">
        <w:rPr>
          <w:rStyle w:val="Emphasis"/>
        </w:rPr>
        <w:t xml:space="preserve"> of space by various nations</w:t>
      </w:r>
      <w:r>
        <w:t xml:space="preserve">. </w:t>
      </w:r>
      <w:r w:rsidRPr="009532BC">
        <w:rPr>
          <w:rStyle w:val="StyleUnderline"/>
        </w:rPr>
        <w:t>The freshly established U.S. Space Force, for instance, is busily shaping how best to protect U.S. and allied interests in the increasingly contested and congested space domain.</w:t>
      </w:r>
    </w:p>
    <w:p w14:paraId="4D1A4705" w14:textId="77777777" w:rsidR="002D5C6D" w:rsidRPr="009532BC" w:rsidRDefault="002D5C6D" w:rsidP="002D5C6D">
      <w:pPr>
        <w:rPr>
          <w:rStyle w:val="StyleUnderline"/>
        </w:rPr>
      </w:pPr>
      <w:r w:rsidRPr="00D0746D">
        <w:rPr>
          <w:rStyle w:val="Emphasis"/>
          <w:highlight w:val="green"/>
        </w:rPr>
        <w:t>What conditions could lead to clashes in space</w:t>
      </w:r>
      <w:r w:rsidRPr="009532BC">
        <w:rPr>
          <w:rStyle w:val="Emphasis"/>
        </w:rPr>
        <w:t>?</w:t>
      </w:r>
      <w:r>
        <w:t xml:space="preserve"> Is such a situation a given, or </w:t>
      </w:r>
      <w:r w:rsidRPr="009532BC">
        <w:rPr>
          <w:rStyle w:val="StyleUnderline"/>
        </w:rPr>
        <w:t>can conflicts be short-circuited ahead of time? Could nations "slip into" off-planet muscle-flexing, quarreling and actual warfighting in space that might spark confrontation here on terra firma?</w:t>
      </w:r>
    </w:p>
    <w:p w14:paraId="04236855" w14:textId="77777777" w:rsidR="002D5C6D" w:rsidRDefault="002D5C6D" w:rsidP="002D5C6D">
      <w:r w:rsidRPr="00B9621A">
        <w:t>Space.com contacted several leading military space and security experts, asking for their opinions on the current status of the militarization of space.</w:t>
      </w:r>
    </w:p>
    <w:p w14:paraId="5D662C5D" w14:textId="77777777" w:rsidR="002D5C6D" w:rsidRPr="009532BC" w:rsidRDefault="002D5C6D" w:rsidP="002D5C6D">
      <w:pPr>
        <w:rPr>
          <w:rStyle w:val="Emphasis"/>
        </w:rPr>
      </w:pPr>
      <w:r w:rsidRPr="009532BC">
        <w:rPr>
          <w:rStyle w:val="Emphasis"/>
        </w:rPr>
        <w:t>Pass interference</w:t>
      </w:r>
    </w:p>
    <w:p w14:paraId="33C0E16C" w14:textId="77777777" w:rsidR="002D5C6D" w:rsidRPr="009532BC" w:rsidRDefault="002D5C6D" w:rsidP="002D5C6D">
      <w:pPr>
        <w:rPr>
          <w:rStyle w:val="StyleUnderline"/>
        </w:rPr>
      </w:pPr>
      <w:r w:rsidRPr="009532BC">
        <w:rPr>
          <w:rStyle w:val="StyleUnderline"/>
        </w:rPr>
        <w:t>The term "</w:t>
      </w:r>
      <w:r w:rsidRPr="00D0746D">
        <w:rPr>
          <w:rStyle w:val="StyleUnderline"/>
          <w:highlight w:val="green"/>
        </w:rPr>
        <w:t>warfare in space" could entail things</w:t>
      </w:r>
      <w:r w:rsidRPr="009532BC">
        <w:rPr>
          <w:rStyle w:val="StyleUnderline"/>
        </w:rPr>
        <w:t xml:space="preserve"> that are </w:t>
      </w:r>
      <w:r w:rsidRPr="00D0746D">
        <w:rPr>
          <w:rStyle w:val="StyleUnderline"/>
          <w:highlight w:val="green"/>
        </w:rPr>
        <w:t>already taking place</w:t>
      </w:r>
      <w:r w:rsidRPr="009532BC">
        <w:rPr>
          <w:rStyle w:val="StyleUnderline"/>
        </w:rPr>
        <w:t xml:space="preserve">, said Mark Gubrud, an adjunct assistant professor in the Curriculum in Peace, War &amp; Defense at the University of North Carolina, Chapel Hill. He pointed to </w:t>
      </w:r>
      <w:r w:rsidRPr="00D0746D">
        <w:rPr>
          <w:rStyle w:val="Emphasis"/>
          <w:highlight w:val="green"/>
        </w:rPr>
        <w:t>jamming satellite</w:t>
      </w:r>
      <w:r w:rsidRPr="009532BC">
        <w:rPr>
          <w:rStyle w:val="Emphasis"/>
        </w:rPr>
        <w:t xml:space="preserve"> communications</w:t>
      </w:r>
      <w:r w:rsidRPr="009532BC">
        <w:rPr>
          <w:rStyle w:val="StyleUnderline"/>
        </w:rPr>
        <w:t xml:space="preserve">, </w:t>
      </w:r>
      <w:r w:rsidRPr="00D0746D">
        <w:rPr>
          <w:rStyle w:val="Emphasis"/>
          <w:highlight w:val="green"/>
        </w:rPr>
        <w:t>laser</w:t>
      </w:r>
      <w:r w:rsidRPr="009532BC">
        <w:rPr>
          <w:rStyle w:val="Emphasis"/>
        </w:rPr>
        <w:t xml:space="preserve"> dazzling of photo-snapping satellites</w:t>
      </w:r>
      <w:r w:rsidRPr="009532BC">
        <w:rPr>
          <w:rStyle w:val="StyleUnderline"/>
        </w:rPr>
        <w:t xml:space="preserve">, </w:t>
      </w:r>
      <w:r w:rsidRPr="00D0746D">
        <w:rPr>
          <w:rStyle w:val="Emphasis"/>
          <w:highlight w:val="green"/>
        </w:rPr>
        <w:t xml:space="preserve">hacking </w:t>
      </w:r>
      <w:r w:rsidRPr="00D0746D">
        <w:rPr>
          <w:rStyle w:val="Emphasis"/>
        </w:rPr>
        <w:t>systems</w:t>
      </w:r>
      <w:r w:rsidRPr="009532BC">
        <w:rPr>
          <w:rStyle w:val="StyleUnderline"/>
        </w:rPr>
        <w:t xml:space="preserve"> to selectively block or eavesdrop on phone or data streams, </w:t>
      </w:r>
      <w:r w:rsidRPr="00D0746D">
        <w:rPr>
          <w:rStyle w:val="Emphasis"/>
          <w:highlight w:val="green"/>
        </w:rPr>
        <w:t>and probing systems</w:t>
      </w:r>
      <w:r w:rsidRPr="009532BC">
        <w:rPr>
          <w:rStyle w:val="StyleUnderline"/>
        </w:rPr>
        <w:t xml:space="preserve"> to see if they can be hacked. </w:t>
      </w:r>
    </w:p>
    <w:p w14:paraId="0994CCD2" w14:textId="77777777" w:rsidR="002D5C6D" w:rsidRDefault="002D5C6D" w:rsidP="002D5C6D">
      <w:r w:rsidRPr="009532BC">
        <w:rPr>
          <w:rStyle w:val="Emphasis"/>
        </w:rPr>
        <w:t xml:space="preserve">"While the full extent of such activities may not be known, </w:t>
      </w:r>
      <w:r w:rsidRPr="00D0746D">
        <w:rPr>
          <w:rStyle w:val="Emphasis"/>
          <w:highlight w:val="green"/>
        </w:rPr>
        <w:t>they appear to occur sporadically up to now</w:t>
      </w:r>
      <w:r>
        <w:t xml:space="preserve">," Gubrud said. According to some reports, he said, the U.S. and perhaps others have made extensive use of the ability to intercept and interfere with commercial telecom traffic, though this is an asymmetric capability of major powers that presents little risk of escalation. </w:t>
      </w:r>
    </w:p>
    <w:p w14:paraId="2C824CF0" w14:textId="77777777" w:rsidR="002D5C6D" w:rsidRDefault="002D5C6D" w:rsidP="002D5C6D">
      <w:r>
        <w:lastRenderedPageBreak/>
        <w:t xml:space="preserve">Gubrud said that </w:t>
      </w:r>
      <w:r w:rsidRPr="009532BC">
        <w:rPr>
          <w:rStyle w:val="StyleUnderline"/>
        </w:rPr>
        <w:t>all of these forms of harmful interference could potentially lead to escalation risks as they are more widely and commonly practiced and as adversaries develop reciprocal capabilities.</w:t>
      </w:r>
      <w:r>
        <w:t xml:space="preserve"> </w:t>
      </w:r>
    </w:p>
    <w:p w14:paraId="1DCE52F4" w14:textId="77777777" w:rsidR="002D5C6D" w:rsidRDefault="002D5C6D" w:rsidP="002D5C6D">
      <w:r>
        <w:t>"Therefore</w:t>
      </w:r>
      <w:r w:rsidRPr="009532BC">
        <w:rPr>
          <w:rStyle w:val="StyleUnderline"/>
        </w:rPr>
        <w:t xml:space="preserve">, </w:t>
      </w:r>
      <w:r w:rsidRPr="00D0746D">
        <w:rPr>
          <w:rStyle w:val="Emphasis"/>
          <w:highlight w:val="green"/>
        </w:rPr>
        <w:t>we should build on the</w:t>
      </w:r>
      <w:r w:rsidRPr="009532BC">
        <w:rPr>
          <w:rStyle w:val="Emphasis"/>
        </w:rPr>
        <w:t xml:space="preserve"> U</w:t>
      </w:r>
      <w:r w:rsidRPr="009532BC">
        <w:rPr>
          <w:rStyle w:val="StyleUnderline"/>
        </w:rPr>
        <w:t xml:space="preserve">nited </w:t>
      </w:r>
      <w:r w:rsidRPr="009532BC">
        <w:rPr>
          <w:rStyle w:val="Emphasis"/>
        </w:rPr>
        <w:t>N</w:t>
      </w:r>
      <w:r w:rsidRPr="009532BC">
        <w:rPr>
          <w:rStyle w:val="StyleUnderline"/>
        </w:rPr>
        <w:t>ations</w:t>
      </w:r>
      <w:r w:rsidRPr="009532BC">
        <w:rPr>
          <w:rStyle w:val="Emphasis"/>
        </w:rPr>
        <w:t xml:space="preserve"> </w:t>
      </w:r>
      <w:r w:rsidRPr="00D0746D">
        <w:rPr>
          <w:rStyle w:val="Emphasis"/>
          <w:highlight w:val="green"/>
        </w:rPr>
        <w:t>O</w:t>
      </w:r>
      <w:r w:rsidRPr="009532BC">
        <w:rPr>
          <w:rStyle w:val="StyleUnderline"/>
        </w:rPr>
        <w:t xml:space="preserve">uter </w:t>
      </w:r>
      <w:r w:rsidRPr="00D0746D">
        <w:rPr>
          <w:rStyle w:val="Emphasis"/>
          <w:highlight w:val="green"/>
        </w:rPr>
        <w:t>S</w:t>
      </w:r>
      <w:r w:rsidRPr="00D0746D">
        <w:rPr>
          <w:rStyle w:val="StyleUnderline"/>
        </w:rPr>
        <w:t>pace</w:t>
      </w:r>
      <w:r w:rsidRPr="00D0746D">
        <w:rPr>
          <w:rStyle w:val="Emphasis"/>
          <w:highlight w:val="green"/>
        </w:rPr>
        <w:t xml:space="preserve"> T</w:t>
      </w:r>
      <w:r w:rsidRPr="009532BC">
        <w:rPr>
          <w:rStyle w:val="StyleUnderline"/>
        </w:rPr>
        <w:t>reaty with a further treaty that bans all forms of harmful interference and weapons for causing interference,</w:t>
      </w:r>
      <w:r>
        <w:t>" he said.</w:t>
      </w:r>
    </w:p>
    <w:p w14:paraId="0F512439" w14:textId="77777777" w:rsidR="002D5C6D" w:rsidRDefault="002D5C6D" w:rsidP="002D5C6D">
      <w:r>
        <w:t>Absence of binding commitments</w:t>
      </w:r>
    </w:p>
    <w:p w14:paraId="36E7606C" w14:textId="77777777" w:rsidR="002D5C6D" w:rsidRDefault="002D5C6D" w:rsidP="002D5C6D">
      <w:r w:rsidRPr="00D0746D">
        <w:rPr>
          <w:rStyle w:val="Emphasis"/>
          <w:highlight w:val="green"/>
        </w:rPr>
        <w:t>The greatest danger will arise from</w:t>
      </w:r>
      <w:r w:rsidRPr="009532BC">
        <w:rPr>
          <w:rStyle w:val="Emphasis"/>
        </w:rPr>
        <w:t xml:space="preserve"> a massive proliferation of </w:t>
      </w:r>
      <w:r w:rsidRPr="00D0746D">
        <w:rPr>
          <w:rStyle w:val="Emphasis"/>
        </w:rPr>
        <w:t xml:space="preserve">Earth-based </w:t>
      </w:r>
      <w:r w:rsidRPr="00D0746D">
        <w:rPr>
          <w:rStyle w:val="Emphasis"/>
          <w:highlight w:val="green"/>
        </w:rPr>
        <w:t>anti-satellite systems</w:t>
      </w:r>
      <w:r w:rsidRPr="009532BC">
        <w:rPr>
          <w:rStyle w:val="Emphasis"/>
        </w:rPr>
        <w:t xml:space="preserve"> that are able to affect spacecraft in geosynchronous orbit and beyond, </w:t>
      </w:r>
      <w:r w:rsidRPr="00CC267B">
        <w:rPr>
          <w:rStyle w:val="Emphasis"/>
          <w:highlight w:val="green"/>
        </w:rPr>
        <w:t>or</w:t>
      </w:r>
      <w:r w:rsidRPr="009532BC">
        <w:rPr>
          <w:rStyle w:val="Emphasis"/>
        </w:rPr>
        <w:t xml:space="preserve"> the pre-deployment of </w:t>
      </w:r>
      <w:r w:rsidRPr="00CC267B">
        <w:rPr>
          <w:rStyle w:val="Emphasis"/>
          <w:highlight w:val="green"/>
        </w:rPr>
        <w:t xml:space="preserve">various types of such weapons in space that would allow them to reach their targets within </w:t>
      </w:r>
      <w:r w:rsidRPr="00CC267B">
        <w:rPr>
          <w:rStyle w:val="Emphasis"/>
        </w:rPr>
        <w:t>minutes</w:t>
      </w:r>
      <w:r w:rsidRPr="009532BC">
        <w:rPr>
          <w:rStyle w:val="Emphasis"/>
        </w:rPr>
        <w:t xml:space="preserve"> or </w:t>
      </w:r>
      <w:r w:rsidRPr="00CC267B">
        <w:rPr>
          <w:rStyle w:val="Emphasis"/>
          <w:highlight w:val="green"/>
        </w:rPr>
        <w:t>seconds</w:t>
      </w:r>
      <w:r w:rsidRPr="009532BC">
        <w:t>, rather than</w:t>
      </w:r>
      <w:r>
        <w:t xml:space="preserve"> hours, Gubrud said.</w:t>
      </w:r>
    </w:p>
    <w:p w14:paraId="656ACE2C" w14:textId="77777777" w:rsidR="002D5C6D" w:rsidRDefault="002D5C6D" w:rsidP="002D5C6D">
      <w:r w:rsidRPr="009532BC">
        <w:rPr>
          <w:rStyle w:val="Emphasis"/>
        </w:rPr>
        <w:t xml:space="preserve">"Here </w:t>
      </w:r>
      <w:r w:rsidRPr="00CC267B">
        <w:rPr>
          <w:rStyle w:val="Emphasis"/>
          <w:highlight w:val="green"/>
        </w:rPr>
        <w:t>the potential for rapid escalation becomes a severe threat to nuclear stability</w:t>
      </w:r>
      <w:r w:rsidRPr="009532BC">
        <w:rPr>
          <w:rStyle w:val="Emphasis"/>
        </w:rPr>
        <w:t>, as the main confronting powers would almost certainly be the US, Russia and China</w:t>
      </w:r>
      <w:r>
        <w:t xml:space="preserve">," he said. </w:t>
      </w:r>
      <w:r w:rsidRPr="009532BC">
        <w:rPr>
          <w:rStyle w:val="StyleUnderline"/>
        </w:rPr>
        <w:t>The only good news here is that this hasn't happened yet</w:t>
      </w:r>
      <w:r>
        <w:t xml:space="preserve">, he added, probably </w:t>
      </w:r>
      <w:r w:rsidRPr="009532BC">
        <w:rPr>
          <w:rStyle w:val="StyleUnderline"/>
        </w:rPr>
        <w:t>because there is enough recognition of how dangerous it would be</w:t>
      </w:r>
      <w:r>
        <w:t xml:space="preserve">. </w:t>
      </w:r>
    </w:p>
    <w:p w14:paraId="4D745E00" w14:textId="77777777" w:rsidR="002D5C6D" w:rsidRDefault="002D5C6D" w:rsidP="002D5C6D">
      <w:r>
        <w:t xml:space="preserve">"So really, </w:t>
      </w:r>
      <w:r w:rsidRPr="00CC267B">
        <w:rPr>
          <w:rStyle w:val="Emphasis"/>
          <w:highlight w:val="green"/>
        </w:rPr>
        <w:t>the path to war in space</w:t>
      </w:r>
      <w:r w:rsidRPr="009532BC">
        <w:rPr>
          <w:rStyle w:val="Emphasis"/>
        </w:rPr>
        <w:t xml:space="preserve"> is a space arms race, one that </w:t>
      </w:r>
      <w:r w:rsidRPr="00CC267B">
        <w:rPr>
          <w:rStyle w:val="Emphasis"/>
          <w:highlight w:val="green"/>
        </w:rPr>
        <w:t>has long been postponed but</w:t>
      </w:r>
      <w:r w:rsidRPr="009532BC">
        <w:rPr>
          <w:rStyle w:val="Emphasis"/>
        </w:rPr>
        <w:t xml:space="preserve"> that is only made more </w:t>
      </w:r>
      <w:r w:rsidRPr="00CC267B">
        <w:rPr>
          <w:rStyle w:val="Emphasis"/>
          <w:highlight w:val="green"/>
        </w:rPr>
        <w:t>imminent</w:t>
      </w:r>
      <w:r w:rsidRPr="009532BC">
        <w:rPr>
          <w:rStyle w:val="Emphasis"/>
        </w:rPr>
        <w:t xml:space="preserve"> and potentially explosive </w:t>
      </w:r>
      <w:r w:rsidRPr="00CC267B">
        <w:rPr>
          <w:rStyle w:val="Emphasis"/>
          <w:highlight w:val="green"/>
        </w:rPr>
        <w:t>as</w:t>
      </w:r>
      <w:r w:rsidRPr="009532BC">
        <w:rPr>
          <w:rStyle w:val="Emphasis"/>
        </w:rPr>
        <w:t xml:space="preserve"> </w:t>
      </w:r>
      <w:r w:rsidRPr="00CC267B">
        <w:rPr>
          <w:rStyle w:val="Emphasis"/>
          <w:highlight w:val="green"/>
        </w:rPr>
        <w:t>technology advances</w:t>
      </w:r>
      <w:r w:rsidRPr="009532BC">
        <w:rPr>
          <w:rStyle w:val="Emphasis"/>
        </w:rPr>
        <w:t xml:space="preserve"> in the absence of binding commitments to space arms control</w:t>
      </w:r>
      <w:r>
        <w:t>," Gubrud concluded.</w:t>
      </w:r>
    </w:p>
    <w:p w14:paraId="0447150C" w14:textId="77777777" w:rsidR="002D5C6D" w:rsidRDefault="002D5C6D" w:rsidP="002D5C6D">
      <w:r>
        <w:t>Tailgating</w:t>
      </w:r>
    </w:p>
    <w:p w14:paraId="35FF282E" w14:textId="77777777" w:rsidR="002D5C6D" w:rsidRDefault="002D5C6D" w:rsidP="002D5C6D">
      <w:r w:rsidRPr="00CC267B">
        <w:rPr>
          <w:rStyle w:val="StyleUnderline"/>
          <w:highlight w:val="green"/>
        </w:rPr>
        <w:t>Space is already weaponized by dual-use robotic spacecraft</w:t>
      </w:r>
      <w:r w:rsidRPr="009532BC">
        <w:rPr>
          <w:rStyle w:val="StyleUnderline"/>
        </w:rPr>
        <w:t xml:space="preserve"> serving as weapons to disable our satellites</w:t>
      </w:r>
      <w:r>
        <w:t xml:space="preserve">, said Brian Chow, an independent policy analyst with over 25 years' experience as a senior physical scientist specializing in space and national security. </w:t>
      </w:r>
    </w:p>
    <w:p w14:paraId="18B536BE" w14:textId="77777777" w:rsidR="002D5C6D" w:rsidRDefault="002D5C6D" w:rsidP="002D5C6D">
      <w:r>
        <w:t>"</w:t>
      </w:r>
      <w:r w:rsidRPr="009532BC">
        <w:rPr>
          <w:rStyle w:val="StyleUnderline"/>
        </w:rPr>
        <w:t>Because their peaceful uses are important to space prosperity, they should not be banned</w:t>
      </w:r>
      <w:r>
        <w:t xml:space="preserve">," Chow said. </w:t>
      </w:r>
      <w:r w:rsidRPr="009532BC">
        <w:rPr>
          <w:rStyle w:val="StyleUnderline"/>
        </w:rPr>
        <w:t>"Actually, we can accept some rules and measures so that we can enjoy the benefits of these spacecraft and prevent them from harming our satellites at the same time</w:t>
      </w:r>
      <w:r>
        <w:t>."</w:t>
      </w:r>
    </w:p>
    <w:p w14:paraId="7B01DC2E" w14:textId="77777777" w:rsidR="002D5C6D" w:rsidRPr="009532BC" w:rsidRDefault="002D5C6D" w:rsidP="002D5C6D">
      <w:pPr>
        <w:rPr>
          <w:rStyle w:val="Emphasis"/>
        </w:rPr>
      </w:pPr>
      <w:r>
        <w:t xml:space="preserve">Chow senses that </w:t>
      </w:r>
      <w:r w:rsidRPr="009532BC">
        <w:rPr>
          <w:rStyle w:val="StyleUnderline"/>
        </w:rPr>
        <w:t xml:space="preserve">the present problem is that the international community has not prohibited spacecraft,  whether peaceful or hostile, from staying arbitrarily close to satellites operated by another nation. </w:t>
      </w:r>
      <w:r w:rsidRPr="009532BC">
        <w:rPr>
          <w:rStyle w:val="Emphasis"/>
        </w:rPr>
        <w:t xml:space="preserve">An adversary is not prevented from placing its dual-use spacecraft close to our satellites in peacetime. </w:t>
      </w:r>
    </w:p>
    <w:p w14:paraId="1168C3A7" w14:textId="77777777" w:rsidR="002D5C6D" w:rsidRDefault="002D5C6D" w:rsidP="002D5C6D">
      <w:r w:rsidRPr="009532BC">
        <w:rPr>
          <w:rStyle w:val="StyleUnderline"/>
        </w:rPr>
        <w:t>"Once these spacecraft are in place, mounting attacks from such a close range would give us insufficient warning time to fashion a defense and save our targeted satellites</w:t>
      </w:r>
      <w:r>
        <w:t>," Chow told Space.com.</w:t>
      </w:r>
    </w:p>
    <w:p w14:paraId="7B26A9B8" w14:textId="77777777" w:rsidR="002D5C6D" w:rsidRPr="009532BC" w:rsidRDefault="002D5C6D" w:rsidP="002D5C6D">
      <w:pPr>
        <w:rPr>
          <w:rStyle w:val="StyleUnderline"/>
        </w:rPr>
      </w:pPr>
      <w:r w:rsidRPr="009532BC">
        <w:rPr>
          <w:rStyle w:val="StyleUnderline"/>
        </w:rPr>
        <w:t>The international community is ambiguous about whether a nation is allowed to tailgate another country's satellites</w:t>
      </w:r>
      <w:r>
        <w:t>, Chow said. Also</w:t>
      </w:r>
      <w:r w:rsidRPr="009532BC">
        <w:rPr>
          <w:rStyle w:val="StyleUnderline"/>
        </w:rPr>
        <w:t>, the current U.S. national security space strategy is ambiguous about preemptive self-defense, including when it faces a threat from space stalkers, he said.</w:t>
      </w:r>
    </w:p>
    <w:p w14:paraId="1549DFB3" w14:textId="77777777" w:rsidR="002D5C6D" w:rsidRDefault="002D5C6D" w:rsidP="002D5C6D">
      <w:r w:rsidRPr="009532BC">
        <w:t>Dangerous ambiguities</w:t>
      </w:r>
    </w:p>
    <w:p w14:paraId="4E178036" w14:textId="77777777" w:rsidR="002D5C6D" w:rsidRPr="009532BC" w:rsidRDefault="002D5C6D" w:rsidP="002D5C6D">
      <w:pPr>
        <w:rPr>
          <w:rStyle w:val="StyleUnderline"/>
        </w:rPr>
      </w:pPr>
      <w:r w:rsidRPr="00CC267B">
        <w:rPr>
          <w:rStyle w:val="Emphasis"/>
          <w:highlight w:val="green"/>
        </w:rPr>
        <w:lastRenderedPageBreak/>
        <w:t>The uncertainties surrounding preemption</w:t>
      </w:r>
      <w:r w:rsidRPr="009532BC">
        <w:rPr>
          <w:rStyle w:val="Emphasis"/>
        </w:rPr>
        <w:t xml:space="preserve"> and stalking </w:t>
      </w:r>
      <w:r w:rsidRPr="00CC267B">
        <w:rPr>
          <w:rStyle w:val="Emphasis"/>
          <w:highlight w:val="green"/>
        </w:rPr>
        <w:t>are dangerous</w:t>
      </w:r>
      <w:r>
        <w:t xml:space="preserve">, Chow said. For instance, </w:t>
      </w:r>
      <w:r w:rsidRPr="009532BC">
        <w:rPr>
          <w:rStyle w:val="StyleUnderline"/>
        </w:rPr>
        <w:t xml:space="preserve">China could reason that space stalkers would be the best type of anti-satellite system, because it would present the United States with two bad choices. </w:t>
      </w:r>
    </w:p>
    <w:p w14:paraId="769E7B92" w14:textId="77777777" w:rsidR="002D5C6D" w:rsidRDefault="002D5C6D" w:rsidP="002D5C6D">
      <w:r>
        <w:t xml:space="preserve">"First, </w:t>
      </w:r>
      <w:r w:rsidRPr="009532BC">
        <w:rPr>
          <w:rStyle w:val="StyleUnderline"/>
        </w:rPr>
        <w:t>the United States could preemptively destroy the space stalkers to save the targeted satellites so as to maintain space support to military operations during crisis and war</w:t>
      </w:r>
      <w:r>
        <w:t xml:space="preserve">," Chow said. "However, </w:t>
      </w:r>
      <w:r w:rsidRPr="009532BC">
        <w:rPr>
          <w:rStyle w:val="StyleUnderline"/>
        </w:rPr>
        <w:t>without discussing and resolving these two ambiguities with the international community in peacetime, the United States could be condemned as the aggressor who fired the first shot, which led to a war in space possibly spreading to Earth — something both sides tried to avoid</w:t>
      </w:r>
      <w:r>
        <w:t xml:space="preserve">," Chow said. </w:t>
      </w:r>
    </w:p>
    <w:p w14:paraId="38F775B8" w14:textId="77777777" w:rsidR="002D5C6D" w:rsidRDefault="002D5C6D" w:rsidP="002D5C6D">
      <w:r>
        <w:t xml:space="preserve">Secondly, </w:t>
      </w:r>
      <w:r w:rsidRPr="009532BC">
        <w:rPr>
          <w:rStyle w:val="StyleUnderline"/>
        </w:rPr>
        <w:t>Chow said that the United States may not be able to fight effectively without the support of some critical satellites</w:t>
      </w:r>
      <w:r>
        <w:t xml:space="preserve">. </w:t>
      </w:r>
    </w:p>
    <w:p w14:paraId="086BDA0E" w14:textId="77777777" w:rsidR="002D5C6D" w:rsidRDefault="002D5C6D" w:rsidP="002D5C6D">
      <w:r>
        <w:t>"</w:t>
      </w:r>
      <w:r w:rsidRPr="009532BC">
        <w:rPr>
          <w:rStyle w:val="StyleUnderline"/>
        </w:rPr>
        <w:t xml:space="preserve">Facing these two bad choices, the United States might end up not intervening at all. </w:t>
      </w:r>
      <w:r w:rsidRPr="009532BC">
        <w:rPr>
          <w:rStyle w:val="Emphasis"/>
        </w:rPr>
        <w:t>This would be the perfect outcome for China</w:t>
      </w:r>
      <w:r>
        <w:t>, as it prevented U.S. intervention without firing a single shot," Chow said. "</w:t>
      </w:r>
      <w:r w:rsidRPr="009532BC">
        <w:rPr>
          <w:rStyle w:val="Emphasis"/>
        </w:rPr>
        <w:t xml:space="preserve">If </w:t>
      </w:r>
      <w:r w:rsidRPr="00CC267B">
        <w:rPr>
          <w:rStyle w:val="Emphasis"/>
          <w:highlight w:val="green"/>
        </w:rPr>
        <w:t>we keep using the current space policy</w:t>
      </w:r>
      <w:r w:rsidRPr="009532BC">
        <w:rPr>
          <w:rStyle w:val="Emphasis"/>
        </w:rPr>
        <w:t xml:space="preserve"> without necessary and needed changes, the U.S. and other </w:t>
      </w:r>
      <w:r w:rsidRPr="00CC267B">
        <w:rPr>
          <w:rStyle w:val="Emphasis"/>
          <w:highlight w:val="green"/>
        </w:rPr>
        <w:t xml:space="preserve">nations could 'stumble into' </w:t>
      </w:r>
      <w:r w:rsidRPr="00CC267B">
        <w:rPr>
          <w:rStyle w:val="Emphasis"/>
        </w:rPr>
        <w:t xml:space="preserve">such </w:t>
      </w:r>
      <w:r w:rsidRPr="00CC267B">
        <w:rPr>
          <w:rStyle w:val="Emphasis"/>
          <w:highlight w:val="green"/>
        </w:rPr>
        <w:t>conflicts</w:t>
      </w:r>
      <w:r w:rsidRPr="00CC267B">
        <w:t>."</w:t>
      </w:r>
    </w:p>
    <w:p w14:paraId="2C990622" w14:textId="77777777" w:rsidR="002D5C6D" w:rsidRDefault="002D5C6D" w:rsidP="002D5C6D">
      <w:pPr>
        <w:pStyle w:val="Heading4"/>
      </w:pPr>
      <w:r>
        <w:t xml:space="preserve">Scenario 5 is </w:t>
      </w:r>
      <w:r w:rsidRPr="005144B2">
        <w:rPr>
          <w:u w:val="single"/>
        </w:rPr>
        <w:t>continued colonization</w:t>
      </w:r>
      <w:r>
        <w:t xml:space="preserve"> – Mars is just the </w:t>
      </w:r>
      <w:r w:rsidRPr="00334081">
        <w:rPr>
          <w:u w:val="single"/>
        </w:rPr>
        <w:t>first step</w:t>
      </w:r>
      <w:r>
        <w:t xml:space="preserve"> </w:t>
      </w:r>
    </w:p>
    <w:p w14:paraId="058CFEED" w14:textId="77777777" w:rsidR="002D5C6D" w:rsidRPr="00334081" w:rsidRDefault="002D5C6D" w:rsidP="002D5C6D">
      <w:pPr>
        <w:rPr>
          <w:rStyle w:val="Style13ptBold"/>
        </w:rPr>
      </w:pPr>
      <w:r>
        <w:rPr>
          <w:rStyle w:val="Style13ptBold"/>
        </w:rPr>
        <w:t xml:space="preserve">Rand 17 </w:t>
      </w:r>
      <w:r w:rsidRPr="00334081">
        <w:t>[(Lisa Ruth, a postdoctoral fellow and program coordinator at the Consortium for History of Science, Technology and Medicine. Her research explores intersections of the histories of science, technology, and the environment during the Cold War. She is currently working on her first book, an environmental history of space junk.) “Colonizing Mars: Practicing Other Worlds on Earth” Origins, 9/2017. https://origins.osu.edu/article/colonizing-mars-practicing-other-worlds-earth?language_content_entity=en] BC</w:t>
      </w:r>
    </w:p>
    <w:p w14:paraId="0D1C82E6" w14:textId="77777777" w:rsidR="002D5C6D" w:rsidRPr="00334081" w:rsidRDefault="002D5C6D" w:rsidP="002D5C6D">
      <w:pPr>
        <w:rPr>
          <w:rStyle w:val="StyleUnderline"/>
        </w:rPr>
      </w:pPr>
      <w:r>
        <w:t xml:space="preserve">On September 29, 2017, </w:t>
      </w:r>
      <w:r w:rsidRPr="00334081">
        <w:rPr>
          <w:rStyle w:val="StyleUnderline"/>
        </w:rPr>
        <w:t xml:space="preserve">SpaceX CEO Elon </w:t>
      </w:r>
      <w:r w:rsidRPr="00CC267B">
        <w:rPr>
          <w:rStyle w:val="StyleUnderline"/>
          <w:highlight w:val="green"/>
        </w:rPr>
        <w:t>Musk</w:t>
      </w:r>
      <w:r w:rsidRPr="00334081">
        <w:rPr>
          <w:rStyle w:val="StyleUnderline"/>
        </w:rPr>
        <w:t xml:space="preserve"> took the stage at the 68th International Astronautical Congress in Adelaide, Australia. Musk </w:t>
      </w:r>
      <w:r w:rsidRPr="00CC267B">
        <w:rPr>
          <w:rStyle w:val="StyleUnderline"/>
          <w:highlight w:val="green"/>
        </w:rPr>
        <w:t>spoke about his</w:t>
      </w:r>
      <w:r w:rsidRPr="00334081">
        <w:rPr>
          <w:rStyle w:val="StyleUnderline"/>
        </w:rPr>
        <w:t xml:space="preserve"> </w:t>
      </w:r>
      <w:r w:rsidRPr="00CC267B">
        <w:rPr>
          <w:rStyle w:val="StyleUnderline"/>
          <w:highlight w:val="green"/>
        </w:rPr>
        <w:t xml:space="preserve">company's plans for </w:t>
      </w:r>
      <w:r w:rsidRPr="00CC267B">
        <w:rPr>
          <w:rStyle w:val="Emphasis"/>
          <w:highlight w:val="green"/>
        </w:rPr>
        <w:t>interplanetary travel</w:t>
      </w:r>
      <w:r w:rsidRPr="00CC267B">
        <w:rPr>
          <w:rStyle w:val="StyleUnderline"/>
          <w:highlight w:val="green"/>
        </w:rPr>
        <w:t xml:space="preserve"> and</w:t>
      </w:r>
      <w:r w:rsidRPr="00334081">
        <w:rPr>
          <w:rStyle w:val="StyleUnderline"/>
        </w:rPr>
        <w:t xml:space="preserve"> his belief in </w:t>
      </w:r>
      <w:r w:rsidRPr="00CC267B">
        <w:rPr>
          <w:rStyle w:val="StyleUnderline"/>
          <w:highlight w:val="green"/>
        </w:rPr>
        <w:t xml:space="preserve">humanity's future as a </w:t>
      </w:r>
      <w:r w:rsidRPr="00CC267B">
        <w:rPr>
          <w:rStyle w:val="Emphasis"/>
          <w:highlight w:val="green"/>
        </w:rPr>
        <w:t>multi-planet species</w:t>
      </w:r>
      <w:r w:rsidRPr="00CC267B">
        <w:rPr>
          <w:rStyle w:val="StyleUnderline"/>
          <w:highlight w:val="green"/>
        </w:rPr>
        <w:t>.</w:t>
      </w:r>
    </w:p>
    <w:p w14:paraId="19D658E5" w14:textId="77777777" w:rsidR="002D5C6D" w:rsidRPr="00334081" w:rsidRDefault="002D5C6D" w:rsidP="002D5C6D">
      <w:pPr>
        <w:rPr>
          <w:rStyle w:val="StyleUnderline"/>
        </w:rPr>
      </w:pPr>
      <w:r w:rsidRPr="00CC267B">
        <w:rPr>
          <w:rStyle w:val="StyleUnderline"/>
          <w:highlight w:val="green"/>
        </w:rPr>
        <w:t xml:space="preserve">His proposed </w:t>
      </w:r>
      <w:r w:rsidRPr="00CC267B">
        <w:rPr>
          <w:rStyle w:val="Emphasis"/>
          <w:highlight w:val="green"/>
        </w:rPr>
        <w:t>first stop</w:t>
      </w:r>
      <w:r w:rsidRPr="00CC267B">
        <w:rPr>
          <w:rStyle w:val="StyleUnderline"/>
          <w:highlight w:val="green"/>
        </w:rPr>
        <w:t>: Mars</w:t>
      </w:r>
      <w:r>
        <w:t xml:space="preserve">—sooner and cheaper than might be </w:t>
      </w:r>
      <w:r w:rsidRPr="00334081">
        <w:rPr>
          <w:rStyle w:val="StyleUnderline"/>
        </w:rPr>
        <w:t>expected. In front of the assembled international audience of space enthusiasts and industry leaders, Musk boldly announced that SpaceX would reach the red planet by 2022.</w:t>
      </w:r>
    </w:p>
    <w:p w14:paraId="4F1D0A87" w14:textId="77777777" w:rsidR="002D5C6D" w:rsidRDefault="002D5C6D" w:rsidP="002D5C6D">
      <w:r>
        <w:t>This was not the first time the technology entrepreneur had made such bold pronouncements in front of the IAC crowd.</w:t>
      </w:r>
    </w:p>
    <w:p w14:paraId="2829C5DF" w14:textId="77777777" w:rsidR="002D5C6D" w:rsidRDefault="002D5C6D" w:rsidP="002D5C6D">
      <w:r>
        <w:t xml:space="preserve">A year earlier, </w:t>
      </w:r>
      <w:r w:rsidRPr="00334081">
        <w:rPr>
          <w:rStyle w:val="StyleUnderline"/>
        </w:rPr>
        <w:t>at the 67th IAC meeting in Guadalajara, Mexico, Musk had revealed that he had built his vast business empire primarily in order to make colonization of other planets possible, and presented a compelling plan for how to get to Mars.</w:t>
      </w:r>
      <w:r>
        <w:t xml:space="preserve"> His glimmering visions of a terraformed planet, clean, orderly Martian settlements, and low estimated ticket price stoked his audience’s breathless desire to venture into the cosmos.</w:t>
      </w:r>
    </w:p>
    <w:p w14:paraId="6598B3E8" w14:textId="77777777" w:rsidR="002D5C6D" w:rsidRPr="00334081" w:rsidRDefault="002D5C6D" w:rsidP="002D5C6D">
      <w:pPr>
        <w:rPr>
          <w:rStyle w:val="StyleUnderline"/>
        </w:rPr>
      </w:pPr>
      <w:r>
        <w:t>However</w:t>
      </w:r>
      <w:r w:rsidRPr="00334081">
        <w:rPr>
          <w:rStyle w:val="StyleUnderline"/>
        </w:rPr>
        <w:t>, in addressing questions from the audience, Musk evaded practical questions such as who ought to make the dangerous first trips and how he expected to handle the problem of human waste. His focus on innovation reflects a current surge in enthusiasm for triumphant technological solutions to local- and global-scale problems and a longstanding disdain for the mundane and messy.</w:t>
      </w:r>
    </w:p>
    <w:p w14:paraId="2E3AB874" w14:textId="77777777" w:rsidR="002D5C6D" w:rsidRDefault="002D5C6D" w:rsidP="002D5C6D">
      <w:r>
        <w:t xml:space="preserve">Nearly half a century has passed since human feet last touched the surface of another celestial body. In the time since astronaut Eugene Cernan’s final steps on the Moon, we’ve sent uncrewed spacecraft near and far—to planets, moons, asteroids, comets, and </w:t>
      </w:r>
      <w:r>
        <w:lastRenderedPageBreak/>
        <w:t>dwarf planets, even to the very edges of the solar system. Human explorers, however, haven’t ventured beyond low-Earth orbit since 1972.</w:t>
      </w:r>
    </w:p>
    <w:p w14:paraId="1DC30692" w14:textId="77777777" w:rsidR="002D5C6D" w:rsidRPr="00334081" w:rsidRDefault="002D5C6D" w:rsidP="002D5C6D">
      <w:pPr>
        <w:rPr>
          <w:rStyle w:val="StyleUnderline"/>
        </w:rPr>
      </w:pPr>
      <w:r w:rsidRPr="00334081">
        <w:rPr>
          <w:rStyle w:val="StyleUnderline"/>
        </w:rPr>
        <w:t>That hasn’t stopped dreamers and the practical-minded alike from contemplating what our next steps into the mythical final frontier should be.</w:t>
      </w:r>
    </w:p>
    <w:p w14:paraId="5DDFCD01" w14:textId="77777777" w:rsidR="002D5C6D" w:rsidRPr="00334081" w:rsidRDefault="002D5C6D" w:rsidP="002D5C6D">
      <w:pPr>
        <w:rPr>
          <w:rStyle w:val="Emphasis"/>
        </w:rPr>
      </w:pPr>
      <w:r>
        <w:t xml:space="preserve">As our closest neighbor and host to a bevy of robotic spacecraft that have gone before, </w:t>
      </w:r>
      <w:r w:rsidRPr="00CC267B">
        <w:rPr>
          <w:rStyle w:val="StyleUnderline"/>
          <w:highlight w:val="green"/>
        </w:rPr>
        <w:t>Mars is a popular destination</w:t>
      </w:r>
      <w:r w:rsidRPr="00334081">
        <w:rPr>
          <w:rStyle w:val="StyleUnderline"/>
        </w:rPr>
        <w:t xml:space="preserve"> among those who yearn to make new footprints on an untrammeled world. </w:t>
      </w:r>
      <w:r>
        <w:t xml:space="preserve">Even before the Moon became the established finish line of the Cold War </w:t>
      </w:r>
      <w:r w:rsidRPr="003845E6">
        <w:t>Space Race,</w:t>
      </w:r>
      <w:r w:rsidRPr="00334081">
        <w:rPr>
          <w:rStyle w:val="Emphasis"/>
        </w:rPr>
        <w:t xml:space="preserve"> leaders of the American and Soviet space programs envisioned Mars </w:t>
      </w:r>
      <w:r w:rsidRPr="00CC267B">
        <w:rPr>
          <w:rStyle w:val="Emphasis"/>
          <w:highlight w:val="green"/>
        </w:rPr>
        <w:t>as humankind’s first stop in exploring the cosmos.</w:t>
      </w:r>
    </w:p>
    <w:p w14:paraId="6DC88184" w14:textId="77777777" w:rsidR="002D5C6D" w:rsidRPr="00334081" w:rsidRDefault="002D5C6D" w:rsidP="002D5C6D">
      <w:pPr>
        <w:rPr>
          <w:rStyle w:val="StyleUnderline"/>
        </w:rPr>
      </w:pPr>
      <w:r w:rsidRPr="00CC267B">
        <w:rPr>
          <w:rStyle w:val="Emphasis"/>
          <w:highlight w:val="green"/>
        </w:rPr>
        <w:t xml:space="preserve">U.S. federal plans for planetary exploration have </w:t>
      </w:r>
      <w:r w:rsidRPr="00CC267B">
        <w:rPr>
          <w:rStyle w:val="Emphasis"/>
        </w:rPr>
        <w:t xml:space="preserve">waxed and </w:t>
      </w:r>
      <w:r w:rsidRPr="00CC267B">
        <w:rPr>
          <w:rStyle w:val="Emphasis"/>
          <w:highlight w:val="green"/>
        </w:rPr>
        <w:t xml:space="preserve">waned </w:t>
      </w:r>
      <w:r w:rsidRPr="00CC267B">
        <w:rPr>
          <w:rStyle w:val="Emphasis"/>
        </w:rPr>
        <w:t>since the days of NASA’s Project Apollo</w:t>
      </w:r>
      <w:r w:rsidRPr="00CC267B">
        <w:t>, during which American men traveled to the moon and back nine times</w:t>
      </w:r>
      <w:r>
        <w:t xml:space="preserve"> from 1963-1972. Following legislative wrangling over the proposed Asteroid Return Mission during the Obama administration, </w:t>
      </w:r>
      <w:r w:rsidRPr="00334081">
        <w:rPr>
          <w:rStyle w:val="StyleUnderline"/>
        </w:rPr>
        <w:t xml:space="preserve">Donald </w:t>
      </w:r>
      <w:r w:rsidRPr="00CC267B">
        <w:rPr>
          <w:rStyle w:val="StyleUnderline"/>
          <w:highlight w:val="green"/>
        </w:rPr>
        <w:t>Trump</w:t>
      </w:r>
      <w:r w:rsidRPr="00334081">
        <w:rPr>
          <w:rStyle w:val="StyleUnderline"/>
        </w:rPr>
        <w:t xml:space="preserve"> resuscitated George W. Bush’s </w:t>
      </w:r>
      <w:r w:rsidRPr="00CC267B">
        <w:rPr>
          <w:rStyle w:val="StyleUnderline"/>
          <w:highlight w:val="green"/>
        </w:rPr>
        <w:t>promise to return</w:t>
      </w:r>
      <w:r w:rsidRPr="00334081">
        <w:rPr>
          <w:rStyle w:val="StyleUnderline"/>
        </w:rPr>
        <w:t xml:space="preserve"> to the Moon and move on to Mars—and </w:t>
      </w:r>
      <w:r w:rsidRPr="00334081">
        <w:rPr>
          <w:rStyle w:val="Emphasis"/>
        </w:rPr>
        <w:t xml:space="preserve">like his predecessor, he </w:t>
      </w:r>
      <w:r w:rsidRPr="00CC267B">
        <w:rPr>
          <w:rStyle w:val="Emphasis"/>
          <w:highlight w:val="green"/>
        </w:rPr>
        <w:t>did not offer concrete plans for doing so.</w:t>
      </w:r>
    </w:p>
    <w:p w14:paraId="401DA335" w14:textId="77777777" w:rsidR="002D5C6D" w:rsidRPr="00334081" w:rsidRDefault="002D5C6D" w:rsidP="002D5C6D">
      <w:pPr>
        <w:rPr>
          <w:rStyle w:val="StyleUnderline"/>
        </w:rPr>
      </w:pPr>
      <w:r>
        <w:t>However</w:t>
      </w:r>
      <w:r w:rsidRPr="00334081">
        <w:rPr>
          <w:rStyle w:val="Emphasis"/>
        </w:rPr>
        <w:t xml:space="preserve">, </w:t>
      </w:r>
      <w:r w:rsidRPr="00CC267B">
        <w:rPr>
          <w:rStyle w:val="Emphasis"/>
          <w:highlight w:val="green"/>
        </w:rPr>
        <w:t>with the rise of a thriving private space industry</w:t>
      </w:r>
      <w:r w:rsidRPr="00334081">
        <w:rPr>
          <w:rStyle w:val="Emphasis"/>
        </w:rPr>
        <w:t xml:space="preserve">, presidents and </w:t>
      </w:r>
      <w:r w:rsidRPr="00CC267B">
        <w:rPr>
          <w:rStyle w:val="Emphasis"/>
          <w:highlight w:val="green"/>
        </w:rPr>
        <w:t>legislators no longer hold exclusive authority</w:t>
      </w:r>
      <w:r w:rsidRPr="00334081">
        <w:rPr>
          <w:rStyle w:val="Emphasis"/>
        </w:rPr>
        <w:t xml:space="preserve"> over extraterrestrial planning</w:t>
      </w:r>
      <w:r>
        <w:t xml:space="preserve">. Tech billionaires, </w:t>
      </w:r>
      <w:r w:rsidRPr="00334081">
        <w:rPr>
          <w:rStyle w:val="StyleUnderline"/>
        </w:rPr>
        <w:t>aging Apollo astronauts, and nonprofit space enthusiast foundations have lately emerged as practical power players.</w:t>
      </w:r>
    </w:p>
    <w:p w14:paraId="4C0B04A4" w14:textId="77777777" w:rsidR="002D5C6D" w:rsidRPr="00334081" w:rsidRDefault="002D5C6D" w:rsidP="002D5C6D">
      <w:pPr>
        <w:rPr>
          <w:rStyle w:val="StyleUnderline"/>
        </w:rPr>
      </w:pPr>
      <w:r w:rsidRPr="00CC267B">
        <w:rPr>
          <w:rStyle w:val="Emphasis"/>
          <w:highlight w:val="green"/>
        </w:rPr>
        <w:t>Musk and</w:t>
      </w:r>
      <w:r w:rsidRPr="00334081">
        <w:rPr>
          <w:rStyle w:val="Emphasis"/>
        </w:rPr>
        <w:t xml:space="preserve"> Blue Origin CEO Jeff </w:t>
      </w:r>
      <w:r w:rsidRPr="00CC267B">
        <w:rPr>
          <w:rStyle w:val="Emphasis"/>
          <w:highlight w:val="green"/>
        </w:rPr>
        <w:t>Bezos</w:t>
      </w:r>
      <w:r w:rsidRPr="00334081">
        <w:rPr>
          <w:rStyle w:val="Emphasis"/>
        </w:rPr>
        <w:t xml:space="preserve"> have both </w:t>
      </w:r>
      <w:r w:rsidRPr="00CC267B">
        <w:rPr>
          <w:rStyle w:val="Emphasis"/>
          <w:highlight w:val="green"/>
        </w:rPr>
        <w:t>declared Mars a target</w:t>
      </w:r>
      <w:r w:rsidRPr="00334081">
        <w:rPr>
          <w:rStyle w:val="Emphasis"/>
        </w:rPr>
        <w:t xml:space="preserve"> for their burgeoning aerospace businesses</w:t>
      </w:r>
      <w:r>
        <w:t>. In 2015,</w:t>
      </w:r>
      <w:r w:rsidRPr="00334081">
        <w:rPr>
          <w:rStyle w:val="StyleUnderline"/>
        </w:rPr>
        <w:t xml:space="preserve"> the nonprofit Interplanetary Society successfully launched a citizen-funded propulsion system that uses solar energy as a kind of cosmic sail. Enthusiast organizations from the Mars Society to Apollo 11 astronaut Buzz Aldrin’s ShareSpace Foundation all promise that with a little imagination—and money—humans will reach Mars within the next few decades.</w:t>
      </w:r>
    </w:p>
    <w:p w14:paraId="5DBDDFFE" w14:textId="77777777" w:rsidR="002D5C6D" w:rsidRPr="00334081" w:rsidRDefault="002D5C6D" w:rsidP="002D5C6D">
      <w:pPr>
        <w:rPr>
          <w:rStyle w:val="Emphasis"/>
        </w:rPr>
      </w:pPr>
      <w:r>
        <w:t xml:space="preserve">While the thrill of exploration yielded “flags and footprints” on the Moon, </w:t>
      </w:r>
      <w:r w:rsidRPr="00CC267B">
        <w:rPr>
          <w:rStyle w:val="Emphasis"/>
          <w:highlight w:val="green"/>
        </w:rPr>
        <w:t>it takes more than a few small steps to turn a frontier into a colony</w:t>
      </w:r>
      <w:r w:rsidRPr="00334081">
        <w:rPr>
          <w:rStyle w:val="Emphasis"/>
        </w:rPr>
        <w:t xml:space="preserve">. If humanity is to become a truly multi-planet species, </w:t>
      </w:r>
      <w:r w:rsidRPr="00CC267B">
        <w:rPr>
          <w:rStyle w:val="Emphasis"/>
          <w:highlight w:val="green"/>
        </w:rPr>
        <w:t xml:space="preserve">we must develop both the will and the means to go and </w:t>
      </w:r>
      <w:r w:rsidRPr="00CC267B">
        <w:rPr>
          <w:rStyle w:val="Emphasis"/>
        </w:rPr>
        <w:t xml:space="preserve">to </w:t>
      </w:r>
      <w:r w:rsidRPr="00CC267B">
        <w:rPr>
          <w:rStyle w:val="Emphasis"/>
          <w:highlight w:val="green"/>
        </w:rPr>
        <w:t xml:space="preserve">stay </w:t>
      </w:r>
      <w:r w:rsidRPr="00CC267B">
        <w:rPr>
          <w:rStyle w:val="Emphasis"/>
        </w:rPr>
        <w:t>put.</w:t>
      </w:r>
    </w:p>
    <w:p w14:paraId="5846FA00" w14:textId="77777777" w:rsidR="002D5C6D" w:rsidRPr="00334081" w:rsidRDefault="002D5C6D" w:rsidP="002D5C6D">
      <w:pPr>
        <w:rPr>
          <w:rStyle w:val="StyleUnderline"/>
        </w:rPr>
      </w:pPr>
      <w:r w:rsidRPr="00334081">
        <w:rPr>
          <w:rStyle w:val="StyleUnderline"/>
        </w:rPr>
        <w:t>Getting there is only the first challenge. Figuring out what to do once humans arrive is much harder.</w:t>
      </w:r>
    </w:p>
    <w:p w14:paraId="35F1ACF7" w14:textId="77777777" w:rsidR="002D5C6D" w:rsidRPr="00812E33" w:rsidRDefault="002D5C6D" w:rsidP="002D5C6D">
      <w:pPr>
        <w:pStyle w:val="Heading4"/>
        <w:rPr>
          <w:rStyle w:val="Style13ptBold"/>
          <w:u w:val="single"/>
        </w:rPr>
      </w:pPr>
      <w:r>
        <w:t xml:space="preserve">Space colonization causes species diversification – </w:t>
      </w:r>
      <w:r w:rsidRPr="00812E33">
        <w:rPr>
          <w:u w:val="single"/>
        </w:rPr>
        <w:t>extinction</w:t>
      </w:r>
      <w:r>
        <w:t xml:space="preserve"> – forecloses </w:t>
      </w:r>
      <w:r w:rsidRPr="00812E33">
        <w:rPr>
          <w:u w:val="single"/>
        </w:rPr>
        <w:t>governance</w:t>
      </w:r>
      <w:r>
        <w:t xml:space="preserve">, kills </w:t>
      </w:r>
      <w:r w:rsidRPr="00812E33">
        <w:rPr>
          <w:u w:val="single"/>
        </w:rPr>
        <w:t>deterrence</w:t>
      </w:r>
      <w:r>
        <w:t xml:space="preserve">, and incentivizes </w:t>
      </w:r>
      <w:r w:rsidRPr="00812E33">
        <w:t>powerful super-weapons</w:t>
      </w:r>
    </w:p>
    <w:p w14:paraId="138546D7" w14:textId="77777777" w:rsidR="002D5C6D" w:rsidRPr="00812E33" w:rsidRDefault="002D5C6D" w:rsidP="002D5C6D">
      <w:r w:rsidRPr="00812E33">
        <w:rPr>
          <w:rStyle w:val="Style13ptBold"/>
        </w:rPr>
        <w:t>Torres 18</w:t>
      </w:r>
      <w:r w:rsidRPr="00812E33">
        <w:t xml:space="preserve"> [(Phil, the director of the Project for Human Flourishing and the author of Morality, Foresight, and Human Flourishing: An Introduction to Existential Risks.) “Why We Should Think Twice About Colonizing Space” Nautilus, 7/18/2018. https://nautil.us/why-we-should-think-twice-about-colonizing-space-7525/] BC</w:t>
      </w:r>
    </w:p>
    <w:p w14:paraId="7AFB680A" w14:textId="77777777" w:rsidR="002D5C6D" w:rsidRDefault="002D5C6D" w:rsidP="002D5C6D">
      <w:r>
        <w:t xml:space="preserve">In a recent article in Futures, which was inspired by political scientist Daniel Deudney’s forthcoming book Dark Skies, I decided to take a closer look at this question. </w:t>
      </w:r>
      <w:r w:rsidRPr="004B33C3">
        <w:rPr>
          <w:rStyle w:val="Emphasis"/>
        </w:rPr>
        <w:t xml:space="preserve">My conclusion is that in a colonized universe </w:t>
      </w:r>
      <w:r w:rsidRPr="00CC267B">
        <w:rPr>
          <w:rStyle w:val="Emphasis"/>
          <w:highlight w:val="green"/>
        </w:rPr>
        <w:t>the probability of</w:t>
      </w:r>
      <w:r w:rsidRPr="005736A0">
        <w:rPr>
          <w:rStyle w:val="Emphasis"/>
        </w:rPr>
        <w:t xml:space="preserve"> the </w:t>
      </w:r>
      <w:r w:rsidRPr="00CC267B">
        <w:rPr>
          <w:rStyle w:val="Emphasis"/>
          <w:highlight w:val="green"/>
        </w:rPr>
        <w:t>annihilation</w:t>
      </w:r>
      <w:r w:rsidRPr="005736A0">
        <w:rPr>
          <w:rStyle w:val="Emphasis"/>
        </w:rPr>
        <w:t xml:space="preserve"> of the human race </w:t>
      </w:r>
      <w:r w:rsidRPr="00CC267B">
        <w:rPr>
          <w:rStyle w:val="Emphasis"/>
          <w:highlight w:val="green"/>
        </w:rPr>
        <w:t>could</w:t>
      </w:r>
      <w:r w:rsidRPr="004B33C3">
        <w:rPr>
          <w:rStyle w:val="Emphasis"/>
        </w:rPr>
        <w:t xml:space="preserve"> actually </w:t>
      </w:r>
      <w:r w:rsidRPr="00CC267B">
        <w:rPr>
          <w:rStyle w:val="Emphasis"/>
          <w:highlight w:val="green"/>
        </w:rPr>
        <w:t>rise</w:t>
      </w:r>
      <w:r w:rsidRPr="005736A0">
        <w:rPr>
          <w:rStyle w:val="Emphasis"/>
        </w:rPr>
        <w:t xml:space="preserve"> rather than fall.</w:t>
      </w:r>
    </w:p>
    <w:p w14:paraId="19D341D8" w14:textId="77777777" w:rsidR="002D5C6D" w:rsidRDefault="002D5C6D" w:rsidP="002D5C6D">
      <w:r w:rsidRPr="005736A0">
        <w:rPr>
          <w:rStyle w:val="StyleUnderline"/>
        </w:rPr>
        <w:lastRenderedPageBreak/>
        <w:t>The argument is based on ideas from evolutionary biology and international relations theory, and it assumes that there aren’t any other technologically advanced lifeforms capable of colonizing the universe</w:t>
      </w:r>
      <w:r>
        <w:t xml:space="preserve"> (as a recent study suggests is the case).</w:t>
      </w:r>
    </w:p>
    <w:p w14:paraId="5891B8D5" w14:textId="77777777" w:rsidR="002D5C6D" w:rsidRPr="005736A0" w:rsidRDefault="002D5C6D" w:rsidP="002D5C6D">
      <w:pPr>
        <w:rPr>
          <w:rStyle w:val="StyleUnderline"/>
        </w:rPr>
      </w:pPr>
      <w:r w:rsidRPr="00CC267B">
        <w:rPr>
          <w:rStyle w:val="StyleUnderline"/>
          <w:highlight w:val="green"/>
        </w:rPr>
        <w:t xml:space="preserve">Consider </w:t>
      </w:r>
      <w:r w:rsidRPr="00CC267B">
        <w:rPr>
          <w:rStyle w:val="StyleUnderline"/>
        </w:rPr>
        <w:t xml:space="preserve">what is likely to </w:t>
      </w:r>
      <w:r w:rsidRPr="004B33C3">
        <w:rPr>
          <w:rStyle w:val="StyleUnderline"/>
        </w:rPr>
        <w:t>happen as humanity hops from Earth to Mars, and from Mars to</w:t>
      </w:r>
      <w:r w:rsidRPr="005736A0">
        <w:rPr>
          <w:rStyle w:val="StyleUnderline"/>
        </w:rPr>
        <w:t xml:space="preserve"> relatively </w:t>
      </w:r>
      <w:r w:rsidRPr="00CC267B">
        <w:rPr>
          <w:rStyle w:val="StyleUnderline"/>
          <w:highlight w:val="green"/>
        </w:rPr>
        <w:t>nearby</w:t>
      </w:r>
      <w:r w:rsidRPr="005736A0">
        <w:rPr>
          <w:rStyle w:val="StyleUnderline"/>
        </w:rPr>
        <w:t xml:space="preserve">, potentially habitable </w:t>
      </w:r>
      <w:r w:rsidRPr="00CC267B">
        <w:rPr>
          <w:rStyle w:val="StyleUnderline"/>
          <w:highlight w:val="green"/>
        </w:rPr>
        <w:t>exoplanets</w:t>
      </w:r>
      <w:r w:rsidRPr="005736A0">
        <w:rPr>
          <w:rStyle w:val="StyleUnderline"/>
        </w:rPr>
        <w:t xml:space="preserve"> like </w:t>
      </w:r>
      <w:r w:rsidRPr="005736A0">
        <w:rPr>
          <w:rStyle w:val="Emphasis"/>
        </w:rPr>
        <w:t>Epsilon Eridani b</w:t>
      </w:r>
      <w:r w:rsidRPr="005736A0">
        <w:rPr>
          <w:rStyle w:val="StyleUnderline"/>
        </w:rPr>
        <w:t xml:space="preserve">, </w:t>
      </w:r>
      <w:r w:rsidRPr="005736A0">
        <w:rPr>
          <w:rStyle w:val="Emphasis"/>
        </w:rPr>
        <w:t>Gliese 674 b</w:t>
      </w:r>
      <w:r w:rsidRPr="005736A0">
        <w:rPr>
          <w:rStyle w:val="StyleUnderline"/>
        </w:rPr>
        <w:t xml:space="preserve">, and </w:t>
      </w:r>
      <w:r w:rsidRPr="005736A0">
        <w:rPr>
          <w:rStyle w:val="Emphasis"/>
        </w:rPr>
        <w:t>Gliese 581 d</w:t>
      </w:r>
      <w:r w:rsidRPr="005736A0">
        <w:rPr>
          <w:rStyle w:val="StyleUnderline"/>
        </w:rPr>
        <w:t>.</w:t>
      </w:r>
      <w:r>
        <w:t xml:space="preserve"> </w:t>
      </w:r>
      <w:r w:rsidRPr="00CC267B">
        <w:rPr>
          <w:rStyle w:val="StyleUnderline"/>
          <w:highlight w:val="green"/>
        </w:rPr>
        <w:t>Each</w:t>
      </w:r>
      <w:r w:rsidRPr="005736A0">
        <w:rPr>
          <w:rStyle w:val="StyleUnderline"/>
        </w:rPr>
        <w:t xml:space="preserve"> of </w:t>
      </w:r>
      <w:r w:rsidRPr="004B33C3">
        <w:rPr>
          <w:rStyle w:val="StyleUnderline"/>
        </w:rPr>
        <w:t>the</w:t>
      </w:r>
      <w:r w:rsidRPr="005736A0">
        <w:rPr>
          <w:rStyle w:val="StyleUnderline"/>
        </w:rPr>
        <w:t xml:space="preserve">se planets </w:t>
      </w:r>
      <w:r w:rsidRPr="00CC267B">
        <w:rPr>
          <w:rStyle w:val="StyleUnderline"/>
          <w:highlight w:val="green"/>
        </w:rPr>
        <w:t>has its own unique environments that will drive</w:t>
      </w:r>
      <w:r w:rsidRPr="005736A0">
        <w:rPr>
          <w:rStyle w:val="StyleUnderline"/>
        </w:rPr>
        <w:t xml:space="preserve"> Darwinian </w:t>
      </w:r>
      <w:r w:rsidRPr="00CC267B">
        <w:rPr>
          <w:rStyle w:val="StyleUnderline"/>
          <w:highlight w:val="green"/>
        </w:rPr>
        <w:t>evolution</w:t>
      </w:r>
      <w:r w:rsidRPr="00CC267B">
        <w:rPr>
          <w:highlight w:val="green"/>
        </w:rPr>
        <w:t xml:space="preserve">, </w:t>
      </w:r>
      <w:r w:rsidRPr="00CC267B">
        <w:rPr>
          <w:rStyle w:val="Emphasis"/>
          <w:highlight w:val="green"/>
        </w:rPr>
        <w:t>resulting in</w:t>
      </w:r>
      <w:r w:rsidRPr="005736A0">
        <w:rPr>
          <w:rStyle w:val="Emphasis"/>
        </w:rPr>
        <w:t xml:space="preserve"> the emergence of </w:t>
      </w:r>
      <w:r w:rsidRPr="00CC267B">
        <w:rPr>
          <w:rStyle w:val="Emphasis"/>
          <w:highlight w:val="green"/>
        </w:rPr>
        <w:t>novel species</w:t>
      </w:r>
      <w:r w:rsidRPr="005736A0">
        <w:rPr>
          <w:rStyle w:val="Emphasis"/>
        </w:rPr>
        <w:t xml:space="preserve"> over time</w:t>
      </w:r>
      <w:r>
        <w:t xml:space="preserve">, </w:t>
      </w:r>
      <w:r w:rsidRPr="005736A0">
        <w:rPr>
          <w:rStyle w:val="StyleUnderline"/>
        </w:rPr>
        <w:t>just as species that migrate to a new island will evolve different traits than their parent species. The same applies to the artificial environments of spacecraft like “O’Neill Cylinders,” which are large cylindrical structures that rotate to produce artificial gravity. Insofar as future beings satisfy the basic conditions of evolution by natural selection—such as differential reproduction, heritability, and variation of traits across the population—then evolutionary pressures will yield new forms of life.</w:t>
      </w:r>
    </w:p>
    <w:p w14:paraId="696CBA83" w14:textId="77777777" w:rsidR="002D5C6D" w:rsidRPr="005736A0" w:rsidRDefault="002D5C6D" w:rsidP="002D5C6D">
      <w:pPr>
        <w:rPr>
          <w:rStyle w:val="StyleUnderline"/>
        </w:rPr>
      </w:pPr>
      <w:r w:rsidRPr="004B33C3">
        <w:rPr>
          <w:rStyle w:val="Emphasis"/>
        </w:rPr>
        <w:t xml:space="preserve">But the process of </w:t>
      </w:r>
      <w:r w:rsidRPr="00CC267B">
        <w:rPr>
          <w:rStyle w:val="Emphasis"/>
          <w:highlight w:val="green"/>
        </w:rPr>
        <w:t>“cyborgization</w:t>
      </w:r>
      <w:r w:rsidRPr="005736A0">
        <w:rPr>
          <w:rStyle w:val="Emphasis"/>
        </w:rPr>
        <w:t>”—that is, of using technology to modify and enhance our bodies and brains</w:t>
      </w:r>
      <w:r>
        <w:t>—</w:t>
      </w:r>
      <w:r w:rsidRPr="004B33C3">
        <w:rPr>
          <w:rStyle w:val="Emphasis"/>
          <w:highlight w:val="green"/>
        </w:rPr>
        <w:t>is</w:t>
      </w:r>
      <w:r w:rsidRPr="00CC267B">
        <w:rPr>
          <w:rStyle w:val="Emphasis"/>
          <w:highlight w:val="green"/>
        </w:rPr>
        <w:t xml:space="preserve"> much more likely</w:t>
      </w:r>
      <w:r w:rsidRPr="005736A0">
        <w:rPr>
          <w:rStyle w:val="Emphasis"/>
        </w:rPr>
        <w:t xml:space="preserve"> to influence the evolutionary trajectories of future populations living on exoplanets or in spacecraft.</w:t>
      </w:r>
      <w:r>
        <w:t xml:space="preserve"> </w:t>
      </w:r>
      <w:r w:rsidRPr="00CC267B">
        <w:rPr>
          <w:rStyle w:val="StyleUnderline"/>
          <w:highlight w:val="green"/>
        </w:rPr>
        <w:t>The result could be beings with completely novel cognitive architectures</w:t>
      </w:r>
      <w:r w:rsidRPr="005736A0">
        <w:rPr>
          <w:rStyle w:val="StyleUnderline"/>
        </w:rPr>
        <w:t xml:space="preserve"> (or mental abilities), emotional repertoires, physical capabilities, lifespans, and so on.</w:t>
      </w:r>
    </w:p>
    <w:p w14:paraId="0B3C2C74" w14:textId="77777777" w:rsidR="002D5C6D" w:rsidRPr="005736A0" w:rsidRDefault="002D5C6D" w:rsidP="002D5C6D">
      <w:pPr>
        <w:rPr>
          <w:rStyle w:val="Emphasis"/>
        </w:rPr>
      </w:pPr>
      <w:r>
        <w:t xml:space="preserve">In other words, </w:t>
      </w:r>
      <w:r w:rsidRPr="00CC267B">
        <w:rPr>
          <w:rStyle w:val="Emphasis"/>
          <w:highlight w:val="green"/>
        </w:rPr>
        <w:t>natural selection and cyborgization</w:t>
      </w:r>
      <w:r w:rsidRPr="005736A0">
        <w:rPr>
          <w:rStyle w:val="Emphasis"/>
        </w:rPr>
        <w:t xml:space="preserve"> as humanity spreads throughout the cosmos will </w:t>
      </w:r>
      <w:r w:rsidRPr="00CC267B">
        <w:rPr>
          <w:rStyle w:val="Emphasis"/>
          <w:highlight w:val="green"/>
        </w:rPr>
        <w:t>result in species diversification</w:t>
      </w:r>
      <w:r w:rsidRPr="005736A0">
        <w:rPr>
          <w:rStyle w:val="Emphasis"/>
        </w:rPr>
        <w:t>.</w:t>
      </w:r>
      <w:r>
        <w:t xml:space="preserve"> At the same time, </w:t>
      </w:r>
      <w:r w:rsidRPr="005736A0">
        <w:rPr>
          <w:rStyle w:val="StyleUnderline"/>
        </w:rPr>
        <w:t>expanding across space will also result in ideological diversification</w:t>
      </w:r>
      <w:r>
        <w:t xml:space="preserve">. </w:t>
      </w:r>
      <w:r w:rsidRPr="005736A0">
        <w:rPr>
          <w:rStyle w:val="Emphasis"/>
        </w:rPr>
        <w:t xml:space="preserve">Space-hopping </w:t>
      </w:r>
      <w:r w:rsidRPr="00CC267B">
        <w:rPr>
          <w:rStyle w:val="Emphasis"/>
          <w:highlight w:val="green"/>
        </w:rPr>
        <w:t>populations will create their own cultures, languages, governments,</w:t>
      </w:r>
      <w:r w:rsidRPr="005736A0">
        <w:rPr>
          <w:rStyle w:val="Emphasis"/>
        </w:rPr>
        <w:t xml:space="preserve"> political </w:t>
      </w:r>
      <w:r w:rsidRPr="00CC267B">
        <w:rPr>
          <w:rStyle w:val="Emphasis"/>
          <w:highlight w:val="green"/>
        </w:rPr>
        <w:t>institutions</w:t>
      </w:r>
      <w:r w:rsidRPr="005736A0">
        <w:rPr>
          <w:rStyle w:val="Emphasis"/>
        </w:rPr>
        <w:t xml:space="preserve">, </w:t>
      </w:r>
      <w:r w:rsidRPr="00CC267B">
        <w:rPr>
          <w:rStyle w:val="Emphasis"/>
          <w:highlight w:val="green"/>
        </w:rPr>
        <w:t xml:space="preserve">religions, technologies, </w:t>
      </w:r>
      <w:r w:rsidRPr="00CC267B">
        <w:rPr>
          <w:rStyle w:val="Emphasis"/>
        </w:rPr>
        <w:t>rituals, norms,</w:t>
      </w:r>
      <w:r w:rsidRPr="005736A0">
        <w:rPr>
          <w:rStyle w:val="Emphasis"/>
        </w:rPr>
        <w:t xml:space="preserve"> worldviews, </w:t>
      </w:r>
      <w:r w:rsidRPr="00CC267B">
        <w:rPr>
          <w:rStyle w:val="Emphasis"/>
          <w:highlight w:val="green"/>
        </w:rPr>
        <w:t>and so on</w:t>
      </w:r>
      <w:r>
        <w:t xml:space="preserve">. As a result, </w:t>
      </w:r>
      <w:r w:rsidRPr="00CC267B">
        <w:rPr>
          <w:rStyle w:val="StyleUnderline"/>
          <w:highlight w:val="green"/>
        </w:rPr>
        <w:t>different species will find it</w:t>
      </w:r>
      <w:r w:rsidRPr="005736A0">
        <w:rPr>
          <w:rStyle w:val="StyleUnderline"/>
        </w:rPr>
        <w:t xml:space="preserve"> increasingly </w:t>
      </w:r>
      <w:r w:rsidRPr="00CC267B">
        <w:rPr>
          <w:rStyle w:val="StyleUnderline"/>
          <w:highlight w:val="green"/>
        </w:rPr>
        <w:t>difficult</w:t>
      </w:r>
      <w:r w:rsidRPr="005736A0">
        <w:rPr>
          <w:rStyle w:val="StyleUnderline"/>
        </w:rPr>
        <w:t xml:space="preserve"> over time </w:t>
      </w:r>
      <w:r w:rsidRPr="00CC267B">
        <w:rPr>
          <w:rStyle w:val="StyleUnderline"/>
          <w:highlight w:val="green"/>
        </w:rPr>
        <w:t>to understand</w:t>
      </w:r>
      <w:r w:rsidRPr="005736A0">
        <w:rPr>
          <w:rStyle w:val="StyleUnderline"/>
        </w:rPr>
        <w:t xml:space="preserve"> each other’s </w:t>
      </w:r>
      <w:r w:rsidRPr="00CC267B">
        <w:rPr>
          <w:rStyle w:val="StyleUnderline"/>
          <w:highlight w:val="green"/>
        </w:rPr>
        <w:t>motivations, intentions</w:t>
      </w:r>
      <w:r w:rsidRPr="005736A0">
        <w:rPr>
          <w:rStyle w:val="StyleUnderline"/>
        </w:rPr>
        <w:t xml:space="preserve">, behaviors, </w:t>
      </w:r>
      <w:r w:rsidRPr="00CC267B">
        <w:rPr>
          <w:rStyle w:val="StyleUnderline"/>
          <w:highlight w:val="green"/>
        </w:rPr>
        <w:t>decisions, and so on. It could</w:t>
      </w:r>
      <w:r w:rsidRPr="005736A0">
        <w:rPr>
          <w:rStyle w:val="StyleUnderline"/>
        </w:rPr>
        <w:t xml:space="preserve"> even </w:t>
      </w:r>
      <w:r w:rsidRPr="00CC267B">
        <w:rPr>
          <w:rStyle w:val="StyleUnderline"/>
          <w:highlight w:val="green"/>
        </w:rPr>
        <w:t xml:space="preserve">make </w:t>
      </w:r>
      <w:r w:rsidRPr="00CC267B">
        <w:rPr>
          <w:rStyle w:val="Emphasis"/>
          <w:highlight w:val="green"/>
        </w:rPr>
        <w:t>communication</w:t>
      </w:r>
      <w:r w:rsidRPr="005736A0">
        <w:rPr>
          <w:rStyle w:val="Emphasis"/>
        </w:rPr>
        <w:t xml:space="preserve"> between species with alien languages almost </w:t>
      </w:r>
      <w:r w:rsidRPr="00CC267B">
        <w:rPr>
          <w:rStyle w:val="Emphasis"/>
          <w:highlight w:val="green"/>
        </w:rPr>
        <w:t>impossible</w:t>
      </w:r>
      <w:r>
        <w:t xml:space="preserve">. Furthermore, </w:t>
      </w:r>
      <w:r w:rsidRPr="005736A0">
        <w:rPr>
          <w:rStyle w:val="StyleUnderline"/>
        </w:rPr>
        <w:t xml:space="preserve">some </w:t>
      </w:r>
      <w:r w:rsidRPr="00CC267B">
        <w:rPr>
          <w:rStyle w:val="StyleUnderline"/>
        </w:rPr>
        <w:t>species might begin to wonder</w:t>
      </w:r>
      <w:r w:rsidRPr="005736A0">
        <w:rPr>
          <w:rStyle w:val="StyleUnderline"/>
        </w:rPr>
        <w:t xml:space="preserve"> whether the proverbial “Other” is conscious.</w:t>
      </w:r>
      <w:r>
        <w:t xml:space="preserve"> This matters because </w:t>
      </w:r>
      <w:r w:rsidRPr="005736A0">
        <w:rPr>
          <w:rStyle w:val="Emphasis"/>
        </w:rPr>
        <w:t xml:space="preserve">if a species Y cannot consciously experience pain, then another species X might not feel morally obligated to care about Y. </w:t>
      </w:r>
      <w:r>
        <w:t xml:space="preserve">After all, </w:t>
      </w:r>
      <w:r w:rsidRPr="005736A0">
        <w:rPr>
          <w:rStyle w:val="StyleUnderline"/>
        </w:rPr>
        <w:t>we don’t worry about kicking stones down the street because we don’t believe that rocks can feel pain</w:t>
      </w:r>
      <w:r>
        <w:t xml:space="preserve">. Thus, as I write in the paper, phylogenetic and </w:t>
      </w:r>
      <w:r w:rsidRPr="00CC267B">
        <w:rPr>
          <w:rStyle w:val="Emphasis"/>
          <w:highlight w:val="green"/>
        </w:rPr>
        <w:t>ideological diversification will engender a situation in which</w:t>
      </w:r>
      <w:r w:rsidRPr="005736A0">
        <w:rPr>
          <w:rStyle w:val="Emphasis"/>
        </w:rPr>
        <w:t xml:space="preserve"> many </w:t>
      </w:r>
      <w:r w:rsidRPr="00CC267B">
        <w:rPr>
          <w:rStyle w:val="Emphasis"/>
          <w:highlight w:val="green"/>
        </w:rPr>
        <w:t>species will be</w:t>
      </w:r>
      <w:r w:rsidRPr="005736A0">
        <w:rPr>
          <w:rStyle w:val="Emphasis"/>
        </w:rPr>
        <w:t xml:space="preserve"> “not merely aliens to each other but, more significantly, </w:t>
      </w:r>
      <w:r w:rsidRPr="00CC267B">
        <w:rPr>
          <w:rStyle w:val="Emphasis"/>
          <w:highlight w:val="green"/>
        </w:rPr>
        <w:t>alienated from each other</w:t>
      </w:r>
      <w:r w:rsidRPr="005736A0">
        <w:rPr>
          <w:rStyle w:val="Emphasis"/>
        </w:rPr>
        <w:t>.”</w:t>
      </w:r>
    </w:p>
    <w:p w14:paraId="1E821118" w14:textId="77777777" w:rsidR="002D5C6D" w:rsidRPr="005736A0" w:rsidRDefault="002D5C6D" w:rsidP="002D5C6D">
      <w:pPr>
        <w:rPr>
          <w:rStyle w:val="Emphasis"/>
        </w:rPr>
      </w:pPr>
      <w:r>
        <w:t xml:space="preserve">But this yields some problems. First, </w:t>
      </w:r>
      <w:r w:rsidRPr="00CC267B">
        <w:rPr>
          <w:rStyle w:val="Emphasis"/>
          <w:highlight w:val="green"/>
        </w:rPr>
        <w:t>extreme differences</w:t>
      </w:r>
      <w:r w:rsidRPr="005736A0">
        <w:rPr>
          <w:rStyle w:val="Emphasis"/>
        </w:rPr>
        <w:t xml:space="preserve"> like those just listed </w:t>
      </w:r>
      <w:r w:rsidRPr="00BF4745">
        <w:rPr>
          <w:rStyle w:val="Emphasis"/>
        </w:rPr>
        <w:t xml:space="preserve">will </w:t>
      </w:r>
      <w:r w:rsidRPr="00CC267B">
        <w:rPr>
          <w:rStyle w:val="Emphasis"/>
          <w:highlight w:val="green"/>
        </w:rPr>
        <w:t>undercut trust</w:t>
      </w:r>
      <w:r w:rsidRPr="005736A0">
        <w:rPr>
          <w:rStyle w:val="Emphasis"/>
        </w:rPr>
        <w:t xml:space="preserve"> between species. If you don’t trust that your neighbor isn’t going to steal from, harm, or kill you, then </w:t>
      </w:r>
      <w:r w:rsidRPr="00CC267B">
        <w:rPr>
          <w:rStyle w:val="Emphasis"/>
          <w:highlight w:val="green"/>
        </w:rPr>
        <w:t>you’re going to be suspicious</w:t>
      </w:r>
      <w:r w:rsidRPr="005736A0">
        <w:rPr>
          <w:rStyle w:val="Emphasis"/>
        </w:rPr>
        <w:t xml:space="preserve"> of your neighbor</w:t>
      </w:r>
      <w:r>
        <w:t>. And</w:t>
      </w:r>
      <w:r w:rsidRPr="005736A0">
        <w:rPr>
          <w:rStyle w:val="StyleUnderline"/>
        </w:rPr>
        <w:t xml:space="preserve"> if you’re suspicious of your neighbor, </w:t>
      </w:r>
      <w:r w:rsidRPr="00CC267B">
        <w:rPr>
          <w:rStyle w:val="StyleUnderline"/>
          <w:highlight w:val="green"/>
        </w:rPr>
        <w:t xml:space="preserve">you might want an </w:t>
      </w:r>
      <w:r w:rsidRPr="00CC267B">
        <w:rPr>
          <w:rStyle w:val="Emphasis"/>
          <w:highlight w:val="green"/>
        </w:rPr>
        <w:t>effective</w:t>
      </w:r>
      <w:r w:rsidRPr="005736A0">
        <w:rPr>
          <w:rStyle w:val="Emphasis"/>
        </w:rPr>
        <w:t xml:space="preserve"> </w:t>
      </w:r>
      <w:r w:rsidRPr="00CC267B">
        <w:rPr>
          <w:rStyle w:val="Emphasis"/>
          <w:highlight w:val="green"/>
        </w:rPr>
        <w:t>defense strategy</w:t>
      </w:r>
      <w:r w:rsidRPr="005736A0">
        <w:rPr>
          <w:rStyle w:val="Emphasis"/>
        </w:rPr>
        <w:t xml:space="preserve"> to stop an attack</w:t>
      </w:r>
      <w:r w:rsidRPr="005736A0">
        <w:rPr>
          <w:rStyle w:val="StyleUnderline"/>
        </w:rPr>
        <w:t>—just in case one were to happen</w:t>
      </w:r>
      <w:r w:rsidRPr="00BF4745">
        <w:t xml:space="preserve">. </w:t>
      </w:r>
      <w:r w:rsidRPr="00CC267B">
        <w:rPr>
          <w:rStyle w:val="Emphasis"/>
          <w:highlight w:val="green"/>
        </w:rPr>
        <w:t>But your neighbor might reason the same</w:t>
      </w:r>
      <w:r w:rsidRPr="005736A0">
        <w:rPr>
          <w:rStyle w:val="Emphasis"/>
        </w:rPr>
        <w:t xml:space="preserve"> way</w:t>
      </w:r>
      <w:r>
        <w:t xml:space="preserve">: she’s not entirely sure that you won’t kill her, so she establishes a defense as well. </w:t>
      </w:r>
      <w:r w:rsidRPr="005736A0">
        <w:rPr>
          <w:rStyle w:val="Emphasis"/>
        </w:rPr>
        <w:t xml:space="preserve">The problem is that, </w:t>
      </w:r>
      <w:r w:rsidRPr="00CC267B">
        <w:rPr>
          <w:rStyle w:val="Emphasis"/>
          <w:highlight w:val="green"/>
        </w:rPr>
        <w:t>since you don’t fully trust her, you wonder whether her defense is</w:t>
      </w:r>
      <w:r w:rsidRPr="005736A0">
        <w:rPr>
          <w:rStyle w:val="Emphasis"/>
        </w:rPr>
        <w:t xml:space="preserve"> actually </w:t>
      </w:r>
      <w:r w:rsidRPr="00CC267B">
        <w:rPr>
          <w:rStyle w:val="Emphasis"/>
          <w:highlight w:val="green"/>
        </w:rPr>
        <w:t>part of an attack plan</w:t>
      </w:r>
      <w:r>
        <w:t xml:space="preserve">. </w:t>
      </w:r>
      <w:r w:rsidRPr="005736A0">
        <w:rPr>
          <w:rStyle w:val="StyleUnderline"/>
        </w:rPr>
        <w:t xml:space="preserve">So you start carrying a knife around with you, which she interprets as a threat to her, thus leading her to buy a gun, and so on. </w:t>
      </w:r>
      <w:r w:rsidRPr="005736A0">
        <w:rPr>
          <w:rStyle w:val="StyleUnderline"/>
        </w:rPr>
        <w:lastRenderedPageBreak/>
        <w:t xml:space="preserve">Within the field of international relations, </w:t>
      </w:r>
      <w:r w:rsidRPr="005736A0">
        <w:rPr>
          <w:rStyle w:val="Emphasis"/>
        </w:rPr>
        <w:t xml:space="preserve">this is called </w:t>
      </w:r>
      <w:r w:rsidRPr="00CC267B">
        <w:rPr>
          <w:rStyle w:val="Emphasis"/>
          <w:highlight w:val="green"/>
        </w:rPr>
        <w:t>the “security dilemma</w:t>
      </w:r>
      <w:r w:rsidRPr="005736A0">
        <w:rPr>
          <w:rStyle w:val="Emphasis"/>
        </w:rPr>
        <w:t xml:space="preserve">,” and it </w:t>
      </w:r>
      <w:r w:rsidRPr="00CC267B">
        <w:rPr>
          <w:rStyle w:val="Emphasis"/>
          <w:highlight w:val="green"/>
        </w:rPr>
        <w:t>results in a spiral of militarization</w:t>
      </w:r>
      <w:r w:rsidRPr="005736A0">
        <w:rPr>
          <w:rStyle w:val="Emphasis"/>
        </w:rPr>
        <w:t xml:space="preserve"> that can significantly increase the probability of conflict, even in cases where all actors have genuinely peaceful intentions.</w:t>
      </w:r>
    </w:p>
    <w:p w14:paraId="7ED68CF9" w14:textId="77777777" w:rsidR="002D5C6D" w:rsidRDefault="002D5C6D" w:rsidP="002D5C6D">
      <w:r>
        <w:t xml:space="preserve">So, </w:t>
      </w:r>
      <w:r w:rsidRPr="005736A0">
        <w:rPr>
          <w:rStyle w:val="StyleUnderline"/>
        </w:rPr>
        <w:t>how can actors extricate themselves from the security dilemma if they can’t fully trust each other</w:t>
      </w:r>
      <w:r>
        <w:t>? On the level of individuals, one solution has involved what Thomas Hobbes’ calls the “Leviathan.” The key idea is that people get together and say, “Look, since we can’t fully trust each other, let’s establish an independent governing system—a referee of sorts—that has a monopoly on the legitimate use of force. By replacing anarchy with hierarchy, we can also replace the constant threat of harm with law and order.” Hobbes didn’t believe that this happened historically, only that this predicament is what justifies the existence of the state. According to Steven Pinker, the Leviathan is a major reason that violence has declined in recent centuries.</w:t>
      </w:r>
    </w:p>
    <w:p w14:paraId="07EB22B3" w14:textId="77777777" w:rsidR="002D5C6D" w:rsidRPr="00BF4745" w:rsidRDefault="002D5C6D" w:rsidP="002D5C6D">
      <w:pPr>
        <w:rPr>
          <w:rStyle w:val="Emphasis"/>
        </w:rPr>
      </w:pPr>
      <w:r w:rsidRPr="005736A0">
        <w:rPr>
          <w:rStyle w:val="StyleUnderline"/>
        </w:rPr>
        <w:t xml:space="preserve">The point is that if </w:t>
      </w:r>
      <w:r w:rsidRPr="00CC267B">
        <w:rPr>
          <w:rStyle w:val="StyleUnderline"/>
          <w:highlight w:val="green"/>
        </w:rPr>
        <w:t>individuals</w:t>
      </w:r>
      <w:r w:rsidRPr="005736A0">
        <w:rPr>
          <w:rStyle w:val="StyleUnderline"/>
        </w:rPr>
        <w:t>—you and I—</w:t>
      </w:r>
      <w:r w:rsidRPr="00CC267B">
        <w:rPr>
          <w:rStyle w:val="StyleUnderline"/>
          <w:highlight w:val="green"/>
        </w:rPr>
        <w:t>can overcome the constant threat of harm</w:t>
      </w:r>
      <w:r w:rsidRPr="005736A0">
        <w:rPr>
          <w:rStyle w:val="StyleUnderline"/>
        </w:rPr>
        <w:t xml:space="preserve"> posed by our neighbors by establishing a governing system, then maybe future species could get together and create some sort of cosmic governing system that could similarly guarantee peace by replacing anarchy with hierarchy.</w:t>
      </w:r>
      <w:r>
        <w:t xml:space="preserve"> Unfortunately, </w:t>
      </w:r>
      <w:r w:rsidRPr="00CC267B">
        <w:rPr>
          <w:rStyle w:val="Emphasis"/>
          <w:highlight w:val="green"/>
        </w:rPr>
        <w:t>this looks unpromising</w:t>
      </w:r>
      <w:r w:rsidRPr="005736A0">
        <w:rPr>
          <w:rStyle w:val="Emphasis"/>
        </w:rPr>
        <w:t xml:space="preserve"> within the “cosmopolitical” realm</w:t>
      </w:r>
      <w:r>
        <w:t>. One reason is that for states to maintain law and order among their citizens, their various appendages—e.g., law enforcement, courts—need to be properly coordinated. If you call the police about a robbery and they don’t show up for three weeks, then what’s the point of living in that society? You’d be just as well off on your own! The question is, then</w:t>
      </w:r>
      <w:r w:rsidRPr="005736A0">
        <w:rPr>
          <w:rStyle w:val="StyleUnderline"/>
        </w:rPr>
        <w:t>, whether the appendages of a cosmic governing system could be sufficiently well-coordinated to respond to conflicts and make top-down decisions about how to respond to particular situati</w:t>
      </w:r>
      <w:r w:rsidRPr="00BF4745">
        <w:rPr>
          <w:rStyle w:val="StyleUnderline"/>
        </w:rPr>
        <w:t>ons</w:t>
      </w:r>
      <w:r w:rsidRPr="00BF4745">
        <w:t xml:space="preserve">. To put it differently: </w:t>
      </w:r>
      <w:r w:rsidRPr="00BF4745">
        <w:rPr>
          <w:rStyle w:val="Emphasis"/>
        </w:rPr>
        <w:t>If conflict were to break out in some</w:t>
      </w:r>
      <w:r w:rsidRPr="005736A0">
        <w:rPr>
          <w:rStyle w:val="Emphasis"/>
        </w:rPr>
        <w:t xml:space="preserve"> region of the universe, </w:t>
      </w:r>
      <w:r w:rsidRPr="00BF4745">
        <w:rPr>
          <w:rStyle w:val="Emphasis"/>
        </w:rPr>
        <w:t>could the relevant governing authorities respond soon enough for it to matter, for it to make a difference?</w:t>
      </w:r>
    </w:p>
    <w:p w14:paraId="629ED26A" w14:textId="77777777" w:rsidR="002D5C6D" w:rsidRPr="005736A0" w:rsidRDefault="002D5C6D" w:rsidP="002D5C6D">
      <w:pPr>
        <w:rPr>
          <w:rStyle w:val="StyleUnderline"/>
        </w:rPr>
      </w:pPr>
      <w:r w:rsidRPr="00BF4745">
        <w:rPr>
          <w:rStyle w:val="Emphasis"/>
        </w:rPr>
        <w:t>Probably not</w:t>
      </w:r>
      <w:r w:rsidRPr="00BF4745">
        <w:t xml:space="preserve">, </w:t>
      </w:r>
      <w:r w:rsidRPr="00BF4745">
        <w:rPr>
          <w:rStyle w:val="StyleUnderline"/>
        </w:rPr>
        <w:t xml:space="preserve">because of </w:t>
      </w:r>
      <w:r w:rsidRPr="00CC267B">
        <w:rPr>
          <w:rStyle w:val="StyleUnderline"/>
          <w:highlight w:val="green"/>
        </w:rPr>
        <w:t>the</w:t>
      </w:r>
      <w:r w:rsidRPr="00BF4745">
        <w:rPr>
          <w:rStyle w:val="StyleUnderline"/>
        </w:rPr>
        <w:t xml:space="preserve"> immense </w:t>
      </w:r>
      <w:r w:rsidRPr="00CC267B">
        <w:rPr>
          <w:rStyle w:val="StyleUnderline"/>
          <w:highlight w:val="green"/>
        </w:rPr>
        <w:t>vastness of space</w:t>
      </w:r>
      <w:r>
        <w:t>. For example, consider again Epsilon Eridani b, Gliese 674 b, and Gliese 581 d</w:t>
      </w:r>
      <w:r w:rsidRPr="005736A0">
        <w:rPr>
          <w:rStyle w:val="StyleUnderline"/>
        </w:rPr>
        <w:t>. These are, respectively, 10.5, 14.8, and 20.4 light-years from Earth. This means that a signal sent as of this writing, in 2018, wouldn’t reach Gliese 581 d until 2038</w:t>
      </w:r>
      <w:r>
        <w:t xml:space="preserve">. </w:t>
      </w:r>
      <w:r w:rsidRPr="005736A0">
        <w:rPr>
          <w:rStyle w:val="StyleUnderline"/>
        </w:rPr>
        <w:t>A spaceship traveling at one-quarter the cosmic speed limit wouldn’t arrive until 2098, and a message to simply affirm that it had arrived safely wouldn’t return to Earth until 2118</w:t>
      </w:r>
      <w:r>
        <w:t xml:space="preserve">. And Gliese 581 is relatively close as far as exoplanets go. Just consider that he Andromeda Galaxy is some 2.5 million light-years from Earth and the Triangulum Galaxy about 3 million light-years away. </w:t>
      </w:r>
      <w:r w:rsidRPr="005736A0">
        <w:rPr>
          <w:rStyle w:val="StyleUnderline"/>
        </w:rPr>
        <w:t>What’s more, there are some 54 galaxies in our Local Group, which is about 10 million light-years wide, within a universe that stretches some 93 billion light-years across.</w:t>
      </w:r>
    </w:p>
    <w:p w14:paraId="01FB1EDA" w14:textId="77777777" w:rsidR="002D5C6D" w:rsidRPr="005736A0" w:rsidRDefault="002D5C6D" w:rsidP="002D5C6D">
      <w:pPr>
        <w:rPr>
          <w:rStyle w:val="Emphasis"/>
        </w:rPr>
      </w:pPr>
      <w:r w:rsidRPr="00BF4745">
        <w:rPr>
          <w:rStyle w:val="Emphasis"/>
        </w:rPr>
        <w:t xml:space="preserve">These facts </w:t>
      </w:r>
      <w:r w:rsidRPr="00BF4745">
        <w:rPr>
          <w:rStyle w:val="Emphasis"/>
          <w:highlight w:val="green"/>
        </w:rPr>
        <w:t>make it</w:t>
      </w:r>
      <w:r w:rsidRPr="00BF4745">
        <w:rPr>
          <w:rStyle w:val="Emphasis"/>
        </w:rPr>
        <w:t xml:space="preserve"> look </w:t>
      </w:r>
      <w:r w:rsidRPr="00CC267B">
        <w:rPr>
          <w:rStyle w:val="Emphasis"/>
          <w:highlight w:val="green"/>
        </w:rPr>
        <w:t>hopeless for a governing system to effectively coordinate law enforcement</w:t>
      </w:r>
      <w:r w:rsidRPr="00BF4745">
        <w:rPr>
          <w:rStyle w:val="Emphasis"/>
        </w:rPr>
        <w:t xml:space="preserve"> activities</w:t>
      </w:r>
      <w:r w:rsidRPr="005736A0">
        <w:rPr>
          <w:rStyle w:val="Emphasis"/>
        </w:rPr>
        <w:t xml:space="preserve">, judicial decisions, and so on, across cosmic distances. </w:t>
      </w:r>
      <w:r w:rsidRPr="00CC267B">
        <w:rPr>
          <w:rStyle w:val="Emphasis"/>
          <w:highlight w:val="green"/>
        </w:rPr>
        <w:t>The universe is simply too big</w:t>
      </w:r>
      <w:r w:rsidRPr="005736A0">
        <w:rPr>
          <w:rStyle w:val="Emphasis"/>
        </w:rPr>
        <w:t xml:space="preserve"> for a government to establish law and order in a top-down fashion.</w:t>
      </w:r>
    </w:p>
    <w:p w14:paraId="19DB4BB8" w14:textId="77777777" w:rsidR="002D5C6D" w:rsidRDefault="002D5C6D" w:rsidP="002D5C6D">
      <w:r>
        <w:t xml:space="preserve">But there is another strategy for achieving peace: </w:t>
      </w:r>
      <w:r w:rsidRPr="00BF4745">
        <w:rPr>
          <w:rStyle w:val="StyleUnderline"/>
        </w:rPr>
        <w:t>Future civilizations could use</w:t>
      </w:r>
      <w:r w:rsidRPr="00CC267B">
        <w:rPr>
          <w:rStyle w:val="StyleUnderline"/>
        </w:rPr>
        <w:t xml:space="preserve"> a</w:t>
      </w:r>
      <w:r w:rsidRPr="005736A0">
        <w:rPr>
          <w:rStyle w:val="StyleUnderline"/>
        </w:rPr>
        <w:t xml:space="preserve"> policy of </w:t>
      </w:r>
      <w:r w:rsidRPr="00CC267B">
        <w:rPr>
          <w:rStyle w:val="StyleUnderline"/>
          <w:highlight w:val="green"/>
        </w:rPr>
        <w:t>deterrence</w:t>
      </w:r>
      <w:r w:rsidRPr="005736A0">
        <w:rPr>
          <w:rStyle w:val="StyleUnderline"/>
        </w:rPr>
        <w:t xml:space="preserve"> to prevent other civilizations from launching first strikes</w:t>
      </w:r>
      <w:r>
        <w:t>. A policy of this sort, which must be credible to work, says: “I won’t attack you first, but if you attack me first, I have the capabilities to destroy you in retaliation.” This was the predicament of the US and Soviet Union during the Cold War, known as “mutually-assured destruction” (MAD).</w:t>
      </w:r>
    </w:p>
    <w:p w14:paraId="0CF48001" w14:textId="77777777" w:rsidR="002D5C6D" w:rsidRPr="005736A0" w:rsidRDefault="002D5C6D" w:rsidP="002D5C6D">
      <w:pPr>
        <w:rPr>
          <w:rStyle w:val="StyleUnderline"/>
        </w:rPr>
      </w:pPr>
      <w:r w:rsidRPr="00BF4745">
        <w:rPr>
          <w:rStyle w:val="Emphasis"/>
        </w:rPr>
        <w:t>But could this work</w:t>
      </w:r>
      <w:r w:rsidRPr="005736A0">
        <w:rPr>
          <w:rStyle w:val="Emphasis"/>
        </w:rPr>
        <w:t xml:space="preserve"> in the cosmopolitical realm of space? </w:t>
      </w:r>
      <w:r w:rsidRPr="00BF4745">
        <w:rPr>
          <w:rStyle w:val="Emphasis"/>
        </w:rPr>
        <w:t xml:space="preserve">It </w:t>
      </w:r>
      <w:r w:rsidRPr="00CC267B">
        <w:rPr>
          <w:rStyle w:val="Emphasis"/>
          <w:highlight w:val="green"/>
        </w:rPr>
        <w:t>seems unlikely</w:t>
      </w:r>
      <w:r>
        <w:t xml:space="preserve">. </w:t>
      </w:r>
      <w:r w:rsidRPr="005736A0">
        <w:rPr>
          <w:rStyle w:val="StyleUnderline"/>
        </w:rPr>
        <w:t xml:space="preserve">First, </w:t>
      </w:r>
      <w:r w:rsidRPr="00CC267B">
        <w:rPr>
          <w:rStyle w:val="StyleUnderline"/>
          <w:highlight w:val="green"/>
        </w:rPr>
        <w:t>consider how many future species there could be</w:t>
      </w:r>
      <w:r w:rsidRPr="005736A0">
        <w:rPr>
          <w:rStyle w:val="StyleUnderline"/>
        </w:rPr>
        <w:t xml:space="preserve">: upwards of many </w:t>
      </w:r>
      <w:r w:rsidRPr="00CC267B">
        <w:rPr>
          <w:rStyle w:val="StyleUnderline"/>
          <w:highlight w:val="green"/>
        </w:rPr>
        <w:t>billions</w:t>
      </w:r>
      <w:r>
        <w:t xml:space="preserve">. While some of these species would be too far away to pose a threat to each other—although see the qualification below—there will nonetheless exist a huge number within one’s galactic backyard. </w:t>
      </w:r>
      <w:r w:rsidRPr="005736A0">
        <w:rPr>
          <w:rStyle w:val="StyleUnderline"/>
        </w:rPr>
        <w:t xml:space="preserve">The point is that </w:t>
      </w:r>
      <w:r w:rsidRPr="00CC267B">
        <w:rPr>
          <w:rStyle w:val="StyleUnderline"/>
          <w:highlight w:val="green"/>
        </w:rPr>
        <w:t>the sheer number would make it incredibly hard</w:t>
      </w:r>
      <w:r w:rsidRPr="005736A0">
        <w:rPr>
          <w:rStyle w:val="StyleUnderline"/>
        </w:rPr>
        <w:t xml:space="preserve"> to </w:t>
      </w:r>
      <w:r w:rsidRPr="005736A0">
        <w:rPr>
          <w:rStyle w:val="StyleUnderline"/>
        </w:rPr>
        <w:lastRenderedPageBreak/>
        <w:t>determine who initiated a first strike, if one is attacked. And without a method for identifying instigators with high reliability, one’s policy of deterrence won’t be credible. And if one’s policy of deterrence isn’t credible, then one has no such policy!</w:t>
      </w:r>
    </w:p>
    <w:p w14:paraId="1ADF6CA6" w14:textId="77777777" w:rsidR="002D5C6D" w:rsidRPr="005736A0" w:rsidRDefault="002D5C6D" w:rsidP="002D5C6D">
      <w:pPr>
        <w:rPr>
          <w:rStyle w:val="Emphasis"/>
        </w:rPr>
      </w:pPr>
      <w:r>
        <w:t>Second</w:t>
      </w:r>
      <w:r w:rsidRPr="005736A0">
        <w:rPr>
          <w:rStyle w:val="Emphasis"/>
        </w:rPr>
        <w:t xml:space="preserve">, ponder the sorts of </w:t>
      </w:r>
      <w:r w:rsidRPr="00CC267B">
        <w:rPr>
          <w:rStyle w:val="Emphasis"/>
          <w:highlight w:val="green"/>
        </w:rPr>
        <w:t>weapons</w:t>
      </w:r>
      <w:r w:rsidRPr="005736A0">
        <w:rPr>
          <w:rStyle w:val="Emphasis"/>
        </w:rPr>
        <w:t xml:space="preserve"> that </w:t>
      </w:r>
      <w:r w:rsidRPr="00CC267B">
        <w:rPr>
          <w:rStyle w:val="Emphasis"/>
          <w:highlight w:val="green"/>
        </w:rPr>
        <w:t>could become</w:t>
      </w:r>
      <w:r w:rsidRPr="005736A0">
        <w:rPr>
          <w:rStyle w:val="Emphasis"/>
        </w:rPr>
        <w:t xml:space="preserve"> available to future spacefaring civilizations</w:t>
      </w:r>
      <w:r>
        <w:t xml:space="preserve">. </w:t>
      </w:r>
      <w:r w:rsidRPr="00CC267B">
        <w:rPr>
          <w:rStyle w:val="Emphasis"/>
          <w:highlight w:val="green"/>
        </w:rPr>
        <w:t>Redirected asteroids</w:t>
      </w:r>
      <w:r>
        <w:t xml:space="preserve"> (a.k.a., “planetoid bombs”), </w:t>
      </w:r>
      <w:r w:rsidRPr="00BF4745">
        <w:t>“</w:t>
      </w:r>
      <w:r w:rsidRPr="00CC267B">
        <w:rPr>
          <w:rStyle w:val="Emphasis"/>
          <w:highlight w:val="green"/>
        </w:rPr>
        <w:t>rods from God</w:t>
      </w:r>
      <w:r>
        <w:t xml:space="preserve">,” </w:t>
      </w:r>
      <w:r w:rsidRPr="00CC267B">
        <w:rPr>
          <w:rStyle w:val="Emphasis"/>
          <w:highlight w:val="green"/>
        </w:rPr>
        <w:t>sun guns</w:t>
      </w:r>
      <w:r>
        <w:t xml:space="preserve">, </w:t>
      </w:r>
      <w:r w:rsidRPr="00CC267B">
        <w:rPr>
          <w:rStyle w:val="Emphasis"/>
          <w:highlight w:val="green"/>
        </w:rPr>
        <w:t>laser weapons</w:t>
      </w:r>
      <w:r>
        <w:t xml:space="preserve">, and no doubt an array of </w:t>
      </w:r>
      <w:r w:rsidRPr="005736A0">
        <w:rPr>
          <w:rStyle w:val="Emphasis"/>
        </w:rPr>
        <w:t xml:space="preserve">exceptionally powerful </w:t>
      </w:r>
      <w:r w:rsidRPr="00CC267B">
        <w:rPr>
          <w:rStyle w:val="Emphasis"/>
          <w:highlight w:val="green"/>
        </w:rPr>
        <w:t>super-weapons that we can’t currently imagine</w:t>
      </w:r>
      <w:r>
        <w:t xml:space="preserve">. It has even been speculated that </w:t>
      </w:r>
      <w:r w:rsidRPr="00CC267B">
        <w:rPr>
          <w:rStyle w:val="Emphasis"/>
          <w:highlight w:val="green"/>
        </w:rPr>
        <w:t xml:space="preserve">the universe </w:t>
      </w:r>
      <w:r w:rsidRPr="00BF4745">
        <w:rPr>
          <w:rStyle w:val="Emphasis"/>
          <w:highlight w:val="green"/>
        </w:rPr>
        <w:t xml:space="preserve">might exist in a </w:t>
      </w:r>
      <w:r w:rsidRPr="00CC267B">
        <w:rPr>
          <w:rStyle w:val="Emphasis"/>
          <w:highlight w:val="green"/>
        </w:rPr>
        <w:t>“metastable” state</w:t>
      </w:r>
      <w:r w:rsidRPr="005736A0">
        <w:rPr>
          <w:rStyle w:val="Emphasis"/>
        </w:rPr>
        <w:t xml:space="preserve"> and that a high-powered particle accelerator could tip the universe into a more stable state</w:t>
      </w:r>
      <w:r>
        <w:t xml:space="preserve">. This would </w:t>
      </w:r>
      <w:r w:rsidRPr="005736A0">
        <w:rPr>
          <w:rStyle w:val="Emphasis"/>
        </w:rPr>
        <w:t>create a bubble of total annihilation that spreads in all directions at the speed of light</w:t>
      </w:r>
      <w:r>
        <w:t xml:space="preserve">—which opens up the possibility that </w:t>
      </w:r>
      <w:r w:rsidRPr="005736A0">
        <w:rPr>
          <w:rStyle w:val="StyleUnderline"/>
        </w:rPr>
        <w:t xml:space="preserve">a suicidal cult, or whatever, weaponizes </w:t>
      </w:r>
      <w:r w:rsidRPr="00CC267B">
        <w:rPr>
          <w:rStyle w:val="StyleUnderline"/>
          <w:highlight w:val="green"/>
        </w:rPr>
        <w:t xml:space="preserve">a particle </w:t>
      </w:r>
      <w:r w:rsidRPr="00CC267B">
        <w:rPr>
          <w:rStyle w:val="Emphasis"/>
          <w:highlight w:val="green"/>
        </w:rPr>
        <w:t>accelerator to destroy the universe.</w:t>
      </w:r>
    </w:p>
    <w:p w14:paraId="0857DE52" w14:textId="77777777" w:rsidR="002D5C6D" w:rsidRPr="005736A0" w:rsidRDefault="002D5C6D" w:rsidP="002D5C6D">
      <w:pPr>
        <w:rPr>
          <w:rStyle w:val="Emphasis"/>
        </w:rPr>
      </w:pPr>
      <w:r>
        <w:t xml:space="preserve">The question, then, is whether </w:t>
      </w:r>
      <w:r w:rsidRPr="005736A0">
        <w:rPr>
          <w:rStyle w:val="StyleUnderline"/>
        </w:rPr>
        <w:t>defensive technologies could effectively neutralize such risks.</w:t>
      </w:r>
      <w:r>
        <w:t xml:space="preserve"> There’s a lot to say here, but for the present purposes just note that</w:t>
      </w:r>
      <w:r w:rsidRPr="005736A0">
        <w:rPr>
          <w:rStyle w:val="StyleUnderline"/>
        </w:rPr>
        <w:t xml:space="preserve">, historically speaking, </w:t>
      </w:r>
      <w:r w:rsidRPr="00CC267B">
        <w:rPr>
          <w:rStyle w:val="StyleUnderline"/>
          <w:highlight w:val="green"/>
        </w:rPr>
        <w:t>defensive measures</w:t>
      </w:r>
      <w:r w:rsidRPr="005736A0">
        <w:rPr>
          <w:rStyle w:val="StyleUnderline"/>
        </w:rPr>
        <w:t xml:space="preserve"> have very </w:t>
      </w:r>
      <w:r w:rsidRPr="00CC267B">
        <w:rPr>
          <w:rStyle w:val="StyleUnderline"/>
        </w:rPr>
        <w:t xml:space="preserve">often </w:t>
      </w:r>
      <w:r w:rsidRPr="00CC267B">
        <w:rPr>
          <w:rStyle w:val="StyleUnderline"/>
          <w:highlight w:val="green"/>
        </w:rPr>
        <w:t>lag</w:t>
      </w:r>
      <w:r w:rsidRPr="00CC267B">
        <w:rPr>
          <w:rStyle w:val="StyleUnderline"/>
        </w:rPr>
        <w:t>ged</w:t>
      </w:r>
      <w:r w:rsidRPr="005736A0">
        <w:rPr>
          <w:rStyle w:val="StyleUnderline"/>
        </w:rPr>
        <w:t xml:space="preserve"> behind </w:t>
      </w:r>
      <w:r w:rsidRPr="00CC267B">
        <w:rPr>
          <w:rStyle w:val="StyleUnderline"/>
          <w:highlight w:val="green"/>
        </w:rPr>
        <w:t>offensive measures</w:t>
      </w:r>
      <w:r w:rsidRPr="005736A0">
        <w:rPr>
          <w:rStyle w:val="StyleUnderline"/>
        </w:rPr>
        <w:t xml:space="preserve">, thus </w:t>
      </w:r>
      <w:r w:rsidRPr="00CC267B">
        <w:rPr>
          <w:rStyle w:val="StyleUnderline"/>
          <w:highlight w:val="green"/>
        </w:rPr>
        <w:t>resulting in periods of heightened vulnerability</w:t>
      </w:r>
      <w:r w:rsidRPr="005736A0">
        <w:rPr>
          <w:rStyle w:val="StyleUnderline"/>
        </w:rPr>
        <w:t>.</w:t>
      </w:r>
      <w:r>
        <w:t xml:space="preserve"> </w:t>
      </w:r>
      <w:r w:rsidRPr="005736A0">
        <w:rPr>
          <w:rStyle w:val="Emphasis"/>
        </w:rPr>
        <w:t xml:space="preserve">This is an important point because when it comes to existentially dangerous super-weapons, </w:t>
      </w:r>
      <w:r w:rsidRPr="00CC267B">
        <w:rPr>
          <w:rStyle w:val="Emphasis"/>
          <w:highlight w:val="green"/>
        </w:rPr>
        <w:t>one only needs to be vulnerable for a short period to risk annihilation</w:t>
      </w:r>
      <w:r w:rsidRPr="005736A0">
        <w:rPr>
          <w:rStyle w:val="Emphasis"/>
        </w:rPr>
        <w:t>.</w:t>
      </w:r>
    </w:p>
    <w:p w14:paraId="2DF8A43E" w14:textId="77777777" w:rsidR="002D5C6D" w:rsidRDefault="002D5C6D" w:rsidP="002D5C6D"/>
    <w:p w14:paraId="36C197B2" w14:textId="77777777" w:rsidR="002D5C6D" w:rsidRDefault="002D5C6D" w:rsidP="002D5C6D"/>
    <w:p w14:paraId="3BE551D8" w14:textId="77777777" w:rsidR="002D5C6D" w:rsidRDefault="002D5C6D" w:rsidP="002D5C6D">
      <w:pPr>
        <w:pStyle w:val="Heading3"/>
      </w:pPr>
      <w:r>
        <w:lastRenderedPageBreak/>
        <w:t>1AC – Framing</w:t>
      </w:r>
    </w:p>
    <w:p w14:paraId="67819E90" w14:textId="77777777" w:rsidR="002D5C6D" w:rsidRPr="00A355C6" w:rsidRDefault="002D5C6D" w:rsidP="002D5C6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2ACE502" w14:textId="77777777" w:rsidR="002D5C6D" w:rsidRPr="00A355C6" w:rsidRDefault="002D5C6D" w:rsidP="002D5C6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6DDA70BD" w14:textId="77777777" w:rsidR="002D5C6D" w:rsidRPr="00A355C6" w:rsidRDefault="002D5C6D" w:rsidP="002D5C6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023FBF7" w14:textId="77777777" w:rsidR="002D5C6D" w:rsidRPr="00A355C6" w:rsidRDefault="002D5C6D" w:rsidP="002D5C6D">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DE06BC">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DE06BC">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DE06BC">
        <w:rPr>
          <w:rStyle w:val="StyleUnderline"/>
          <w:color w:val="000000" w:themeColor="text1"/>
          <w:highlight w:val="green"/>
        </w:rPr>
        <w:t>pleasure</w:t>
      </w:r>
      <w:r w:rsidRPr="00A355C6">
        <w:rPr>
          <w:rStyle w:val="StyleUnderline"/>
          <w:color w:val="000000" w:themeColor="text1"/>
        </w:rPr>
        <w:t xml:space="preserve"> feels </w:t>
      </w:r>
      <w:r w:rsidRPr="00DE06BC">
        <w:rPr>
          <w:rStyle w:val="StyleUnderline"/>
          <w:color w:val="000000" w:themeColor="text1"/>
          <w:highlight w:val="green"/>
        </w:rPr>
        <w:t>and something undeniably bad about</w:t>
      </w:r>
      <w:r w:rsidRPr="00A355C6">
        <w:rPr>
          <w:rStyle w:val="StyleUnderline"/>
          <w:color w:val="000000" w:themeColor="text1"/>
        </w:rPr>
        <w:t xml:space="preserve"> the way </w:t>
      </w:r>
      <w:r w:rsidRPr="00DE06BC">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DE06BC">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DE06BC">
        <w:rPr>
          <w:rStyle w:val="StyleUnderline"/>
          <w:color w:val="000000" w:themeColor="text1"/>
          <w:highlight w:val="green"/>
        </w:rPr>
        <w:t>experiences in</w:t>
      </w:r>
      <w:r w:rsidRPr="00A355C6">
        <w:rPr>
          <w:rStyle w:val="StyleUnderline"/>
          <w:color w:val="000000" w:themeColor="text1"/>
        </w:rPr>
        <w:t xml:space="preserve"> our </w:t>
      </w:r>
      <w:r w:rsidRPr="00DE06BC">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DE06BC">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F8635EE" w14:textId="77777777" w:rsidR="002D5C6D" w:rsidRPr="00A355C6" w:rsidRDefault="002D5C6D" w:rsidP="002D5C6D">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ACFC766" w14:textId="77777777" w:rsidR="002D5C6D" w:rsidRPr="00A355C6" w:rsidRDefault="002D5C6D" w:rsidP="002D5C6D">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0216907" w14:textId="77777777" w:rsidR="002D5C6D" w:rsidRPr="00A355C6" w:rsidRDefault="002D5C6D" w:rsidP="002D5C6D">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DE06BC">
        <w:rPr>
          <w:b/>
          <w:color w:val="000000" w:themeColor="text1"/>
          <w:sz w:val="24"/>
          <w:highlight w:val="green"/>
          <w:u w:val="single"/>
        </w:rPr>
        <w:t xml:space="preserve">additional </w:t>
      </w:r>
      <w:r w:rsidRPr="00A355C6">
        <w:rPr>
          <w:b/>
          <w:color w:val="000000" w:themeColor="text1"/>
          <w:sz w:val="24"/>
          <w:u w:val="single"/>
        </w:rPr>
        <w:t xml:space="preserve">intrinsic </w:t>
      </w:r>
      <w:r w:rsidRPr="00DE06BC">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DE06BC">
        <w:rPr>
          <w:b/>
          <w:color w:val="000000" w:themeColor="text1"/>
          <w:sz w:val="24"/>
          <w:highlight w:val="green"/>
          <w:u w:val="single"/>
        </w:rPr>
        <w:t xml:space="preserve">have a </w:t>
      </w:r>
      <w:r w:rsidRPr="00A355C6">
        <w:rPr>
          <w:b/>
          <w:color w:val="000000" w:themeColor="text1"/>
          <w:sz w:val="24"/>
          <w:u w:val="single"/>
        </w:rPr>
        <w:t xml:space="preserve">strong </w:t>
      </w:r>
      <w:r w:rsidRPr="00DE06BC">
        <w:rPr>
          <w:b/>
          <w:color w:val="000000" w:themeColor="text1"/>
          <w:sz w:val="24"/>
          <w:highlight w:val="green"/>
          <w:u w:val="single"/>
        </w:rPr>
        <w:t>tendency to be</w:t>
      </w:r>
      <w:r w:rsidRPr="00A355C6">
        <w:rPr>
          <w:b/>
          <w:color w:val="000000" w:themeColor="text1"/>
          <w:sz w:val="24"/>
          <w:u w:val="single"/>
        </w:rPr>
        <w:t xml:space="preserve"> well </w:t>
      </w:r>
      <w:r w:rsidRPr="00DE06BC">
        <w:rPr>
          <w:b/>
          <w:color w:val="000000" w:themeColor="text1"/>
          <w:sz w:val="24"/>
          <w:highlight w:val="green"/>
          <w:u w:val="single"/>
        </w:rPr>
        <w:t>explained as</w:t>
      </w:r>
      <w:r w:rsidRPr="00A355C6">
        <w:rPr>
          <w:b/>
          <w:color w:val="000000" w:themeColor="text1"/>
          <w:sz w:val="24"/>
          <w:u w:val="single"/>
        </w:rPr>
        <w:t xml:space="preserve"> things </w:t>
      </w:r>
      <w:r w:rsidRPr="00DE06BC">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DE06BC">
        <w:rPr>
          <w:b/>
          <w:color w:val="000000" w:themeColor="text1"/>
          <w:sz w:val="24"/>
          <w:highlight w:val="green"/>
          <w:u w:val="single"/>
        </w:rPr>
        <w:t>wisdom, freedom</w:t>
      </w:r>
      <w:r w:rsidRPr="00A355C6">
        <w:rPr>
          <w:b/>
          <w:color w:val="000000" w:themeColor="text1"/>
          <w:sz w:val="24"/>
          <w:u w:val="single"/>
        </w:rPr>
        <w:t xml:space="preserve">, peace, </w:t>
      </w:r>
      <w:r w:rsidRPr="00DE06BC">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DE06BC">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DE06BC">
        <w:rPr>
          <w:b/>
          <w:color w:val="000000" w:themeColor="text1"/>
          <w:sz w:val="24"/>
          <w:highlight w:val="green"/>
          <w:u w:val="single"/>
        </w:rPr>
        <w:t>we have</w:t>
      </w:r>
      <w:r w:rsidRPr="00A355C6">
        <w:rPr>
          <w:b/>
          <w:color w:val="000000" w:themeColor="text1"/>
          <w:sz w:val="24"/>
          <w:u w:val="single"/>
        </w:rPr>
        <w:t xml:space="preserve"> at least </w:t>
      </w:r>
      <w:r w:rsidRPr="00DE06BC">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DE06BC">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3CC6E445" w14:textId="77777777" w:rsidR="002D5C6D" w:rsidRPr="00A355C6" w:rsidRDefault="002D5C6D" w:rsidP="002D5C6D">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DE06BC">
        <w:rPr>
          <w:rFonts w:eastAsia="Yu Mincho"/>
          <w:b/>
          <w:color w:val="000000" w:themeColor="text1"/>
          <w:sz w:val="24"/>
          <w:highlight w:val="green"/>
          <w:u w:val="single"/>
        </w:rPr>
        <w:t xml:space="preserve">axiology might </w:t>
      </w:r>
      <w:r w:rsidRPr="00A355C6">
        <w:rPr>
          <w:rFonts w:eastAsia="Yu Mincho"/>
          <w:color w:val="000000" w:themeColor="text1"/>
        </w:rPr>
        <w:t>well</w:t>
      </w:r>
      <w:r w:rsidRPr="00DE06BC">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our ability to recognize value and</w:t>
      </w:r>
      <w:r w:rsidRPr="00DE06BC">
        <w:rPr>
          <w:rFonts w:eastAsia="Yu Mincho"/>
          <w:color w:val="000000" w:themeColor="text1"/>
          <w:highlight w:val="green"/>
        </w:rPr>
        <w:t xml:space="preserve"> </w:t>
      </w:r>
      <w:r w:rsidRPr="00A355C6">
        <w:rPr>
          <w:rFonts w:eastAsia="Yu Mincho"/>
          <w:color w:val="000000" w:themeColor="text1"/>
        </w:rPr>
        <w:t xml:space="preserve">to </w:t>
      </w:r>
      <w:r w:rsidRPr="00DE06BC">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DE06BC">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DE06BC">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53003C8" w14:textId="77777777" w:rsidR="002D5C6D" w:rsidRPr="00A355C6" w:rsidRDefault="002D5C6D" w:rsidP="002D5C6D">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DE06BC">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DE06BC">
        <w:rPr>
          <w:b/>
          <w:bCs/>
          <w:color w:val="000000" w:themeColor="text1"/>
          <w:sz w:val="24"/>
          <w:highlight w:val="green"/>
          <w:u w:val="single"/>
        </w:rPr>
        <w:t>10^16 human lives</w:t>
      </w:r>
      <w:r w:rsidRPr="00DE06BC">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DE06BC">
        <w:rPr>
          <w:b/>
          <w:bCs/>
          <w:color w:val="000000" w:themeColor="text1"/>
          <w:sz w:val="24"/>
          <w:highlight w:val="green"/>
          <w:u w:val="single"/>
        </w:rPr>
        <w:t xml:space="preserve">the </w:t>
      </w:r>
      <w:r w:rsidRPr="00A355C6">
        <w:rPr>
          <w:b/>
          <w:bCs/>
          <w:color w:val="000000" w:themeColor="text1"/>
          <w:sz w:val="24"/>
          <w:u w:val="single"/>
        </w:rPr>
        <w:t xml:space="preserve">expected </w:t>
      </w:r>
      <w:r w:rsidRPr="00DE06BC">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DE06BC">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DE06BC">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DE06BC">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DE06BC">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DE06BC">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DE06BC">
        <w:rPr>
          <w:b/>
          <w:bCs/>
          <w:color w:val="000000" w:themeColor="text1"/>
          <w:sz w:val="24"/>
          <w:highlight w:val="green"/>
          <w:u w:val="single" w:color="1E1E1E"/>
        </w:rPr>
        <w:t>saving 1 billion lives</w:t>
      </w:r>
      <w:r w:rsidRPr="00DE06BC">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0E0DEBE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D3064AA"/>
    <w:multiLevelType w:val="hybridMultilevel"/>
    <w:tmpl w:val="94C6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97F29"/>
    <w:multiLevelType w:val="hybridMultilevel"/>
    <w:tmpl w:val="7016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82FD0"/>
    <w:multiLevelType w:val="hybridMultilevel"/>
    <w:tmpl w:val="BB3C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D0297B"/>
    <w:multiLevelType w:val="hybridMultilevel"/>
    <w:tmpl w:val="B8CE30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63F53"/>
    <w:multiLevelType w:val="hybridMultilevel"/>
    <w:tmpl w:val="55367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14"/>
  </w:num>
  <w:num w:numId="15">
    <w:abstractNumId w:val="15"/>
  </w:num>
  <w:num w:numId="16">
    <w:abstractNumId w:val="1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F008B"/>
    <w:rsid w:val="000029E3"/>
    <w:rsid w:val="000029E8"/>
    <w:rsid w:val="00004225"/>
    <w:rsid w:val="000066CA"/>
    <w:rsid w:val="00007264"/>
    <w:rsid w:val="000076A9"/>
    <w:rsid w:val="00014FAD"/>
    <w:rsid w:val="00015554"/>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C6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008B"/>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82B1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C99C00"/>
  <w14:defaultImageDpi w14:val="300"/>
  <w15:docId w15:val="{D7293446-140C-1341-9E4F-A4962905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D5C6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F00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00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F00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F008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00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008B"/>
  </w:style>
  <w:style w:type="character" w:customStyle="1" w:styleId="Heading1Char">
    <w:name w:val="Heading 1 Char"/>
    <w:aliases w:val="Pocket Char"/>
    <w:basedOn w:val="DefaultParagraphFont"/>
    <w:link w:val="Heading1"/>
    <w:uiPriority w:val="9"/>
    <w:rsid w:val="008F008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008B"/>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F008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F008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F008B"/>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F008B"/>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F008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F008B"/>
    <w:rPr>
      <w:color w:val="auto"/>
      <w:u w:val="none"/>
    </w:rPr>
  </w:style>
  <w:style w:type="character" w:styleId="Hyperlink">
    <w:name w:val="Hyperlink"/>
    <w:basedOn w:val="DefaultParagraphFont"/>
    <w:uiPriority w:val="99"/>
    <w:unhideWhenUsed/>
    <w:rsid w:val="008F008B"/>
    <w:rPr>
      <w:color w:val="auto"/>
      <w:u w:val="none"/>
    </w:rPr>
  </w:style>
  <w:style w:type="paragraph" w:styleId="DocumentMap">
    <w:name w:val="Document Map"/>
    <w:basedOn w:val="Normal"/>
    <w:link w:val="DocumentMapChar"/>
    <w:uiPriority w:val="99"/>
    <w:semiHidden/>
    <w:unhideWhenUsed/>
    <w:rsid w:val="008F00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008B"/>
    <w:rPr>
      <w:rFonts w:ascii="Lucida Grande" w:hAnsi="Lucida Grande" w:cs="Lucida Grande"/>
    </w:rPr>
  </w:style>
  <w:style w:type="paragraph" w:customStyle="1" w:styleId="Analytic">
    <w:name w:val="Analytic"/>
    <w:basedOn w:val="Normal"/>
    <w:autoRedefine/>
    <w:qFormat/>
    <w:rsid w:val="002D5C6D"/>
    <w:rPr>
      <w:b/>
      <w:bCs/>
      <w:color w:val="404040" w:themeColor="text1" w:themeTint="BF"/>
      <w:sz w:val="26"/>
      <w:szCs w:val="26"/>
    </w:rPr>
  </w:style>
  <w:style w:type="character" w:styleId="UnresolvedMention">
    <w:name w:val="Unresolved Mention"/>
    <w:basedOn w:val="DefaultParagraphFont"/>
    <w:uiPriority w:val="99"/>
    <w:semiHidden/>
    <w:unhideWhenUsed/>
    <w:rsid w:val="002D5C6D"/>
    <w:rPr>
      <w:color w:val="605E5C"/>
      <w:shd w:val="clear" w:color="auto" w:fill="E1DFDD"/>
    </w:rPr>
  </w:style>
  <w:style w:type="paragraph" w:customStyle="1" w:styleId="Emphasis1">
    <w:name w:val="Emphasis1"/>
    <w:basedOn w:val="Normal"/>
    <w:link w:val="Emphasis"/>
    <w:autoRedefine/>
    <w:uiPriority w:val="20"/>
    <w:qFormat/>
    <w:rsid w:val="002D5C6D"/>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rmalWeb">
    <w:name w:val="Normal (Web)"/>
    <w:basedOn w:val="Normal"/>
    <w:uiPriority w:val="99"/>
    <w:semiHidden/>
    <w:unhideWhenUsed/>
    <w:rsid w:val="002D5C6D"/>
    <w:pPr>
      <w:spacing w:before="100" w:beforeAutospacing="1" w:after="100" w:afterAutospacing="1"/>
    </w:pPr>
  </w:style>
  <w:style w:type="paragraph" w:customStyle="1" w:styleId="image-center">
    <w:name w:val="image-center"/>
    <w:basedOn w:val="Normal"/>
    <w:rsid w:val="002D5C6D"/>
    <w:pPr>
      <w:spacing w:before="100" w:beforeAutospacing="1" w:after="100" w:afterAutospacing="1"/>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2D5C6D"/>
    <w:pPr>
      <w:pBdr>
        <w:top w:val="single" w:sz="12" w:space="1" w:color="auto"/>
        <w:left w:val="single" w:sz="12" w:space="4" w:color="auto"/>
        <w:bottom w:val="single" w:sz="12" w:space="1" w:color="auto"/>
        <w:right w:val="single" w:sz="12" w:space="4" w:color="auto"/>
      </w:pBdr>
    </w:pPr>
    <w:rPr>
      <w:rFonts w:eastAsiaTheme="minorHAnsi"/>
      <w:b/>
      <w:sz w:val="22"/>
      <w:szCs w:val="22"/>
      <w:u w:val="single"/>
    </w:rPr>
  </w:style>
  <w:style w:type="paragraph" w:customStyle="1" w:styleId="textbold">
    <w:name w:val="text bold"/>
    <w:basedOn w:val="Normal"/>
    <w:autoRedefine/>
    <w:uiPriority w:val="20"/>
    <w:qFormat/>
    <w:rsid w:val="002D5C6D"/>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25</Pages>
  <Words>14171</Words>
  <Characters>80781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2022-02-12T16:49:00Z</dcterms:created>
  <dcterms:modified xsi:type="dcterms:W3CDTF">2022-02-12T16:59:00Z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