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424F" w14:textId="77777777" w:rsidR="008A41B8" w:rsidRPr="00B4163D" w:rsidRDefault="008A41B8" w:rsidP="008A41B8">
      <w:pPr>
        <w:pStyle w:val="Heading2"/>
      </w:pPr>
      <w:r>
        <w:t>AC</w:t>
      </w:r>
    </w:p>
    <w:p w14:paraId="7AADA18B" w14:textId="77777777" w:rsidR="008A41B8" w:rsidRDefault="008A41B8" w:rsidP="008A41B8">
      <w:pPr>
        <w:pStyle w:val="Heading3"/>
      </w:pPr>
      <w:r>
        <w:lastRenderedPageBreak/>
        <w:t>1AC – Plan</w:t>
      </w:r>
    </w:p>
    <w:p w14:paraId="721B5152" w14:textId="77777777" w:rsidR="008A41B8" w:rsidRPr="00B4163D" w:rsidRDefault="008A41B8" w:rsidP="008A41B8">
      <w:pPr>
        <w:pStyle w:val="Heading4"/>
      </w:pPr>
      <w:r>
        <w:t xml:space="preserve">Plan: The People’s Republic of China should ban the appropriation of outer space by private entities.  </w:t>
      </w:r>
    </w:p>
    <w:p w14:paraId="1D0BB280" w14:textId="77777777" w:rsidR="008A41B8" w:rsidRPr="004F708A" w:rsidRDefault="008A41B8" w:rsidP="008A41B8">
      <w:pPr>
        <w:pStyle w:val="Heading4"/>
      </w:pPr>
      <w:r>
        <w:t xml:space="preserve">Chinese space industrial base is set to </w:t>
      </w:r>
      <w:r>
        <w:rPr>
          <w:u w:val="single"/>
        </w:rPr>
        <w:t>surpass</w:t>
      </w:r>
      <w:r>
        <w:t xml:space="preserve"> the US </w:t>
      </w:r>
    </w:p>
    <w:p w14:paraId="64CB87C7" w14:textId="77777777" w:rsidR="008A41B8" w:rsidRPr="00E60D8F" w:rsidRDefault="008A41B8" w:rsidP="008A41B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F24CEBB" w14:textId="77777777" w:rsidR="008A41B8" w:rsidRPr="00EE6EBB" w:rsidRDefault="008A41B8" w:rsidP="008A41B8">
      <w:pPr>
        <w:rPr>
          <w:rStyle w:val="StyleUnderline"/>
        </w:rPr>
      </w:pPr>
      <w:r w:rsidRPr="00EE6EBB">
        <w:rPr>
          <w:rStyle w:val="StyleUnderline"/>
        </w:rPr>
        <w:t>How did China get here—and why?</w:t>
      </w:r>
    </w:p>
    <w:p w14:paraId="721BDC48" w14:textId="77777777" w:rsidR="008A41B8" w:rsidRPr="00C0159B" w:rsidRDefault="008A41B8" w:rsidP="008A41B8">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31DEBC34" w14:textId="77777777" w:rsidR="008A41B8" w:rsidRPr="00B427D5" w:rsidRDefault="008A41B8" w:rsidP="008A41B8">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8E6EF15" w14:textId="77777777" w:rsidR="008A41B8" w:rsidRPr="00C0159B" w:rsidRDefault="008A41B8" w:rsidP="008A41B8">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5E6ECA73" w14:textId="77777777" w:rsidR="008A41B8" w:rsidRPr="00A77938" w:rsidRDefault="008A41B8" w:rsidP="008A41B8">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59851A" w14:textId="77777777" w:rsidR="008A41B8" w:rsidRPr="00A77938" w:rsidRDefault="008A41B8" w:rsidP="008A41B8">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145422CB" w14:textId="77777777" w:rsidR="008A41B8" w:rsidRPr="00A77938" w:rsidRDefault="008A41B8" w:rsidP="008A41B8">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AC7923F" w14:textId="77777777" w:rsidR="008A41B8" w:rsidRPr="00A77938" w:rsidRDefault="008A41B8" w:rsidP="008A41B8">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542662F" w14:textId="77777777" w:rsidR="008A41B8" w:rsidRPr="00A77938" w:rsidRDefault="008A41B8" w:rsidP="008A41B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6F56F71B" w14:textId="77777777" w:rsidR="008A41B8" w:rsidRPr="00A77938" w:rsidRDefault="008A41B8" w:rsidP="008A41B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652C56F" w14:textId="77777777" w:rsidR="008A41B8" w:rsidRPr="00680538" w:rsidRDefault="008A41B8" w:rsidP="008A41B8">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06D32A0" w14:textId="77777777" w:rsidR="008A41B8" w:rsidRPr="006436FC" w:rsidRDefault="008A41B8" w:rsidP="008A41B8">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83C1557" w14:textId="77777777" w:rsidR="008A41B8" w:rsidRPr="00230A00" w:rsidRDefault="008A41B8" w:rsidP="008A41B8">
      <w:pPr>
        <w:rPr>
          <w:rStyle w:val="StyleUnderline"/>
        </w:rPr>
      </w:pPr>
      <w:r w:rsidRPr="00AE12A9">
        <w:rPr>
          <w:rStyle w:val="Emphasis"/>
        </w:rPr>
        <w:t>China’s space program might have been slowed by the pandemic in 2020, but it certainly didn’t stop.</w:t>
      </w:r>
      <w:r w:rsidRPr="00AE12A9">
        <w:t xml:space="preserve"> </w:t>
      </w:r>
      <w:r w:rsidRPr="00AE12A9">
        <w:rPr>
          <w:rStyle w:val="StyleUnderline"/>
        </w:rPr>
        <w:t xml:space="preserve">The year’s highlights included </w:t>
      </w:r>
      <w:r w:rsidRPr="00AE12A9">
        <w:rPr>
          <w:rStyle w:val="Emphasis"/>
        </w:rPr>
        <w:t>sending a rover to Mars</w:t>
      </w:r>
      <w:r w:rsidRPr="00AE12A9">
        <w:rPr>
          <w:rStyle w:val="StyleUnderline"/>
        </w:rPr>
        <w:t xml:space="preserve">, </w:t>
      </w:r>
      <w:r w:rsidRPr="00AE12A9">
        <w:rPr>
          <w:rStyle w:val="Emphasis"/>
        </w:rPr>
        <w:t>bringing moon rocks back to Earth</w:t>
      </w:r>
      <w:r w:rsidRPr="00AE12A9">
        <w:rPr>
          <w:rStyle w:val="StyleUnderline"/>
        </w:rPr>
        <w:t xml:space="preserve">, and testing out the next-generation </w:t>
      </w:r>
      <w:r w:rsidRPr="00AE12A9">
        <w:rPr>
          <w:rStyle w:val="Emphasis"/>
        </w:rPr>
        <w:t>crewed vehicle that should take taikonauts into orbit</w:t>
      </w:r>
      <w:r w:rsidRPr="00AE12A9">
        <w:rPr>
          <w:rStyle w:val="StyleUnderline"/>
        </w:rPr>
        <w:t xml:space="preserve">—and possibly to the </w:t>
      </w:r>
      <w:r w:rsidRPr="00AE12A9">
        <w:rPr>
          <w:rStyle w:val="Emphasis"/>
        </w:rPr>
        <w:t>moon</w:t>
      </w:r>
      <w:r w:rsidRPr="00AE12A9">
        <w:rPr>
          <w:rStyle w:val="StyleUnderline"/>
        </w:rPr>
        <w:t>—one day.</w:t>
      </w:r>
      <w:r w:rsidRPr="00230A00">
        <w:rPr>
          <w:rStyle w:val="StyleUnderline"/>
        </w:rPr>
        <w:t xml:space="preserve"> </w:t>
      </w:r>
    </w:p>
    <w:p w14:paraId="140B960E" w14:textId="77777777" w:rsidR="008A41B8" w:rsidRPr="00EE6EBB" w:rsidRDefault="008A41B8" w:rsidP="008A41B8">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1B885CB2" w14:textId="77777777" w:rsidR="008A41B8" w:rsidRPr="00EE6EBB" w:rsidRDefault="008A41B8" w:rsidP="008A41B8">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CA5EA4">
        <w:rPr>
          <w:rStyle w:val="Emphasis"/>
          <w:highlight w:val="green"/>
        </w:rPr>
        <w:t>critical part of the country’s quest to dethrone the US as the world’s preeminent space power.</w:t>
      </w:r>
    </w:p>
    <w:p w14:paraId="5958E8B0" w14:textId="77777777" w:rsidR="008A41B8" w:rsidRPr="00EE6EBB" w:rsidRDefault="008A41B8" w:rsidP="008A41B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42E3817A" w14:textId="77777777" w:rsidR="008A41B8" w:rsidRPr="00C0159B" w:rsidRDefault="008A41B8" w:rsidP="008A41B8">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2CEB017C" w14:textId="77777777" w:rsidR="008A41B8" w:rsidRPr="00EE6EBB" w:rsidRDefault="008A41B8" w:rsidP="008A41B8">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EA4B58F" w14:textId="77777777" w:rsidR="008A41B8" w:rsidRPr="00EE6EBB" w:rsidRDefault="008A41B8" w:rsidP="008A41B8">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1FD5FBAE" w14:textId="77777777" w:rsidR="008A41B8" w:rsidRPr="00E9083B" w:rsidRDefault="008A41B8" w:rsidP="008A41B8">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F24F5AF" w14:textId="77777777" w:rsidR="008A41B8" w:rsidRPr="008000DC" w:rsidRDefault="008A41B8" w:rsidP="008A41B8">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7F2329B" w14:textId="77777777" w:rsidR="008A41B8" w:rsidRPr="00680538" w:rsidRDefault="008A41B8" w:rsidP="008A41B8">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18C6437" w14:textId="77777777" w:rsidR="008A41B8" w:rsidRPr="00680538" w:rsidRDefault="008A41B8" w:rsidP="008A41B8">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21ED47DB" w14:textId="77777777" w:rsidR="008A41B8" w:rsidRPr="00C0159B" w:rsidRDefault="008A41B8" w:rsidP="008A41B8">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6EA670A" w14:textId="77777777" w:rsidR="008A41B8" w:rsidRPr="00680538" w:rsidRDefault="008A41B8" w:rsidP="008A41B8">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097FB33E" w14:textId="77777777" w:rsidR="008A41B8" w:rsidRPr="00680538" w:rsidRDefault="008A41B8" w:rsidP="008A41B8">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030C0561" w14:textId="77777777" w:rsidR="008A41B8" w:rsidRDefault="008A41B8" w:rsidP="008A41B8">
      <w:r>
        <w:t>What is the relationship between China’s space industry development and its Military-Civil Fusion strategy, and how is this affecting the commercial space sector?</w:t>
      </w:r>
    </w:p>
    <w:p w14:paraId="7F370206" w14:textId="77777777" w:rsidR="008A41B8" w:rsidRPr="00680538" w:rsidRDefault="008A41B8" w:rsidP="008A41B8">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As part of the Military-Civil Fusion strategy, the Chinese government</w:t>
      </w:r>
      <w:r w:rsidRPr="00AE12A9">
        <w:rPr>
          <w:rStyle w:val="StyleUnderline"/>
        </w:rPr>
        <w:t xml:space="preserve"> wants to develop </w:t>
      </w:r>
      <w:r w:rsidRPr="00AE12A9">
        <w:rPr>
          <w:rStyle w:val="Emphasis"/>
        </w:rPr>
        <w:t xml:space="preserve">specific capabilities </w:t>
      </w:r>
      <w:r w:rsidRPr="00AE12A9">
        <w:rPr>
          <w:rStyle w:val="StyleUnderline"/>
        </w:rPr>
        <w:t xml:space="preserve">and emphasize </w:t>
      </w:r>
      <w:r w:rsidRPr="00AE12A9">
        <w:rPr>
          <w:rStyle w:val="Emphasis"/>
        </w:rPr>
        <w:t>specific technologies</w:t>
      </w:r>
      <w:r w:rsidRPr="00AE12A9">
        <w:rPr>
          <w:rStyle w:val="StyleUnderline"/>
        </w:rPr>
        <w:t>, which produce the technological impact</w:t>
      </w:r>
      <w:r w:rsidRPr="00AE12A9">
        <w:rPr>
          <w:sz w:val="12"/>
        </w:rPr>
        <w:t xml:space="preserve">. From that perspective, </w:t>
      </w:r>
      <w:r w:rsidRPr="00AE12A9">
        <w:rPr>
          <w:rStyle w:val="Emphasis"/>
        </w:rPr>
        <w:t xml:space="preserve">this strategy </w:t>
      </w:r>
      <w:r w:rsidRPr="0034418B">
        <w:rPr>
          <w:rStyle w:val="Emphasis"/>
          <w:highlight w:val="green"/>
        </w:rPr>
        <w:t>dictates what the commercial space sector does</w:t>
      </w:r>
      <w:r w:rsidRPr="00AE12A9">
        <w:rPr>
          <w:rStyle w:val="Emphasis"/>
        </w:rPr>
        <w:t xml:space="preserve"> in terms of R&amp;D</w:t>
      </w:r>
      <w:r w:rsidRPr="00AE12A9">
        <w:rPr>
          <w:rStyle w:val="StyleUnderline"/>
        </w:rPr>
        <w:t>, and</w:t>
      </w:r>
      <w:r w:rsidRPr="00680538">
        <w:rPr>
          <w:rStyle w:val="StyleUnderline"/>
        </w:rPr>
        <w:t xml:space="preserve">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C558B53" w14:textId="77777777" w:rsidR="008A41B8" w:rsidRPr="00680538" w:rsidRDefault="008A41B8" w:rsidP="008A41B8">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78CEFCB0" w14:textId="77777777" w:rsidR="008A41B8" w:rsidRDefault="008A41B8" w:rsidP="008A41B8">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7C0F0C9" w14:textId="77777777" w:rsidR="008A41B8" w:rsidRPr="0034418B" w:rsidRDefault="008A41B8" w:rsidP="008A41B8">
      <w:pPr>
        <w:pStyle w:val="Heading4"/>
      </w:pPr>
      <w:r>
        <w:t>Scenario one is space militarization:</w:t>
      </w:r>
    </w:p>
    <w:p w14:paraId="7FE22ACE" w14:textId="77777777" w:rsidR="008A41B8" w:rsidRDefault="008A41B8" w:rsidP="008A41B8">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22910E3C" w14:textId="77777777" w:rsidR="008A41B8" w:rsidRPr="00C64542" w:rsidRDefault="008A41B8" w:rsidP="008A41B8">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1DBCEC4" w14:textId="77777777" w:rsidR="008A41B8" w:rsidRPr="00C64542" w:rsidRDefault="008A41B8" w:rsidP="008A41B8">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8980D2B" w14:textId="77777777" w:rsidR="008A41B8" w:rsidRPr="00C64542" w:rsidRDefault="008A41B8" w:rsidP="008A41B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C3E0DE6" w14:textId="77777777" w:rsidR="008A41B8" w:rsidRPr="00C0159B" w:rsidRDefault="008A41B8" w:rsidP="008A41B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3A8243E" w14:textId="77777777" w:rsidR="008A41B8" w:rsidRPr="00C64542" w:rsidRDefault="008A41B8" w:rsidP="008A41B8">
      <w:pPr>
        <w:rPr>
          <w:rStyle w:val="Emphasis"/>
        </w:rPr>
      </w:pPr>
      <w:r w:rsidRPr="00C64542">
        <w:rPr>
          <w:rStyle w:val="Emphasis"/>
        </w:rPr>
        <w:t>On the surface, that sounds innocuous. Who, after all, wants an arms race in space?</w:t>
      </w:r>
    </w:p>
    <w:p w14:paraId="748349BE" w14:textId="77777777" w:rsidR="008A41B8" w:rsidRPr="00C64542" w:rsidRDefault="008A41B8" w:rsidP="008A41B8">
      <w:pPr>
        <w:rPr>
          <w:rStyle w:val="StyleUnderline"/>
        </w:rPr>
      </w:pPr>
      <w:r w:rsidRPr="00C0159B">
        <w:rPr>
          <w:sz w:val="12"/>
        </w:rPr>
        <w:t>The reality, however, is t</w:t>
      </w:r>
      <w:r w:rsidRPr="00AE12A9">
        <w:rPr>
          <w:sz w:val="12"/>
        </w:rPr>
        <w:t xml:space="preserve">hat </w:t>
      </w:r>
      <w:r w:rsidRPr="00AE12A9">
        <w:rPr>
          <w:rStyle w:val="Emphasis"/>
        </w:rPr>
        <w:t>China and Russia are already racing to field anti-satellite weapons and have been for quite some time</w:t>
      </w:r>
      <w:r w:rsidRPr="00AE12A9">
        <w:rPr>
          <w:sz w:val="12"/>
        </w:rPr>
        <w:t>. “</w:t>
      </w:r>
      <w:r w:rsidRPr="00AE12A9">
        <w:rPr>
          <w:rStyle w:val="StyleUnderline"/>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6BB0FB73" w14:textId="77777777" w:rsidR="008A41B8" w:rsidRPr="00C0159B" w:rsidRDefault="008A41B8" w:rsidP="008A41B8">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7FAB6DAC" w14:textId="77777777" w:rsidR="008A41B8" w:rsidRPr="00C64542" w:rsidRDefault="008A41B8" w:rsidP="008A41B8">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E9B6C46" w14:textId="77777777" w:rsidR="008A41B8" w:rsidRPr="00AE07B3" w:rsidRDefault="008A41B8" w:rsidP="008A41B8">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5B959EF5" w14:textId="77777777" w:rsidR="008A41B8" w:rsidRPr="00AE07B3" w:rsidRDefault="008A41B8" w:rsidP="008A41B8">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15FFFBA4" w14:textId="77777777" w:rsidR="008A41B8" w:rsidRPr="00AE07B3" w:rsidRDefault="008A41B8" w:rsidP="008A41B8">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186585DE" w14:textId="77777777" w:rsidR="008A41B8" w:rsidRPr="006F58F5" w:rsidRDefault="008A41B8" w:rsidP="008A41B8">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09CD4D79" w14:textId="77777777" w:rsidR="008A41B8" w:rsidRPr="00C0159B" w:rsidRDefault="008A41B8" w:rsidP="008A41B8">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421DACC" w14:textId="77777777" w:rsidR="008A41B8" w:rsidRPr="006F58F5" w:rsidRDefault="008A41B8" w:rsidP="008A41B8">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1D394A8" w14:textId="77777777" w:rsidR="008A41B8" w:rsidRPr="00AE07B3" w:rsidRDefault="008A41B8" w:rsidP="008A41B8">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6CFAD4FC" w14:textId="77777777" w:rsidR="008A41B8" w:rsidRPr="00AE07B3" w:rsidRDefault="008A41B8" w:rsidP="008A41B8">
      <w:pPr>
        <w:rPr>
          <w:rStyle w:val="Emphasis"/>
        </w:rPr>
      </w:pPr>
      <w:r w:rsidRPr="00AE07B3">
        <w:rPr>
          <w:rStyle w:val="Emphasis"/>
        </w:rPr>
        <w:t>Instead of falling prey to China and Russia’s treaty trap, Washington must urgently work with allies to improve spaced-based military and intelligence capabilities.</w:t>
      </w:r>
    </w:p>
    <w:p w14:paraId="6DC9AD39" w14:textId="77777777" w:rsidR="008A41B8" w:rsidRPr="00AE07B3" w:rsidRDefault="008A41B8" w:rsidP="008A41B8">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D075047" w14:textId="77777777" w:rsidR="008A41B8" w:rsidRPr="006F58F5" w:rsidRDefault="008A41B8" w:rsidP="008A41B8">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C9F9546" w14:textId="77777777" w:rsidR="008A41B8" w:rsidRPr="00711B24" w:rsidRDefault="008A41B8" w:rsidP="008A41B8">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212E8469" w14:textId="77777777" w:rsidR="008A41B8" w:rsidRPr="00AE07B3" w:rsidRDefault="008A41B8" w:rsidP="008A41B8">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109A6BCA" w14:textId="77777777" w:rsidR="008A41B8" w:rsidRPr="00711B24" w:rsidRDefault="008A41B8" w:rsidP="008A41B8">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0F25EE57" w14:textId="77777777" w:rsidR="008A41B8" w:rsidRPr="006F58F5" w:rsidRDefault="008A41B8" w:rsidP="008A41B8">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D353DCC" w14:textId="77777777" w:rsidR="008A41B8" w:rsidRPr="00711B24" w:rsidRDefault="008A41B8" w:rsidP="008A41B8">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E908BCF" w14:textId="77777777" w:rsidR="008A41B8" w:rsidRPr="006F58F5" w:rsidRDefault="008A41B8" w:rsidP="008A41B8">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4A504FBA" w14:textId="77777777" w:rsidR="008A41B8" w:rsidRPr="00711B24" w:rsidRDefault="008A41B8" w:rsidP="008A41B8">
      <w:pPr>
        <w:rPr>
          <w:sz w:val="12"/>
          <w:szCs w:val="12"/>
        </w:rPr>
      </w:pPr>
      <w:r w:rsidRPr="00711B24">
        <w:rPr>
          <w:sz w:val="12"/>
          <w:szCs w:val="12"/>
        </w:rPr>
        <w:t>The vote was 164 in favor, including the United States—and a mere 12 opposed.</w:t>
      </w:r>
    </w:p>
    <w:p w14:paraId="060F7002" w14:textId="77777777" w:rsidR="008A41B8" w:rsidRPr="00711B24" w:rsidRDefault="008A41B8" w:rsidP="008A41B8">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948C39D" w14:textId="77777777" w:rsidR="008A41B8" w:rsidRDefault="008A41B8" w:rsidP="008A41B8">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17850B12" w14:textId="77777777" w:rsidR="008A41B8" w:rsidRDefault="008A41B8" w:rsidP="008A41B8">
      <w:pPr>
        <w:pStyle w:val="Heading4"/>
      </w:pPr>
      <w:r>
        <w:t xml:space="preserve">Sino-Russian space militarization causes nuclear war </w:t>
      </w:r>
    </w:p>
    <w:p w14:paraId="66066B62" w14:textId="77777777" w:rsidR="008A41B8" w:rsidRPr="00A53569" w:rsidRDefault="008A41B8" w:rsidP="008A41B8">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F527122" w14:textId="77777777" w:rsidR="008A41B8" w:rsidRPr="00A53569" w:rsidRDefault="008A41B8" w:rsidP="008A41B8">
      <w:pPr>
        <w:rPr>
          <w:rStyle w:val="Emphasis"/>
        </w:rPr>
      </w:pPr>
      <w:r w:rsidRPr="00C04919">
        <w:rPr>
          <w:rStyle w:val="StyleUnderline"/>
        </w:rPr>
        <w:t>When Russia blows up a satellite in space with a missile (as it did this month), or when China tests a new hypersonic missile (as it did last month), the ongoing arms race in space leaps into the news</w:t>
      </w:r>
      <w:r w:rsidRPr="00C04919">
        <w:t xml:space="preserve">. </w:t>
      </w:r>
      <w:r w:rsidRPr="00C04919">
        <w:rPr>
          <w:rStyle w:val="Emphasis"/>
        </w:rPr>
        <w:t>But in between these “Sputnik”-like moments, outside the public’s view, the United States and its adversaries are battling in space every day.</w:t>
      </w:r>
    </w:p>
    <w:p w14:paraId="38CAF9B9" w14:textId="77777777" w:rsidR="008A41B8" w:rsidRPr="00A53569" w:rsidRDefault="008A41B8" w:rsidP="008A41B8">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5DDAF5E9" w14:textId="77777777" w:rsidR="008A41B8" w:rsidRDefault="008A41B8" w:rsidP="008A41B8">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w:t>
      </w:r>
      <w:r w:rsidRPr="00C04919">
        <w:t>hompson, the Space Force’s first vice chief of space operations, told me in an interview on the sidelines of the recent Halifax International Security Forum. “</w:t>
      </w:r>
      <w:r w:rsidRPr="00C04919">
        <w:rPr>
          <w:rStyle w:val="Emphasis"/>
        </w:rPr>
        <w:t>We’re really at a point now where there’s a whole host of ways that our space systems can be threatened.</w:t>
      </w:r>
      <w:r w:rsidRPr="00C04919">
        <w:t>”</w:t>
      </w:r>
    </w:p>
    <w:p w14:paraId="3418E554" w14:textId="77777777" w:rsidR="008A41B8" w:rsidRPr="00A53569" w:rsidRDefault="008A41B8" w:rsidP="008A41B8">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proofErr w:type="spellStart"/>
      <w:r w:rsidRPr="004608F4">
        <w:rPr>
          <w:rStyle w:val="Emphasis"/>
        </w:rPr>
        <w:t>cyber attacks</w:t>
      </w:r>
      <w:proofErr w:type="spellEnd"/>
      <w:r w:rsidRPr="004608F4">
        <w:rPr>
          <w:rStyle w:val="StyleUnderline"/>
        </w:rPr>
        <w:t>, he said</w:t>
      </w:r>
      <w:r w:rsidRPr="00A53569">
        <w:rPr>
          <w:rStyle w:val="StyleUnderline"/>
        </w:rPr>
        <w:t>.</w:t>
      </w:r>
    </w:p>
    <w:p w14:paraId="3A22A0C2" w14:textId="77777777" w:rsidR="008A41B8" w:rsidRPr="00A53569" w:rsidRDefault="008A41B8" w:rsidP="008A41B8">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D7DF2C3" w14:textId="77777777" w:rsidR="008A41B8" w:rsidRPr="00A53569" w:rsidRDefault="008A41B8" w:rsidP="008A41B8">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3D71D33" w14:textId="77777777" w:rsidR="008A41B8" w:rsidRPr="00A53569" w:rsidRDefault="008A41B8" w:rsidP="008A41B8">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2E87F8C2" w14:textId="77777777" w:rsidR="008A41B8" w:rsidRPr="00A53569" w:rsidRDefault="008A41B8" w:rsidP="008A41B8">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315EEC0A" w14:textId="77777777" w:rsidR="008A41B8" w:rsidRPr="00A53569" w:rsidRDefault="008A41B8" w:rsidP="008A41B8">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1921300" w14:textId="77777777" w:rsidR="008A41B8" w:rsidRPr="004608F4" w:rsidRDefault="008A41B8" w:rsidP="008A41B8">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7BEFB8E5" w14:textId="77777777" w:rsidR="008A41B8" w:rsidRPr="004608F4" w:rsidRDefault="008A41B8" w:rsidP="008A41B8">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3695177D" w14:textId="77777777" w:rsidR="008A41B8" w:rsidRPr="00A53569" w:rsidRDefault="008A41B8" w:rsidP="008A41B8">
      <w:pPr>
        <w:rPr>
          <w:rStyle w:val="StyleUnderline"/>
        </w:rPr>
      </w:pPr>
      <w:r w:rsidRPr="004608F4">
        <w:t xml:space="preserve">While China is quickly weaponizing space, its government points </w:t>
      </w:r>
      <w:proofErr w:type="gramStart"/>
      <w:r w:rsidRPr="004608F4">
        <w:t>fingers</w:t>
      </w:r>
      <w:proofErr w:type="gramEnd"/>
      <w:r w:rsidRPr="004608F4">
        <w:t xml:space="preserve">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10B2D846" w14:textId="77777777" w:rsidR="008A41B8" w:rsidRPr="00A53569" w:rsidRDefault="008A41B8" w:rsidP="008A41B8">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381FC24F" w14:textId="77777777" w:rsidR="008A41B8" w:rsidRPr="00A53569" w:rsidRDefault="008A41B8" w:rsidP="008A41B8">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356E121D" w14:textId="77777777" w:rsidR="008A41B8" w:rsidRDefault="008A41B8" w:rsidP="008A41B8">
      <w:pPr>
        <w:rPr>
          <w:rStyle w:val="Emphasis"/>
        </w:rPr>
      </w:pPr>
    </w:p>
    <w:p w14:paraId="5AB9ABF7" w14:textId="77777777" w:rsidR="008A41B8" w:rsidRPr="00A21536" w:rsidRDefault="008A41B8" w:rsidP="008A41B8">
      <w:pPr>
        <w:rPr>
          <w:b/>
          <w:iCs/>
          <w:sz w:val="22"/>
          <w:u w:val="single"/>
          <w:bdr w:val="single" w:sz="8" w:space="0" w:color="auto"/>
        </w:rPr>
      </w:pPr>
    </w:p>
    <w:p w14:paraId="2006FCDF" w14:textId="77777777" w:rsidR="008A41B8" w:rsidRPr="00E268B7" w:rsidRDefault="008A41B8" w:rsidP="008A41B8">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71FBE32" w14:textId="77777777" w:rsidR="008A41B8" w:rsidRPr="00711B24" w:rsidRDefault="008A41B8" w:rsidP="008A41B8">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6232C5">
        <w:rPr>
          <w:rStyle w:val="Emphasis"/>
          <w:szCs w:val="22"/>
          <w:highlight w:val="green"/>
        </w:rPr>
        <w:t>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7D04D12" w14:textId="77777777" w:rsidR="008A41B8" w:rsidRPr="00711B24" w:rsidRDefault="008A41B8" w:rsidP="008A41B8">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6232C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EA5D7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D297B42" w14:textId="77777777" w:rsidR="008A41B8" w:rsidRPr="006232C5" w:rsidRDefault="008A41B8" w:rsidP="008A41B8">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6232C5">
        <w:rPr>
          <w:rStyle w:val="StyleUnderline"/>
          <w:szCs w:val="22"/>
          <w:highlight w:val="green"/>
        </w:rPr>
        <w:t xml:space="preserve">where it </w:t>
      </w:r>
      <w:r w:rsidRPr="006232C5">
        <w:rPr>
          <w:rStyle w:val="Emphasis"/>
          <w:szCs w:val="22"/>
          <w:highlight w:val="green"/>
        </w:rPr>
        <w:t>could not be rained out</w:t>
      </w:r>
      <w:r w:rsidRPr="006232C5">
        <w:rPr>
          <w:rStyle w:val="StyleUnderline"/>
          <w:szCs w:val="22"/>
        </w:rPr>
        <w:t>), but act to keep the smoke in the stratosphere for 10 years or more</w:t>
      </w:r>
      <w:r w:rsidRPr="00EA5D75">
        <w:rPr>
          <w:rStyle w:val="StyleUnderline"/>
          <w:szCs w:val="22"/>
          <w:highlight w:val="green"/>
        </w:rPr>
        <w:t xml:space="preserve">. </w:t>
      </w:r>
      <w:r w:rsidRPr="00EA5D75">
        <w:rPr>
          <w:rStyle w:val="StyleUnderline"/>
          <w:szCs w:val="22"/>
        </w:rPr>
        <w:t xml:space="preserve">The longevity of the smoke layer </w:t>
      </w:r>
      <w:r w:rsidRPr="006232C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6232C5">
        <w:rPr>
          <w:rStyle w:val="StyleUnderline"/>
          <w:szCs w:val="22"/>
          <w:highlight w:val="green"/>
        </w:rPr>
        <w:t>increase the severity of its effects upon the biosphere.</w:t>
      </w:r>
    </w:p>
    <w:p w14:paraId="3B6A9D5F" w14:textId="77777777" w:rsidR="008A41B8" w:rsidRPr="00711B24" w:rsidRDefault="008A41B8" w:rsidP="008A41B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EA5D75">
        <w:rPr>
          <w:rStyle w:val="StyleUnderline"/>
          <w:szCs w:val="22"/>
          <w:highlight w:val="green"/>
        </w:rPr>
        <w:t>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04240BE0" w14:textId="77777777" w:rsidR="008A41B8" w:rsidRPr="00711B24" w:rsidRDefault="008A41B8" w:rsidP="008A41B8">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5E832FD" w14:textId="77777777" w:rsidR="008A41B8" w:rsidRPr="00711B24" w:rsidRDefault="008A41B8" w:rsidP="008A41B8">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7F910F7" w14:textId="77777777" w:rsidR="008A41B8" w:rsidRPr="00711B24" w:rsidRDefault="008A41B8" w:rsidP="008A41B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6232C5">
        <w:rPr>
          <w:rStyle w:val="StyleUnderline"/>
          <w:szCs w:val="22"/>
          <w:highlight w:val="green"/>
        </w:rPr>
        <w:t xml:space="preserve">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 xml:space="preserve">chemical and </w:t>
      </w:r>
      <w:r w:rsidRPr="00EA5D75">
        <w:rPr>
          <w:rStyle w:val="Emphasis"/>
          <w:highlight w:val="green"/>
        </w:rPr>
        <w:t>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590CB3B6" w14:textId="77777777" w:rsidR="008A41B8" w:rsidRDefault="008A41B8" w:rsidP="008A41B8">
      <w:pPr>
        <w:pStyle w:val="Heading4"/>
      </w:pPr>
      <w:r>
        <w:lastRenderedPageBreak/>
        <w:t xml:space="preserve">Scenario two is hegemony: </w:t>
      </w:r>
    </w:p>
    <w:p w14:paraId="5757411B" w14:textId="77777777" w:rsidR="008A41B8" w:rsidRDefault="008A41B8" w:rsidP="008A41B8">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4969898A" w14:textId="77777777" w:rsidR="008A41B8" w:rsidRPr="00E9083B" w:rsidRDefault="008A41B8" w:rsidP="008A41B8">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70CE6013" w14:textId="77777777" w:rsidR="008A41B8" w:rsidRPr="00E9083B" w:rsidRDefault="008A41B8" w:rsidP="008A41B8">
      <w:pPr>
        <w:rPr>
          <w:rStyle w:val="Emphasis"/>
        </w:rPr>
      </w:pPr>
      <w:r w:rsidRPr="00EA5D75">
        <w:rPr>
          <w:rStyle w:val="StyleUnderline"/>
        </w:rPr>
        <w:t xml:space="preserve">With China planning an ambitious space </w:t>
      </w:r>
      <w:proofErr w:type="spellStart"/>
      <w:r w:rsidRPr="00EA5D75">
        <w:rPr>
          <w:rStyle w:val="StyleUnderline"/>
        </w:rPr>
        <w:t>programme</w:t>
      </w:r>
      <w:proofErr w:type="spellEnd"/>
      <w:r w:rsidRPr="00EA5D75">
        <w:rPr>
          <w:rStyle w:val="StyleUnderline"/>
        </w:rPr>
        <w:t xml:space="preserve"> that includes its own space station, it is likely that there will be more such </w:t>
      </w:r>
      <w:r w:rsidRPr="00EA5D75">
        <w:rPr>
          <w:rStyle w:val="Emphasis"/>
        </w:rPr>
        <w:t>risky incidents</w:t>
      </w:r>
      <w:r w:rsidRPr="00EA5D75">
        <w:rPr>
          <w:rStyle w:val="StyleUnderline"/>
        </w:rPr>
        <w:t xml:space="preserve"> in the future as well.</w:t>
      </w:r>
      <w:r w:rsidRPr="00EA5D75">
        <w:rPr>
          <w:sz w:val="12"/>
        </w:rPr>
        <w:t xml:space="preserve">  </w:t>
      </w:r>
      <w:r w:rsidRPr="00EA5D75">
        <w:rPr>
          <w:rStyle w:val="StyleUnderline"/>
        </w:rPr>
        <w:t xml:space="preserve">It is somewhat disturbing because China’s space </w:t>
      </w:r>
      <w:proofErr w:type="spellStart"/>
      <w:r w:rsidRPr="00EA5D75">
        <w:rPr>
          <w:rStyle w:val="StyleUnderline"/>
        </w:rPr>
        <w:t>programme</w:t>
      </w:r>
      <w:proofErr w:type="spellEnd"/>
      <w:r w:rsidRPr="00EA5D75">
        <w:rPr>
          <w:rStyle w:val="StyleUnderline"/>
        </w:rPr>
        <w:t xml:space="preserve"> has advanced to a degree that it undertakes missions including </w:t>
      </w:r>
      <w:r w:rsidRPr="00EA5D75">
        <w:rPr>
          <w:rStyle w:val="Emphasis"/>
        </w:rPr>
        <w:t xml:space="preserve">landing on the South Pole-Aitken Basin </w:t>
      </w:r>
      <w:r w:rsidRPr="00EA5D75">
        <w:rPr>
          <w:sz w:val="12"/>
        </w:rPr>
        <w:t xml:space="preserve">(on the far side of the Moon), </w:t>
      </w:r>
      <w:r w:rsidRPr="00EA5D75">
        <w:rPr>
          <w:rStyle w:val="Emphasis"/>
        </w:rPr>
        <w:t>returning rocks from the moon</w:t>
      </w:r>
      <w:r w:rsidRPr="00EA5D75">
        <w:rPr>
          <w:sz w:val="12"/>
        </w:rPr>
        <w:t xml:space="preserve">, </w:t>
      </w:r>
      <w:r w:rsidRPr="00EA5D75">
        <w:rPr>
          <w:rStyle w:val="Emphasis"/>
        </w:rPr>
        <w:t>and an interplanetary mission to Mars</w:t>
      </w:r>
      <w:r w:rsidRPr="00EA5D75">
        <w:rPr>
          <w:rStyle w:val="StyleUnderline"/>
        </w:rPr>
        <w:t>, which clearly demonstrates China has the technical capability to de</w:t>
      </w:r>
      <w:r w:rsidRPr="00EA5D75">
        <w:rPr>
          <w:rStyle w:val="Emphasis"/>
        </w:rPr>
        <w:t>sign and launch rockets whose spent stages can land without putting others at risk</w:t>
      </w:r>
      <w:r w:rsidRPr="00EA5D75">
        <w:rPr>
          <w:rStyle w:val="StyleUnderline"/>
        </w:rPr>
        <w:t>.</w:t>
      </w:r>
      <w:r w:rsidRPr="00EA5D75">
        <w:rPr>
          <w:sz w:val="12"/>
        </w:rPr>
        <w:t xml:space="preserve">  </w:t>
      </w:r>
      <w:r w:rsidRPr="00EA5D75">
        <w:rPr>
          <w:rStyle w:val="Emphasis"/>
        </w:rPr>
        <w:t>That it has not done so is odd</w:t>
      </w:r>
      <w:r w:rsidRPr="00EA5D75">
        <w:rPr>
          <w:sz w:val="12"/>
        </w:rPr>
        <w:t xml:space="preserve">. </w:t>
      </w:r>
      <w:r w:rsidRPr="00EA5D75">
        <w:rPr>
          <w:rStyle w:val="StyleUnderline"/>
        </w:rPr>
        <w:t xml:space="preserve">It is </w:t>
      </w:r>
      <w:r w:rsidRPr="00EA5D75">
        <w:rPr>
          <w:rStyle w:val="Emphasis"/>
        </w:rPr>
        <w:t>not</w:t>
      </w:r>
      <w:r w:rsidRPr="00EA5D75">
        <w:rPr>
          <w:rStyle w:val="StyleUnderline"/>
        </w:rPr>
        <w:t xml:space="preserve"> exactly what can be </w:t>
      </w:r>
      <w:proofErr w:type="spellStart"/>
      <w:r w:rsidRPr="00EA5D75">
        <w:rPr>
          <w:rStyle w:val="StyleUnderline"/>
        </w:rPr>
        <w:t>characterised</w:t>
      </w:r>
      <w:proofErr w:type="spellEnd"/>
      <w:r w:rsidRPr="00EA5D75">
        <w:rPr>
          <w:rStyle w:val="StyleUnderline"/>
        </w:rPr>
        <w:t xml:space="preserve"> as </w:t>
      </w:r>
      <w:r w:rsidRPr="00EA5D75">
        <w:rPr>
          <w:rStyle w:val="Emphasis"/>
        </w:rPr>
        <w:t xml:space="preserve">responsible </w:t>
      </w:r>
      <w:proofErr w:type="spellStart"/>
      <w:r w:rsidRPr="00EA5D75">
        <w:rPr>
          <w:rStyle w:val="Emphasis"/>
        </w:rPr>
        <w:t>behaviour</w:t>
      </w:r>
      <w:proofErr w:type="spellEnd"/>
      <w:r w:rsidRPr="00EA5D75">
        <w:rPr>
          <w:rStyle w:val="Emphasis"/>
        </w:rPr>
        <w:t xml:space="preserve"> in space.</w:t>
      </w:r>
    </w:p>
    <w:p w14:paraId="3848BD27" w14:textId="77777777" w:rsidR="008A41B8" w:rsidRPr="00711B24" w:rsidRDefault="008A41B8" w:rsidP="008A41B8">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98D4B92" w14:textId="77777777" w:rsidR="008A41B8" w:rsidRPr="00711B24" w:rsidRDefault="008A41B8" w:rsidP="008A41B8">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C99080B" w14:textId="77777777" w:rsidR="008A41B8" w:rsidRPr="00E9083B" w:rsidRDefault="008A41B8" w:rsidP="008A41B8">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5D645F8" w14:textId="77777777" w:rsidR="008A41B8" w:rsidRPr="00711B24" w:rsidRDefault="008A41B8" w:rsidP="008A41B8">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84708DE" w14:textId="77777777" w:rsidR="008A41B8" w:rsidRPr="00E9083B" w:rsidRDefault="008A41B8" w:rsidP="008A41B8">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582C1B51" w14:textId="77777777" w:rsidR="008A41B8" w:rsidRPr="00E9083B" w:rsidRDefault="008A41B8" w:rsidP="008A41B8">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F20D735" w14:textId="77777777" w:rsidR="008A41B8" w:rsidRPr="00711B24" w:rsidRDefault="008A41B8" w:rsidP="008A41B8">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9ECCB7F" w14:textId="77777777" w:rsidR="008A41B8" w:rsidRDefault="008A41B8" w:rsidP="008A41B8">
      <w:pPr>
        <w:pStyle w:val="Heading4"/>
      </w:pPr>
      <w:r>
        <w:lastRenderedPageBreak/>
        <w:t>Chinese ASAT development emboldens Taiwan invasion – either the US doesn’t follow through on its defense commitments, which kills alliances, or it defends Taiwan, which goes nuclear</w:t>
      </w:r>
    </w:p>
    <w:p w14:paraId="2C47864E" w14:textId="77777777" w:rsidR="008A41B8" w:rsidRPr="002F7CCC" w:rsidRDefault="008A41B8" w:rsidP="008A41B8">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4EF81688" w14:textId="77777777" w:rsidR="008A41B8" w:rsidRPr="00CD6535" w:rsidRDefault="008A41B8" w:rsidP="008A41B8">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1E854217" w14:textId="77777777" w:rsidR="008A41B8" w:rsidRPr="00CD6535" w:rsidRDefault="008A41B8" w:rsidP="008A41B8">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7945284C" w14:textId="77777777" w:rsidR="008A41B8" w:rsidRPr="00CD6535" w:rsidRDefault="008A41B8" w:rsidP="008A41B8">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D27D16F" w14:textId="77777777" w:rsidR="008A41B8" w:rsidRPr="00CD6535" w:rsidRDefault="008A41B8" w:rsidP="008A41B8">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B9A89D5" w14:textId="77777777" w:rsidR="008A41B8" w:rsidRPr="00CD6535" w:rsidRDefault="008A41B8" w:rsidP="008A41B8">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2A6899E" w14:textId="77777777" w:rsidR="008A41B8" w:rsidRPr="00CD6535" w:rsidRDefault="008A41B8" w:rsidP="008A41B8">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FA590D" w14:textId="77777777" w:rsidR="008A41B8" w:rsidRPr="00CD6535" w:rsidRDefault="008A41B8" w:rsidP="008A41B8">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04371BB9" w14:textId="77777777" w:rsidR="008A41B8" w:rsidRPr="00CD6535" w:rsidRDefault="008A41B8" w:rsidP="008A41B8">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12F2D12" w14:textId="77777777" w:rsidR="008A41B8" w:rsidRPr="00CD6535" w:rsidRDefault="008A41B8" w:rsidP="008A41B8">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9E0F378" w14:textId="77777777" w:rsidR="008A41B8" w:rsidRDefault="008A41B8" w:rsidP="008A41B8">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65E8F398" w14:textId="77777777" w:rsidR="008A41B8" w:rsidRDefault="008A41B8" w:rsidP="008A41B8">
      <w:pPr>
        <w:rPr>
          <w:sz w:val="12"/>
        </w:rPr>
      </w:pPr>
    </w:p>
    <w:p w14:paraId="34D6067B" w14:textId="77777777" w:rsidR="008A41B8" w:rsidRDefault="008A41B8" w:rsidP="008A41B8">
      <w:pPr>
        <w:pStyle w:val="Heading4"/>
      </w:pPr>
      <w:r>
        <w:t xml:space="preserve">The commercial sector cements </w:t>
      </w:r>
      <w:r>
        <w:rPr>
          <w:u w:val="single"/>
        </w:rPr>
        <w:t>space dominance</w:t>
      </w:r>
      <w:r>
        <w:t xml:space="preserve"> – Chinese success greenlights leadership across the board</w:t>
      </w:r>
    </w:p>
    <w:p w14:paraId="11C3649E" w14:textId="77777777" w:rsidR="008A41B8" w:rsidRDefault="008A41B8" w:rsidP="008A41B8">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FF7C343" w14:textId="77777777" w:rsidR="008A41B8" w:rsidRPr="0034418B" w:rsidRDefault="008A41B8" w:rsidP="008A41B8">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w:t>
      </w:r>
      <w:proofErr w:type="gramStart"/>
      <w:r w:rsidRPr="008A4586">
        <w:t>Despite the fact that</w:t>
      </w:r>
      <w:proofErr w:type="gramEnd"/>
      <w:r w:rsidRPr="008A4586">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w:t>
      </w:r>
      <w:proofErr w:type="gramStart"/>
      <w:r w:rsidRPr="008A4586">
        <w:t>actually won</w:t>
      </w:r>
      <w:proofErr w:type="gramEnd"/>
      <w:r w:rsidRPr="008A458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2F0AAE38" w14:textId="77777777" w:rsidR="008A41B8" w:rsidRPr="001A42E6" w:rsidRDefault="008A41B8" w:rsidP="008A41B8">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47CA5BC2" w14:textId="77777777" w:rsidR="008A41B8" w:rsidRPr="001A42E6" w:rsidRDefault="008A41B8" w:rsidP="008A41B8">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92EEAE8"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7F6A06B"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B75166B" w14:textId="77777777" w:rsidR="008A41B8" w:rsidRPr="001A42E6" w:rsidRDefault="008A41B8" w:rsidP="008A41B8">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5E9CFC7" w14:textId="77777777" w:rsidR="008A41B8" w:rsidRPr="001A42E6" w:rsidRDefault="008A41B8" w:rsidP="008A41B8">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5D4D505" w14:textId="77777777" w:rsidR="008A41B8" w:rsidRPr="001A42E6" w:rsidRDefault="008A41B8" w:rsidP="008A41B8">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0FCDE7C" w14:textId="77777777" w:rsidR="008A41B8" w:rsidRPr="00711B24" w:rsidRDefault="008A41B8" w:rsidP="008A41B8">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FF00154"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56FDBE3"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F5394A4"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47A371D" w14:textId="77777777" w:rsidR="008A41B8" w:rsidRPr="001A42E6" w:rsidRDefault="008A41B8" w:rsidP="008A41B8">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7FA11DB6" w14:textId="77777777" w:rsidR="008A41B8" w:rsidRPr="00711B24" w:rsidRDefault="008A41B8" w:rsidP="008A41B8">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2FDC893" w14:textId="77777777" w:rsidR="008A41B8" w:rsidRPr="00711B24" w:rsidRDefault="008A41B8" w:rsidP="008A41B8">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D049A2D"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49B83F7" w14:textId="77777777" w:rsidR="008A41B8" w:rsidRPr="001A42E6" w:rsidRDefault="008A41B8" w:rsidP="008A41B8">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D228FD9" w14:textId="77777777" w:rsidR="008A41B8" w:rsidRPr="00711B24" w:rsidRDefault="008A41B8" w:rsidP="008A41B8">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1F527B7"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5014D94" w14:textId="77777777" w:rsidR="008A41B8" w:rsidRPr="00711B24" w:rsidRDefault="008A41B8" w:rsidP="008A41B8">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E0A0628" w14:textId="77777777" w:rsidR="008A41B8" w:rsidRPr="00711B24" w:rsidRDefault="008A41B8" w:rsidP="008A41B8">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19AD96A" w14:textId="77777777" w:rsidR="008A41B8" w:rsidRPr="00711B24" w:rsidRDefault="008A41B8" w:rsidP="008A41B8">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C9389C8" w14:textId="77777777" w:rsidR="008A41B8" w:rsidRPr="00711B24" w:rsidRDefault="008A41B8" w:rsidP="008A41B8">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3198210" w14:textId="77777777" w:rsidR="008A41B8" w:rsidRPr="00711B24" w:rsidRDefault="008A41B8" w:rsidP="008A41B8">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49F99CB" w14:textId="77777777" w:rsidR="008A41B8" w:rsidRPr="00711B24" w:rsidRDefault="008A41B8" w:rsidP="008A41B8">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9DBF5DC" w14:textId="77777777" w:rsidR="008A41B8" w:rsidRPr="00711B24" w:rsidRDefault="008A41B8" w:rsidP="008A41B8">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673CF16" w14:textId="77777777" w:rsidR="008A41B8" w:rsidRPr="001A42E6" w:rsidRDefault="008A41B8" w:rsidP="008A41B8">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3DC7ADA" w14:textId="77777777" w:rsidR="008A41B8" w:rsidRPr="00AE07B3" w:rsidRDefault="008A41B8" w:rsidP="008A41B8">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3C61BA56" w14:textId="77777777" w:rsidR="008A41B8" w:rsidRPr="00AE07B3" w:rsidRDefault="008A41B8" w:rsidP="008A41B8">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0C36577A" w14:textId="77777777" w:rsidR="008A41B8" w:rsidRPr="00AE07B3" w:rsidRDefault="008A41B8" w:rsidP="008A41B8">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1BC69BD2" w14:textId="77777777" w:rsidR="008A41B8" w:rsidRDefault="008A41B8" w:rsidP="008A41B8">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2D54791E" w14:textId="36456983" w:rsidR="008A41B8" w:rsidRDefault="008A41B8" w:rsidP="008A41B8">
      <w:pPr>
        <w:spacing w:before="100" w:beforeAutospacing="1" w:after="100" w:afterAutospacing="1"/>
        <w:rPr>
          <w:rFonts w:eastAsia="Times New Roman"/>
          <w:color w:val="000000"/>
          <w:sz w:val="12"/>
          <w:szCs w:val="22"/>
        </w:rPr>
      </w:pPr>
    </w:p>
    <w:p w14:paraId="7B8F1DDA" w14:textId="30470450" w:rsidR="008A41B8" w:rsidRPr="0069400B" w:rsidRDefault="008A41B8" w:rsidP="008A41B8">
      <w:pPr>
        <w:pStyle w:val="Heading4"/>
        <w:rPr>
          <w:rStyle w:val="Style13ptBold"/>
          <w:b/>
          <w:bCs w:val="0"/>
        </w:rPr>
      </w:pPr>
      <w:r w:rsidRPr="0069400B">
        <w:rPr>
          <w:rStyle w:val="Style13ptBold"/>
          <w:b/>
          <w:bCs w:val="0"/>
        </w:rPr>
        <w:t xml:space="preserve">Russia and China are </w:t>
      </w:r>
      <w:proofErr w:type="gramStart"/>
      <w:r w:rsidRPr="0069400B">
        <w:rPr>
          <w:rStyle w:val="Style13ptBold"/>
          <w:b/>
          <w:bCs w:val="0"/>
          <w:i/>
          <w:iCs/>
          <w:u w:val="single"/>
        </w:rPr>
        <w:t>definitely</w:t>
      </w:r>
      <w:r w:rsidRPr="0069400B">
        <w:rPr>
          <w:rStyle w:val="Style13ptBold"/>
          <w:b/>
          <w:bCs w:val="0"/>
        </w:rPr>
        <w:t xml:space="preserve"> revisionist</w:t>
      </w:r>
      <w:proofErr w:type="gramEnd"/>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w:t>
      </w:r>
      <w:r>
        <w:rPr>
          <w:rStyle w:val="Style13ptBold"/>
          <w:b/>
          <w:bCs w:val="0"/>
        </w:rPr>
        <w:t>– Russian aggression is contingent on Chinese strength</w:t>
      </w:r>
    </w:p>
    <w:p w14:paraId="3C792FE7" w14:textId="77777777" w:rsidR="008A41B8" w:rsidRPr="003A2C50" w:rsidRDefault="008A41B8" w:rsidP="008A41B8">
      <w:pPr>
        <w:rPr>
          <w:rStyle w:val="StyleUnderline"/>
          <w:sz w:val="26"/>
          <w:u w:val="none"/>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w:t>
      </w:r>
      <w:proofErr w:type="gramStart"/>
      <w:r w:rsidRPr="001D5E23">
        <w:rPr>
          <w:rStyle w:val="StyleUnderline"/>
          <w:szCs w:val="22"/>
        </w:rPr>
        <w:t>has to</w:t>
      </w:r>
      <w:proofErr w:type="gramEnd"/>
      <w:r w:rsidRPr="001D5E23">
        <w:rPr>
          <w:rStyle w:val="StyleUnderline"/>
          <w:szCs w:val="22"/>
        </w:rPr>
        <w:t xml:space="preserve">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has 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1D5E23">
        <w:rPr>
          <w:rStyle w:val="StyleUnderline"/>
          <w:szCs w:val="22"/>
          <w:highlight w:val="green"/>
        </w:rPr>
        <w:t xml:space="preserve"> by supporting Russia in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N</w:t>
      </w:r>
      <w:r w:rsidRPr="001D5E23">
        <w:rPr>
          <w:rStyle w:val="StyleUnderline"/>
          <w:szCs w:val="22"/>
        </w:rPr>
        <w:t xml:space="preserve">ations </w:t>
      </w:r>
      <w:r w:rsidRPr="001D5E23">
        <w:rPr>
          <w:rStyle w:val="Emphasis"/>
          <w:szCs w:val="22"/>
          <w:highlight w:val="green"/>
        </w:rPr>
        <w:t>S</w:t>
      </w:r>
      <w:r w:rsidRPr="001D5E23">
        <w:rPr>
          <w:rStyle w:val="StyleUnderline"/>
          <w:szCs w:val="22"/>
        </w:rPr>
        <w:t xml:space="preserve">ecurity </w:t>
      </w:r>
      <w:r w:rsidRPr="001D5E23">
        <w:rPr>
          <w:rStyle w:val="Emphasis"/>
          <w:szCs w:val="22"/>
          <w:highlight w:val="green"/>
        </w:rPr>
        <w:t>C</w:t>
      </w:r>
      <w:r w:rsidRPr="001D5E23">
        <w:rPr>
          <w:rStyle w:val="StyleUnderline"/>
          <w:szCs w:val="22"/>
        </w:rPr>
        <w:t xml:space="preserve">ouncil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with </w:t>
      </w:r>
      <w:r w:rsidRPr="001D5E23">
        <w:rPr>
          <w:rStyle w:val="Emphasis"/>
          <w:szCs w:val="22"/>
          <w:highlight w:val="green"/>
        </w:rPr>
        <w:t>hydrocarbons</w:t>
      </w:r>
      <w:r w:rsidRPr="001D5E23">
        <w:rPr>
          <w:rStyle w:val="StyleUnderline"/>
          <w:szCs w:val="22"/>
          <w:highlight w:val="green"/>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and supports China on all</w:t>
      </w:r>
      <w:r w:rsidRPr="001D5E23">
        <w:rPr>
          <w:rStyle w:val="StyleUnderline"/>
          <w:szCs w:val="22"/>
        </w:rPr>
        <w:t xml:space="preserve"> major </w:t>
      </w:r>
      <w:r w:rsidRPr="001D5E23">
        <w:rPr>
          <w:rStyle w:val="Emphasis"/>
          <w:szCs w:val="22"/>
        </w:rPr>
        <w:t>domestic</w:t>
      </w:r>
      <w:r w:rsidRPr="001D5E23">
        <w:rPr>
          <w:rStyle w:val="StyleUnderline"/>
          <w:szCs w:val="22"/>
        </w:rPr>
        <w:t xml:space="preserve"> and </w:t>
      </w:r>
      <w:r w:rsidRPr="001D5E23">
        <w:rPr>
          <w:rStyle w:val="Emphasis"/>
          <w:szCs w:val="22"/>
          <w:highlight w:val="green"/>
        </w:rPr>
        <w:t>foreign policy</w:t>
      </w:r>
      <w:r w:rsidRPr="001D5E23">
        <w:rPr>
          <w:rStyle w:val="StyleUnderline"/>
          <w:szCs w:val="22"/>
          <w:highlight w:val="green"/>
        </w:rPr>
        <w:t xml:space="preserve"> issues.</w:t>
      </w:r>
      <w:r w:rsidRPr="001D5E23">
        <w:rPr>
          <w:rStyle w:val="StyleUnderline"/>
          <w:szCs w:val="22"/>
        </w:rPr>
        <w:t xml:space="preserve"> </w:t>
      </w:r>
    </w:p>
    <w:p w14:paraId="102F8690" w14:textId="77777777" w:rsidR="008A41B8" w:rsidRPr="003A2C50" w:rsidRDefault="008A41B8" w:rsidP="008A41B8">
      <w:pPr>
        <w:spacing w:after="0" w:line="240" w:lineRule="auto"/>
        <w:rPr>
          <w:rFonts w:eastAsia="Times New Roman"/>
          <w:szCs w:val="22"/>
        </w:rPr>
      </w:pPr>
    </w:p>
    <w:p w14:paraId="0A4A0D65" w14:textId="77777777" w:rsidR="008A41B8" w:rsidRPr="003A2C50" w:rsidRDefault="008A41B8" w:rsidP="008A41B8">
      <w:pPr>
        <w:spacing w:after="0" w:line="240" w:lineRule="auto"/>
        <w:rPr>
          <w:rFonts w:eastAsia="Times New Roman"/>
          <w:szCs w:val="22"/>
        </w:rPr>
      </w:pPr>
      <w:r w:rsidRPr="001D5E23">
        <w:rPr>
          <w:rFonts w:eastAsia="Times New Roman"/>
          <w:szCs w:val="22"/>
        </w:rPr>
        <w:t xml:space="preserve">The major drivers of U.S. policy toward Russia and China differ from each other considerably. The key driver of U.S.-Russian relations is that they are the world’s two nuclear superpowers, which possess over 90% of the world’s nuclear weapons between them. The U.S. and Russia have a limited economic </w:t>
      </w:r>
      <w:proofErr w:type="gramStart"/>
      <w:r w:rsidRPr="001D5E23">
        <w:rPr>
          <w:rFonts w:eastAsia="Times New Roman"/>
          <w:szCs w:val="22"/>
        </w:rPr>
        <w:t>relationship, since</w:t>
      </w:r>
      <w:proofErr w:type="gramEnd"/>
      <w:r w:rsidRPr="001D5E23">
        <w:rPr>
          <w:rFonts w:eastAsia="Times New Roman"/>
          <w:szCs w:val="22"/>
        </w:rPr>
        <w:t xml:space="preserve"> the United States does not need Russia’s two major exports — hydrocarbons and military hardware. The key driver of the U.S.-Chinese relationship, by contrast, is the fact that they are the world’s two economic superpowers. </w:t>
      </w:r>
      <w:r w:rsidRPr="001D5E23">
        <w:rPr>
          <w:rStyle w:val="Emphasis"/>
          <w:highlight w:val="green"/>
        </w:rPr>
        <w:t>Security issues</w:t>
      </w:r>
      <w:r w:rsidRPr="001D5E23">
        <w:rPr>
          <w:rFonts w:eastAsia="Times New Roman"/>
          <w:szCs w:val="22"/>
        </w:rPr>
        <w:t xml:space="preserve"> have traditionally taken a secondary role to trade and investment questions, although they </w:t>
      </w:r>
      <w:r w:rsidRPr="001D5E23">
        <w:rPr>
          <w:rStyle w:val="Emphasis"/>
          <w:highlight w:val="green"/>
        </w:rPr>
        <w:t>are becoming</w:t>
      </w:r>
      <w:r w:rsidRPr="00D46FBF">
        <w:rPr>
          <w:rStyle w:val="Emphasis"/>
        </w:rPr>
        <w:t xml:space="preserve"> more </w:t>
      </w:r>
      <w:r w:rsidRPr="001D5E23">
        <w:rPr>
          <w:rStyle w:val="Emphasis"/>
          <w:highlight w:val="green"/>
        </w:rPr>
        <w:t>salient</w:t>
      </w:r>
      <w:r w:rsidRPr="001D5E23">
        <w:rPr>
          <w:rStyle w:val="StyleUnderline"/>
          <w:szCs w:val="22"/>
          <w:highlight w:val="green"/>
        </w:rPr>
        <w:t xml:space="preserve"> as China </w:t>
      </w:r>
      <w:r w:rsidRPr="00D46FBF">
        <w:rPr>
          <w:rStyle w:val="StyleUnderline"/>
          <w:szCs w:val="22"/>
        </w:rPr>
        <w:t xml:space="preserve">becomes </w:t>
      </w:r>
      <w:r w:rsidRPr="00D46FBF">
        <w:rPr>
          <w:rStyle w:val="Emphasis"/>
          <w:szCs w:val="22"/>
        </w:rPr>
        <w:t>competitive in advanced technologies</w:t>
      </w:r>
      <w:r w:rsidRPr="00D46FBF">
        <w:rPr>
          <w:rStyle w:val="StyleUnderline"/>
          <w:szCs w:val="22"/>
        </w:rPr>
        <w:t xml:space="preserve">, </w:t>
      </w:r>
      <w:r w:rsidRPr="00D46FBF">
        <w:rPr>
          <w:rStyle w:val="Emphasis"/>
          <w:szCs w:val="22"/>
        </w:rPr>
        <w:t xml:space="preserve">its </w:t>
      </w:r>
      <w:r w:rsidRPr="001D5E23">
        <w:rPr>
          <w:rStyle w:val="Emphasis"/>
          <w:szCs w:val="22"/>
          <w:highlight w:val="green"/>
        </w:rPr>
        <w:t>nuclear arsenal grows</w:t>
      </w:r>
      <w:r w:rsidRPr="001D5E23">
        <w:rPr>
          <w:rStyle w:val="StyleUnderline"/>
          <w:szCs w:val="22"/>
          <w:highlight w:val="green"/>
        </w:rPr>
        <w:t xml:space="preserve">, and it </w:t>
      </w:r>
      <w:r w:rsidRPr="001D5E23">
        <w:rPr>
          <w:rStyle w:val="Emphasis"/>
          <w:szCs w:val="22"/>
          <w:highlight w:val="green"/>
        </w:rPr>
        <w:t>asserts</w:t>
      </w:r>
      <w:r w:rsidRPr="001D5E23">
        <w:rPr>
          <w:rStyle w:val="Emphasis"/>
          <w:szCs w:val="22"/>
        </w:rPr>
        <w:t xml:space="preserve"> its sovereign </w:t>
      </w:r>
      <w:r w:rsidRPr="001D5E23">
        <w:rPr>
          <w:rStyle w:val="Emphasis"/>
          <w:szCs w:val="22"/>
          <w:highlight w:val="green"/>
        </w:rPr>
        <w:t>claims</w:t>
      </w:r>
      <w:r w:rsidRPr="001D5E23">
        <w:rPr>
          <w:rStyle w:val="StyleUnderline"/>
          <w:szCs w:val="22"/>
          <w:highlight w:val="green"/>
        </w:rPr>
        <w:t xml:space="preserve"> to islands in the </w:t>
      </w:r>
      <w:r w:rsidRPr="001D5E23">
        <w:rPr>
          <w:rStyle w:val="Emphasis"/>
          <w:szCs w:val="22"/>
          <w:highlight w:val="green"/>
        </w:rPr>
        <w:t>E</w:t>
      </w:r>
      <w:r w:rsidRPr="001D5E23">
        <w:rPr>
          <w:rStyle w:val="Emphasis"/>
          <w:szCs w:val="22"/>
        </w:rPr>
        <w:t xml:space="preserve">ast </w:t>
      </w:r>
      <w:r w:rsidRPr="001D5E23">
        <w:rPr>
          <w:rStyle w:val="Emphasis"/>
          <w:szCs w:val="22"/>
          <w:highlight w:val="green"/>
        </w:rPr>
        <w:t>and S</w:t>
      </w:r>
      <w:r w:rsidRPr="001D5E23">
        <w:rPr>
          <w:rStyle w:val="Emphasis"/>
          <w:szCs w:val="22"/>
        </w:rPr>
        <w:t xml:space="preserve">outh </w:t>
      </w:r>
      <w:r w:rsidRPr="001D5E23">
        <w:rPr>
          <w:rStyle w:val="Emphasis"/>
          <w:szCs w:val="22"/>
          <w:highlight w:val="green"/>
        </w:rPr>
        <w:t>C</w:t>
      </w:r>
      <w:r w:rsidRPr="001D5E23">
        <w:rPr>
          <w:rStyle w:val="Emphasis"/>
          <w:szCs w:val="22"/>
        </w:rPr>
        <w:t xml:space="preserve">hina </w:t>
      </w:r>
      <w:r w:rsidRPr="001D5E23">
        <w:rPr>
          <w:rStyle w:val="Emphasis"/>
          <w:szCs w:val="22"/>
          <w:highlight w:val="green"/>
        </w:rPr>
        <w:t>S</w:t>
      </w:r>
      <w:r w:rsidRPr="001D5E23">
        <w:rPr>
          <w:rStyle w:val="Emphasis"/>
          <w:szCs w:val="22"/>
        </w:rPr>
        <w:t>eas</w:t>
      </w:r>
      <w:r w:rsidRPr="001D5E23">
        <w:rPr>
          <w:rStyle w:val="StyleUnderline"/>
          <w:szCs w:val="22"/>
          <w:highlight w:val="green"/>
        </w:rPr>
        <w:t xml:space="preserve"> and aims for </w:t>
      </w:r>
      <w:r w:rsidRPr="001D5E23">
        <w:rPr>
          <w:rStyle w:val="Emphasis"/>
          <w:szCs w:val="22"/>
          <w:highlight w:val="green"/>
        </w:rPr>
        <w:t>unification with Taiwan.</w:t>
      </w:r>
      <w:r w:rsidRPr="001D5E23">
        <w:rPr>
          <w:rFonts w:eastAsia="Times New Roman"/>
          <w:szCs w:val="22"/>
        </w:rPr>
        <w:t xml:space="preserve"> The stakes in the U.S.-Russian relationship are, therefore of a different order of magnitude than those involved in the U.S.- Chinese relationship. </w:t>
      </w:r>
    </w:p>
    <w:p w14:paraId="55F08F51" w14:textId="77777777" w:rsidR="008A41B8" w:rsidRPr="003A2C50" w:rsidRDefault="008A41B8" w:rsidP="008A41B8">
      <w:pPr>
        <w:spacing w:after="0" w:line="240" w:lineRule="auto"/>
        <w:rPr>
          <w:rFonts w:eastAsia="Times New Roman"/>
          <w:szCs w:val="22"/>
        </w:rPr>
      </w:pPr>
    </w:p>
    <w:p w14:paraId="08B6F60A" w14:textId="77777777" w:rsidR="008A41B8" w:rsidRPr="003A2C50" w:rsidRDefault="008A41B8" w:rsidP="008A41B8">
      <w:pPr>
        <w:spacing w:after="0" w:line="240" w:lineRule="auto"/>
        <w:rPr>
          <w:rFonts w:eastAsia="Times New Roman"/>
          <w:szCs w:val="22"/>
        </w:rPr>
      </w:pPr>
      <w:r w:rsidRPr="001D5E23">
        <w:rPr>
          <w:rStyle w:val="StyleUnderline"/>
          <w:szCs w:val="22"/>
        </w:rPr>
        <w:t>China</w:t>
      </w:r>
      <w:r w:rsidRPr="001D5E23">
        <w:rPr>
          <w:rFonts w:eastAsia="Times New Roman"/>
          <w:szCs w:val="22"/>
        </w:rPr>
        <w:t xml:space="preserve"> supports Russia on the major foreign policy issues which dominate the U.S.-Russian relationship. It </w:t>
      </w:r>
      <w:r w:rsidRPr="001D5E23">
        <w:rPr>
          <w:rStyle w:val="StyleUnderline"/>
          <w:szCs w:val="22"/>
        </w:rPr>
        <w:t xml:space="preserve">has backed Russia’s policies in the </w:t>
      </w:r>
      <w:r w:rsidRPr="001D5E23">
        <w:rPr>
          <w:rStyle w:val="Emphasis"/>
          <w:szCs w:val="22"/>
        </w:rPr>
        <w:t>Syrian civil war</w:t>
      </w:r>
      <w:r w:rsidRPr="001D5E23">
        <w:rPr>
          <w:rStyle w:val="StyleUnderline"/>
          <w:szCs w:val="22"/>
        </w:rPr>
        <w:t xml:space="preserve">, occasionally abstaining on UNSC votes which Russia has vetoed. Beijing has also backed </w:t>
      </w:r>
      <w:r w:rsidRPr="001D5E23">
        <w:rPr>
          <w:rStyle w:val="Emphasis"/>
          <w:szCs w:val="22"/>
        </w:rPr>
        <w:t>Russia’s actions in Ukraine</w:t>
      </w:r>
      <w:r w:rsidRPr="001D5E23">
        <w:rPr>
          <w:rFonts w:eastAsia="Times New Roman"/>
          <w:szCs w:val="22"/>
        </w:rPr>
        <w:t xml:space="preserve">, although it abstained in the U.N. General Assembly vote condemning Russia’s annexation of Crimea and it does not recognize Crimea as part of the Russian Federation. Nevertheless, </w:t>
      </w:r>
      <w:r w:rsidRPr="001D5E23">
        <w:rPr>
          <w:rStyle w:val="StyleUnderline"/>
          <w:szCs w:val="22"/>
        </w:rPr>
        <w:t xml:space="preserve">it has criticized the sanctions on Russia, has given Moscow cover for its actions in Ukraine and ensured that the West was unable to isolate Russia after the Ukraine events. </w:t>
      </w:r>
      <w:r w:rsidRPr="001D5E23">
        <w:rPr>
          <w:rStyle w:val="Emphasis"/>
          <w:szCs w:val="22"/>
          <w:highlight w:val="green"/>
        </w:rPr>
        <w:t>Moscow</w:t>
      </w:r>
      <w:r w:rsidRPr="001D5E23">
        <w:rPr>
          <w:rStyle w:val="Emphasis"/>
          <w:szCs w:val="22"/>
        </w:rPr>
        <w:t xml:space="preserve"> in turn </w:t>
      </w:r>
      <w:r w:rsidRPr="001D5E23">
        <w:rPr>
          <w:rStyle w:val="Emphasis"/>
          <w:szCs w:val="22"/>
          <w:highlight w:val="green"/>
        </w:rPr>
        <w:t>backs Beijing on</w:t>
      </w:r>
      <w:r w:rsidRPr="001D5E23">
        <w:rPr>
          <w:rStyle w:val="Emphasis"/>
          <w:szCs w:val="22"/>
        </w:rPr>
        <w:t xml:space="preserve"> North Korean issues</w:t>
      </w:r>
      <w:r w:rsidRPr="001D5E23">
        <w:rPr>
          <w:rStyle w:val="StyleUnderline"/>
          <w:szCs w:val="22"/>
        </w:rPr>
        <w:t xml:space="preserve">, and shares Beijing’s conviction that a united Korea under Western domination would be worse than </w:t>
      </w:r>
      <w:r w:rsidRPr="001D5E23">
        <w:rPr>
          <w:rStyle w:val="StyleUnderline"/>
          <w:szCs w:val="22"/>
          <w:highlight w:val="green"/>
        </w:rPr>
        <w:t>a nuclear</w:t>
      </w:r>
      <w:r w:rsidRPr="001D5E23">
        <w:rPr>
          <w:rStyle w:val="StyleUnderline"/>
          <w:szCs w:val="22"/>
        </w:rPr>
        <w:t xml:space="preserve">-armed </w:t>
      </w:r>
      <w:r w:rsidRPr="001D5E23">
        <w:rPr>
          <w:rStyle w:val="StyleUnderline"/>
          <w:szCs w:val="22"/>
          <w:highlight w:val="green"/>
        </w:rPr>
        <w:t>North Korea</w:t>
      </w:r>
      <w:r w:rsidRPr="001D5E23">
        <w:rPr>
          <w:rFonts w:eastAsia="Times New Roman"/>
          <w:szCs w:val="22"/>
          <w:highlight w:val="green"/>
        </w:rPr>
        <w:t>.</w:t>
      </w:r>
      <w:r w:rsidRPr="001D5E23">
        <w:rPr>
          <w:rFonts w:eastAsia="Times New Roman"/>
          <w:szCs w:val="22"/>
        </w:rPr>
        <w:t xml:space="preserve"> Counterterrorism is one area where the United States and Russia have cooperated, but both Russia and China remain preoccupied </w:t>
      </w:r>
      <w:r w:rsidRPr="001D5E23">
        <w:rPr>
          <w:rFonts w:eastAsia="Times New Roman"/>
          <w:szCs w:val="22"/>
        </w:rPr>
        <w:lastRenderedPageBreak/>
        <w:t xml:space="preserve">with home-grown terrorism as opposed to global terrorism. Indeed, there are no major issues of contention between the United States and Russia where China is likely to take the U.S. side, and the same is equally true for U.S.-China relations. </w:t>
      </w:r>
    </w:p>
    <w:p w14:paraId="6E09886A" w14:textId="77777777" w:rsidR="008A41B8" w:rsidRPr="003A2C50" w:rsidRDefault="008A41B8" w:rsidP="008A41B8">
      <w:pPr>
        <w:spacing w:after="0" w:line="240" w:lineRule="auto"/>
        <w:rPr>
          <w:rFonts w:eastAsia="Times New Roman"/>
          <w:szCs w:val="22"/>
        </w:rPr>
      </w:pPr>
    </w:p>
    <w:p w14:paraId="7EC33FD8" w14:textId="77777777" w:rsidR="008A41B8" w:rsidRDefault="008A41B8" w:rsidP="008A41B8">
      <w:pPr>
        <w:spacing w:after="0" w:line="240" w:lineRule="auto"/>
        <w:rPr>
          <w:rFonts w:eastAsia="Times New Roman"/>
          <w:szCs w:val="22"/>
        </w:rPr>
      </w:pPr>
      <w:r w:rsidRPr="001D5E23">
        <w:rPr>
          <w:rStyle w:val="StyleUnderline"/>
          <w:szCs w:val="22"/>
        </w:rPr>
        <w:t xml:space="preserve">Regardless of the asymmetries and strains in the Chinese-Russian relationship, </w:t>
      </w:r>
      <w:r w:rsidRPr="001D5E23">
        <w:rPr>
          <w:rStyle w:val="StyleUnderline"/>
          <w:szCs w:val="22"/>
          <w:highlight w:val="green"/>
        </w:rPr>
        <w:t>the two countries have</w:t>
      </w:r>
      <w:r w:rsidRPr="001D5E23">
        <w:rPr>
          <w:rStyle w:val="StyleUnderline"/>
          <w:szCs w:val="22"/>
        </w:rPr>
        <w:t xml:space="preserve"> compelling reasons to strengthen their partnership. Their shared suspicion of the United States and </w:t>
      </w:r>
      <w:r w:rsidRPr="001D5E23">
        <w:rPr>
          <w:rStyle w:val="StyleUnderline"/>
          <w:szCs w:val="22"/>
          <w:highlight w:val="green"/>
        </w:rPr>
        <w:t xml:space="preserve">commitment to creating a </w:t>
      </w:r>
      <w:r w:rsidRPr="001D5E23">
        <w:rPr>
          <w:rStyle w:val="Emphasis"/>
          <w:szCs w:val="22"/>
          <w:highlight w:val="green"/>
        </w:rPr>
        <w:t>global order</w:t>
      </w:r>
      <w:r w:rsidRPr="001D5E23">
        <w:rPr>
          <w:rStyle w:val="StyleUnderline"/>
          <w:szCs w:val="22"/>
          <w:highlight w:val="green"/>
        </w:rPr>
        <w:t xml:space="preserve"> that will enable them to maintain their </w:t>
      </w:r>
      <w:r w:rsidRPr="001D5E23">
        <w:rPr>
          <w:rStyle w:val="Emphasis"/>
          <w:szCs w:val="22"/>
          <w:highlight w:val="green"/>
        </w:rPr>
        <w:t>authoritarian regimes</w:t>
      </w:r>
      <w:r w:rsidRPr="001D5E23">
        <w:rPr>
          <w:rStyle w:val="StyleUnderline"/>
          <w:szCs w:val="22"/>
        </w:rPr>
        <w:t xml:space="preserve"> will continue to bind them together.</w:t>
      </w:r>
      <w:r w:rsidRPr="001D5E23">
        <w:rPr>
          <w:rFonts w:eastAsia="Times New Roman"/>
          <w:szCs w:val="22"/>
        </w:rPr>
        <w:t xml:space="preserve"> What remains unknown is the extent to which both countries might join forces in the cyber area to undermine U.S. interests in the future. </w:t>
      </w:r>
    </w:p>
    <w:p w14:paraId="23752CB1" w14:textId="77777777" w:rsidR="008A41B8" w:rsidRDefault="008A41B8" w:rsidP="008A41B8">
      <w:pPr>
        <w:spacing w:after="0" w:line="240" w:lineRule="auto"/>
        <w:rPr>
          <w:rFonts w:eastAsia="Times New Roman"/>
          <w:szCs w:val="22"/>
        </w:rPr>
      </w:pPr>
    </w:p>
    <w:p w14:paraId="5AB15579" w14:textId="2EAF21A4" w:rsidR="00C23227" w:rsidRDefault="00C23227" w:rsidP="00C23227">
      <w:pPr>
        <w:pStyle w:val="Heading4"/>
        <w:rPr>
          <w:u w:val="single"/>
        </w:rPr>
      </w:pPr>
      <w:r>
        <w:t>Turning away from the US</w:t>
      </w:r>
      <w:r w:rsidR="004B3FB2">
        <w:t>-</w:t>
      </w:r>
      <w:r>
        <w:t xml:space="preserve">lead order makes disease prevention impossible – autocratic and populist responses </w:t>
      </w:r>
      <w:r w:rsidRPr="00812727">
        <w:rPr>
          <w:u w:val="single"/>
        </w:rPr>
        <w:t>always fail</w:t>
      </w:r>
    </w:p>
    <w:p w14:paraId="6028DF44" w14:textId="77777777" w:rsidR="00C23227" w:rsidRPr="00812727" w:rsidRDefault="00C23227" w:rsidP="00C23227">
      <w:proofErr w:type="spellStart"/>
      <w:r w:rsidRPr="00812727">
        <w:rPr>
          <w:rStyle w:val="Style13ptBold"/>
        </w:rPr>
        <w:t>Inboden</w:t>
      </w:r>
      <w:proofErr w:type="spellEnd"/>
      <w:r w:rsidRPr="00812727">
        <w:rPr>
          <w:rStyle w:val="Style13ptBold"/>
        </w:rPr>
        <w:t xml:space="preserve"> 20</w:t>
      </w:r>
      <w:r w:rsidRPr="00812727">
        <w:t xml:space="preserve"> [(William, Associate Professor at the LBJ School. He is also the William Powers Jr. Executive Director of the Clements Center for National Security.) “The World That COVID Made: What Should American Foreign Policy Do?” </w:t>
      </w:r>
      <w:proofErr w:type="spellStart"/>
      <w:r w:rsidRPr="00812727">
        <w:t>GovExec</w:t>
      </w:r>
      <w:proofErr w:type="spellEnd"/>
      <w:r w:rsidRPr="00812727">
        <w:t xml:space="preserve">, 12/29/2020 </w:t>
      </w:r>
      <w:r w:rsidRPr="0076081E">
        <w:t>https://www.govexec.com/management/2020/12/world-covid-made-what-should-american-foreign-policy-do/171075/</w:t>
      </w:r>
      <w:r w:rsidRPr="00812727">
        <w:t>] BC</w:t>
      </w:r>
    </w:p>
    <w:p w14:paraId="1B0A2B84" w14:textId="77777777" w:rsidR="00C23227" w:rsidRPr="00A91D29" w:rsidRDefault="00C23227" w:rsidP="00C23227">
      <w:pPr>
        <w:rPr>
          <w:rStyle w:val="Emphasis"/>
        </w:rPr>
      </w:pPr>
      <w:r w:rsidRPr="00A91D29">
        <w:rPr>
          <w:rStyle w:val="Emphasis"/>
        </w:rPr>
        <w:t>The pandemic proves deadlier for autocrats and populists than democrats.</w:t>
      </w:r>
    </w:p>
    <w:p w14:paraId="70342B6F" w14:textId="77777777" w:rsidR="00C23227" w:rsidRDefault="00C23227" w:rsidP="00C23227">
      <w:r w:rsidRPr="00A91D29">
        <w:rPr>
          <w:rStyle w:val="StyleUnderline"/>
        </w:rPr>
        <w:t>Authoritarians and populists have short-term advantages in confronting a pandemic</w:t>
      </w:r>
      <w:r>
        <w:t xml:space="preserve">—for example, in </w:t>
      </w:r>
      <w:r w:rsidRPr="00A91D29">
        <w:rPr>
          <w:rStyle w:val="StyleUnderline"/>
        </w:rPr>
        <w:t>implementing draconian public health measures</w:t>
      </w:r>
      <w:r>
        <w:t xml:space="preserve"> and </w:t>
      </w:r>
      <w:r w:rsidRPr="00A91D29">
        <w:rPr>
          <w:rStyle w:val="StyleUnderline"/>
        </w:rPr>
        <w:t>exploiting the demagoguery</w:t>
      </w:r>
      <w:r>
        <w:t xml:space="preserve"> that accompanies suffering. </w:t>
      </w:r>
      <w:r w:rsidRPr="00A91D29">
        <w:rPr>
          <w:rStyle w:val="Emphasis"/>
        </w:rPr>
        <w:t xml:space="preserve">But several months </w:t>
      </w:r>
      <w:r w:rsidRPr="00812727">
        <w:rPr>
          <w:rStyle w:val="Emphasis"/>
          <w:highlight w:val="green"/>
        </w:rPr>
        <w:t>in</w:t>
      </w:r>
      <w:r w:rsidRPr="00A91D29">
        <w:rPr>
          <w:rStyle w:val="Emphasis"/>
        </w:rPr>
        <w:t xml:space="preserve">to </w:t>
      </w:r>
      <w:r w:rsidRPr="00812727">
        <w:rPr>
          <w:rStyle w:val="Emphasis"/>
          <w:highlight w:val="green"/>
        </w:rPr>
        <w:t>the pandemic</w:t>
      </w:r>
      <w:r w:rsidRPr="00A91D29">
        <w:rPr>
          <w:rStyle w:val="Emphasis"/>
        </w:rPr>
        <w:t>, there does not seem to be a lasting dictator's dividend</w:t>
      </w:r>
      <w:r>
        <w:t xml:space="preserve">. </w:t>
      </w:r>
      <w:r w:rsidRPr="00A91D29">
        <w:rPr>
          <w:rStyle w:val="StyleUnderline"/>
        </w:rPr>
        <w:t xml:space="preserve">The nations that displayed </w:t>
      </w:r>
      <w:r w:rsidRPr="00812727">
        <w:rPr>
          <w:rStyle w:val="StyleUnderline"/>
          <w:highlight w:val="green"/>
        </w:rPr>
        <w:t>the most effective responses are liberal democracies</w:t>
      </w:r>
      <w:r>
        <w:t xml:space="preserve">, including South Korea, Japan, Taiwan, Denmark, New Zealand, and Germany. Singapore, a soft-authoritarian city-state, is the main example of a non-democracy that marshaled an effective </w:t>
      </w:r>
      <w:proofErr w:type="gramStart"/>
      <w:r>
        <w:t>response, and</w:t>
      </w:r>
      <w:proofErr w:type="gramEnd"/>
      <w:r>
        <w:t xml:space="preserve"> is almost the exception that proves the rule.</w:t>
      </w:r>
    </w:p>
    <w:p w14:paraId="1C734247" w14:textId="77777777" w:rsidR="00C23227" w:rsidRPr="00812727" w:rsidRDefault="00C23227" w:rsidP="00C23227">
      <w:pPr>
        <w:rPr>
          <w:rStyle w:val="Emphasis"/>
        </w:rPr>
      </w:pPr>
      <w:r w:rsidRPr="00A91D29">
        <w:rPr>
          <w:rStyle w:val="StyleUnderline"/>
        </w:rPr>
        <w:t>The performance of the world's foremost authoritarian regimes was somewhere between mediocre and catastrophic.</w:t>
      </w:r>
      <w:r>
        <w:t xml:space="preserve"> </w:t>
      </w:r>
      <w:r w:rsidRPr="008A4709">
        <w:rPr>
          <w:rStyle w:val="StyleUnderline"/>
          <w:highlight w:val="green"/>
        </w:rPr>
        <w:t>China's</w:t>
      </w:r>
      <w:r w:rsidRPr="008A4709">
        <w:rPr>
          <w:rStyle w:val="StyleUnderline"/>
        </w:rPr>
        <w:t xml:space="preserve"> delayed response to the COVID</w:t>
      </w:r>
      <w:r w:rsidRPr="00812727">
        <w:rPr>
          <w:rStyle w:val="StyleUnderline"/>
        </w:rPr>
        <w:t>-19 outbreak, once galvanized, drew on the advantages that authoritarianism offers, including mass lockdowns and mass surveillance.</w:t>
      </w:r>
      <w:r>
        <w:t xml:space="preserve"> Yet that response was necessary because the </w:t>
      </w:r>
      <w:r w:rsidRPr="008A4709">
        <w:rPr>
          <w:rStyle w:val="Emphasis"/>
          <w:highlight w:val="green"/>
        </w:rPr>
        <w:t>authoritarian system</w:t>
      </w:r>
      <w:r w:rsidRPr="00812727">
        <w:rPr>
          <w:rStyle w:val="Emphasis"/>
        </w:rPr>
        <w:t xml:space="preserve"> had </w:t>
      </w:r>
      <w:r w:rsidRPr="008A4709">
        <w:rPr>
          <w:rStyle w:val="Emphasis"/>
          <w:highlight w:val="green"/>
        </w:rPr>
        <w:t>prevented a more effective earlier response</w:t>
      </w:r>
      <w:r>
        <w:t>, a</w:t>
      </w:r>
      <w:r w:rsidRPr="00812727">
        <w:rPr>
          <w:rStyle w:val="StyleUnderline"/>
        </w:rPr>
        <w:t xml:space="preserve">nd the pandemic almost certainly caused much </w:t>
      </w:r>
      <w:r w:rsidRPr="008A4709">
        <w:rPr>
          <w:rStyle w:val="StyleUnderline"/>
          <w:highlight w:val="green"/>
        </w:rPr>
        <w:t>higher numbers of infections and deaths than its government</w:t>
      </w:r>
      <w:r w:rsidRPr="008A4709">
        <w:rPr>
          <w:rStyle w:val="StyleUnderline"/>
        </w:rPr>
        <w:t xml:space="preserve"> has </w:t>
      </w:r>
      <w:r w:rsidRPr="008A4709">
        <w:rPr>
          <w:rStyle w:val="StyleUnderline"/>
          <w:highlight w:val="green"/>
        </w:rPr>
        <w:t>admitted</w:t>
      </w:r>
      <w:r>
        <w:t xml:space="preserve">. </w:t>
      </w:r>
      <w:r w:rsidRPr="00812727">
        <w:rPr>
          <w:rStyle w:val="Emphasis"/>
        </w:rPr>
        <w:t>Iran</w:t>
      </w:r>
      <w:r>
        <w:t xml:space="preserve">, </w:t>
      </w:r>
      <w:r w:rsidRPr="00812727">
        <w:rPr>
          <w:rStyle w:val="Emphasis"/>
        </w:rPr>
        <w:t>Russia</w:t>
      </w:r>
      <w:r>
        <w:t xml:space="preserve">, </w:t>
      </w:r>
      <w:r w:rsidRPr="00812727">
        <w:rPr>
          <w:rStyle w:val="Emphasis"/>
        </w:rPr>
        <w:t>Turkmenistan</w:t>
      </w:r>
      <w:r>
        <w:t xml:space="preserve">, </w:t>
      </w:r>
      <w:r w:rsidRPr="00812727">
        <w:rPr>
          <w:rStyle w:val="Emphasis"/>
        </w:rPr>
        <w:t>and North Korea</w:t>
      </w:r>
      <w:r>
        <w:t xml:space="preserve"> also seem to </w:t>
      </w:r>
      <w:r w:rsidRPr="00812727">
        <w:rPr>
          <w:rStyle w:val="StyleUnderline"/>
        </w:rPr>
        <w:t>have been hit very hard</w:t>
      </w:r>
      <w:r>
        <w:t xml:space="preserve">, </w:t>
      </w:r>
      <w:r w:rsidRPr="00812727">
        <w:rPr>
          <w:rStyle w:val="StyleUnderline"/>
        </w:rPr>
        <w:t>with the damage obscured only by their lack of transparency</w:t>
      </w:r>
      <w:r>
        <w:t xml:space="preserve">. Of course, many democratic nations have also under-performed, especially the U.S. But the point is that </w:t>
      </w:r>
      <w:r w:rsidRPr="00812727">
        <w:rPr>
          <w:rStyle w:val="StyleUnderline"/>
        </w:rPr>
        <w:t>neither type of political system has a monopoly on ineptitude in its initial response</w:t>
      </w:r>
      <w:r>
        <w:t xml:space="preserve">—and that </w:t>
      </w:r>
      <w:r w:rsidRPr="00812727">
        <w:rPr>
          <w:rStyle w:val="Emphasis"/>
        </w:rPr>
        <w:t>democracies are still well positioned to win the governance challenge over the long term.</w:t>
      </w:r>
    </w:p>
    <w:p w14:paraId="0CC26880" w14:textId="77777777" w:rsidR="00C23227" w:rsidRDefault="00C23227" w:rsidP="00C23227">
      <w:r w:rsidRPr="00812727">
        <w:rPr>
          <w:rStyle w:val="StyleUnderline"/>
        </w:rPr>
        <w:t xml:space="preserve">From a </w:t>
      </w:r>
      <w:r w:rsidRPr="00812727">
        <w:rPr>
          <w:rStyle w:val="Emphasis"/>
          <w:highlight w:val="green"/>
        </w:rPr>
        <w:t>free press</w:t>
      </w:r>
      <w:r w:rsidRPr="00812727">
        <w:rPr>
          <w:rStyle w:val="StyleUnderline"/>
        </w:rPr>
        <w:t xml:space="preserve"> and an </w:t>
      </w:r>
      <w:r w:rsidRPr="00812727">
        <w:rPr>
          <w:rStyle w:val="Emphasis"/>
          <w:highlight w:val="green"/>
        </w:rPr>
        <w:t>independent judiciary</w:t>
      </w:r>
      <w:r w:rsidRPr="00812727">
        <w:rPr>
          <w:rStyle w:val="StyleUnderline"/>
        </w:rPr>
        <w:t xml:space="preserve"> to opposition parties, </w:t>
      </w:r>
      <w:r w:rsidRPr="00812727">
        <w:rPr>
          <w:rStyle w:val="Emphasis"/>
          <w:highlight w:val="green"/>
        </w:rPr>
        <w:t>decentralized governance</w:t>
      </w:r>
      <w:r w:rsidRPr="00812727">
        <w:rPr>
          <w:rStyle w:val="StyleUnderline"/>
          <w:highlight w:val="green"/>
        </w:rPr>
        <w:t xml:space="preserve">, and </w:t>
      </w:r>
      <w:r w:rsidRPr="00812727">
        <w:rPr>
          <w:rStyle w:val="Emphasis"/>
          <w:highlight w:val="green"/>
        </w:rPr>
        <w:t>elections</w:t>
      </w:r>
      <w:r w:rsidRPr="00812727">
        <w:rPr>
          <w:rStyle w:val="StyleUnderline"/>
        </w:rPr>
        <w:t xml:space="preserve">, democracies possess an ecosystem of </w:t>
      </w:r>
      <w:r w:rsidRPr="00812727">
        <w:rPr>
          <w:rStyle w:val="StyleUnderline"/>
          <w:highlight w:val="green"/>
        </w:rPr>
        <w:t>self-correct</w:t>
      </w:r>
      <w:r w:rsidRPr="00812727">
        <w:rPr>
          <w:rStyle w:val="StyleUnderline"/>
        </w:rPr>
        <w:t>ion that provide warnings when policies aren't working,</w:t>
      </w:r>
      <w:r>
        <w:t xml:space="preserve"> </w:t>
      </w:r>
      <w:r w:rsidRPr="00812727">
        <w:rPr>
          <w:rStyle w:val="StyleUnderline"/>
        </w:rPr>
        <w:t xml:space="preserve">information channels for </w:t>
      </w:r>
      <w:r w:rsidRPr="00812727">
        <w:rPr>
          <w:rStyle w:val="StyleUnderline"/>
          <w:highlight w:val="green"/>
        </w:rPr>
        <w:t>suggesting</w:t>
      </w:r>
      <w:r w:rsidRPr="00812727">
        <w:rPr>
          <w:rStyle w:val="StyleUnderline"/>
        </w:rPr>
        <w:t xml:space="preserve"> new </w:t>
      </w:r>
      <w:r w:rsidRPr="00812727">
        <w:rPr>
          <w:rStyle w:val="StyleUnderline"/>
          <w:highlight w:val="green"/>
        </w:rPr>
        <w:t>approaches, policy</w:t>
      </w:r>
      <w:r w:rsidRPr="00812727">
        <w:rPr>
          <w:rStyle w:val="StyleUnderline"/>
        </w:rPr>
        <w:t xml:space="preserve"> laboratories for experimenting with different responses, </w:t>
      </w:r>
      <w:r w:rsidRPr="00812727">
        <w:rPr>
          <w:rStyle w:val="StyleUnderline"/>
          <w:highlight w:val="green"/>
        </w:rPr>
        <w:t>and accountability channels</w:t>
      </w:r>
      <w:r w:rsidRPr="00812727">
        <w:rPr>
          <w:rStyle w:val="StyleUnderline"/>
        </w:rPr>
        <w:t xml:space="preserve"> for citizens to either reward or punish their elected leaders and the administrators who serve under them</w:t>
      </w:r>
      <w:r>
        <w:t xml:space="preserve">. </w:t>
      </w:r>
      <w:r w:rsidRPr="00812727">
        <w:rPr>
          <w:rStyle w:val="Emphasis"/>
        </w:rPr>
        <w:t>Authoritarian systems,</w:t>
      </w:r>
      <w:r>
        <w:t xml:space="preserve"> in contrast, </w:t>
      </w:r>
      <w:r w:rsidRPr="00812727">
        <w:rPr>
          <w:rStyle w:val="Emphasis"/>
        </w:rPr>
        <w:t>eschew these mechanisms</w:t>
      </w:r>
      <w:r>
        <w:t xml:space="preserve">, any one of which could threaten the autocrat's monopoly on power. In the near-term, admittedly, </w:t>
      </w:r>
      <w:r w:rsidRPr="00812727">
        <w:rPr>
          <w:rStyle w:val="StyleUnderline"/>
        </w:rPr>
        <w:t>such crises can provide political cover for leaders to consolidate control</w:t>
      </w:r>
      <w:r>
        <w:t xml:space="preserve">; they can also create the anger and resentment on which populist leaders thrive. </w:t>
      </w:r>
      <w:r w:rsidRPr="00812727">
        <w:rPr>
          <w:rStyle w:val="Emphasis"/>
        </w:rPr>
        <w:t xml:space="preserve">But </w:t>
      </w:r>
      <w:r w:rsidRPr="00812727">
        <w:rPr>
          <w:rStyle w:val="Emphasis"/>
          <w:highlight w:val="green"/>
        </w:rPr>
        <w:lastRenderedPageBreak/>
        <w:t>authoritarians cannot</w:t>
      </w:r>
      <w:r w:rsidRPr="00812727">
        <w:rPr>
          <w:rStyle w:val="Emphasis"/>
        </w:rPr>
        <w:t xml:space="preserve"> indefinitely </w:t>
      </w:r>
      <w:r w:rsidRPr="00812727">
        <w:rPr>
          <w:rStyle w:val="Emphasis"/>
          <w:highlight w:val="green"/>
        </w:rPr>
        <w:t>hide from</w:t>
      </w:r>
      <w:r w:rsidRPr="00812727">
        <w:rPr>
          <w:rStyle w:val="Emphasis"/>
        </w:rPr>
        <w:t xml:space="preserve"> the convergent pressures of disaffected </w:t>
      </w:r>
      <w:r w:rsidRPr="00812727">
        <w:rPr>
          <w:rStyle w:val="Emphasis"/>
          <w:highlight w:val="green"/>
        </w:rPr>
        <w:t>citizens</w:t>
      </w:r>
      <w:r w:rsidRPr="00812727">
        <w:rPr>
          <w:rStyle w:val="Emphasis"/>
        </w:rPr>
        <w:t xml:space="preserve">, dysfunctional </w:t>
      </w:r>
      <w:r w:rsidRPr="00812727">
        <w:rPr>
          <w:rStyle w:val="Emphasis"/>
          <w:highlight w:val="green"/>
        </w:rPr>
        <w:t>health</w:t>
      </w:r>
      <w:r w:rsidRPr="00812727">
        <w:rPr>
          <w:rStyle w:val="Emphasis"/>
        </w:rPr>
        <w:t xml:space="preserve"> </w:t>
      </w:r>
      <w:r w:rsidRPr="00812727">
        <w:rPr>
          <w:rStyle w:val="Emphasis"/>
          <w:highlight w:val="green"/>
        </w:rPr>
        <w:t>systems, eroding control, and</w:t>
      </w:r>
      <w:r w:rsidRPr="00812727">
        <w:rPr>
          <w:rStyle w:val="Emphasis"/>
        </w:rPr>
        <w:t xml:space="preserve"> economic </w:t>
      </w:r>
      <w:r w:rsidRPr="00812727">
        <w:rPr>
          <w:rStyle w:val="Emphasis"/>
          <w:highlight w:val="green"/>
        </w:rPr>
        <w:t>stresses</w:t>
      </w:r>
      <w:r w:rsidRPr="00812727">
        <w:rPr>
          <w:rStyle w:val="Emphasis"/>
        </w:rPr>
        <w:t xml:space="preserve"> accentuated by the crisis, and </w:t>
      </w:r>
      <w:r w:rsidRPr="00812727">
        <w:rPr>
          <w:rStyle w:val="Emphasis"/>
          <w:highlight w:val="green"/>
        </w:rPr>
        <w:t>their</w:t>
      </w:r>
      <w:r w:rsidRPr="00812727">
        <w:rPr>
          <w:rStyle w:val="Emphasis"/>
        </w:rPr>
        <w:t xml:space="preserve"> political </w:t>
      </w:r>
      <w:r w:rsidRPr="00812727">
        <w:rPr>
          <w:rStyle w:val="Emphasis"/>
          <w:highlight w:val="green"/>
        </w:rPr>
        <w:t>systems tend to be</w:t>
      </w:r>
      <w:r w:rsidRPr="00812727">
        <w:rPr>
          <w:rStyle w:val="Emphasis"/>
        </w:rPr>
        <w:t xml:space="preserve"> more </w:t>
      </w:r>
      <w:r w:rsidRPr="00812727">
        <w:rPr>
          <w:rStyle w:val="Emphasis"/>
          <w:highlight w:val="green"/>
        </w:rPr>
        <w:t>brittle</w:t>
      </w:r>
      <w:r w:rsidRPr="00812727">
        <w:rPr>
          <w:rStyle w:val="Emphasis"/>
        </w:rPr>
        <w:t xml:space="preserve"> than democracies when confronted by such challenges</w:t>
      </w:r>
      <w:r>
        <w:t>. Witness the ongoing protests in Belarus as the latest example.</w:t>
      </w:r>
    </w:p>
    <w:p w14:paraId="192FADA6" w14:textId="77777777" w:rsidR="00C23227" w:rsidRPr="00812727" w:rsidRDefault="00C23227" w:rsidP="00C23227">
      <w:pPr>
        <w:rPr>
          <w:rStyle w:val="StyleUnderline"/>
        </w:rPr>
      </w:pPr>
      <w:r w:rsidRPr="00812727">
        <w:rPr>
          <w:rStyle w:val="Emphasis"/>
          <w:highlight w:val="green"/>
        </w:rPr>
        <w:t>American policy may be the most important factor in</w:t>
      </w:r>
      <w:r w:rsidRPr="00812727">
        <w:rPr>
          <w:rStyle w:val="Emphasis"/>
        </w:rPr>
        <w:t xml:space="preserve"> determining which way </w:t>
      </w:r>
      <w:r w:rsidRPr="00812727">
        <w:rPr>
          <w:rStyle w:val="Emphasis"/>
          <w:highlight w:val="green"/>
        </w:rPr>
        <w:t>the future</w:t>
      </w:r>
      <w:r w:rsidRPr="00812727">
        <w:rPr>
          <w:rStyle w:val="Emphasis"/>
        </w:rPr>
        <w:t xml:space="preserve"> breaks</w:t>
      </w:r>
      <w:r w:rsidRPr="00812727">
        <w:rPr>
          <w:rStyle w:val="StyleUnderline"/>
          <w:highlight w:val="green"/>
        </w:rPr>
        <w:t>. If the U</w:t>
      </w:r>
      <w:r w:rsidRPr="00812727">
        <w:rPr>
          <w:rStyle w:val="StyleUnderline"/>
        </w:rPr>
        <w:t xml:space="preserve">nited </w:t>
      </w:r>
      <w:r w:rsidRPr="00812727">
        <w:rPr>
          <w:rStyle w:val="StyleUnderline"/>
          <w:highlight w:val="green"/>
        </w:rPr>
        <w:t>S</w:t>
      </w:r>
      <w:r w:rsidRPr="00812727">
        <w:rPr>
          <w:rStyle w:val="StyleUnderline"/>
        </w:rPr>
        <w:t xml:space="preserve">tates </w:t>
      </w:r>
      <w:r w:rsidRPr="00812727">
        <w:rPr>
          <w:rStyle w:val="StyleUnderline"/>
          <w:highlight w:val="green"/>
        </w:rPr>
        <w:t>commits</w:t>
      </w:r>
      <w:r>
        <w:t xml:space="preserve"> its vast power and prestige </w:t>
      </w:r>
      <w:r w:rsidRPr="00812727">
        <w:rPr>
          <w:rStyle w:val="StyleUnderline"/>
          <w:highlight w:val="green"/>
        </w:rPr>
        <w:t>to</w:t>
      </w:r>
      <w:r w:rsidRPr="00812727">
        <w:rPr>
          <w:rStyle w:val="StyleUnderline"/>
        </w:rPr>
        <w:t xml:space="preserve"> deepening cooperation and </w:t>
      </w:r>
      <w:r w:rsidRPr="00812727">
        <w:rPr>
          <w:rStyle w:val="Emphasis"/>
          <w:highlight w:val="green"/>
        </w:rPr>
        <w:t>economic integration</w:t>
      </w:r>
      <w:r w:rsidRPr="00812727">
        <w:rPr>
          <w:rStyle w:val="StyleUnderline"/>
        </w:rPr>
        <w:t xml:space="preserve"> with the democracies, promoting a </w:t>
      </w:r>
      <w:r w:rsidRPr="00812727">
        <w:rPr>
          <w:rStyle w:val="Emphasis"/>
        </w:rPr>
        <w:t xml:space="preserve">geopolitically informed </w:t>
      </w:r>
      <w:r w:rsidRPr="00812727">
        <w:rPr>
          <w:rStyle w:val="Emphasis"/>
          <w:highlight w:val="green"/>
        </w:rPr>
        <w:t>globalization</w:t>
      </w:r>
      <w:r w:rsidRPr="00812727">
        <w:rPr>
          <w:rStyle w:val="StyleUnderline"/>
        </w:rPr>
        <w:t xml:space="preserve"> rather than a wholesale retreat from globalization, if it focuses on </w:t>
      </w:r>
      <w:r w:rsidRPr="00812727">
        <w:rPr>
          <w:rStyle w:val="Emphasis"/>
          <w:highlight w:val="green"/>
        </w:rPr>
        <w:t>reforming</w:t>
      </w:r>
      <w:r w:rsidRPr="00812727">
        <w:rPr>
          <w:rStyle w:val="StyleUnderline"/>
        </w:rPr>
        <w:t xml:space="preserve"> and competing for influence within the </w:t>
      </w:r>
      <w:r w:rsidRPr="00812727">
        <w:rPr>
          <w:rStyle w:val="Emphasis"/>
          <w:highlight w:val="green"/>
        </w:rPr>
        <w:t>institutions</w:t>
      </w:r>
      <w:r w:rsidRPr="00812727">
        <w:rPr>
          <w:rStyle w:val="StyleUnderline"/>
        </w:rPr>
        <w:t xml:space="preserve"> of </w:t>
      </w:r>
      <w:r w:rsidRPr="00812727">
        <w:rPr>
          <w:rStyle w:val="StyleUnderline"/>
          <w:highlight w:val="green"/>
        </w:rPr>
        <w:t>the li</w:t>
      </w:r>
      <w:r w:rsidRPr="00812727">
        <w:rPr>
          <w:rStyle w:val="StyleUnderline"/>
        </w:rPr>
        <w:t xml:space="preserve">beral </w:t>
      </w:r>
      <w:r w:rsidRPr="00812727">
        <w:rPr>
          <w:rStyle w:val="StyleUnderline"/>
          <w:highlight w:val="green"/>
        </w:rPr>
        <w:t>o</w:t>
      </w:r>
      <w:r w:rsidRPr="00812727">
        <w:rPr>
          <w:rStyle w:val="StyleUnderline"/>
        </w:rPr>
        <w:t>rder that underperformed or were corrupted by authoritarian influence, and to developing the policies—not simply the rhetoric—of responsible competition with China, then the fluidity that the crisis has created may well redound to the advantage of America and the "free world."</w:t>
      </w:r>
    </w:p>
    <w:p w14:paraId="55258727" w14:textId="77777777" w:rsidR="00C23227" w:rsidRPr="00812727" w:rsidRDefault="00C23227" w:rsidP="00C23227">
      <w:pPr>
        <w:rPr>
          <w:rStyle w:val="Emphasis"/>
        </w:rPr>
      </w:pPr>
      <w:r w:rsidRPr="00812727">
        <w:rPr>
          <w:highlight w:val="green"/>
        </w:rPr>
        <w:t xml:space="preserve">But </w:t>
      </w:r>
      <w:r w:rsidRPr="00812727">
        <w:rPr>
          <w:rStyle w:val="StyleUnderline"/>
          <w:highlight w:val="green"/>
        </w:rPr>
        <w:t>if the U.S. chooses</w:t>
      </w:r>
      <w:r>
        <w:t xml:space="preserve"> a course of narrow economic nationalism, gratuitous </w:t>
      </w:r>
      <w:r w:rsidRPr="00812727">
        <w:rPr>
          <w:rStyle w:val="StyleUnderline"/>
          <w:highlight w:val="green"/>
        </w:rPr>
        <w:t xml:space="preserve">provocation of </w:t>
      </w:r>
      <w:r w:rsidRPr="00812727">
        <w:rPr>
          <w:rStyle w:val="StyleUnderline"/>
        </w:rPr>
        <w:t xml:space="preserve">its closest </w:t>
      </w:r>
      <w:r w:rsidRPr="00812727">
        <w:rPr>
          <w:rStyle w:val="StyleUnderline"/>
          <w:highlight w:val="green"/>
        </w:rPr>
        <w:t>allies, retreat from institutions</w:t>
      </w:r>
      <w:r>
        <w:t xml:space="preserve"> in which it does not get its </w:t>
      </w:r>
      <w:proofErr w:type="gramStart"/>
      <w:r>
        <w:t>way, and</w:t>
      </w:r>
      <w:proofErr w:type="gramEnd"/>
      <w:r>
        <w:t xml:space="preserve"> continued </w:t>
      </w:r>
      <w:r w:rsidRPr="00812727">
        <w:rPr>
          <w:rStyle w:val="StyleUnderline"/>
          <w:highlight w:val="green"/>
        </w:rPr>
        <w:t>downgrading</w:t>
      </w:r>
      <w:r w:rsidRPr="00812727">
        <w:rPr>
          <w:rStyle w:val="StyleUnderline"/>
        </w:rPr>
        <w:t xml:space="preserve"> of efforts to promote </w:t>
      </w:r>
      <w:r w:rsidRPr="00812727">
        <w:rPr>
          <w:rStyle w:val="StyleUnderline"/>
          <w:highlight w:val="green"/>
        </w:rPr>
        <w:t>democracy</w:t>
      </w:r>
      <w:r w:rsidRPr="00812727">
        <w:rPr>
          <w:rStyle w:val="StyleUnderline"/>
        </w:rPr>
        <w:t xml:space="preserve"> and human rights</w:t>
      </w:r>
      <w:r>
        <w:t xml:space="preserve">, and if the country indefinitely flounders in discharging its responsibilities at home and abroad, </w:t>
      </w:r>
      <w:r w:rsidRPr="00812727">
        <w:rPr>
          <w:rStyle w:val="Emphasis"/>
          <w:highlight w:val="green"/>
        </w:rPr>
        <w:t>then the future indeed looks grim.</w:t>
      </w:r>
    </w:p>
    <w:p w14:paraId="3A470878" w14:textId="77777777" w:rsidR="00C23227" w:rsidRPr="00131F53" w:rsidRDefault="00C23227" w:rsidP="00C23227">
      <w:pPr>
        <w:pStyle w:val="Heading4"/>
      </w:pPr>
      <w:r w:rsidRPr="009A7E01">
        <w:rPr>
          <w:u w:val="single"/>
        </w:rPr>
        <w:t>Extinction</w:t>
      </w:r>
      <w:r>
        <w:t xml:space="preserve"> – </w:t>
      </w:r>
      <w:r w:rsidRPr="00131F53">
        <w:t xml:space="preserve">defense is wrong </w:t>
      </w:r>
    </w:p>
    <w:p w14:paraId="521CC620" w14:textId="77777777" w:rsidR="00C23227" w:rsidRPr="00131F53" w:rsidRDefault="00C23227" w:rsidP="00C2322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4E98DFF" w14:textId="77777777" w:rsidR="00C23227" w:rsidRPr="00131F53" w:rsidRDefault="00C23227" w:rsidP="00C23227">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7EF93757" w14:textId="77777777" w:rsidR="00C23227" w:rsidRPr="00131F53" w:rsidRDefault="00C23227" w:rsidP="00C23227">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39CCFE4A" w14:textId="77777777" w:rsidR="00C23227" w:rsidRPr="00131F53" w:rsidRDefault="00C23227" w:rsidP="00C23227">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1FEDA993" w14:textId="043E631A" w:rsidR="008A41B8" w:rsidRPr="005A28A2" w:rsidRDefault="00C23227" w:rsidP="005A28A2">
      <w:r w:rsidRPr="00131F53">
        <w:lastRenderedPageBreak/>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CB745B9" w14:textId="77777777" w:rsidR="008A41B8" w:rsidRDefault="008A41B8" w:rsidP="008A41B8">
      <w:pPr>
        <w:pStyle w:val="Heading4"/>
      </w:pPr>
      <w:r>
        <w:t>Pursuit is inevitable</w:t>
      </w:r>
    </w:p>
    <w:p w14:paraId="3DFA8B2C" w14:textId="77777777" w:rsidR="008A41B8" w:rsidRPr="00D4243E" w:rsidRDefault="008A41B8" w:rsidP="008A41B8">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4FB9DCF7" w14:textId="77777777" w:rsidR="008A41B8" w:rsidRPr="00D4243E" w:rsidRDefault="008A41B8" w:rsidP="008A41B8">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285EE299" w14:textId="77777777" w:rsidR="008A41B8" w:rsidRDefault="008A41B8" w:rsidP="008A41B8">
      <w:pPr>
        <w:spacing w:before="100" w:beforeAutospacing="1" w:after="100" w:afterAutospacing="1"/>
        <w:rPr>
          <w:rFonts w:eastAsia="Times New Roman"/>
          <w:color w:val="000000"/>
          <w:sz w:val="12"/>
          <w:szCs w:val="22"/>
        </w:rPr>
      </w:pPr>
    </w:p>
    <w:p w14:paraId="5B27CC84" w14:textId="77777777" w:rsidR="008A41B8" w:rsidRPr="0071067A" w:rsidRDefault="008A41B8" w:rsidP="008A41B8">
      <w:pPr>
        <w:pStyle w:val="Heading4"/>
      </w:pPr>
      <w:r>
        <w:t xml:space="preserve">China is comparatively </w:t>
      </w:r>
      <w:r>
        <w:rPr>
          <w:u w:val="single"/>
        </w:rPr>
        <w:t>less ethical</w:t>
      </w:r>
      <w:r>
        <w:t xml:space="preserve"> – political and religious repression</w:t>
      </w:r>
    </w:p>
    <w:p w14:paraId="20DDC1FE" w14:textId="77777777" w:rsidR="008A41B8" w:rsidRPr="0071067A" w:rsidRDefault="008A41B8" w:rsidP="008A41B8">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7667DF2C" w14:textId="77777777" w:rsidR="008A41B8" w:rsidRPr="004844E8" w:rsidRDefault="008A41B8" w:rsidP="008A41B8">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w:t>
      </w:r>
      <w:proofErr w:type="gramStart"/>
      <w:r w:rsidRPr="004844E8">
        <w:rPr>
          <w:rStyle w:val="Emphasis"/>
        </w:rPr>
        <w:t>Mongolia</w:t>
      </w:r>
      <w:proofErr w:type="gramEnd"/>
      <w:r w:rsidRPr="004844E8">
        <w:rPr>
          <w:rStyle w:val="Emphasis"/>
        </w:rPr>
        <w:t xml:space="preserve">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xml:space="preserve">, the </w:t>
      </w:r>
      <w:proofErr w:type="spellStart"/>
      <w:r w:rsidRPr="004844E8">
        <w:rPr>
          <w:sz w:val="12"/>
        </w:rPr>
        <w:t>organisation</w:t>
      </w:r>
      <w:proofErr w:type="spellEnd"/>
      <w:r w:rsidRPr="004844E8">
        <w:rPr>
          <w:sz w:val="12"/>
        </w:rPr>
        <w:t xml:space="preserve"> said.</w:t>
      </w:r>
    </w:p>
    <w:p w14:paraId="09E99A24" w14:textId="77777777" w:rsidR="008A41B8" w:rsidRPr="004844E8" w:rsidRDefault="008A41B8" w:rsidP="008A41B8">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61CB13FE" w14:textId="77777777" w:rsidR="008A41B8" w:rsidRPr="004844E8" w:rsidRDefault="008A41B8" w:rsidP="008A41B8">
      <w:pPr>
        <w:rPr>
          <w:sz w:val="12"/>
        </w:rPr>
      </w:pPr>
      <w:r w:rsidRPr="004844E8">
        <w:rPr>
          <w:sz w:val="12"/>
        </w:rPr>
        <w:lastRenderedPageBreak/>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46CAEAF6" w14:textId="77777777" w:rsidR="008A41B8" w:rsidRPr="004844E8" w:rsidRDefault="008A41B8" w:rsidP="008A41B8">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71A4CA96" w14:textId="77777777" w:rsidR="008A41B8" w:rsidRPr="004844E8" w:rsidRDefault="008A41B8" w:rsidP="008A41B8">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w:t>
      </w:r>
      <w:proofErr w:type="gramStart"/>
      <w:r w:rsidRPr="004844E8">
        <w:rPr>
          <w:rStyle w:val="StyleUnderline"/>
        </w:rPr>
        <w:t>on the basis of</w:t>
      </w:r>
      <w:proofErr w:type="gramEnd"/>
      <w:r w:rsidRPr="004844E8">
        <w:rPr>
          <w:rStyle w:val="StyleUnderline"/>
        </w:rPr>
        <w:t xml:space="preserve"> their identity, while others are </w:t>
      </w:r>
      <w:r w:rsidRPr="004844E8">
        <w:rPr>
          <w:rStyle w:val="StyleUnderline"/>
          <w:highlight w:val="green"/>
        </w:rPr>
        <w:t>subjected to </w:t>
      </w:r>
      <w:r w:rsidRPr="004844E8">
        <w:rPr>
          <w:rStyle w:val="Emphasis"/>
          <w:highlight w:val="green"/>
        </w:rPr>
        <w:t xml:space="preserve">forced </w:t>
      </w:r>
      <w:proofErr w:type="spellStart"/>
      <w:r w:rsidRPr="004844E8">
        <w:rPr>
          <w:rStyle w:val="Emphasis"/>
          <w:highlight w:val="green"/>
        </w:rPr>
        <w:t>labour</w:t>
      </w:r>
      <w:proofErr w:type="spellEnd"/>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59FCD9EC" w14:textId="77777777" w:rsidR="008A41B8" w:rsidRPr="004844E8" w:rsidRDefault="008A41B8" w:rsidP="008A41B8">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54410F45" w14:textId="77777777" w:rsidR="008A41B8" w:rsidRPr="004844E8" w:rsidRDefault="008A41B8" w:rsidP="008A41B8">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w:t>
      </w:r>
      <w:proofErr w:type="spellStart"/>
      <w:r w:rsidRPr="004844E8">
        <w:rPr>
          <w:rStyle w:val="StyleUnderline"/>
        </w:rPr>
        <w:t>criticised</w:t>
      </w:r>
      <w:proofErr w:type="spellEnd"/>
      <w:r w:rsidRPr="004844E8">
        <w:rPr>
          <w:rStyle w:val="StyleUnderline"/>
        </w:rPr>
        <w:t> </w:t>
      </w:r>
      <w:r w:rsidRPr="004844E8">
        <w:rPr>
          <w:rStyle w:val="StyleUnderline"/>
          <w:highlight w:val="green"/>
        </w:rPr>
        <w:t>national security law</w:t>
      </w:r>
      <w:r w:rsidRPr="004844E8">
        <w:rPr>
          <w:rStyle w:val="StyleUnderline"/>
        </w:rPr>
        <w:t xml:space="preserve"> on the city, outlawing even benign acts of opposition as crimes of secession, sedition, foreign </w:t>
      </w:r>
      <w:proofErr w:type="gramStart"/>
      <w:r w:rsidRPr="004844E8">
        <w:rPr>
          <w:rStyle w:val="StyleUnderline"/>
        </w:rPr>
        <w:t>collusion</w:t>
      </w:r>
      <w:proofErr w:type="gramEnd"/>
      <w:r w:rsidRPr="004844E8">
        <w:rPr>
          <w:rStyle w:val="StyleUnderline"/>
        </w:rPr>
        <w:t xml:space="preserve"> and terrorism</w:t>
      </w:r>
      <w:r w:rsidRPr="004844E8">
        <w:rPr>
          <w:sz w:val="12"/>
        </w:rPr>
        <w:t>. About 90 people have been arrested under the law since June.</w:t>
      </w:r>
    </w:p>
    <w:p w14:paraId="5EF3B06B" w14:textId="77777777" w:rsidR="008A41B8" w:rsidRPr="004844E8" w:rsidRDefault="008A41B8" w:rsidP="008A41B8">
      <w:pPr>
        <w:rPr>
          <w:sz w:val="12"/>
        </w:rPr>
      </w:pPr>
      <w:r w:rsidRPr="004844E8">
        <w:rPr>
          <w:rStyle w:val="StyleUnderline"/>
        </w:rPr>
        <w:t>Internet censorship, mass surveillance and efforts to “</w:t>
      </w:r>
      <w:proofErr w:type="spellStart"/>
      <w:r w:rsidRPr="004844E8">
        <w:rPr>
          <w:rStyle w:val="StyleUnderline"/>
        </w:rPr>
        <w:t>sinicise</w:t>
      </w:r>
      <w:proofErr w:type="spellEnd"/>
      <w:r w:rsidRPr="004844E8">
        <w:rPr>
          <w:rStyle w:val="StyleUnderline"/>
        </w:rPr>
        <w:t>”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 xml:space="preserve">and journalists were jailed, </w:t>
      </w:r>
      <w:proofErr w:type="gramStart"/>
      <w:r w:rsidRPr="004844E8">
        <w:rPr>
          <w:rStyle w:val="Emphasis"/>
          <w:highlight w:val="green"/>
        </w:rPr>
        <w:t>disappeared</w:t>
      </w:r>
      <w:proofErr w:type="gramEnd"/>
      <w:r w:rsidRPr="004844E8">
        <w:rPr>
          <w:rStyle w:val="Emphasis"/>
          <w:highlight w:val="green"/>
        </w:rPr>
        <w:t xml:space="preserve"> or forced into exile</w:t>
      </w:r>
      <w:r w:rsidRPr="004844E8">
        <w:rPr>
          <w:sz w:val="12"/>
        </w:rPr>
        <w:t>, many accused of “inciting subversion” or “picking quarrels and provoking trouble” – a common charged levelled against dissidents and activists.</w:t>
      </w:r>
    </w:p>
    <w:p w14:paraId="45C3D75B" w14:textId="77777777" w:rsidR="008A41B8" w:rsidRPr="004844E8" w:rsidRDefault="008A41B8" w:rsidP="008A41B8">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xml:space="preserve">,” said HRW researcher </w:t>
      </w:r>
      <w:proofErr w:type="spellStart"/>
      <w:r w:rsidRPr="004844E8">
        <w:rPr>
          <w:sz w:val="12"/>
        </w:rPr>
        <w:t>Yaqiu</w:t>
      </w:r>
      <w:proofErr w:type="spellEnd"/>
      <w:r w:rsidRPr="004844E8">
        <w:rPr>
          <w:sz w:val="12"/>
        </w:rPr>
        <w:t xml:space="preserve"> Wang.</w:t>
      </w:r>
    </w:p>
    <w:p w14:paraId="3CF5F802" w14:textId="77777777" w:rsidR="008A41B8" w:rsidRPr="00711B24" w:rsidRDefault="008A41B8" w:rsidP="008A41B8">
      <w:pPr>
        <w:spacing w:before="100" w:beforeAutospacing="1" w:after="100" w:afterAutospacing="1"/>
        <w:rPr>
          <w:rFonts w:eastAsia="Times New Roman"/>
          <w:color w:val="000000"/>
          <w:sz w:val="12"/>
          <w:szCs w:val="22"/>
        </w:rPr>
      </w:pPr>
    </w:p>
    <w:p w14:paraId="43384469" w14:textId="77777777" w:rsidR="008A41B8" w:rsidRDefault="008A41B8" w:rsidP="008A41B8"/>
    <w:p w14:paraId="60A54842" w14:textId="77777777" w:rsidR="008A41B8" w:rsidRDefault="008A41B8" w:rsidP="008A41B8">
      <w:pPr>
        <w:pStyle w:val="Heading3"/>
      </w:pPr>
      <w:r>
        <w:lastRenderedPageBreak/>
        <w:t>1AC – Framing</w:t>
      </w:r>
    </w:p>
    <w:p w14:paraId="3FD1FD32" w14:textId="77777777" w:rsidR="008A41B8" w:rsidRPr="00A355C6" w:rsidRDefault="008A41B8" w:rsidP="008A41B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75EB2C3F" w14:textId="77777777" w:rsidR="008A41B8" w:rsidRPr="00331CE8" w:rsidRDefault="008A41B8" w:rsidP="008A41B8">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Pr="00331CE8">
        <w:rPr>
          <w:rFonts w:eastAsiaTheme="majorEastAsia"/>
          <w:b/>
          <w:bCs/>
          <w:color w:val="000000" w:themeColor="text1"/>
          <w:sz w:val="26"/>
          <w:szCs w:val="26"/>
        </w:rPr>
        <w:t>despite the fact that</w:t>
      </w:r>
      <w:proofErr w:type="gramEnd"/>
      <w:r w:rsidRPr="00331CE8">
        <w:rPr>
          <w:rFonts w:eastAsiaTheme="majorEastAsia"/>
          <w:b/>
          <w:bCs/>
          <w:color w:val="000000" w:themeColor="text1"/>
          <w:sz w:val="26"/>
          <w:szCs w:val="26"/>
        </w:rPr>
        <w:t xml:space="preserve"> pleasure doesn’t seem to be instrumentally valuable for anything.</w:t>
      </w:r>
    </w:p>
    <w:p w14:paraId="5A0D58DB" w14:textId="77777777" w:rsidR="008A41B8" w:rsidRPr="00A355C6" w:rsidRDefault="008A41B8" w:rsidP="008A41B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D16C005" w14:textId="77777777" w:rsidR="008A41B8" w:rsidRPr="00A355C6" w:rsidRDefault="008A41B8" w:rsidP="008A41B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CD16052" w14:textId="77777777" w:rsidR="008A41B8" w:rsidRPr="00331CE8" w:rsidRDefault="008A41B8" w:rsidP="008A41B8">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7692832" w14:textId="77777777" w:rsidR="008A41B8" w:rsidRPr="00A355C6" w:rsidRDefault="008A41B8" w:rsidP="008A41B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837CA1F" w14:textId="77777777" w:rsidR="008A41B8" w:rsidRPr="00A355C6" w:rsidRDefault="008A41B8" w:rsidP="008A41B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F51FDCC" w14:textId="77777777" w:rsidR="008A41B8" w:rsidRPr="00AC3C34" w:rsidRDefault="008A41B8" w:rsidP="008A41B8">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31CE8">
        <w:rPr>
          <w:rFonts w:eastAsia="Yu Mincho"/>
          <w:color w:val="000000" w:themeColor="text1"/>
        </w:rPr>
        <w:t>elaborate.¶</w:t>
      </w:r>
      <w:proofErr w:type="gramEnd"/>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2C7E8A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6056"/>
    <w:rsid w:val="000029E3"/>
    <w:rsid w:val="000029E8"/>
    <w:rsid w:val="00004225"/>
    <w:rsid w:val="00005612"/>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05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FB2"/>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A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C5D9E"/>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1B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2A9"/>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919"/>
    <w:rsid w:val="00C07769"/>
    <w:rsid w:val="00C07D05"/>
    <w:rsid w:val="00C10856"/>
    <w:rsid w:val="00C203FA"/>
    <w:rsid w:val="00C23227"/>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D7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63894"/>
  <w14:defaultImageDpi w14:val="300"/>
  <w15:docId w15:val="{3DD73BFE-9E34-A64C-A192-FE534EAF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41B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860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860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860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8605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A41B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860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056"/>
  </w:style>
  <w:style w:type="character" w:customStyle="1" w:styleId="Heading1Char">
    <w:name w:val="Heading 1 Char"/>
    <w:aliases w:val="Pocket Char"/>
    <w:basedOn w:val="DefaultParagraphFont"/>
    <w:link w:val="Heading1"/>
    <w:uiPriority w:val="9"/>
    <w:rsid w:val="0028605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8605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8605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860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8605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8605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28605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8605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86056"/>
    <w:rPr>
      <w:color w:val="auto"/>
      <w:u w:val="none"/>
    </w:rPr>
  </w:style>
  <w:style w:type="paragraph" w:styleId="DocumentMap">
    <w:name w:val="Document Map"/>
    <w:basedOn w:val="Normal"/>
    <w:link w:val="DocumentMapChar"/>
    <w:uiPriority w:val="99"/>
    <w:semiHidden/>
    <w:unhideWhenUsed/>
    <w:rsid w:val="002860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6056"/>
    <w:rPr>
      <w:rFonts w:ascii="Lucida Grande" w:hAnsi="Lucida Grande" w:cs="Lucida Grande"/>
    </w:rPr>
  </w:style>
  <w:style w:type="character" w:customStyle="1" w:styleId="Heading5Char">
    <w:name w:val="Heading 5 Char"/>
    <w:basedOn w:val="DefaultParagraphFont"/>
    <w:link w:val="Heading5"/>
    <w:uiPriority w:val="9"/>
    <w:semiHidden/>
    <w:rsid w:val="008A41B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8A41B8"/>
    <w:rPr>
      <w:b/>
      <w:bCs/>
      <w:color w:val="404040" w:themeColor="text1" w:themeTint="BF"/>
      <w:sz w:val="26"/>
      <w:szCs w:val="26"/>
    </w:rPr>
  </w:style>
  <w:style w:type="character" w:styleId="UnresolvedMention">
    <w:name w:val="Unresolved Mention"/>
    <w:basedOn w:val="DefaultParagraphFont"/>
    <w:uiPriority w:val="99"/>
    <w:semiHidden/>
    <w:unhideWhenUsed/>
    <w:rsid w:val="008A41B8"/>
    <w:rPr>
      <w:color w:val="605E5C"/>
      <w:shd w:val="clear" w:color="auto" w:fill="E1DFDD"/>
    </w:rPr>
  </w:style>
  <w:style w:type="paragraph" w:customStyle="1" w:styleId="Emphasis1">
    <w:name w:val="Emphasis1"/>
    <w:basedOn w:val="Normal"/>
    <w:link w:val="Emphasis"/>
    <w:autoRedefine/>
    <w:uiPriority w:val="20"/>
    <w:qFormat/>
    <w:rsid w:val="008A41B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8A41B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8A41B8"/>
    <w:rPr>
      <w:b/>
      <w:bCs/>
    </w:rPr>
  </w:style>
  <w:style w:type="character" w:customStyle="1" w:styleId="hbold">
    <w:name w:val="hbold"/>
    <w:basedOn w:val="DefaultParagraphFont"/>
    <w:rsid w:val="008A41B8"/>
  </w:style>
  <w:style w:type="paragraph" w:styleId="ListParagraph">
    <w:name w:val="List Paragraph"/>
    <w:aliases w:val="6 font"/>
    <w:basedOn w:val="Normal"/>
    <w:uiPriority w:val="34"/>
    <w:qFormat/>
    <w:rsid w:val="008A41B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A41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8A41B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A41B8"/>
    <w:rPr>
      <w:b/>
      <w:bCs/>
      <w:strike w:val="0"/>
      <w:dstrike w:val="0"/>
      <w:sz w:val="24"/>
      <w:u w:val="none"/>
      <w:effect w:val="none"/>
    </w:rPr>
  </w:style>
  <w:style w:type="character" w:customStyle="1" w:styleId="m489902567989944824gmail-style13ptbold">
    <w:name w:val="m_489902567989944824gmail-style13ptbold"/>
    <w:basedOn w:val="DefaultParagraphFont"/>
    <w:rsid w:val="008A41B8"/>
  </w:style>
  <w:style w:type="character" w:customStyle="1" w:styleId="m489902567989944824gmail-styleunderline">
    <w:name w:val="m_489902567989944824gmail-styleunderline"/>
    <w:basedOn w:val="DefaultParagraphFont"/>
    <w:rsid w:val="008A41B8"/>
  </w:style>
  <w:style w:type="character" w:customStyle="1" w:styleId="TitleChar">
    <w:name w:val="Title Char"/>
    <w:aliases w:val="Cites and Cards Char,UNDERLINE Char,Bold Underlined Char,Block Heading Char,title Char,Read This Char"/>
    <w:link w:val="Title"/>
    <w:uiPriority w:val="1"/>
    <w:qFormat/>
    <w:rsid w:val="008A41B8"/>
    <w:rPr>
      <w:bCs/>
      <w:sz w:val="20"/>
      <w:u w:val="single"/>
    </w:rPr>
  </w:style>
  <w:style w:type="paragraph" w:styleId="Title">
    <w:name w:val="Title"/>
    <w:aliases w:val="Cites and Cards,UNDERLINE,Bold Underlined,Block Heading,title,Read This"/>
    <w:basedOn w:val="Normal"/>
    <w:next w:val="Normal"/>
    <w:link w:val="TitleChar"/>
    <w:uiPriority w:val="1"/>
    <w:qFormat/>
    <w:rsid w:val="008A41B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8A41B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A41B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27</Pages>
  <Words>14915</Words>
  <Characters>85022</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9</cp:revision>
  <dcterms:created xsi:type="dcterms:W3CDTF">2022-02-14T18:37:00Z</dcterms:created>
  <dcterms:modified xsi:type="dcterms:W3CDTF">2022-02-14T19:23:00Z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