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A7268" w14:textId="77777777" w:rsidR="001A7E92" w:rsidRPr="00B4163D" w:rsidRDefault="001A7E92" w:rsidP="001A7E92">
      <w:pPr>
        <w:pStyle w:val="Heading2"/>
      </w:pPr>
      <w:r>
        <w:t>AC</w:t>
      </w:r>
    </w:p>
    <w:p w14:paraId="4124042E" w14:textId="77777777" w:rsidR="001A7E92" w:rsidRDefault="001A7E92" w:rsidP="001A7E92">
      <w:pPr>
        <w:pStyle w:val="Heading3"/>
      </w:pPr>
      <w:r>
        <w:lastRenderedPageBreak/>
        <w:t>1AC – Plan</w:t>
      </w:r>
    </w:p>
    <w:p w14:paraId="1DC1310E" w14:textId="77777777" w:rsidR="001A7E92" w:rsidRPr="00B4163D" w:rsidRDefault="001A7E92" w:rsidP="001A7E92">
      <w:pPr>
        <w:pStyle w:val="Heading4"/>
      </w:pPr>
      <w:r>
        <w:t xml:space="preserve">Plan: The People’s Republic of China should ban the appropriation of outer space by private entities.  </w:t>
      </w:r>
    </w:p>
    <w:p w14:paraId="17839F7C" w14:textId="77777777" w:rsidR="001A7E92" w:rsidRPr="004F708A" w:rsidRDefault="001A7E92" w:rsidP="001A7E92">
      <w:pPr>
        <w:pStyle w:val="Heading4"/>
      </w:pPr>
      <w:r>
        <w:t xml:space="preserve">Chinese space industrial base is set to </w:t>
      </w:r>
      <w:r>
        <w:rPr>
          <w:u w:val="single"/>
        </w:rPr>
        <w:t>surpass</w:t>
      </w:r>
      <w:r>
        <w:t xml:space="preserve"> the US </w:t>
      </w:r>
    </w:p>
    <w:p w14:paraId="2F8A10C5" w14:textId="77777777" w:rsidR="001A7E92" w:rsidRPr="00E60D8F" w:rsidRDefault="001A7E92" w:rsidP="001A7E92">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EB21C4C" w14:textId="77777777" w:rsidR="001A7E92" w:rsidRPr="00EE6EBB" w:rsidRDefault="001A7E92" w:rsidP="001A7E92">
      <w:pPr>
        <w:rPr>
          <w:rStyle w:val="StyleUnderline"/>
        </w:rPr>
      </w:pPr>
      <w:r w:rsidRPr="00EE6EBB">
        <w:rPr>
          <w:rStyle w:val="StyleUnderline"/>
        </w:rPr>
        <w:t>How did China get here—and why?</w:t>
      </w:r>
    </w:p>
    <w:p w14:paraId="71F47B6E" w14:textId="77777777" w:rsidR="001A7E92" w:rsidRPr="00C0159B" w:rsidRDefault="001A7E92" w:rsidP="001A7E92">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4B301369" w14:textId="77777777" w:rsidR="001A7E92" w:rsidRPr="00B427D5" w:rsidRDefault="001A7E92" w:rsidP="001A7E92">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0E658514" w14:textId="77777777" w:rsidR="001A7E92" w:rsidRPr="00C0159B" w:rsidRDefault="001A7E92" w:rsidP="001A7E92">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67AF1340" w14:textId="77777777" w:rsidR="001A7E92" w:rsidRPr="00A77938" w:rsidRDefault="001A7E92" w:rsidP="001A7E92">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28266ED" w14:textId="77777777" w:rsidR="001A7E92" w:rsidRPr="00A77938" w:rsidRDefault="001A7E92" w:rsidP="001A7E92">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1FB3626C" w14:textId="77777777" w:rsidR="001A7E92" w:rsidRPr="00A77938" w:rsidRDefault="001A7E92" w:rsidP="001A7E92">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3FD39849" w14:textId="77777777" w:rsidR="001A7E92" w:rsidRPr="00A77938" w:rsidRDefault="001A7E92" w:rsidP="001A7E92">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385F433" w14:textId="77777777" w:rsidR="001A7E92" w:rsidRPr="00A77938" w:rsidRDefault="001A7E92" w:rsidP="001A7E92">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34F60D8A" w14:textId="77777777" w:rsidR="001A7E92" w:rsidRPr="00A77938" w:rsidRDefault="001A7E92" w:rsidP="001A7E92">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E7225C5" w14:textId="77777777" w:rsidR="001A7E92" w:rsidRPr="00680538" w:rsidRDefault="001A7E92" w:rsidP="001A7E92">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5C1FF113" w14:textId="77777777" w:rsidR="001A7E92" w:rsidRPr="006436FC" w:rsidRDefault="001A7E92" w:rsidP="001A7E92">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0703F11" w14:textId="77777777" w:rsidR="001A7E92" w:rsidRPr="00230A00" w:rsidRDefault="001A7E92" w:rsidP="001A7E92">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D304EDB" w14:textId="77777777" w:rsidR="001A7E92" w:rsidRPr="00EE6EBB" w:rsidRDefault="001A7E92" w:rsidP="001A7E92">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414E260A" w14:textId="77777777" w:rsidR="001A7E92" w:rsidRPr="00EE6EBB" w:rsidRDefault="001A7E92" w:rsidP="001A7E92">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6E16187C" w14:textId="77777777" w:rsidR="001A7E92" w:rsidRPr="00EE6EBB" w:rsidRDefault="001A7E92" w:rsidP="001A7E92">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60B6387E" w14:textId="77777777" w:rsidR="001A7E92" w:rsidRPr="00C0159B" w:rsidRDefault="001A7E92" w:rsidP="001A7E92">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49A225E5" w14:textId="77777777" w:rsidR="001A7E92" w:rsidRPr="00EE6EBB" w:rsidRDefault="001A7E92" w:rsidP="001A7E92">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C94A026" w14:textId="77777777" w:rsidR="001A7E92" w:rsidRPr="00EE6EBB" w:rsidRDefault="001A7E92" w:rsidP="001A7E92">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1CD0C978" w14:textId="77777777" w:rsidR="001A7E92" w:rsidRPr="00E9083B" w:rsidRDefault="001A7E92" w:rsidP="001A7E92">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10CDB738" w14:textId="77777777" w:rsidR="001A7E92" w:rsidRPr="008000DC" w:rsidRDefault="001A7E92" w:rsidP="001A7E92">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3EFAA2C8" w14:textId="77777777" w:rsidR="001A7E92" w:rsidRPr="00680538" w:rsidRDefault="001A7E92" w:rsidP="001A7E92">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3043986A" w14:textId="77777777" w:rsidR="001A7E92" w:rsidRPr="00680538" w:rsidRDefault="001A7E92" w:rsidP="001A7E92">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lastRenderedPageBreak/>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2C3AF878" w14:textId="77777777" w:rsidR="001A7E92" w:rsidRPr="00C0159B" w:rsidRDefault="001A7E92" w:rsidP="001A7E92">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6D5AE4E3" w14:textId="77777777" w:rsidR="001A7E92" w:rsidRPr="00680538" w:rsidRDefault="001A7E92" w:rsidP="001A7E92">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530BDBBD" w14:textId="77777777" w:rsidR="001A7E92" w:rsidRPr="00680538" w:rsidRDefault="001A7E92" w:rsidP="001A7E92">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08F9C47F" w14:textId="77777777" w:rsidR="001A7E92" w:rsidRDefault="001A7E92" w:rsidP="001A7E92">
      <w:r>
        <w:t>What is the relationship between China’s space industry development and its Military-Civil Fusion strategy, and how is this affecting the commercial space sector?</w:t>
      </w:r>
    </w:p>
    <w:p w14:paraId="70F3DFA6" w14:textId="77777777" w:rsidR="001A7E92" w:rsidRPr="00680538" w:rsidRDefault="001A7E92" w:rsidP="001A7E92">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56D7E741" w14:textId="77777777" w:rsidR="001A7E92" w:rsidRPr="00680538" w:rsidRDefault="001A7E92" w:rsidP="001A7E92">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 xml:space="preserve">to what the government is </w:t>
      </w:r>
      <w:r w:rsidRPr="00E14504">
        <w:rPr>
          <w:rStyle w:val="Emphasis"/>
          <w:highlight w:val="green"/>
        </w:rPr>
        <w:lastRenderedPageBreak/>
        <w:t>emphasizing</w:t>
      </w:r>
      <w:r w:rsidRPr="00680538">
        <w:rPr>
          <w:rStyle w:val="Emphasis"/>
        </w:rPr>
        <w:t xml:space="preserve"> and to what kind of support they can get from different stakeholders in order to survive.</w:t>
      </w:r>
    </w:p>
    <w:p w14:paraId="33CF7D82" w14:textId="77777777" w:rsidR="001A7E92" w:rsidRDefault="001A7E92" w:rsidP="001A7E92">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3A0EB659" w14:textId="77777777" w:rsidR="001A7E92" w:rsidRPr="0034418B" w:rsidRDefault="001A7E92" w:rsidP="001A7E92">
      <w:pPr>
        <w:pStyle w:val="Heading4"/>
      </w:pPr>
      <w:r>
        <w:t>Scenario one is space militarization:</w:t>
      </w:r>
    </w:p>
    <w:p w14:paraId="6176512B" w14:textId="77777777" w:rsidR="001A7E92" w:rsidRDefault="001A7E92" w:rsidP="001A7E92">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314BA7C" w14:textId="77777777" w:rsidR="001A7E92" w:rsidRPr="00C64542" w:rsidRDefault="001A7E92" w:rsidP="001A7E92">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D42F50D" w14:textId="77777777" w:rsidR="001A7E92" w:rsidRPr="00C64542" w:rsidRDefault="001A7E92" w:rsidP="001A7E92">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2CBFAA92" w14:textId="77777777" w:rsidR="001A7E92" w:rsidRPr="00C64542" w:rsidRDefault="001A7E92" w:rsidP="001A7E92">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FFF7B61" w14:textId="77777777" w:rsidR="001A7E92" w:rsidRPr="00C0159B" w:rsidRDefault="001A7E92" w:rsidP="001A7E92">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72D1800" w14:textId="77777777" w:rsidR="001A7E92" w:rsidRPr="00C64542" w:rsidRDefault="001A7E92" w:rsidP="001A7E92">
      <w:pPr>
        <w:rPr>
          <w:rStyle w:val="Emphasis"/>
        </w:rPr>
      </w:pPr>
      <w:r w:rsidRPr="00C64542">
        <w:rPr>
          <w:rStyle w:val="Emphasis"/>
        </w:rPr>
        <w:t>On the surface, that sounds innocuous. Who, after all, wants an arms race in space?</w:t>
      </w:r>
    </w:p>
    <w:p w14:paraId="37FE70B9" w14:textId="77777777" w:rsidR="001A7E92" w:rsidRPr="00C64542" w:rsidRDefault="001A7E92" w:rsidP="001A7E92">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37372FF1" w14:textId="77777777" w:rsidR="001A7E92" w:rsidRPr="00C0159B" w:rsidRDefault="001A7E92" w:rsidP="001A7E92">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5B36F602" w14:textId="77777777" w:rsidR="001A7E92" w:rsidRPr="00C64542" w:rsidRDefault="001A7E92" w:rsidP="001A7E92">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688932D" w14:textId="77777777" w:rsidR="001A7E92" w:rsidRPr="00AE07B3" w:rsidRDefault="001A7E92" w:rsidP="001A7E92">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20830722" w14:textId="77777777" w:rsidR="001A7E92" w:rsidRPr="00AE07B3" w:rsidRDefault="001A7E92" w:rsidP="001A7E92">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5DB55866" w14:textId="77777777" w:rsidR="001A7E92" w:rsidRPr="00AE07B3" w:rsidRDefault="001A7E92" w:rsidP="001A7E92">
      <w:pPr>
        <w:rPr>
          <w:sz w:val="12"/>
          <w:szCs w:val="12"/>
        </w:rPr>
      </w:pPr>
      <w:r w:rsidRPr="00AE07B3">
        <w:rPr>
          <w:sz w:val="12"/>
          <w:szCs w:val="12"/>
        </w:rPr>
        <w:lastRenderedPageBreak/>
        <w:t>Yet more than two years ago, the U.S. Defense Intelligence Agency noted that both China and Russia were already putting in space capabilities that could be used as weapons. The PPWT would thus protect their weapons while tying Washington’s hands.</w:t>
      </w:r>
    </w:p>
    <w:p w14:paraId="110D31FA" w14:textId="77777777" w:rsidR="001A7E92" w:rsidRPr="006F58F5" w:rsidRDefault="001A7E92" w:rsidP="001A7E92">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242ED08" w14:textId="77777777" w:rsidR="001A7E92" w:rsidRPr="00C0159B" w:rsidRDefault="001A7E92" w:rsidP="001A7E92">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1C8C2200" w14:textId="77777777" w:rsidR="001A7E92" w:rsidRPr="006F58F5" w:rsidRDefault="001A7E92" w:rsidP="001A7E92">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7012886" w14:textId="77777777" w:rsidR="001A7E92" w:rsidRPr="00AE07B3" w:rsidRDefault="001A7E92" w:rsidP="001A7E92">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127C844F" w14:textId="77777777" w:rsidR="001A7E92" w:rsidRPr="00AE07B3" w:rsidRDefault="001A7E92" w:rsidP="001A7E92">
      <w:pPr>
        <w:rPr>
          <w:rStyle w:val="Emphasis"/>
        </w:rPr>
      </w:pPr>
      <w:r w:rsidRPr="00AE07B3">
        <w:rPr>
          <w:rStyle w:val="Emphasis"/>
        </w:rPr>
        <w:t>Instead of falling prey to China and Russia’s treaty trap, Washington must urgently work with allies to improve spaced-based military and intelligence capabilities.</w:t>
      </w:r>
    </w:p>
    <w:p w14:paraId="4DEC8631" w14:textId="77777777" w:rsidR="001A7E92" w:rsidRPr="00AE07B3" w:rsidRDefault="001A7E92" w:rsidP="001A7E92">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05E4E82F" w14:textId="77777777" w:rsidR="001A7E92" w:rsidRPr="006F58F5" w:rsidRDefault="001A7E92" w:rsidP="001A7E92">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39AC1982" w14:textId="77777777" w:rsidR="001A7E92" w:rsidRPr="00711B24" w:rsidRDefault="001A7E92" w:rsidP="001A7E92">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1A5B602D" w14:textId="77777777" w:rsidR="001A7E92" w:rsidRPr="00AE07B3" w:rsidRDefault="001A7E92" w:rsidP="001A7E92">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3E8570EB" w14:textId="77777777" w:rsidR="001A7E92" w:rsidRPr="00711B24" w:rsidRDefault="001A7E92" w:rsidP="001A7E92">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2049C7A8" w14:textId="77777777" w:rsidR="001A7E92" w:rsidRPr="006F58F5" w:rsidRDefault="001A7E92" w:rsidP="001A7E92">
      <w:pPr>
        <w:rPr>
          <w:rStyle w:val="Emphasis"/>
        </w:rPr>
      </w:pPr>
      <w:r w:rsidRPr="00711B24">
        <w:rPr>
          <w:sz w:val="12"/>
        </w:rPr>
        <w:lastRenderedPageBreak/>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497D3B2B" w14:textId="77777777" w:rsidR="001A7E92" w:rsidRPr="00711B24" w:rsidRDefault="001A7E92" w:rsidP="001A7E92">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6453B0DE" w14:textId="77777777" w:rsidR="001A7E92" w:rsidRPr="006F58F5" w:rsidRDefault="001A7E92" w:rsidP="001A7E92">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79B52317" w14:textId="77777777" w:rsidR="001A7E92" w:rsidRPr="00711B24" w:rsidRDefault="001A7E92" w:rsidP="001A7E92">
      <w:pPr>
        <w:rPr>
          <w:sz w:val="12"/>
          <w:szCs w:val="12"/>
        </w:rPr>
      </w:pPr>
      <w:r w:rsidRPr="00711B24">
        <w:rPr>
          <w:sz w:val="12"/>
          <w:szCs w:val="12"/>
        </w:rPr>
        <w:t>The vote was 164 in favor, including the United States—and a mere 12 opposed.</w:t>
      </w:r>
    </w:p>
    <w:p w14:paraId="35101F85" w14:textId="77777777" w:rsidR="001A7E92" w:rsidRPr="00711B24" w:rsidRDefault="001A7E92" w:rsidP="001A7E92">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4695F607" w14:textId="77777777" w:rsidR="001A7E92" w:rsidRDefault="001A7E92" w:rsidP="001A7E92">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020C33AD" w14:textId="77777777" w:rsidR="001A7E92" w:rsidRDefault="001A7E92" w:rsidP="001A7E92">
      <w:pPr>
        <w:pStyle w:val="Heading4"/>
      </w:pPr>
      <w:r>
        <w:t xml:space="preserve">Sino-Russian space militarization causes nuclear war </w:t>
      </w:r>
    </w:p>
    <w:p w14:paraId="2927321D" w14:textId="77777777" w:rsidR="001A7E92" w:rsidRPr="00A53569" w:rsidRDefault="001A7E92" w:rsidP="001A7E92">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5FBA5A34" w14:textId="77777777" w:rsidR="001A7E92" w:rsidRPr="00A53569" w:rsidRDefault="001A7E92" w:rsidP="001A7E92">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B235B4E" w14:textId="77777777" w:rsidR="001A7E92" w:rsidRPr="00A53569" w:rsidRDefault="001A7E92" w:rsidP="001A7E92">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66726DB7" w14:textId="77777777" w:rsidR="001A7E92" w:rsidRDefault="001A7E92" w:rsidP="001A7E92">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4EE7F007" w14:textId="77777777" w:rsidR="001A7E92" w:rsidRPr="00A53569" w:rsidRDefault="001A7E92" w:rsidP="001A7E92">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32F0219F" w14:textId="77777777" w:rsidR="001A7E92" w:rsidRPr="00A53569" w:rsidRDefault="001A7E92" w:rsidP="001A7E92">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4146ABE0" w14:textId="77777777" w:rsidR="001A7E92" w:rsidRPr="00A53569" w:rsidRDefault="001A7E92" w:rsidP="001A7E92">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4F3C856B" w14:textId="77777777" w:rsidR="001A7E92" w:rsidRPr="00A53569" w:rsidRDefault="001A7E92" w:rsidP="001A7E92">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5FD739ED" w14:textId="77777777" w:rsidR="001A7E92" w:rsidRPr="00A53569" w:rsidRDefault="001A7E92" w:rsidP="001A7E92">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5ED6340E" w14:textId="77777777" w:rsidR="001A7E92" w:rsidRPr="00A53569" w:rsidRDefault="001A7E92" w:rsidP="001A7E92">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5A97D9B2" w14:textId="77777777" w:rsidR="001A7E92" w:rsidRPr="004608F4" w:rsidRDefault="001A7E92" w:rsidP="001A7E92">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0E876EFD" w14:textId="77777777" w:rsidR="001A7E92" w:rsidRPr="004608F4" w:rsidRDefault="001A7E92" w:rsidP="001A7E92">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7CB993E8" w14:textId="77777777" w:rsidR="001A7E92" w:rsidRPr="00A53569" w:rsidRDefault="001A7E92" w:rsidP="001A7E92">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766C2DBA" w14:textId="77777777" w:rsidR="001A7E92" w:rsidRPr="00A53569" w:rsidRDefault="001A7E92" w:rsidP="001A7E92">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2F2341EA" w14:textId="77777777" w:rsidR="001A7E92" w:rsidRPr="00A53569" w:rsidRDefault="001A7E92" w:rsidP="001A7E92">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w:t>
      </w:r>
      <w:r w:rsidRPr="00A53569">
        <w:rPr>
          <w:rStyle w:val="StyleUnderline"/>
        </w:rPr>
        <w:lastRenderedPageBreak/>
        <w:t xml:space="preserve">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76A485E5" w14:textId="77777777" w:rsidR="001A7E92" w:rsidRDefault="001A7E92" w:rsidP="001A7E92">
      <w:pPr>
        <w:rPr>
          <w:rStyle w:val="Emphasis"/>
        </w:rPr>
      </w:pPr>
    </w:p>
    <w:p w14:paraId="6D4CD89C" w14:textId="23ADF9BE" w:rsidR="009D4BF9" w:rsidRPr="00A21536" w:rsidRDefault="009D4BF9" w:rsidP="00A21536">
      <w:pPr>
        <w:rPr>
          <w:b/>
          <w:iCs/>
          <w:sz w:val="22"/>
          <w:u w:val="single"/>
          <w:bdr w:val="single" w:sz="8" w:space="0" w:color="auto"/>
        </w:rPr>
      </w:pPr>
    </w:p>
    <w:p w14:paraId="20B1A4DE" w14:textId="381EBAE7" w:rsidR="001A7E92" w:rsidRPr="00E268B7" w:rsidRDefault="009D4BF9" w:rsidP="001A7E92">
      <w:pPr>
        <w:pStyle w:val="Heading4"/>
        <w:rPr>
          <w:rFonts w:cs="Calibri"/>
          <w:u w:val="single"/>
        </w:rPr>
      </w:pPr>
      <w:r>
        <w:rPr>
          <w:rFonts w:cs="Calibri"/>
        </w:rPr>
        <w:t>N</w:t>
      </w:r>
      <w:r w:rsidR="001A7E92" w:rsidRPr="00527F76">
        <w:rPr>
          <w:rFonts w:cs="Calibri"/>
        </w:rPr>
        <w:t xml:space="preserve">uclear </w:t>
      </w:r>
      <w:r w:rsidR="001A7E92">
        <w:rPr>
          <w:rFonts w:cs="Calibri"/>
        </w:rPr>
        <w:t>war</w:t>
      </w:r>
      <w:r w:rsidR="001A7E92" w:rsidRPr="00527F76">
        <w:rPr>
          <w:rFonts w:cs="Calibri"/>
        </w:rPr>
        <w:t xml:space="preserve"> </w:t>
      </w:r>
      <w:r w:rsidR="001A7E92">
        <w:rPr>
          <w:rFonts w:cs="Calibri"/>
        </w:rPr>
        <w:t xml:space="preserve">causes </w:t>
      </w:r>
      <w:r w:rsidR="001A7E92" w:rsidRPr="00C766CE">
        <w:rPr>
          <w:rFonts w:cs="Calibri"/>
          <w:u w:val="single"/>
        </w:rPr>
        <w:t>extinction</w:t>
      </w:r>
      <w:r w:rsidR="001A7E92">
        <w:rPr>
          <w:rFonts w:cs="Calibri"/>
        </w:rPr>
        <w:t xml:space="preserve"> – </w:t>
      </w:r>
      <w:r w:rsidR="001A7E92" w:rsidRPr="00E268B7">
        <w:rPr>
          <w:rFonts w:cs="Calibri"/>
          <w:u w:val="single"/>
        </w:rPr>
        <w:t>famine</w:t>
      </w:r>
      <w:r w:rsidR="001A7E92">
        <w:rPr>
          <w:rFonts w:cs="Calibri"/>
        </w:rPr>
        <w:t xml:space="preserve"> and </w:t>
      </w:r>
      <w:r w:rsidR="001A7E92" w:rsidRPr="00E268B7">
        <w:rPr>
          <w:rFonts w:cs="Calibri"/>
          <w:u w:val="single"/>
        </w:rPr>
        <w:t xml:space="preserve">climate change </w:t>
      </w:r>
    </w:p>
    <w:p w14:paraId="5A0EAA18" w14:textId="77777777" w:rsidR="001A7E92" w:rsidRPr="00711B24" w:rsidRDefault="001A7E92" w:rsidP="001A7E92">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7FA04590" w14:textId="77777777" w:rsidR="001A7E92" w:rsidRPr="00711B24" w:rsidRDefault="001A7E92" w:rsidP="001A7E92">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4299A644" w14:textId="77777777" w:rsidR="001A7E92" w:rsidRPr="006232C5" w:rsidRDefault="001A7E92" w:rsidP="001A7E92">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1B8C4969" w14:textId="77777777" w:rsidR="001A7E92" w:rsidRPr="00711B24" w:rsidRDefault="001A7E92" w:rsidP="001A7E92">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6FE8F84A" w14:textId="77777777" w:rsidR="001A7E92" w:rsidRPr="00711B24" w:rsidRDefault="001A7E92" w:rsidP="001A7E92">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578A2318" w14:textId="77777777" w:rsidR="001A7E92" w:rsidRPr="00711B24" w:rsidRDefault="001A7E92" w:rsidP="001A7E92">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6971456E" w14:textId="77777777" w:rsidR="001A7E92" w:rsidRPr="00711B24" w:rsidRDefault="001A7E92" w:rsidP="001A7E92">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39817483" w14:textId="77777777" w:rsidR="001A7E92" w:rsidRDefault="001A7E92" w:rsidP="001A7E92">
      <w:pPr>
        <w:pStyle w:val="Heading4"/>
      </w:pPr>
      <w:r>
        <w:lastRenderedPageBreak/>
        <w:t xml:space="preserve">Scenario two is hegemony: </w:t>
      </w:r>
    </w:p>
    <w:p w14:paraId="365FA07B" w14:textId="77777777" w:rsidR="001A7E92" w:rsidRDefault="001A7E92" w:rsidP="001A7E92">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0D9C4ED3" w14:textId="77777777" w:rsidR="001A7E92" w:rsidRPr="00E9083B" w:rsidRDefault="001A7E92" w:rsidP="001A7E92">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4088BAB6" w14:textId="77777777" w:rsidR="001A7E92" w:rsidRPr="00E9083B" w:rsidRDefault="001A7E92" w:rsidP="001A7E92">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586FAB96" w14:textId="77777777" w:rsidR="001A7E92" w:rsidRPr="00711B24" w:rsidRDefault="001A7E92" w:rsidP="001A7E92">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4F1680AB" w14:textId="77777777" w:rsidR="001A7E92" w:rsidRPr="00711B24" w:rsidRDefault="001A7E92" w:rsidP="001A7E92">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w:t>
      </w:r>
      <w:r w:rsidRPr="00E9083B">
        <w:rPr>
          <w:rStyle w:val="StyleUnderline"/>
        </w:rPr>
        <w:lastRenderedPageBreak/>
        <w:t xml:space="preserve">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D52FE88" w14:textId="77777777" w:rsidR="001A7E92" w:rsidRPr="00E9083B" w:rsidRDefault="001A7E92" w:rsidP="001A7E92">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3FB7C26" w14:textId="77777777" w:rsidR="001A7E92" w:rsidRPr="00711B24" w:rsidRDefault="001A7E92" w:rsidP="001A7E92">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41D6A85A" w14:textId="77777777" w:rsidR="001A7E92" w:rsidRPr="00E9083B" w:rsidRDefault="001A7E92" w:rsidP="001A7E92">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630569C6" w14:textId="77777777" w:rsidR="001A7E92" w:rsidRPr="00E9083B" w:rsidRDefault="001A7E92" w:rsidP="001A7E92">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61B7AC0A" w14:textId="77777777" w:rsidR="001A7E92" w:rsidRPr="00711B24" w:rsidRDefault="001A7E92" w:rsidP="001A7E92">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5E4FF70A" w14:textId="77777777" w:rsidR="001A7E92" w:rsidRDefault="001A7E92" w:rsidP="001A7E92">
      <w:pPr>
        <w:pStyle w:val="Heading4"/>
      </w:pPr>
      <w:r>
        <w:lastRenderedPageBreak/>
        <w:t>Chinese ASAT development emboldens Taiwan invasion – either US doesn’t follow through on its defense commitments, which kills alliances, or it defends Taiwan, which goes nuclear</w:t>
      </w:r>
    </w:p>
    <w:p w14:paraId="3CC51AB1" w14:textId="77777777" w:rsidR="001A7E92" w:rsidRPr="002F7CCC" w:rsidRDefault="001A7E92" w:rsidP="001A7E92">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709DCCE4" w14:textId="77777777" w:rsidR="001A7E92" w:rsidRPr="00CD6535" w:rsidRDefault="001A7E92" w:rsidP="001A7E92">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70CA49CD" w14:textId="77777777" w:rsidR="001A7E92" w:rsidRPr="00CD6535" w:rsidRDefault="001A7E92" w:rsidP="001A7E92">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1B7E2ACC" w14:textId="77777777" w:rsidR="001A7E92" w:rsidRPr="00CD6535" w:rsidRDefault="001A7E92" w:rsidP="001A7E92">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23C882F" w14:textId="77777777" w:rsidR="001A7E92" w:rsidRPr="00CD6535" w:rsidRDefault="001A7E92" w:rsidP="001A7E92">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7415620" w14:textId="77777777" w:rsidR="001A7E92" w:rsidRPr="00CD6535" w:rsidRDefault="001A7E92" w:rsidP="001A7E92">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0920EC6" w14:textId="77777777" w:rsidR="001A7E92" w:rsidRPr="00CD6535" w:rsidRDefault="001A7E92" w:rsidP="001A7E92">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1E4D933B" w14:textId="77777777" w:rsidR="001A7E92" w:rsidRPr="00CD6535" w:rsidRDefault="001A7E92" w:rsidP="001A7E92">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2115F4FC" w14:textId="77777777" w:rsidR="001A7E92" w:rsidRPr="00CD6535" w:rsidRDefault="001A7E92" w:rsidP="001A7E92">
      <w:pPr>
        <w:rPr>
          <w:sz w:val="12"/>
        </w:rPr>
      </w:pPr>
      <w:r w:rsidRPr="00CD6535">
        <w:rPr>
          <w:sz w:val="12"/>
        </w:rPr>
        <w:lastRenderedPageBreak/>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62642403" w14:textId="77777777" w:rsidR="001A7E92" w:rsidRPr="00CD6535" w:rsidRDefault="001A7E92" w:rsidP="001A7E92">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36C67755" w14:textId="77777777" w:rsidR="001A7E92" w:rsidRDefault="001A7E92" w:rsidP="001A7E92">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76DCD576" w14:textId="77777777" w:rsidR="001A7E92" w:rsidRDefault="001A7E92" w:rsidP="001A7E92">
      <w:pPr>
        <w:rPr>
          <w:sz w:val="12"/>
        </w:rPr>
      </w:pPr>
    </w:p>
    <w:p w14:paraId="6F216C4F" w14:textId="5F302CCC" w:rsidR="00311B5D" w:rsidRDefault="00191429" w:rsidP="00311B5D">
      <w:pPr>
        <w:pStyle w:val="Heading4"/>
      </w:pPr>
      <w:r>
        <w:t>The c</w:t>
      </w:r>
      <w:r w:rsidR="00311B5D">
        <w:t xml:space="preserve">ommercial </w:t>
      </w:r>
      <w:r w:rsidR="00D1626F">
        <w:t>sector</w:t>
      </w:r>
      <w:r w:rsidR="00311B5D">
        <w:t xml:space="preserve"> cements </w:t>
      </w:r>
      <w:r w:rsidR="00311B5D">
        <w:rPr>
          <w:u w:val="single"/>
        </w:rPr>
        <w:t>space dominance</w:t>
      </w:r>
      <w:r w:rsidR="00311B5D">
        <w:t xml:space="preserve"> –</w:t>
      </w:r>
      <w:r w:rsidR="00D1626F">
        <w:t xml:space="preserve"> Chinese success greenlights leadership across the board</w:t>
      </w:r>
    </w:p>
    <w:p w14:paraId="7045184B" w14:textId="77777777" w:rsidR="00311B5D" w:rsidRDefault="00311B5D" w:rsidP="00311B5D">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506E8AF0" w14:textId="25C1F05B" w:rsidR="001A7E92" w:rsidRPr="0034418B" w:rsidRDefault="00311B5D" w:rsidP="00311B5D">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w:t>
      </w:r>
      <w:r w:rsidRPr="00006D1F">
        <w:rPr>
          <w:rStyle w:val="StyleUnderline"/>
        </w:rPr>
        <w:lastRenderedPageBreak/>
        <w:t xml:space="preserve">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w:t>
      </w:r>
      <w:r w:rsidRPr="00D00C24">
        <w:rPr>
          <w:rStyle w:val="StyleUnderline"/>
        </w:rPr>
        <w:lastRenderedPageBreak/>
        <w:t xml:space="preserve">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3BD4EFBB" w14:textId="77777777" w:rsidR="001A7E92" w:rsidRPr="001A42E6" w:rsidRDefault="001A7E92" w:rsidP="001A7E92">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72FDAAE7" w14:textId="77777777" w:rsidR="001A7E92" w:rsidRPr="001A42E6" w:rsidRDefault="001A7E92" w:rsidP="001A7E92">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892552F" w14:textId="77777777" w:rsidR="001A7E92" w:rsidRPr="001A42E6" w:rsidRDefault="001A7E92" w:rsidP="001A7E92">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0DAA9E3" w14:textId="77777777" w:rsidR="001A7E92" w:rsidRPr="001A42E6" w:rsidRDefault="001A7E92" w:rsidP="001A7E92">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0FB4640D" w14:textId="77777777" w:rsidR="001A7E92" w:rsidRPr="001A42E6" w:rsidRDefault="001A7E92" w:rsidP="001A7E92">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66F007F" w14:textId="77777777" w:rsidR="001A7E92" w:rsidRPr="001A42E6" w:rsidRDefault="001A7E92" w:rsidP="001A7E92">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3B72BD56" w14:textId="77777777" w:rsidR="001A7E92" w:rsidRPr="001A42E6" w:rsidRDefault="001A7E92" w:rsidP="001A7E92">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3BD664BC" w14:textId="77777777" w:rsidR="001A7E92" w:rsidRPr="00711B24" w:rsidRDefault="001A7E92" w:rsidP="001A7E92">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2AE347A1" w14:textId="77777777" w:rsidR="001A7E92" w:rsidRPr="001A42E6" w:rsidRDefault="001A7E92" w:rsidP="001A7E92">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6C3FC254" w14:textId="77777777" w:rsidR="001A7E92" w:rsidRPr="001A42E6" w:rsidRDefault="001A7E92" w:rsidP="001A7E92">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650EFE5C" w14:textId="77777777" w:rsidR="001A7E92" w:rsidRPr="001A42E6" w:rsidRDefault="001A7E92" w:rsidP="001A7E92">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0B40F45B" w14:textId="77777777" w:rsidR="001A7E92" w:rsidRPr="001A42E6" w:rsidRDefault="001A7E92" w:rsidP="001A7E92">
      <w:pPr>
        <w:spacing w:before="100" w:beforeAutospacing="1" w:after="100" w:afterAutospacing="1"/>
        <w:rPr>
          <w:rStyle w:val="StyleUnderline"/>
        </w:rPr>
      </w:pPr>
      <w:r w:rsidRPr="00AE07B3">
        <w:rPr>
          <w:rStyle w:val="StyleUnderline"/>
        </w:rPr>
        <w:lastRenderedPageBreak/>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55EAEDDF" w14:textId="77777777" w:rsidR="001A7E92" w:rsidRPr="00711B24" w:rsidRDefault="001A7E92" w:rsidP="001A7E92">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30B4614C" w14:textId="77777777" w:rsidR="001A7E92" w:rsidRPr="00711B24" w:rsidRDefault="001A7E92" w:rsidP="001A7E92">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13057FEC" w14:textId="77777777" w:rsidR="001A7E92" w:rsidRPr="001A42E6" w:rsidRDefault="001A7E92" w:rsidP="001A7E92">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5093602" w14:textId="77777777" w:rsidR="001A7E92" w:rsidRPr="001A42E6" w:rsidRDefault="001A7E92" w:rsidP="001A7E92">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5D69CA2F" w14:textId="77777777" w:rsidR="001A7E92" w:rsidRPr="00711B24" w:rsidRDefault="001A7E92" w:rsidP="001A7E92">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3E7E56A6" w14:textId="77777777" w:rsidR="001A7E92" w:rsidRPr="001A42E6" w:rsidRDefault="001A7E92" w:rsidP="001A7E92">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0FCEF586" w14:textId="77777777" w:rsidR="001A7E92" w:rsidRPr="00711B24" w:rsidRDefault="001A7E92" w:rsidP="001A7E92">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1ADD9A5" w14:textId="77777777" w:rsidR="001A7E92" w:rsidRPr="00711B24" w:rsidRDefault="001A7E92" w:rsidP="001A7E92">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58338C0" w14:textId="77777777" w:rsidR="001A7E92" w:rsidRPr="00711B24" w:rsidRDefault="001A7E92" w:rsidP="001A7E92">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2625053A" w14:textId="77777777" w:rsidR="001A7E92" w:rsidRPr="00711B24" w:rsidRDefault="001A7E92" w:rsidP="001A7E92">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754655FD" w14:textId="77777777" w:rsidR="001A7E92" w:rsidRPr="00711B24" w:rsidRDefault="001A7E92" w:rsidP="001A7E92">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65DB589" w14:textId="77777777" w:rsidR="001A7E92" w:rsidRPr="00711B24" w:rsidRDefault="001A7E92" w:rsidP="001A7E92">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40A0E86" w14:textId="77777777" w:rsidR="001A7E92" w:rsidRPr="00711B24" w:rsidRDefault="001A7E92" w:rsidP="001A7E92">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0DC2F01" w14:textId="77777777" w:rsidR="001A7E92" w:rsidRPr="001A42E6" w:rsidRDefault="001A7E92" w:rsidP="001A7E92">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5A040ACF" w14:textId="77777777" w:rsidR="001A7E92" w:rsidRPr="00AE07B3" w:rsidRDefault="001A7E92" w:rsidP="001A7E92">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681F920B" w14:textId="77777777" w:rsidR="001A7E92" w:rsidRPr="00AE07B3" w:rsidRDefault="001A7E92" w:rsidP="001A7E92">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1E32B0F3" w14:textId="77777777" w:rsidR="001A7E92" w:rsidRPr="00AE07B3" w:rsidRDefault="001A7E92" w:rsidP="001A7E92">
      <w:pPr>
        <w:spacing w:before="100" w:beforeAutospacing="1" w:after="100" w:afterAutospacing="1"/>
        <w:rPr>
          <w:rStyle w:val="StyleUnderline"/>
        </w:rPr>
      </w:pPr>
      <w:r w:rsidRPr="00AE07B3">
        <w:rPr>
          <w:rStyle w:val="StyleUnderline"/>
        </w:rPr>
        <w:lastRenderedPageBreak/>
        <w:t>Given these unforgiving dynamics and stakes, implications for U.S. planners are stark: Do whatever remains possible to “peak” for deterrent competition against China by the mid-to-late 2020s, and accept whatever trade-offs are available for doing so.</w:t>
      </w:r>
    </w:p>
    <w:p w14:paraId="19BB24E9" w14:textId="100C280D" w:rsidR="001A7E92" w:rsidRDefault="001A7E92" w:rsidP="001A7E92">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3D693877" w14:textId="08A7FA7C" w:rsidR="00582431" w:rsidRDefault="00582431" w:rsidP="001A7E92">
      <w:pPr>
        <w:spacing w:before="100" w:beforeAutospacing="1" w:after="100" w:afterAutospacing="1"/>
        <w:rPr>
          <w:rFonts w:eastAsia="Times New Roman"/>
          <w:color w:val="000000"/>
          <w:sz w:val="12"/>
          <w:szCs w:val="22"/>
        </w:rPr>
      </w:pPr>
    </w:p>
    <w:p w14:paraId="7132E65F" w14:textId="77777777" w:rsidR="00582431" w:rsidRDefault="00582431" w:rsidP="00582431">
      <w:pPr>
        <w:pStyle w:val="Heading4"/>
      </w:pPr>
      <w:r>
        <w:t>Pursuit is inevitable</w:t>
      </w:r>
    </w:p>
    <w:p w14:paraId="48BCCCE3" w14:textId="77777777" w:rsidR="00582431" w:rsidRPr="00D4243E" w:rsidRDefault="00582431" w:rsidP="00582431">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0E0CFC68" w14:textId="77777777" w:rsidR="00582431" w:rsidRPr="00D4243E" w:rsidRDefault="00582431" w:rsidP="00582431">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2F4124F0" w14:textId="77777777" w:rsidR="00582431" w:rsidRPr="00711B24" w:rsidRDefault="00582431" w:rsidP="001A7E92">
      <w:pPr>
        <w:spacing w:before="100" w:beforeAutospacing="1" w:after="100" w:afterAutospacing="1"/>
        <w:rPr>
          <w:rFonts w:eastAsia="Times New Roman"/>
          <w:color w:val="000000"/>
          <w:sz w:val="12"/>
          <w:szCs w:val="22"/>
        </w:rPr>
      </w:pPr>
    </w:p>
    <w:p w14:paraId="3B83AED3" w14:textId="77777777" w:rsidR="001A7E92" w:rsidRDefault="001A7E92" w:rsidP="001A7E92"/>
    <w:p w14:paraId="45D6A6A0" w14:textId="77777777" w:rsidR="001A7E92" w:rsidRDefault="001A7E92" w:rsidP="001A7E92">
      <w:pPr>
        <w:pStyle w:val="Heading3"/>
      </w:pPr>
      <w:r>
        <w:lastRenderedPageBreak/>
        <w:t>1AC – Framing</w:t>
      </w:r>
    </w:p>
    <w:p w14:paraId="56C31706" w14:textId="77777777" w:rsidR="001A7E92" w:rsidRPr="00A355C6" w:rsidRDefault="001A7E92" w:rsidP="001A7E9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15572549" w14:textId="77777777" w:rsidR="001A7E92" w:rsidRPr="00331CE8" w:rsidRDefault="001A7E92" w:rsidP="001A7E92">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4B3E2EC5" w14:textId="77777777" w:rsidR="001A7E92" w:rsidRPr="00A355C6" w:rsidRDefault="001A7E92" w:rsidP="001A7E9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B951FD2" w14:textId="77777777" w:rsidR="001A7E92" w:rsidRPr="00A355C6" w:rsidRDefault="001A7E92" w:rsidP="001A7E92">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2F2967B" w14:textId="77777777" w:rsidR="001A7E92" w:rsidRPr="00331CE8" w:rsidRDefault="001A7E92" w:rsidP="001A7E92">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F83A254" w14:textId="77777777" w:rsidR="001A7E92" w:rsidRPr="00A355C6" w:rsidRDefault="001A7E92" w:rsidP="001A7E9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7F772D0" w14:textId="77777777" w:rsidR="001A7E92" w:rsidRPr="00A355C6" w:rsidRDefault="001A7E92" w:rsidP="001A7E92">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C810E82" w14:textId="5550FCAA" w:rsidR="00E42E4C" w:rsidRPr="00315672" w:rsidRDefault="001A7E92" w:rsidP="00F601E6">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sectPr w:rsidR="00E42E4C" w:rsidRPr="003156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4E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429"/>
    <w:rsid w:val="00191B5F"/>
    <w:rsid w:val="00192487"/>
    <w:rsid w:val="00193416"/>
    <w:rsid w:val="00195073"/>
    <w:rsid w:val="0019668D"/>
    <w:rsid w:val="001A25FD"/>
    <w:rsid w:val="001A5371"/>
    <w:rsid w:val="001A72C7"/>
    <w:rsid w:val="001A7E92"/>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B5D"/>
    <w:rsid w:val="0031385D"/>
    <w:rsid w:val="00315672"/>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CEF"/>
    <w:rsid w:val="004B37B4"/>
    <w:rsid w:val="004B72B4"/>
    <w:rsid w:val="004C0314"/>
    <w:rsid w:val="004C0D3D"/>
    <w:rsid w:val="004C213E"/>
    <w:rsid w:val="004C376C"/>
    <w:rsid w:val="004C657F"/>
    <w:rsid w:val="004D17D8"/>
    <w:rsid w:val="004D52D8"/>
    <w:rsid w:val="004E355B"/>
    <w:rsid w:val="004F4EE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31"/>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BF9"/>
    <w:rsid w:val="009E160D"/>
    <w:rsid w:val="009F1CBB"/>
    <w:rsid w:val="009F3305"/>
    <w:rsid w:val="009F6FB2"/>
    <w:rsid w:val="00A071C0"/>
    <w:rsid w:val="00A21536"/>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26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92CF72"/>
  <w14:defaultImageDpi w14:val="300"/>
  <w15:docId w15:val="{2D0479AF-8B7D-9445-A30E-5FEF9CA5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7E9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F4E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F4E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F4E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F4EE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A7E9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F4E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4EEB"/>
  </w:style>
  <w:style w:type="character" w:customStyle="1" w:styleId="Heading1Char">
    <w:name w:val="Heading 1 Char"/>
    <w:aliases w:val="Pocket Char"/>
    <w:basedOn w:val="DefaultParagraphFont"/>
    <w:link w:val="Heading1"/>
    <w:uiPriority w:val="9"/>
    <w:rsid w:val="004F4EEB"/>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F4EE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F4EE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F4E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F4EE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F4EEB"/>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4F4EE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F4EEB"/>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F4EEB"/>
    <w:rPr>
      <w:color w:val="auto"/>
      <w:u w:val="none"/>
    </w:rPr>
  </w:style>
  <w:style w:type="paragraph" w:styleId="DocumentMap">
    <w:name w:val="Document Map"/>
    <w:basedOn w:val="Normal"/>
    <w:link w:val="DocumentMapChar"/>
    <w:uiPriority w:val="99"/>
    <w:semiHidden/>
    <w:unhideWhenUsed/>
    <w:rsid w:val="004F4E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4EEB"/>
    <w:rPr>
      <w:rFonts w:ascii="Lucida Grande" w:hAnsi="Lucida Grande" w:cs="Lucida Grande"/>
    </w:rPr>
  </w:style>
  <w:style w:type="character" w:customStyle="1" w:styleId="Heading5Char">
    <w:name w:val="Heading 5 Char"/>
    <w:basedOn w:val="DefaultParagraphFont"/>
    <w:link w:val="Heading5"/>
    <w:uiPriority w:val="9"/>
    <w:semiHidden/>
    <w:rsid w:val="001A7E92"/>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1A7E92"/>
    <w:rPr>
      <w:b/>
      <w:bCs/>
      <w:color w:val="404040" w:themeColor="text1" w:themeTint="BF"/>
      <w:sz w:val="26"/>
      <w:szCs w:val="26"/>
    </w:rPr>
  </w:style>
  <w:style w:type="character" w:styleId="UnresolvedMention">
    <w:name w:val="Unresolved Mention"/>
    <w:basedOn w:val="DefaultParagraphFont"/>
    <w:uiPriority w:val="99"/>
    <w:semiHidden/>
    <w:unhideWhenUsed/>
    <w:rsid w:val="001A7E92"/>
    <w:rPr>
      <w:color w:val="605E5C"/>
      <w:shd w:val="clear" w:color="auto" w:fill="E1DFDD"/>
    </w:rPr>
  </w:style>
  <w:style w:type="paragraph" w:customStyle="1" w:styleId="Emphasis1">
    <w:name w:val="Emphasis1"/>
    <w:basedOn w:val="Normal"/>
    <w:link w:val="Emphasis"/>
    <w:autoRedefine/>
    <w:uiPriority w:val="20"/>
    <w:qFormat/>
    <w:rsid w:val="001A7E92"/>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1A7E92"/>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1A7E92"/>
    <w:rPr>
      <w:b/>
      <w:bCs/>
    </w:rPr>
  </w:style>
  <w:style w:type="character" w:customStyle="1" w:styleId="hbold">
    <w:name w:val="hbold"/>
    <w:basedOn w:val="DefaultParagraphFont"/>
    <w:rsid w:val="001A7E92"/>
  </w:style>
  <w:style w:type="paragraph" w:styleId="ListParagraph">
    <w:name w:val="List Paragraph"/>
    <w:aliases w:val="6 font"/>
    <w:basedOn w:val="Normal"/>
    <w:uiPriority w:val="34"/>
    <w:qFormat/>
    <w:rsid w:val="001A7E92"/>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1A7E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A7E92"/>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1A7E92"/>
    <w:rPr>
      <w:b/>
      <w:bCs/>
      <w:strike w:val="0"/>
      <w:dstrike w:val="0"/>
      <w:sz w:val="24"/>
      <w:u w:val="none"/>
      <w:effect w:val="none"/>
    </w:rPr>
  </w:style>
  <w:style w:type="character" w:customStyle="1" w:styleId="m489902567989944824gmail-style13ptbold">
    <w:name w:val="m_489902567989944824gmail-style13ptbold"/>
    <w:basedOn w:val="DefaultParagraphFont"/>
    <w:rsid w:val="001A7E92"/>
  </w:style>
  <w:style w:type="character" w:customStyle="1" w:styleId="m489902567989944824gmail-styleunderline">
    <w:name w:val="m_489902567989944824gmail-styleunderline"/>
    <w:basedOn w:val="DefaultParagraphFont"/>
    <w:rsid w:val="001A7E92"/>
  </w:style>
  <w:style w:type="character" w:customStyle="1" w:styleId="TitleChar">
    <w:name w:val="Title Char"/>
    <w:aliases w:val="Cites and Cards Char,UNDERLINE Char,Bold Underlined Char,Block Heading Char,title Char,Read This Char"/>
    <w:link w:val="Title"/>
    <w:uiPriority w:val="1"/>
    <w:qFormat/>
    <w:rsid w:val="001A7E92"/>
    <w:rPr>
      <w:bCs/>
      <w:sz w:val="20"/>
      <w:u w:val="single"/>
    </w:rPr>
  </w:style>
  <w:style w:type="paragraph" w:styleId="Title">
    <w:name w:val="Title"/>
    <w:aliases w:val="Cites and Cards,UNDERLINE,Bold Underlined,Block Heading,title,Read This"/>
    <w:basedOn w:val="Normal"/>
    <w:next w:val="Normal"/>
    <w:link w:val="TitleChar"/>
    <w:uiPriority w:val="1"/>
    <w:qFormat/>
    <w:rsid w:val="001A7E92"/>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1A7E92"/>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1A7E92"/>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23</Pages>
  <Words>12630</Words>
  <Characters>71996</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10</cp:revision>
  <dcterms:created xsi:type="dcterms:W3CDTF">2022-01-16T15:18:00Z</dcterms:created>
  <dcterms:modified xsi:type="dcterms:W3CDTF">2022-01-16T15:55:00Z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