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691B6" w14:textId="77777777" w:rsidR="0022058B" w:rsidRPr="00B4163D" w:rsidRDefault="0022058B" w:rsidP="0022058B">
      <w:pPr>
        <w:pStyle w:val="Heading2"/>
      </w:pPr>
      <w:r>
        <w:t>AC</w:t>
      </w:r>
    </w:p>
    <w:p w14:paraId="3AB0BA73" w14:textId="77777777" w:rsidR="0022058B" w:rsidRDefault="0022058B" w:rsidP="0022058B">
      <w:pPr>
        <w:pStyle w:val="Heading3"/>
      </w:pPr>
      <w:r>
        <w:lastRenderedPageBreak/>
        <w:t>1AC – Plan</w:t>
      </w:r>
    </w:p>
    <w:p w14:paraId="28EDB016" w14:textId="77777777" w:rsidR="0022058B" w:rsidRPr="00B4163D" w:rsidRDefault="0022058B" w:rsidP="0022058B">
      <w:pPr>
        <w:pStyle w:val="Heading4"/>
      </w:pPr>
      <w:r>
        <w:t xml:space="preserve">Plan: The People’s Republic of China should ban the appropriation of outer space by private entities.  </w:t>
      </w:r>
    </w:p>
    <w:p w14:paraId="4188FB75" w14:textId="77777777" w:rsidR="0022058B" w:rsidRPr="004F708A" w:rsidRDefault="0022058B" w:rsidP="0022058B">
      <w:pPr>
        <w:pStyle w:val="Heading4"/>
      </w:pPr>
      <w:r>
        <w:t xml:space="preserve">Chinese space industrial base is set to </w:t>
      </w:r>
      <w:r>
        <w:rPr>
          <w:u w:val="single"/>
        </w:rPr>
        <w:t>surpass</w:t>
      </w:r>
      <w:r>
        <w:t xml:space="preserve"> the US </w:t>
      </w:r>
    </w:p>
    <w:p w14:paraId="3F238B93" w14:textId="77777777" w:rsidR="0022058B" w:rsidRPr="00E60D8F" w:rsidRDefault="0022058B" w:rsidP="0022058B">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1AE5899" w14:textId="77777777" w:rsidR="0022058B" w:rsidRPr="00EE6EBB" w:rsidRDefault="0022058B" w:rsidP="0022058B">
      <w:pPr>
        <w:rPr>
          <w:rStyle w:val="StyleUnderline"/>
        </w:rPr>
      </w:pPr>
      <w:r w:rsidRPr="00EE6EBB">
        <w:rPr>
          <w:rStyle w:val="StyleUnderline"/>
        </w:rPr>
        <w:t>How did China get here—and why?</w:t>
      </w:r>
    </w:p>
    <w:p w14:paraId="2889C963" w14:textId="77777777" w:rsidR="0022058B" w:rsidRPr="00C0159B" w:rsidRDefault="0022058B" w:rsidP="0022058B">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8FFB2B5" w14:textId="77777777" w:rsidR="0022058B" w:rsidRPr="00B427D5" w:rsidRDefault="0022058B" w:rsidP="0022058B">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4779822" w14:textId="77777777" w:rsidR="0022058B" w:rsidRPr="00C0159B" w:rsidRDefault="0022058B" w:rsidP="0022058B">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B1403AD" w14:textId="77777777" w:rsidR="0022058B" w:rsidRPr="00A77938" w:rsidRDefault="0022058B" w:rsidP="0022058B">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9DDEDF2" w14:textId="77777777" w:rsidR="0022058B" w:rsidRPr="00A77938" w:rsidRDefault="0022058B" w:rsidP="0022058B">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1FE3E8C" w14:textId="77777777" w:rsidR="0022058B" w:rsidRPr="00A77938" w:rsidRDefault="0022058B" w:rsidP="0022058B">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1B24E57" w14:textId="77777777" w:rsidR="0022058B" w:rsidRPr="00A77938" w:rsidRDefault="0022058B" w:rsidP="0022058B">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30740C0A" w14:textId="77777777" w:rsidR="0022058B" w:rsidRPr="00A77938" w:rsidRDefault="0022058B" w:rsidP="0022058B">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6EFEAA75" w14:textId="77777777" w:rsidR="0022058B" w:rsidRPr="00A77938" w:rsidRDefault="0022058B" w:rsidP="0022058B">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ADE3EA5" w14:textId="77777777" w:rsidR="0022058B" w:rsidRPr="00680538" w:rsidRDefault="0022058B" w:rsidP="0022058B">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B160865" w14:textId="77777777" w:rsidR="0022058B" w:rsidRPr="006436FC" w:rsidRDefault="0022058B" w:rsidP="0022058B">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74CFD56" w14:textId="77777777" w:rsidR="0022058B" w:rsidRPr="00230A00" w:rsidRDefault="0022058B" w:rsidP="0022058B">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F9F7C6B" w14:textId="77777777" w:rsidR="0022058B" w:rsidRPr="00EE6EBB" w:rsidRDefault="0022058B" w:rsidP="0022058B">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4750D35" w14:textId="77777777" w:rsidR="0022058B" w:rsidRPr="00EE6EBB" w:rsidRDefault="0022058B" w:rsidP="0022058B">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3988794E" w14:textId="77777777" w:rsidR="0022058B" w:rsidRPr="00EE6EBB" w:rsidRDefault="0022058B" w:rsidP="0022058B">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43A27103" w14:textId="77777777" w:rsidR="0022058B" w:rsidRPr="00C0159B" w:rsidRDefault="0022058B" w:rsidP="0022058B">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9D66B76" w14:textId="77777777" w:rsidR="0022058B" w:rsidRPr="00EE6EBB" w:rsidRDefault="0022058B" w:rsidP="0022058B">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41E572DF" w14:textId="77777777" w:rsidR="0022058B" w:rsidRPr="00EE6EBB" w:rsidRDefault="0022058B" w:rsidP="0022058B">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A74A929" w14:textId="77777777" w:rsidR="0022058B" w:rsidRPr="00E9083B" w:rsidRDefault="0022058B" w:rsidP="0022058B">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088A3CB3" w14:textId="77777777" w:rsidR="0022058B" w:rsidRPr="008000DC" w:rsidRDefault="0022058B" w:rsidP="0022058B">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A475859" w14:textId="77777777" w:rsidR="0022058B" w:rsidRPr="00680538" w:rsidRDefault="0022058B" w:rsidP="0022058B">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E152672" w14:textId="77777777" w:rsidR="0022058B" w:rsidRPr="00680538" w:rsidRDefault="0022058B" w:rsidP="0022058B">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6C70D4A1" w14:textId="77777777" w:rsidR="0022058B" w:rsidRPr="00C0159B" w:rsidRDefault="0022058B" w:rsidP="0022058B">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F9A0FF0" w14:textId="77777777" w:rsidR="0022058B" w:rsidRPr="00680538" w:rsidRDefault="0022058B" w:rsidP="0022058B">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14622FF3" w14:textId="77777777" w:rsidR="0022058B" w:rsidRPr="00680538" w:rsidRDefault="0022058B" w:rsidP="0022058B">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5D634E1" w14:textId="77777777" w:rsidR="0022058B" w:rsidRDefault="0022058B" w:rsidP="0022058B">
      <w:r>
        <w:t>What is the relationship between China’s space industry development and its Military-Civil Fusion strategy, and how is this affecting the commercial space sector?</w:t>
      </w:r>
    </w:p>
    <w:p w14:paraId="55B746AC" w14:textId="77777777" w:rsidR="0022058B" w:rsidRPr="00680538" w:rsidRDefault="0022058B" w:rsidP="0022058B">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31F1165" w14:textId="77777777" w:rsidR="0022058B" w:rsidRPr="00680538" w:rsidRDefault="0022058B" w:rsidP="0022058B">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09EB3287" w14:textId="77777777" w:rsidR="0022058B" w:rsidRDefault="0022058B" w:rsidP="0022058B">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EFE08A3" w14:textId="77777777" w:rsidR="0022058B" w:rsidRPr="0034418B" w:rsidRDefault="0022058B" w:rsidP="0022058B">
      <w:pPr>
        <w:pStyle w:val="Heading4"/>
      </w:pPr>
      <w:r>
        <w:t>Scenario one is space militarization:</w:t>
      </w:r>
    </w:p>
    <w:p w14:paraId="129E1369" w14:textId="77777777" w:rsidR="0022058B" w:rsidRDefault="0022058B" w:rsidP="0022058B">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55B4D7A" w14:textId="77777777" w:rsidR="0022058B" w:rsidRPr="00C64542" w:rsidRDefault="0022058B" w:rsidP="0022058B">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AB83337" w14:textId="77777777" w:rsidR="0022058B" w:rsidRPr="00C64542" w:rsidRDefault="0022058B" w:rsidP="0022058B">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77917C0D" w14:textId="77777777" w:rsidR="0022058B" w:rsidRPr="00C64542" w:rsidRDefault="0022058B" w:rsidP="0022058B">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350EBF8" w14:textId="77777777" w:rsidR="0022058B" w:rsidRPr="00C0159B" w:rsidRDefault="0022058B" w:rsidP="0022058B">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2795CA3" w14:textId="77777777" w:rsidR="0022058B" w:rsidRPr="00C64542" w:rsidRDefault="0022058B" w:rsidP="0022058B">
      <w:pPr>
        <w:rPr>
          <w:rStyle w:val="Emphasis"/>
        </w:rPr>
      </w:pPr>
      <w:r w:rsidRPr="00C64542">
        <w:rPr>
          <w:rStyle w:val="Emphasis"/>
        </w:rPr>
        <w:t>On the surface, that sounds innocuous. Who, after all, wants an arms race in space?</w:t>
      </w:r>
    </w:p>
    <w:p w14:paraId="34E3C75C" w14:textId="77777777" w:rsidR="0022058B" w:rsidRPr="00C64542" w:rsidRDefault="0022058B" w:rsidP="0022058B">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2163EEDD" w14:textId="77777777" w:rsidR="0022058B" w:rsidRPr="00C0159B" w:rsidRDefault="0022058B" w:rsidP="0022058B">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1CF50FB" w14:textId="77777777" w:rsidR="0022058B" w:rsidRPr="00C64542" w:rsidRDefault="0022058B" w:rsidP="0022058B">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5962659A" w14:textId="77777777" w:rsidR="0022058B" w:rsidRPr="00AE07B3" w:rsidRDefault="0022058B" w:rsidP="0022058B">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2EE0BC88" w14:textId="77777777" w:rsidR="0022058B" w:rsidRPr="00AE07B3" w:rsidRDefault="0022058B" w:rsidP="0022058B">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7EAD8358" w14:textId="77777777" w:rsidR="0022058B" w:rsidRPr="00AE07B3" w:rsidRDefault="0022058B" w:rsidP="0022058B">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6194D448" w14:textId="77777777" w:rsidR="0022058B" w:rsidRPr="006F58F5" w:rsidRDefault="0022058B" w:rsidP="0022058B">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25A0BE2D" w14:textId="77777777" w:rsidR="0022058B" w:rsidRPr="00C0159B" w:rsidRDefault="0022058B" w:rsidP="0022058B">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2AC8D08" w14:textId="77777777" w:rsidR="0022058B" w:rsidRPr="006F58F5" w:rsidRDefault="0022058B" w:rsidP="0022058B">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0AB26B9" w14:textId="77777777" w:rsidR="0022058B" w:rsidRPr="00AE07B3" w:rsidRDefault="0022058B" w:rsidP="0022058B">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50F97799" w14:textId="77777777" w:rsidR="0022058B" w:rsidRPr="00AE07B3" w:rsidRDefault="0022058B" w:rsidP="0022058B">
      <w:pPr>
        <w:rPr>
          <w:rStyle w:val="Emphasis"/>
        </w:rPr>
      </w:pPr>
      <w:r w:rsidRPr="00AE07B3">
        <w:rPr>
          <w:rStyle w:val="Emphasis"/>
        </w:rPr>
        <w:t>Instead of falling prey to China and Russia’s treaty trap, Washington must urgently work with allies to improve spaced-based military and intelligence capabilities.</w:t>
      </w:r>
    </w:p>
    <w:p w14:paraId="0D6E141C" w14:textId="77777777" w:rsidR="0022058B" w:rsidRPr="00AE07B3" w:rsidRDefault="0022058B" w:rsidP="0022058B">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3061C62" w14:textId="77777777" w:rsidR="0022058B" w:rsidRPr="006F58F5" w:rsidRDefault="0022058B" w:rsidP="0022058B">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C7BCDDE" w14:textId="77777777" w:rsidR="0022058B" w:rsidRPr="00711B24" w:rsidRDefault="0022058B" w:rsidP="0022058B">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4959790" w14:textId="77777777" w:rsidR="0022058B" w:rsidRPr="00AE07B3" w:rsidRDefault="0022058B" w:rsidP="0022058B">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19E447F5" w14:textId="77777777" w:rsidR="0022058B" w:rsidRPr="00711B24" w:rsidRDefault="0022058B" w:rsidP="0022058B">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65A930E8" w14:textId="77777777" w:rsidR="0022058B" w:rsidRPr="006F58F5" w:rsidRDefault="0022058B" w:rsidP="0022058B">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6C6293F" w14:textId="77777777" w:rsidR="0022058B" w:rsidRPr="00711B24" w:rsidRDefault="0022058B" w:rsidP="0022058B">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B291E1F" w14:textId="77777777" w:rsidR="0022058B" w:rsidRPr="006F58F5" w:rsidRDefault="0022058B" w:rsidP="0022058B">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137542A3" w14:textId="77777777" w:rsidR="0022058B" w:rsidRPr="00711B24" w:rsidRDefault="0022058B" w:rsidP="0022058B">
      <w:pPr>
        <w:rPr>
          <w:sz w:val="12"/>
          <w:szCs w:val="12"/>
        </w:rPr>
      </w:pPr>
      <w:r w:rsidRPr="00711B24">
        <w:rPr>
          <w:sz w:val="12"/>
          <w:szCs w:val="12"/>
        </w:rPr>
        <w:t>The vote was 164 in favor, including the United States—and a mere 12 opposed.</w:t>
      </w:r>
    </w:p>
    <w:p w14:paraId="148A239C" w14:textId="77777777" w:rsidR="0022058B" w:rsidRPr="00711B24" w:rsidRDefault="0022058B" w:rsidP="0022058B">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284DA96" w14:textId="77777777" w:rsidR="0022058B" w:rsidRDefault="0022058B" w:rsidP="0022058B">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0DC267D7" w14:textId="77777777" w:rsidR="0022058B" w:rsidRDefault="0022058B" w:rsidP="0022058B">
      <w:pPr>
        <w:pStyle w:val="Heading4"/>
      </w:pPr>
      <w:r>
        <w:t xml:space="preserve">Sino-Russian space militarization causes nuclear war </w:t>
      </w:r>
    </w:p>
    <w:p w14:paraId="7616512F" w14:textId="77777777" w:rsidR="0022058B" w:rsidRPr="00A53569" w:rsidRDefault="0022058B" w:rsidP="0022058B">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1356D1D" w14:textId="77777777" w:rsidR="0022058B" w:rsidRPr="00A53569" w:rsidRDefault="0022058B" w:rsidP="0022058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9A7C0E3" w14:textId="77777777" w:rsidR="0022058B" w:rsidRPr="00A53569" w:rsidRDefault="0022058B" w:rsidP="0022058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039F85A8" w14:textId="77777777" w:rsidR="0022058B" w:rsidRDefault="0022058B" w:rsidP="0022058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19D7328F" w14:textId="77777777" w:rsidR="0022058B" w:rsidRPr="00A53569" w:rsidRDefault="0022058B" w:rsidP="0022058B">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6FBB5816" w14:textId="77777777" w:rsidR="0022058B" w:rsidRPr="00A53569" w:rsidRDefault="0022058B" w:rsidP="0022058B">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012F306B" w14:textId="77777777" w:rsidR="0022058B" w:rsidRPr="00A53569" w:rsidRDefault="0022058B" w:rsidP="0022058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0A61260E" w14:textId="77777777" w:rsidR="0022058B" w:rsidRPr="00A53569" w:rsidRDefault="0022058B" w:rsidP="0022058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BFDAEDE" w14:textId="77777777" w:rsidR="0022058B" w:rsidRPr="00A53569" w:rsidRDefault="0022058B" w:rsidP="0022058B">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5E2A6070" w14:textId="77777777" w:rsidR="0022058B" w:rsidRPr="00A53569" w:rsidRDefault="0022058B" w:rsidP="0022058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AC28C7F" w14:textId="77777777" w:rsidR="0022058B" w:rsidRPr="004608F4" w:rsidRDefault="0022058B" w:rsidP="0022058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34949584" w14:textId="77777777" w:rsidR="0022058B" w:rsidRPr="004608F4" w:rsidRDefault="0022058B" w:rsidP="0022058B">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4338B754" w14:textId="77777777" w:rsidR="0022058B" w:rsidRPr="00A53569" w:rsidRDefault="0022058B" w:rsidP="0022058B">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1DDEB34" w14:textId="77777777" w:rsidR="0022058B" w:rsidRPr="00A53569" w:rsidRDefault="0022058B" w:rsidP="0022058B">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99513FD" w14:textId="77777777" w:rsidR="0022058B" w:rsidRPr="00A53569" w:rsidRDefault="0022058B" w:rsidP="0022058B">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172CB28B" w14:textId="77777777" w:rsidR="0022058B" w:rsidRDefault="0022058B" w:rsidP="0022058B">
      <w:pPr>
        <w:rPr>
          <w:rStyle w:val="Emphasis"/>
        </w:rPr>
      </w:pPr>
    </w:p>
    <w:p w14:paraId="28CA4BF9" w14:textId="77777777" w:rsidR="0022058B" w:rsidRPr="00E268B7" w:rsidRDefault="0022058B" w:rsidP="0022058B">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3D16240" w14:textId="77777777" w:rsidR="0022058B" w:rsidRPr="00711B24" w:rsidRDefault="0022058B" w:rsidP="0022058B">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2B32670" w14:textId="77777777" w:rsidR="0022058B" w:rsidRPr="00711B24" w:rsidRDefault="0022058B" w:rsidP="0022058B">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DD673D2" w14:textId="77777777" w:rsidR="0022058B" w:rsidRPr="006232C5" w:rsidRDefault="0022058B" w:rsidP="0022058B">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57263706" w14:textId="77777777" w:rsidR="0022058B" w:rsidRPr="00711B24" w:rsidRDefault="0022058B" w:rsidP="0022058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019C535" w14:textId="77777777" w:rsidR="0022058B" w:rsidRPr="00711B24" w:rsidRDefault="0022058B" w:rsidP="0022058B">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7AF6EE7" w14:textId="77777777" w:rsidR="0022058B" w:rsidRPr="00711B24" w:rsidRDefault="0022058B" w:rsidP="0022058B">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03E5615" w14:textId="77777777" w:rsidR="0022058B" w:rsidRPr="00711B24" w:rsidRDefault="0022058B" w:rsidP="0022058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2792604" w14:textId="77777777" w:rsidR="0022058B" w:rsidRDefault="0022058B" w:rsidP="0022058B">
      <w:pPr>
        <w:pStyle w:val="Heading4"/>
      </w:pPr>
      <w:r>
        <w:lastRenderedPageBreak/>
        <w:t xml:space="preserve">Scenario two is hegemony: </w:t>
      </w:r>
    </w:p>
    <w:p w14:paraId="3CB43EBF" w14:textId="77777777" w:rsidR="0022058B" w:rsidRDefault="0022058B" w:rsidP="0022058B">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9D7F050" w14:textId="77777777" w:rsidR="0022058B" w:rsidRPr="00E9083B" w:rsidRDefault="0022058B" w:rsidP="0022058B">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C2B1F7B" w14:textId="77777777" w:rsidR="0022058B" w:rsidRPr="00E9083B" w:rsidRDefault="0022058B" w:rsidP="0022058B">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3D63732C" w14:textId="77777777" w:rsidR="0022058B" w:rsidRPr="00711B24" w:rsidRDefault="0022058B" w:rsidP="0022058B">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2B462F62" w14:textId="77777777" w:rsidR="0022058B" w:rsidRPr="00711B24" w:rsidRDefault="0022058B" w:rsidP="0022058B">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E94989F" w14:textId="77777777" w:rsidR="0022058B" w:rsidRPr="00E9083B" w:rsidRDefault="0022058B" w:rsidP="0022058B">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5AFD351" w14:textId="77777777" w:rsidR="0022058B" w:rsidRPr="00711B24" w:rsidRDefault="0022058B" w:rsidP="0022058B">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254AB62D" w14:textId="77777777" w:rsidR="0022058B" w:rsidRPr="00E9083B" w:rsidRDefault="0022058B" w:rsidP="0022058B">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E3B9777" w14:textId="77777777" w:rsidR="0022058B" w:rsidRPr="00E9083B" w:rsidRDefault="0022058B" w:rsidP="0022058B">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0F2E9623" w14:textId="77777777" w:rsidR="0022058B" w:rsidRPr="00711B24" w:rsidRDefault="0022058B" w:rsidP="0022058B">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9427165" w14:textId="77777777" w:rsidR="0022058B" w:rsidRDefault="0022058B" w:rsidP="0022058B">
      <w:pPr>
        <w:pStyle w:val="Heading4"/>
      </w:pPr>
      <w:r>
        <w:lastRenderedPageBreak/>
        <w:t>Chinese ASAT development emboldens Taiwan invasion – either US doesn’t follow through on its defense commitments, which kills alliances, or it defends Taiwan, which goes nuclear</w:t>
      </w:r>
    </w:p>
    <w:p w14:paraId="5504D767" w14:textId="77777777" w:rsidR="0022058B" w:rsidRPr="002F7CCC" w:rsidRDefault="0022058B" w:rsidP="0022058B">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35C86E99" w14:textId="77777777" w:rsidR="0022058B" w:rsidRPr="00CD6535" w:rsidRDefault="0022058B" w:rsidP="0022058B">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547B7CD" w14:textId="77777777" w:rsidR="0022058B" w:rsidRPr="00CD6535" w:rsidRDefault="0022058B" w:rsidP="0022058B">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0B63139C" w14:textId="77777777" w:rsidR="0022058B" w:rsidRPr="00CD6535" w:rsidRDefault="0022058B" w:rsidP="0022058B">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2F3FCDE" w14:textId="77777777" w:rsidR="0022058B" w:rsidRPr="00CD6535" w:rsidRDefault="0022058B" w:rsidP="0022058B">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538CF81" w14:textId="77777777" w:rsidR="0022058B" w:rsidRPr="00CD6535" w:rsidRDefault="0022058B" w:rsidP="0022058B">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F7D4F45" w14:textId="77777777" w:rsidR="0022058B" w:rsidRPr="00CD6535" w:rsidRDefault="0022058B" w:rsidP="0022058B">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4556E7E0" w14:textId="77777777" w:rsidR="0022058B" w:rsidRPr="00CD6535" w:rsidRDefault="0022058B" w:rsidP="0022058B">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320A661A" w14:textId="77777777" w:rsidR="0022058B" w:rsidRPr="00CD6535" w:rsidRDefault="0022058B" w:rsidP="0022058B">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53FBB23C" w14:textId="77777777" w:rsidR="0022058B" w:rsidRPr="00CD6535" w:rsidRDefault="0022058B" w:rsidP="0022058B">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9F189E0" w14:textId="77777777" w:rsidR="0022058B" w:rsidRDefault="0022058B" w:rsidP="0022058B">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2434DA9" w14:textId="77777777" w:rsidR="0022058B" w:rsidRDefault="0022058B" w:rsidP="0022058B">
      <w:pPr>
        <w:rPr>
          <w:sz w:val="12"/>
        </w:rPr>
      </w:pPr>
    </w:p>
    <w:p w14:paraId="2B072CD4" w14:textId="77777777" w:rsidR="0022058B" w:rsidRDefault="0022058B" w:rsidP="0022058B">
      <w:pPr>
        <w:pStyle w:val="Heading4"/>
      </w:pPr>
      <w:r>
        <w:t xml:space="preserve">Space dominance is key to US hegemony </w:t>
      </w:r>
    </w:p>
    <w:p w14:paraId="4D4F9216" w14:textId="77777777" w:rsidR="0022058B" w:rsidRPr="00336433" w:rsidRDefault="0022058B" w:rsidP="0022058B">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00A4445E" w14:textId="77777777" w:rsidR="0022058B" w:rsidRPr="00A50AAF" w:rsidRDefault="0022058B" w:rsidP="0022058B">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38DF6C9E" w14:textId="77777777" w:rsidR="0022058B" w:rsidRPr="00336433" w:rsidRDefault="0022058B" w:rsidP="0022058B">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 xml:space="preserve">The placing of weapons in orbit would not only </w:t>
      </w:r>
      <w:r w:rsidRPr="00336433">
        <w:rPr>
          <w:rStyle w:val="StyleUnderline"/>
        </w:rPr>
        <w:lastRenderedPageBreak/>
        <w:t>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6E56B227" w14:textId="77777777" w:rsidR="0022058B" w:rsidRPr="00711B24" w:rsidRDefault="0022058B" w:rsidP="0022058B">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0EFD75C9" w14:textId="77777777" w:rsidR="0022058B" w:rsidRPr="0034418B" w:rsidRDefault="0022058B" w:rsidP="0022058B">
      <w:pPr>
        <w:rPr>
          <w:sz w:val="12"/>
        </w:rPr>
      </w:pPr>
    </w:p>
    <w:p w14:paraId="2C9C5DFD" w14:textId="77777777" w:rsidR="0022058B" w:rsidRPr="001A42E6" w:rsidRDefault="0022058B" w:rsidP="0022058B">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5CE6EB5" w14:textId="77777777" w:rsidR="0022058B" w:rsidRPr="001A42E6" w:rsidRDefault="0022058B" w:rsidP="0022058B">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5B79C748"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9DEF177"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8E25A0B" w14:textId="77777777" w:rsidR="0022058B" w:rsidRPr="001A42E6" w:rsidRDefault="0022058B" w:rsidP="0022058B">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EA51C7C" w14:textId="77777777" w:rsidR="0022058B" w:rsidRPr="001A42E6" w:rsidRDefault="0022058B" w:rsidP="0022058B">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F427545" w14:textId="77777777" w:rsidR="0022058B" w:rsidRPr="001A42E6" w:rsidRDefault="0022058B" w:rsidP="0022058B">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399C90E" w14:textId="77777777" w:rsidR="0022058B" w:rsidRPr="00711B24" w:rsidRDefault="0022058B" w:rsidP="0022058B">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1DC31AFE"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0EF543E"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87FC3C9"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886DA20" w14:textId="77777777" w:rsidR="0022058B" w:rsidRPr="001A42E6" w:rsidRDefault="0022058B" w:rsidP="0022058B">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286ACAE1"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3F5D7A2" w14:textId="77777777" w:rsidR="0022058B" w:rsidRPr="00711B24" w:rsidRDefault="0022058B" w:rsidP="0022058B">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95E16AD"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998C6DD" w14:textId="77777777" w:rsidR="0022058B" w:rsidRPr="001A42E6" w:rsidRDefault="0022058B" w:rsidP="0022058B">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511C1DD" w14:textId="77777777" w:rsidR="0022058B" w:rsidRPr="00711B24" w:rsidRDefault="0022058B" w:rsidP="0022058B">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6546E9E3"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6C87A8EA"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B681816"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370E03A"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C5701EA"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0F1369E" w14:textId="77777777" w:rsidR="0022058B" w:rsidRPr="00711B24" w:rsidRDefault="0022058B" w:rsidP="0022058B">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0C8FF3F" w14:textId="77777777" w:rsidR="0022058B" w:rsidRPr="00711B24" w:rsidRDefault="0022058B" w:rsidP="0022058B">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9F50867" w14:textId="77777777" w:rsidR="0022058B" w:rsidRPr="00711B24" w:rsidRDefault="0022058B" w:rsidP="0022058B">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8501C33" w14:textId="77777777" w:rsidR="0022058B" w:rsidRPr="001A42E6" w:rsidRDefault="0022058B" w:rsidP="0022058B">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6456C6FD" w14:textId="77777777" w:rsidR="0022058B" w:rsidRPr="00AE07B3" w:rsidRDefault="0022058B" w:rsidP="0022058B">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w:t>
      </w:r>
      <w:r w:rsidRPr="00AE07B3">
        <w:rPr>
          <w:rFonts w:eastAsia="Times New Roman"/>
          <w:color w:val="000000"/>
          <w:sz w:val="14"/>
          <w:szCs w:val="22"/>
        </w:rPr>
        <w:lastRenderedPageBreak/>
        <w:t xml:space="preserve">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01CB86A" w14:textId="77777777" w:rsidR="0022058B" w:rsidRPr="00AE07B3" w:rsidRDefault="0022058B" w:rsidP="0022058B">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8DBB8EA" w14:textId="77777777" w:rsidR="0022058B" w:rsidRPr="00AE07B3" w:rsidRDefault="0022058B" w:rsidP="0022058B">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4051ACF8" w14:textId="77777777" w:rsidR="0022058B" w:rsidRPr="00711B24" w:rsidRDefault="0022058B" w:rsidP="0022058B">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18657645" w14:textId="77777777" w:rsidR="0022058B" w:rsidRDefault="0022058B" w:rsidP="0022058B"/>
    <w:p w14:paraId="0776F62F" w14:textId="77777777" w:rsidR="0022058B" w:rsidRDefault="0022058B" w:rsidP="0022058B">
      <w:pPr>
        <w:pStyle w:val="Heading3"/>
      </w:pPr>
      <w:r>
        <w:lastRenderedPageBreak/>
        <w:t>1AC – Framing</w:t>
      </w:r>
    </w:p>
    <w:p w14:paraId="79CF16A1" w14:textId="77777777" w:rsidR="0022058B" w:rsidRPr="00A355C6" w:rsidRDefault="0022058B" w:rsidP="0022058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18A4091D" w14:textId="77777777" w:rsidR="0022058B" w:rsidRPr="00331CE8" w:rsidRDefault="0022058B" w:rsidP="0022058B">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7FE634B" w14:textId="77777777" w:rsidR="0022058B" w:rsidRPr="00A355C6" w:rsidRDefault="0022058B" w:rsidP="0022058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341235" w14:textId="77777777" w:rsidR="0022058B" w:rsidRPr="00A355C6" w:rsidRDefault="0022058B" w:rsidP="0022058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9AB4C8D" w14:textId="77777777" w:rsidR="0022058B" w:rsidRPr="00331CE8" w:rsidRDefault="0022058B" w:rsidP="0022058B">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A49A23" w14:textId="77777777" w:rsidR="0022058B" w:rsidRPr="00A355C6" w:rsidRDefault="0022058B" w:rsidP="0022058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4B9ED2F" w14:textId="77777777" w:rsidR="0022058B" w:rsidRPr="00A355C6" w:rsidRDefault="0022058B" w:rsidP="0022058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BCCEDF4" w14:textId="77777777" w:rsidR="0022058B" w:rsidRPr="00331CE8" w:rsidRDefault="0022058B" w:rsidP="0022058B">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3FD1873A" w14:textId="77777777" w:rsidR="0022058B" w:rsidRDefault="0022058B" w:rsidP="0022058B">
      <w:pPr>
        <w:pStyle w:val="Heading4"/>
        <w:numPr>
          <w:ilvl w:val="0"/>
          <w:numId w:val="12"/>
        </w:numPr>
        <w:tabs>
          <w:tab w:val="num" w:pos="360"/>
        </w:tabs>
        <w:ind w:left="360"/>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643D90E3" w14:textId="77777777" w:rsidR="0022058B" w:rsidRDefault="0022058B" w:rsidP="0022058B">
      <w:pPr>
        <w:pStyle w:val="Heading4"/>
        <w:numPr>
          <w:ilvl w:val="0"/>
          <w:numId w:val="12"/>
        </w:numPr>
        <w:tabs>
          <w:tab w:val="num" w:pos="360"/>
          <w:tab w:val="num" w:pos="720"/>
        </w:tabs>
        <w:ind w:left="360"/>
      </w:pPr>
      <w:r w:rsidRPr="009F62E9">
        <w:rPr>
          <w:u w:val="single"/>
        </w:rPr>
        <w:t>Reject calc indicts</w:t>
      </w:r>
      <w:r>
        <w:t>: Empirically denied—both individuals and policymakers carry out effective cost-benefit analysis which means even if decisions aren’t always perfect it’s still better than not acting at all</w:t>
      </w:r>
    </w:p>
    <w:p w14:paraId="546A3460" w14:textId="77777777" w:rsidR="006A79E9" w:rsidRDefault="006A79E9" w:rsidP="006A79E9">
      <w:pPr>
        <w:pStyle w:val="Heading4"/>
        <w:numPr>
          <w:ilvl w:val="0"/>
          <w:numId w:val="12"/>
        </w:numPr>
        <w:tabs>
          <w:tab w:val="num" w:pos="360"/>
        </w:tabs>
        <w:ind w:left="360"/>
        <w:rPr>
          <w:rFonts w:cs="Calibri"/>
        </w:rPr>
      </w:pPr>
      <w:r w:rsidRPr="006A79E9">
        <w:rPr>
          <w:rFonts w:cs="Calibri"/>
          <w:u w:val="single"/>
        </w:rPr>
        <w:t>Phenomenal introspection</w:t>
      </w:r>
      <w:r w:rsidRPr="006A79E9">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26960B85" w14:textId="7B57172A" w:rsidR="006A79E9" w:rsidRDefault="006A79E9" w:rsidP="006A79E9">
      <w:pPr>
        <w:pStyle w:val="Heading4"/>
        <w:numPr>
          <w:ilvl w:val="0"/>
          <w:numId w:val="12"/>
        </w:numPr>
        <w:tabs>
          <w:tab w:val="num" w:pos="360"/>
        </w:tabs>
        <w:ind w:left="360"/>
        <w:rPr>
          <w:rFonts w:cs="Calibri"/>
          <w:sz w:val="28"/>
        </w:rPr>
      </w:pPr>
      <w:r w:rsidRPr="006A79E9">
        <w:rPr>
          <w:rFonts w:cs="Calibri"/>
          <w:sz w:val="28"/>
        </w:rPr>
        <w:t xml:space="preserve">Only consequentialism explains </w:t>
      </w:r>
      <w:r w:rsidRPr="006A79E9">
        <w:rPr>
          <w:rFonts w:cs="Calibri"/>
          <w:sz w:val="28"/>
          <w:u w:val="single"/>
        </w:rPr>
        <w:t>degrees of wrongness</w:t>
      </w:r>
      <w:r w:rsidRPr="006A79E9">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1BB2C234" w14:textId="77777777" w:rsidR="006A79E9" w:rsidRDefault="006A79E9" w:rsidP="006A79E9">
      <w:pPr>
        <w:pStyle w:val="Heading4"/>
        <w:numPr>
          <w:ilvl w:val="0"/>
          <w:numId w:val="12"/>
        </w:numPr>
        <w:tabs>
          <w:tab w:val="num" w:pos="360"/>
        </w:tabs>
        <w:ind w:left="360"/>
        <w:rPr>
          <w:rFonts w:cs="Calibri"/>
        </w:rPr>
      </w:pPr>
      <w:r>
        <w:rPr>
          <w:rFonts w:cs="Calibri"/>
        </w:rPr>
        <w:t xml:space="preserve">Permissibility and presumption affirm </w:t>
      </w:r>
      <w:r w:rsidRPr="0031694C">
        <w:rPr>
          <w:rFonts w:cs="Calibri"/>
        </w:rPr>
        <w:t xml:space="preserve">– when I tell you my name is </w:t>
      </w:r>
      <w:r>
        <w:rPr>
          <w:rFonts w:cs="Calibri"/>
        </w:rPr>
        <w:t>Jane</w:t>
      </w:r>
      <w:r w:rsidRPr="0031694C">
        <w:rPr>
          <w:rFonts w:cs="Calibri"/>
        </w:rPr>
        <w:t xml:space="preserve"> you believe me absent reason to believe otherwise</w:t>
      </w:r>
      <w:r>
        <w:rPr>
          <w:rFonts w:cs="Calibri"/>
        </w:rPr>
        <w:t xml:space="preserve"> – </w:t>
      </w:r>
      <w:r w:rsidRPr="0031694C">
        <w:rPr>
          <w:rFonts w:cs="Calibri"/>
        </w:rPr>
        <w:t xml:space="preserve"> we assume things to be true or we’d never be able to take action – prior question since voting neg is also an action</w:t>
      </w:r>
    </w:p>
    <w:p w14:paraId="5720ADA7" w14:textId="77777777" w:rsidR="006A79E9" w:rsidRPr="006A79E9" w:rsidRDefault="006A79E9" w:rsidP="006A79E9"/>
    <w:p w14:paraId="6A2FE8CF" w14:textId="77777777" w:rsidR="00514802" w:rsidRDefault="00514802" w:rsidP="00514802">
      <w:pPr>
        <w:pStyle w:val="Heading4"/>
      </w:pPr>
      <w:r>
        <w:lastRenderedPageBreak/>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4B03326D" w14:textId="77777777" w:rsidR="00514802" w:rsidRPr="006C4C38" w:rsidRDefault="00514802" w:rsidP="00514802">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54B268A5" w14:textId="77777777" w:rsidR="00514802" w:rsidRPr="00E60D8F" w:rsidRDefault="00514802" w:rsidP="00514802">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5B65751B" w14:textId="77777777" w:rsidR="00514802" w:rsidRPr="00711B24" w:rsidRDefault="00514802" w:rsidP="00514802">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5E4A6D9D" w14:textId="77777777" w:rsidR="00514802" w:rsidRPr="00711B24" w:rsidRDefault="00514802" w:rsidP="00514802">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685C13F2" w14:textId="77777777" w:rsidR="00514802" w:rsidRPr="00E60D8F" w:rsidRDefault="00514802" w:rsidP="00514802">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2F762B0B" w14:textId="77777777" w:rsidR="00514802" w:rsidRPr="00711B24" w:rsidRDefault="00514802" w:rsidP="00514802">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635E0FB3" w14:textId="77777777" w:rsidR="00514802" w:rsidRPr="00711B24" w:rsidRDefault="00514802" w:rsidP="00514802">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A8D238A" w14:textId="77777777" w:rsidR="00514802" w:rsidRPr="006C4C38" w:rsidRDefault="00514802" w:rsidP="00514802">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039932FD" w14:textId="77777777" w:rsidR="00514802" w:rsidRPr="00711B24" w:rsidRDefault="00514802" w:rsidP="00514802">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2745BCD3" w14:textId="77777777" w:rsidR="00514802" w:rsidRPr="00711B24" w:rsidRDefault="00514802" w:rsidP="00514802">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3969A4DF" w14:textId="77777777" w:rsidR="00514802" w:rsidRPr="006C4C38" w:rsidRDefault="00514802" w:rsidP="00514802">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24E6DE06" w14:textId="77777777" w:rsidR="00514802" w:rsidRPr="0034418B" w:rsidRDefault="00514802" w:rsidP="00514802">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22152FF9" w14:textId="77777777" w:rsidR="0022058B" w:rsidRPr="00F601E6" w:rsidRDefault="0022058B" w:rsidP="0022058B"/>
    <w:p w14:paraId="21DE35F5" w14:textId="77777777" w:rsidR="0022058B" w:rsidRPr="00F601E6" w:rsidRDefault="0022058B" w:rsidP="0022058B"/>
    <w:p w14:paraId="64C8AAF4" w14:textId="77777777" w:rsidR="0022058B" w:rsidRPr="00F601E6" w:rsidRDefault="0022058B" w:rsidP="0022058B"/>
    <w:p w14:paraId="01534044" w14:textId="77777777" w:rsidR="0022058B" w:rsidRPr="00F601E6" w:rsidRDefault="0022058B" w:rsidP="0022058B"/>
    <w:p w14:paraId="488C1A1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070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6B2"/>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0D9"/>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58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80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9E9"/>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B9A99"/>
  <w14:defaultImageDpi w14:val="300"/>
  <w15:docId w15:val="{3F1F781F-92AA-D247-8E60-62039A7A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058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1070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1070D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1070D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1070D9"/>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22058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1070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70D9"/>
  </w:style>
  <w:style w:type="character" w:customStyle="1" w:styleId="Heading1Char">
    <w:name w:val="Heading 1 Char"/>
    <w:aliases w:val="Pocket Char"/>
    <w:basedOn w:val="DefaultParagraphFont"/>
    <w:link w:val="Heading1"/>
    <w:uiPriority w:val="9"/>
    <w:rsid w:val="001070D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1070D9"/>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1070D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1070D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070D9"/>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1070D9"/>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1070D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070D9"/>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1070D9"/>
    <w:rPr>
      <w:color w:val="auto"/>
      <w:u w:val="none"/>
    </w:rPr>
  </w:style>
  <w:style w:type="paragraph" w:styleId="DocumentMap">
    <w:name w:val="Document Map"/>
    <w:basedOn w:val="Normal"/>
    <w:link w:val="DocumentMapChar"/>
    <w:uiPriority w:val="99"/>
    <w:semiHidden/>
    <w:unhideWhenUsed/>
    <w:rsid w:val="001070D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70D9"/>
    <w:rPr>
      <w:rFonts w:ascii="Lucida Grande" w:hAnsi="Lucida Grande" w:cs="Lucida Grande"/>
    </w:rPr>
  </w:style>
  <w:style w:type="character" w:customStyle="1" w:styleId="Heading5Char">
    <w:name w:val="Heading 5 Char"/>
    <w:basedOn w:val="DefaultParagraphFont"/>
    <w:link w:val="Heading5"/>
    <w:uiPriority w:val="9"/>
    <w:semiHidden/>
    <w:rsid w:val="0022058B"/>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22058B"/>
    <w:rPr>
      <w:b/>
      <w:bCs/>
      <w:color w:val="404040" w:themeColor="text1" w:themeTint="BF"/>
      <w:sz w:val="26"/>
      <w:szCs w:val="26"/>
    </w:rPr>
  </w:style>
  <w:style w:type="character" w:styleId="UnresolvedMention">
    <w:name w:val="Unresolved Mention"/>
    <w:basedOn w:val="DefaultParagraphFont"/>
    <w:uiPriority w:val="99"/>
    <w:semiHidden/>
    <w:unhideWhenUsed/>
    <w:rsid w:val="0022058B"/>
    <w:rPr>
      <w:color w:val="605E5C"/>
      <w:shd w:val="clear" w:color="auto" w:fill="E1DFDD"/>
    </w:rPr>
  </w:style>
  <w:style w:type="paragraph" w:customStyle="1" w:styleId="Emphasis1">
    <w:name w:val="Emphasis1"/>
    <w:basedOn w:val="Normal"/>
    <w:link w:val="Emphasis"/>
    <w:autoRedefine/>
    <w:uiPriority w:val="20"/>
    <w:qFormat/>
    <w:rsid w:val="0022058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22058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22058B"/>
    <w:rPr>
      <w:b/>
      <w:bCs/>
    </w:rPr>
  </w:style>
  <w:style w:type="character" w:customStyle="1" w:styleId="hbold">
    <w:name w:val="hbold"/>
    <w:basedOn w:val="DefaultParagraphFont"/>
    <w:rsid w:val="0022058B"/>
  </w:style>
  <w:style w:type="paragraph" w:styleId="ListParagraph">
    <w:name w:val="List Paragraph"/>
    <w:aliases w:val="6 font"/>
    <w:basedOn w:val="Normal"/>
    <w:uiPriority w:val="34"/>
    <w:qFormat/>
    <w:rsid w:val="0022058B"/>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2205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22058B"/>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22058B"/>
    <w:rPr>
      <w:b/>
      <w:bCs/>
      <w:strike w:val="0"/>
      <w:dstrike w:val="0"/>
      <w:sz w:val="24"/>
      <w:u w:val="none"/>
      <w:effect w:val="none"/>
    </w:rPr>
  </w:style>
  <w:style w:type="character" w:customStyle="1" w:styleId="m489902567989944824gmail-style13ptbold">
    <w:name w:val="m_489902567989944824gmail-style13ptbold"/>
    <w:basedOn w:val="DefaultParagraphFont"/>
    <w:rsid w:val="0022058B"/>
  </w:style>
  <w:style w:type="character" w:customStyle="1" w:styleId="m489902567989944824gmail-styleunderline">
    <w:name w:val="m_489902567989944824gmail-styleunderline"/>
    <w:basedOn w:val="DefaultParagraphFont"/>
    <w:rsid w:val="0022058B"/>
  </w:style>
  <w:style w:type="character" w:customStyle="1" w:styleId="TitleChar">
    <w:name w:val="Title Char"/>
    <w:aliases w:val="Cites and Cards Char,UNDERLINE Char,Bold Underlined Char,Block Heading Char,title Char,Read This Char"/>
    <w:link w:val="Title"/>
    <w:uiPriority w:val="1"/>
    <w:qFormat/>
    <w:rsid w:val="0022058B"/>
    <w:rPr>
      <w:bCs/>
      <w:sz w:val="20"/>
      <w:u w:val="single"/>
    </w:rPr>
  </w:style>
  <w:style w:type="paragraph" w:styleId="Title">
    <w:name w:val="Title"/>
    <w:aliases w:val="Cites and Cards,UNDERLINE,Bold Underlined,Block Heading,title,Read This"/>
    <w:basedOn w:val="Normal"/>
    <w:next w:val="Normal"/>
    <w:link w:val="TitleChar"/>
    <w:uiPriority w:val="1"/>
    <w:qFormat/>
    <w:rsid w:val="0022058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22058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22058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24</Pages>
  <Words>12997</Words>
  <Characters>74086</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2022-01-15T21:46:00Z</dcterms:created>
  <dcterms:modified xsi:type="dcterms:W3CDTF">2022-01-15T22:23:00Z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