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86699" w14:textId="368B9B4F" w:rsidR="00A74648" w:rsidRPr="00B4163D" w:rsidRDefault="00A74648" w:rsidP="00A74648">
      <w:pPr>
        <w:pStyle w:val="Heading2"/>
      </w:pPr>
      <w:r>
        <w:t>AC</w:t>
      </w:r>
    </w:p>
    <w:p w14:paraId="7454A697" w14:textId="77777777" w:rsidR="00A74648" w:rsidRDefault="00A74648" w:rsidP="00A74648">
      <w:pPr>
        <w:pStyle w:val="Heading3"/>
      </w:pPr>
      <w:r>
        <w:t>1AC – Plan</w:t>
      </w:r>
    </w:p>
    <w:p w14:paraId="6E87D2BC" w14:textId="77777777" w:rsidR="00A74648" w:rsidRPr="00B4163D" w:rsidRDefault="00A74648" w:rsidP="00A74648">
      <w:pPr>
        <w:pStyle w:val="Heading4"/>
      </w:pPr>
      <w:r>
        <w:t xml:space="preserve">Plan: The People’s Republic of China should ban the appropriation of outer space by private entities.  </w:t>
      </w:r>
    </w:p>
    <w:p w14:paraId="6BAC6C02" w14:textId="77777777" w:rsidR="00A74648" w:rsidRPr="004F708A" w:rsidRDefault="00A74648" w:rsidP="00A74648">
      <w:pPr>
        <w:pStyle w:val="Heading4"/>
      </w:pPr>
      <w:r>
        <w:t xml:space="preserve">Chinese space industrial base is set to </w:t>
      </w:r>
      <w:r>
        <w:rPr>
          <w:u w:val="single"/>
        </w:rPr>
        <w:t>surpass</w:t>
      </w:r>
      <w:r>
        <w:t xml:space="preserve"> the US </w:t>
      </w:r>
    </w:p>
    <w:p w14:paraId="50B8705A" w14:textId="77777777" w:rsidR="00A74648" w:rsidRPr="00E60D8F" w:rsidRDefault="00A74648" w:rsidP="00A74648">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EBB0EA0" w14:textId="77777777" w:rsidR="00A74648" w:rsidRPr="00EE6EBB" w:rsidRDefault="00A74648" w:rsidP="00A74648">
      <w:pPr>
        <w:rPr>
          <w:rStyle w:val="StyleUnderline"/>
        </w:rPr>
      </w:pPr>
      <w:r w:rsidRPr="00EE6EBB">
        <w:rPr>
          <w:rStyle w:val="StyleUnderline"/>
        </w:rPr>
        <w:t>How did China get here—and why?</w:t>
      </w:r>
    </w:p>
    <w:p w14:paraId="792CF979" w14:textId="77777777" w:rsidR="00A74648" w:rsidRPr="00C0159B" w:rsidRDefault="00A74648" w:rsidP="00A74648">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D6B7FA2" w14:textId="77777777" w:rsidR="00A74648" w:rsidRPr="00B427D5" w:rsidRDefault="00A74648" w:rsidP="00A74648">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00C3A40" w14:textId="77777777" w:rsidR="00A74648" w:rsidRPr="00C0159B" w:rsidRDefault="00A74648" w:rsidP="00A74648">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60237F44" w14:textId="77777777" w:rsidR="00A74648" w:rsidRPr="00A77938" w:rsidRDefault="00A74648" w:rsidP="00A74648">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CD6419F" w14:textId="77777777" w:rsidR="00A74648" w:rsidRPr="00A77938" w:rsidRDefault="00A74648" w:rsidP="00A74648">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52A05C82" w14:textId="77777777" w:rsidR="00A74648" w:rsidRPr="00A77938" w:rsidRDefault="00A74648" w:rsidP="00A74648">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6D09C8B5" w14:textId="77777777" w:rsidR="00A74648" w:rsidRPr="00A77938" w:rsidRDefault="00A74648" w:rsidP="00A74648">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2B65ADA8" w14:textId="77777777" w:rsidR="00A74648" w:rsidRPr="00A77938" w:rsidRDefault="00A74648" w:rsidP="00A74648">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76C3E111" w14:textId="77777777" w:rsidR="00A74648" w:rsidRPr="00A77938" w:rsidRDefault="00A74648" w:rsidP="00A74648">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39E3D9D" w14:textId="77777777" w:rsidR="00A74648" w:rsidRPr="00680538" w:rsidRDefault="00A74648" w:rsidP="00A74648">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8AE945C" w14:textId="77777777" w:rsidR="00A74648" w:rsidRPr="006436FC" w:rsidRDefault="00A74648" w:rsidP="00A74648">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C7E95F1" w14:textId="77777777" w:rsidR="00A74648" w:rsidRPr="00230A00" w:rsidRDefault="00A74648" w:rsidP="00A74648">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7F4B1697" w14:textId="77777777" w:rsidR="00A74648" w:rsidRPr="00EE6EBB" w:rsidRDefault="00A74648" w:rsidP="00A74648">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7EAE891A" w14:textId="77777777" w:rsidR="00A74648" w:rsidRPr="00EE6EBB" w:rsidRDefault="00A74648" w:rsidP="00A74648">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8CE9A2B" w14:textId="77777777" w:rsidR="00A74648" w:rsidRPr="00EE6EBB" w:rsidRDefault="00A74648" w:rsidP="00A74648">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78FD1080" w14:textId="77777777" w:rsidR="00A74648" w:rsidRPr="00C0159B" w:rsidRDefault="00A74648" w:rsidP="00A74648">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1F6EF723" w14:textId="77777777" w:rsidR="00A74648" w:rsidRPr="00EE6EBB" w:rsidRDefault="00A74648" w:rsidP="00A74648">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F0BBE45" w14:textId="77777777" w:rsidR="00A74648" w:rsidRPr="00EE6EBB" w:rsidRDefault="00A74648" w:rsidP="00A74648">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6C161387" w14:textId="77777777" w:rsidR="00A74648" w:rsidRPr="00E9083B" w:rsidRDefault="00A74648" w:rsidP="00A74648">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25F81A1E" w14:textId="77777777" w:rsidR="00A74648" w:rsidRPr="008000DC" w:rsidRDefault="00A74648" w:rsidP="00A74648">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3A0EBAB4" w14:textId="77777777" w:rsidR="00A74648" w:rsidRPr="00680538" w:rsidRDefault="00A74648" w:rsidP="00A74648">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621D6202" w14:textId="77777777" w:rsidR="00A74648" w:rsidRPr="00680538" w:rsidRDefault="00A74648" w:rsidP="00A74648">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1C45BFAB" w14:textId="77777777" w:rsidR="00A74648" w:rsidRPr="00C0159B" w:rsidRDefault="00A74648" w:rsidP="00A74648">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AD6CDE6" w14:textId="77777777" w:rsidR="00A74648" w:rsidRPr="00680538" w:rsidRDefault="00A74648" w:rsidP="00A74648">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5DA5D508" w14:textId="77777777" w:rsidR="00A74648" w:rsidRPr="00680538" w:rsidRDefault="00A74648" w:rsidP="00A74648">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3DEA8400" w14:textId="77777777" w:rsidR="00A74648" w:rsidRDefault="00A74648" w:rsidP="00A74648">
      <w:r>
        <w:t>What is the relationship between China’s space industry development and its Military-Civil Fusion strategy, and how is this affecting the commercial space sector?</w:t>
      </w:r>
    </w:p>
    <w:p w14:paraId="68D6C3A6" w14:textId="77777777" w:rsidR="00A74648" w:rsidRPr="00680538" w:rsidRDefault="00A74648" w:rsidP="00A74648">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21C945E" w14:textId="77777777" w:rsidR="00A74648" w:rsidRPr="00680538" w:rsidRDefault="00A74648" w:rsidP="00A74648">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6D74A48D" w14:textId="77777777" w:rsidR="00A74648" w:rsidRDefault="00A74648" w:rsidP="00A74648">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2ED99D39" w14:textId="77777777" w:rsidR="00A74648" w:rsidRPr="0034418B" w:rsidRDefault="00A74648" w:rsidP="00A74648">
      <w:pPr>
        <w:pStyle w:val="Heading4"/>
      </w:pPr>
      <w:r>
        <w:t>Scenario one is space militarization:</w:t>
      </w:r>
    </w:p>
    <w:p w14:paraId="6D71720A" w14:textId="77777777" w:rsidR="00A74648" w:rsidRDefault="00A74648" w:rsidP="00A74648">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430DDC6" w14:textId="77777777" w:rsidR="00A74648" w:rsidRPr="00C64542" w:rsidRDefault="00A74648" w:rsidP="00A74648">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51B8BD62" w14:textId="77777777" w:rsidR="00A74648" w:rsidRPr="00C64542" w:rsidRDefault="00A74648" w:rsidP="00A74648">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37464B3E" w14:textId="77777777" w:rsidR="00A74648" w:rsidRPr="00C64542" w:rsidRDefault="00A74648" w:rsidP="00A74648">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1EC15FEB" w14:textId="77777777" w:rsidR="00A74648" w:rsidRPr="00C0159B" w:rsidRDefault="00A74648" w:rsidP="00A74648">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B897E67" w14:textId="77777777" w:rsidR="00A74648" w:rsidRPr="00C64542" w:rsidRDefault="00A74648" w:rsidP="00A74648">
      <w:pPr>
        <w:rPr>
          <w:rStyle w:val="Emphasis"/>
        </w:rPr>
      </w:pPr>
      <w:r w:rsidRPr="00C64542">
        <w:rPr>
          <w:rStyle w:val="Emphasis"/>
        </w:rPr>
        <w:t>On the surface, that sounds innocuous. Who, after all, wants an arms race in space?</w:t>
      </w:r>
    </w:p>
    <w:p w14:paraId="64C332EC" w14:textId="77777777" w:rsidR="00A74648" w:rsidRPr="00C64542" w:rsidRDefault="00A74648" w:rsidP="00A74648">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2F856B2A" w14:textId="77777777" w:rsidR="00A74648" w:rsidRPr="00C0159B" w:rsidRDefault="00A74648" w:rsidP="00A74648">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C6D0586" w14:textId="77777777" w:rsidR="00A74648" w:rsidRPr="00C64542" w:rsidRDefault="00A74648" w:rsidP="00A74648">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D79A24B" w14:textId="77777777" w:rsidR="00A74648" w:rsidRPr="00AE07B3" w:rsidRDefault="00A74648" w:rsidP="00A74648">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6E54156C" w14:textId="77777777" w:rsidR="00A74648" w:rsidRPr="00AE07B3" w:rsidRDefault="00A74648" w:rsidP="00A74648">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2AC6CBF1" w14:textId="77777777" w:rsidR="00A74648" w:rsidRPr="00AE07B3" w:rsidRDefault="00A74648" w:rsidP="00A74648">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78AB232" w14:textId="77777777" w:rsidR="00A74648" w:rsidRPr="006F58F5" w:rsidRDefault="00A74648" w:rsidP="00A74648">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0EE2F33F" w14:textId="77777777" w:rsidR="00A74648" w:rsidRPr="00C0159B" w:rsidRDefault="00A74648" w:rsidP="00A74648">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39A6B83" w14:textId="77777777" w:rsidR="00A74648" w:rsidRPr="006F58F5" w:rsidRDefault="00A74648" w:rsidP="00A74648">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61B6033" w14:textId="77777777" w:rsidR="00A74648" w:rsidRPr="00AE07B3" w:rsidRDefault="00A74648" w:rsidP="00A74648">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234655AD" w14:textId="77777777" w:rsidR="00A74648" w:rsidRPr="00AE07B3" w:rsidRDefault="00A74648" w:rsidP="00A74648">
      <w:pPr>
        <w:rPr>
          <w:rStyle w:val="Emphasis"/>
        </w:rPr>
      </w:pPr>
      <w:r w:rsidRPr="00AE07B3">
        <w:rPr>
          <w:rStyle w:val="Emphasis"/>
        </w:rPr>
        <w:t>Instead of falling prey to China and Russia’s treaty trap, Washington must urgently work with allies to improve spaced-based military and intelligence capabilities.</w:t>
      </w:r>
    </w:p>
    <w:p w14:paraId="5C519CD2" w14:textId="77777777" w:rsidR="00A74648" w:rsidRPr="00AE07B3" w:rsidRDefault="00A74648" w:rsidP="00A74648">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41FA0F5D" w14:textId="77777777" w:rsidR="00A74648" w:rsidRPr="006F58F5" w:rsidRDefault="00A74648" w:rsidP="00A74648">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12C2BEB" w14:textId="77777777" w:rsidR="00A74648" w:rsidRPr="00711B24" w:rsidRDefault="00A74648" w:rsidP="00A74648">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69D94A4" w14:textId="77777777" w:rsidR="00A74648" w:rsidRPr="00AE07B3" w:rsidRDefault="00A74648" w:rsidP="00A74648">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665C08E1" w14:textId="77777777" w:rsidR="00A74648" w:rsidRPr="00711B24" w:rsidRDefault="00A74648" w:rsidP="00A74648">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73CD8D81" w14:textId="77777777" w:rsidR="00A74648" w:rsidRPr="006F58F5" w:rsidRDefault="00A74648" w:rsidP="00A74648">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FBA920A" w14:textId="77777777" w:rsidR="00A74648" w:rsidRPr="00711B24" w:rsidRDefault="00A74648" w:rsidP="00A74648">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23814CFF" w14:textId="77777777" w:rsidR="00A74648" w:rsidRPr="006F58F5" w:rsidRDefault="00A74648" w:rsidP="00A74648">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3273916E" w14:textId="77777777" w:rsidR="00A74648" w:rsidRPr="00711B24" w:rsidRDefault="00A74648" w:rsidP="00A74648">
      <w:pPr>
        <w:rPr>
          <w:sz w:val="12"/>
          <w:szCs w:val="12"/>
        </w:rPr>
      </w:pPr>
      <w:r w:rsidRPr="00711B24">
        <w:rPr>
          <w:sz w:val="12"/>
          <w:szCs w:val="12"/>
        </w:rPr>
        <w:t>The vote was 164 in favor, including the United States—and a mere 12 opposed.</w:t>
      </w:r>
    </w:p>
    <w:p w14:paraId="169EE4AF" w14:textId="77777777" w:rsidR="00A74648" w:rsidRPr="00711B24" w:rsidRDefault="00A74648" w:rsidP="00A74648">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68B7B822" w14:textId="77777777" w:rsidR="00A74648" w:rsidRDefault="00A74648" w:rsidP="00A74648">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6B1FD0C8" w14:textId="77777777" w:rsidR="00A74648" w:rsidRDefault="00A74648" w:rsidP="00A74648">
      <w:pPr>
        <w:pStyle w:val="Heading4"/>
      </w:pPr>
      <w:r>
        <w:t xml:space="preserve">Sino-Russian space militarization causes nuclear war </w:t>
      </w:r>
    </w:p>
    <w:p w14:paraId="3E998018" w14:textId="77777777" w:rsidR="00A74648" w:rsidRPr="00A53569" w:rsidRDefault="00A74648" w:rsidP="00A74648">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21D3E0E0" w14:textId="77777777" w:rsidR="00A74648" w:rsidRPr="00A53569" w:rsidRDefault="00A74648" w:rsidP="00A74648">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5866C824" w14:textId="77777777" w:rsidR="00A74648" w:rsidRPr="00A53569" w:rsidRDefault="00A74648" w:rsidP="00A74648">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A18F3F4" w14:textId="77777777" w:rsidR="00A74648" w:rsidRDefault="00A74648" w:rsidP="00A74648">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2A53C08B" w14:textId="77777777" w:rsidR="00A74648" w:rsidRPr="00A53569" w:rsidRDefault="00A74648" w:rsidP="00A74648">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6A0E535C" w14:textId="77777777" w:rsidR="00A74648" w:rsidRPr="00A53569" w:rsidRDefault="00A74648" w:rsidP="00A74648">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42A0D979" w14:textId="77777777" w:rsidR="00A74648" w:rsidRPr="00A53569" w:rsidRDefault="00A74648" w:rsidP="00A74648">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2FC3C3C3" w14:textId="77777777" w:rsidR="00A74648" w:rsidRPr="00A53569" w:rsidRDefault="00A74648" w:rsidP="00A74648">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0439CA4A" w14:textId="77777777" w:rsidR="00A74648" w:rsidRPr="00A53569" w:rsidRDefault="00A74648" w:rsidP="00A74648">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38122012" w14:textId="77777777" w:rsidR="00A74648" w:rsidRPr="00A53569" w:rsidRDefault="00A74648" w:rsidP="00A74648">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2A652C4E" w14:textId="77777777" w:rsidR="00A74648" w:rsidRPr="004608F4" w:rsidRDefault="00A74648" w:rsidP="00A74648">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0661770B" w14:textId="77777777" w:rsidR="00A74648" w:rsidRPr="004608F4" w:rsidRDefault="00A74648" w:rsidP="00A74648">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64209824" w14:textId="77777777" w:rsidR="00A74648" w:rsidRPr="00A53569" w:rsidRDefault="00A74648" w:rsidP="00A74648">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5179914B" w14:textId="77777777" w:rsidR="00A74648" w:rsidRPr="00A53569" w:rsidRDefault="00A74648" w:rsidP="00A74648">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3FC7B985" w14:textId="77777777" w:rsidR="00A74648" w:rsidRPr="00A53569" w:rsidRDefault="00A74648" w:rsidP="00A74648">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6C2503E6" w14:textId="77777777" w:rsidR="00A74648" w:rsidRDefault="00A74648" w:rsidP="00A74648">
      <w:pPr>
        <w:rPr>
          <w:rStyle w:val="Emphasis"/>
        </w:rPr>
      </w:pPr>
    </w:p>
    <w:p w14:paraId="63136D90" w14:textId="77777777" w:rsidR="00A74648" w:rsidRPr="00E268B7" w:rsidRDefault="00A74648" w:rsidP="00A74648">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7B5F1370" w14:textId="77777777" w:rsidR="00A74648" w:rsidRPr="00711B24" w:rsidRDefault="00A74648" w:rsidP="00A74648">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09799FA2" w14:textId="77777777" w:rsidR="00A74648" w:rsidRPr="00711B24" w:rsidRDefault="00A74648" w:rsidP="00A74648">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9EDCBB7" w14:textId="77777777" w:rsidR="00A74648" w:rsidRPr="006232C5" w:rsidRDefault="00A74648" w:rsidP="00A74648">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52ACF85B" w14:textId="77777777" w:rsidR="00A74648" w:rsidRPr="00711B24" w:rsidRDefault="00A74648" w:rsidP="00A74648">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0C0A2D5" w14:textId="77777777" w:rsidR="00A74648" w:rsidRPr="00711B24" w:rsidRDefault="00A74648" w:rsidP="00A74648">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933B52D" w14:textId="77777777" w:rsidR="00A74648" w:rsidRPr="00711B24" w:rsidRDefault="00A74648" w:rsidP="00A74648">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FBA3320" w14:textId="77777777" w:rsidR="00A74648" w:rsidRPr="00711B24" w:rsidRDefault="00A74648" w:rsidP="00A74648">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454819CF" w14:textId="77777777" w:rsidR="00A74648" w:rsidRDefault="00A74648" w:rsidP="00A74648">
      <w:pPr>
        <w:pStyle w:val="Heading4"/>
      </w:pPr>
      <w:r>
        <w:t xml:space="preserve">Scenario two is hegemony: </w:t>
      </w:r>
    </w:p>
    <w:p w14:paraId="7A12E31A" w14:textId="77777777" w:rsidR="00A74648" w:rsidRDefault="00A74648" w:rsidP="00A74648">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419F5288" w14:textId="77777777" w:rsidR="00A74648" w:rsidRPr="00E9083B" w:rsidRDefault="00A74648" w:rsidP="00A74648">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82E0F70" w14:textId="77777777" w:rsidR="00A74648" w:rsidRPr="00E9083B" w:rsidRDefault="00A74648" w:rsidP="00A74648">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3A1301F9" w14:textId="77777777" w:rsidR="00A74648" w:rsidRPr="00711B24" w:rsidRDefault="00A74648" w:rsidP="00A74648">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063F6F79" w14:textId="77777777" w:rsidR="00A74648" w:rsidRPr="00711B24" w:rsidRDefault="00A74648" w:rsidP="00A74648">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4AA42968" w14:textId="77777777" w:rsidR="00A74648" w:rsidRPr="00E9083B" w:rsidRDefault="00A74648" w:rsidP="00A74648">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16D55A51" w14:textId="77777777" w:rsidR="00A74648" w:rsidRPr="00711B24" w:rsidRDefault="00A74648" w:rsidP="00A74648">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11F69F9C" w14:textId="77777777" w:rsidR="00A74648" w:rsidRPr="00E9083B" w:rsidRDefault="00A74648" w:rsidP="00A74648">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D55D068" w14:textId="77777777" w:rsidR="00A74648" w:rsidRPr="00E9083B" w:rsidRDefault="00A74648" w:rsidP="00A74648">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028EA1E" w14:textId="77777777" w:rsidR="00A74648" w:rsidRPr="00711B24" w:rsidRDefault="00A74648" w:rsidP="00A74648">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5CAA4D8C" w14:textId="77777777" w:rsidR="00A74648" w:rsidRDefault="00A74648" w:rsidP="00A74648">
      <w:pPr>
        <w:pStyle w:val="Heading4"/>
      </w:pPr>
      <w:r>
        <w:t>Chinese ASAT development emboldens Taiwan invasion – either US doesn’t follow through on its defense commitments, which kills alliances, or it defends Taiwan, which goes nuclear</w:t>
      </w:r>
    </w:p>
    <w:p w14:paraId="0C6DED19" w14:textId="77777777" w:rsidR="00A74648" w:rsidRPr="002F7CCC" w:rsidRDefault="00A74648" w:rsidP="00A74648">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702D8782" w14:textId="77777777" w:rsidR="00A74648" w:rsidRPr="00CD6535" w:rsidRDefault="00A74648" w:rsidP="00A74648">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1DB4859B" w14:textId="77777777" w:rsidR="00A74648" w:rsidRPr="00CD6535" w:rsidRDefault="00A74648" w:rsidP="00A74648">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1765D0E" w14:textId="77777777" w:rsidR="00A74648" w:rsidRPr="00CD6535" w:rsidRDefault="00A74648" w:rsidP="00A74648">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4DCC272" w14:textId="77777777" w:rsidR="00A74648" w:rsidRPr="00CD6535" w:rsidRDefault="00A74648" w:rsidP="00A74648">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41C5985" w14:textId="77777777" w:rsidR="00A74648" w:rsidRPr="00CD6535" w:rsidRDefault="00A74648" w:rsidP="00A74648">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0EA30F72" w14:textId="77777777" w:rsidR="00A74648" w:rsidRPr="00CD6535" w:rsidRDefault="00A74648" w:rsidP="00A74648">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209450DF" w14:textId="77777777" w:rsidR="00A74648" w:rsidRPr="00CD6535" w:rsidRDefault="00A74648" w:rsidP="00A74648">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74EF4749" w14:textId="77777777" w:rsidR="00A74648" w:rsidRPr="00CD6535" w:rsidRDefault="00A74648" w:rsidP="00A74648">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1A8EB847" w14:textId="77777777" w:rsidR="00A74648" w:rsidRPr="00CD6535" w:rsidRDefault="00A74648" w:rsidP="00A74648">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0403FE6" w14:textId="664BD947" w:rsidR="00A74648" w:rsidRDefault="00A74648" w:rsidP="00A74648">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06DB6FEF" w14:textId="2B61CFF5" w:rsidR="00B6486D" w:rsidRDefault="00B6486D" w:rsidP="00A74648">
      <w:pPr>
        <w:rPr>
          <w:sz w:val="12"/>
        </w:rPr>
      </w:pPr>
    </w:p>
    <w:p w14:paraId="0E18E80D" w14:textId="77777777" w:rsidR="00B6486D" w:rsidRDefault="00B6486D" w:rsidP="00B6486D">
      <w:pPr>
        <w:pStyle w:val="Heading4"/>
      </w:pPr>
      <w:r>
        <w:t xml:space="preserve">Space dominance is key to US hegemony </w:t>
      </w:r>
    </w:p>
    <w:p w14:paraId="6C8AE43B" w14:textId="77777777" w:rsidR="00B6486D" w:rsidRPr="00336433" w:rsidRDefault="00B6486D" w:rsidP="00B6486D">
      <w:pPr>
        <w:rPr>
          <w:rStyle w:val="Style13ptBold"/>
        </w:rPr>
      </w:pPr>
      <w:r>
        <w:rPr>
          <w:rStyle w:val="Style13ptBold"/>
        </w:rPr>
        <w:t xml:space="preserve">Weichert 17 </w:t>
      </w:r>
      <w:r w:rsidRPr="00A679AD">
        <w:t xml:space="preserve">[(Brandon J., a former Congressional staff member who holds a Master of Arts in Statecraft &amp; National Security Affairs from the Institute of World Politics in Washington, D.C. He is the founder of The Weichert Report: An Online Journal of Geopolitics, and is currently completing a book on national security space policy.) “The High Ground: The Case for U.S. Space Dominance,” Science Direct, 2017. </w:t>
      </w:r>
      <w:r w:rsidRPr="002172E3">
        <w:t>https://www.sciencedirect.com/science/article/abs/pii/S0030438717300108</w:t>
      </w:r>
      <w:r w:rsidRPr="00A679AD">
        <w:t>] RR</w:t>
      </w:r>
    </w:p>
    <w:p w14:paraId="0D3D3689" w14:textId="77777777" w:rsidR="00B6486D" w:rsidRPr="00A50AAF" w:rsidRDefault="00B6486D" w:rsidP="00B6486D">
      <w:pPr>
        <w:rPr>
          <w:rStyle w:val="StyleUnderline"/>
        </w:rPr>
      </w:pPr>
      <w:r w:rsidRPr="00711B24">
        <w:rPr>
          <w:sz w:val="12"/>
        </w:rPr>
        <w:t xml:space="preserve">Yet, the United States still maintains greater power, wealth, and capabilities than the other states seeking to displace her. </w:t>
      </w:r>
      <w:r w:rsidRPr="00DE06BC">
        <w:rPr>
          <w:rStyle w:val="Emphasis"/>
          <w:highlight w:val="green"/>
        </w:rPr>
        <w:t>For the U</w:t>
      </w:r>
      <w:r w:rsidRPr="00A808A7">
        <w:rPr>
          <w:rStyle w:val="Emphasis"/>
        </w:rPr>
        <w:t>nited</w:t>
      </w:r>
      <w:r w:rsidRPr="00A50AAF">
        <w:rPr>
          <w:rStyle w:val="Emphasis"/>
        </w:rPr>
        <w:t xml:space="preserve"> </w:t>
      </w:r>
      <w:r w:rsidRPr="00DE06BC">
        <w:rPr>
          <w:rStyle w:val="Emphasis"/>
          <w:highlight w:val="green"/>
        </w:rPr>
        <w:t>S</w:t>
      </w:r>
      <w:r w:rsidRPr="00A50AAF">
        <w:rPr>
          <w:rStyle w:val="Emphasis"/>
        </w:rPr>
        <w:t xml:space="preserve">tates to </w:t>
      </w:r>
      <w:r w:rsidRPr="00DE06BC">
        <w:rPr>
          <w:rStyle w:val="Emphasis"/>
          <w:highlight w:val="green"/>
        </w:rPr>
        <w:t>maintain its hegemonic position, it must</w:t>
      </w:r>
      <w:r w:rsidRPr="00A50AAF">
        <w:rPr>
          <w:rStyle w:val="Emphasis"/>
        </w:rPr>
        <w:t xml:space="preserve"> also </w:t>
      </w:r>
      <w:r w:rsidRPr="00DE06BC">
        <w:rPr>
          <w:rStyle w:val="Emphasis"/>
          <w:highlight w:val="green"/>
        </w:rPr>
        <w:t>maintain a dominant position in space</w:t>
      </w:r>
      <w:r w:rsidRPr="00711B24">
        <w:rPr>
          <w:sz w:val="12"/>
        </w:rPr>
        <w:t xml:space="preserve">. As has been noted before, </w:t>
      </w:r>
      <w:r w:rsidRPr="00A50AAF">
        <w:rPr>
          <w:rStyle w:val="StyleUnderline"/>
        </w:rPr>
        <w:t>space is the ultimate high ground from which a state can dominate all of the other strategic domains</w:t>
      </w:r>
      <w:r w:rsidRPr="00711B24">
        <w:rPr>
          <w:sz w:val="12"/>
        </w:rPr>
        <w:t xml:space="preserve"> (land, air, sea, and cyberspace). The United States has enjoyed the benefits from dominating this region. Yet, </w:t>
      </w:r>
      <w:r w:rsidRPr="00DE06BC">
        <w:rPr>
          <w:rStyle w:val="StyleUnderline"/>
          <w:highlight w:val="green"/>
        </w:rPr>
        <w:t>states like China</w:t>
      </w:r>
      <w:r w:rsidRPr="00A50AAF">
        <w:rPr>
          <w:rStyle w:val="StyleUnderline"/>
        </w:rPr>
        <w:t xml:space="preserve"> and Russia </w:t>
      </w:r>
      <w:r w:rsidRPr="00DE06BC">
        <w:rPr>
          <w:rStyle w:val="StyleUnderline"/>
          <w:highlight w:val="green"/>
        </w:rPr>
        <w:t>are moving forward with</w:t>
      </w:r>
      <w:r w:rsidRPr="00A50AAF">
        <w:rPr>
          <w:rStyle w:val="StyleUnderline"/>
        </w:rPr>
        <w:t xml:space="preserve"> their own </w:t>
      </w:r>
      <w:r w:rsidRPr="00DE06BC">
        <w:rPr>
          <w:rStyle w:val="StyleUnderline"/>
          <w:highlight w:val="green"/>
        </w:rPr>
        <w:t>plans</w:t>
      </w:r>
      <w:r w:rsidRPr="00A50AAF">
        <w:rPr>
          <w:rStyle w:val="StyleUnderline"/>
        </w:rPr>
        <w:t xml:space="preserve"> not only </w:t>
      </w:r>
      <w:r w:rsidRPr="00DE06BC">
        <w:rPr>
          <w:rStyle w:val="StyleUnderline"/>
          <w:highlight w:val="green"/>
        </w:rPr>
        <w:t>to deny America access to space, but</w:t>
      </w:r>
      <w:r w:rsidRPr="00A50AAF">
        <w:rPr>
          <w:rStyle w:val="StyleUnderline"/>
        </w:rPr>
        <w:t xml:space="preserve"> also to </w:t>
      </w:r>
      <w:r w:rsidRPr="00DE06BC">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DE06BC">
        <w:rPr>
          <w:rStyle w:val="Emphasis"/>
          <w:highlight w:val="green"/>
        </w:rPr>
        <w:t>at America’s expense</w:t>
      </w:r>
      <w:r w:rsidRPr="00DE06BC">
        <w:rPr>
          <w:rStyle w:val="StyleUnderline"/>
          <w:highlight w:val="green"/>
        </w:rPr>
        <w:t>.</w:t>
      </w:r>
      <w:r w:rsidRPr="00A50AAF">
        <w:rPr>
          <w:rStyle w:val="StyleUnderline"/>
        </w:rPr>
        <w:t xml:space="preserve"> </w:t>
      </w:r>
    </w:p>
    <w:p w14:paraId="0061EF81" w14:textId="77777777" w:rsidR="00B6486D" w:rsidRPr="00336433" w:rsidRDefault="00B6486D" w:rsidP="00B6486D">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DE06BC">
        <w:rPr>
          <w:rStyle w:val="StyleUnderline"/>
          <w:highlight w:val="green"/>
        </w:rPr>
        <w:t>the</w:t>
      </w:r>
      <w:r w:rsidRPr="00336433">
        <w:rPr>
          <w:rStyle w:val="StyleUnderline"/>
        </w:rPr>
        <w:t xml:space="preserve"> </w:t>
      </w:r>
      <w:r w:rsidRPr="00DE06BC">
        <w:rPr>
          <w:rStyle w:val="StyleUnderline"/>
          <w:highlight w:val="green"/>
        </w:rPr>
        <w:t>U</w:t>
      </w:r>
      <w:r w:rsidRPr="00336433">
        <w:rPr>
          <w:rStyle w:val="StyleUnderline"/>
        </w:rPr>
        <w:t xml:space="preserve">nited </w:t>
      </w:r>
      <w:r w:rsidRPr="00DE06BC">
        <w:rPr>
          <w:rStyle w:val="StyleUnderline"/>
          <w:highlight w:val="green"/>
        </w:rPr>
        <w:t>S</w:t>
      </w:r>
      <w:r w:rsidRPr="00336433">
        <w:rPr>
          <w:rStyle w:val="StyleUnderline"/>
        </w:rPr>
        <w:t xml:space="preserve">tates </w:t>
      </w:r>
      <w:r w:rsidRPr="00DE06BC">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DE06BC">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482DD126" w14:textId="77777777" w:rsidR="00B6486D" w:rsidRPr="00711B24" w:rsidRDefault="00B6486D" w:rsidP="00B6486D">
      <w:pPr>
        <w:rPr>
          <w:sz w:val="12"/>
        </w:rPr>
      </w:pPr>
      <w:r w:rsidRPr="00DE06BC">
        <w:rPr>
          <w:rStyle w:val="StyleUnderline"/>
          <w:highlight w:val="green"/>
        </w:rPr>
        <w:t>To be passive</w:t>
      </w:r>
      <w:r w:rsidRPr="00336433">
        <w:rPr>
          <w:rStyle w:val="StyleUnderline"/>
        </w:rPr>
        <w:t xml:space="preserve"> and allow temporary budgetary constraints to dictate longterm space strategy </w:t>
      </w:r>
      <w:r w:rsidRPr="00DE06BC">
        <w:rPr>
          <w:rStyle w:val="StyleUnderline"/>
          <w:highlight w:val="green"/>
        </w:rPr>
        <w:t>will damage</w:t>
      </w:r>
      <w:r w:rsidRPr="00336433">
        <w:rPr>
          <w:rStyle w:val="StyleUnderline"/>
        </w:rPr>
        <w:t xml:space="preserve"> </w:t>
      </w:r>
      <w:r w:rsidRPr="00DE06BC">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DE06BC">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DE06BC">
        <w:rPr>
          <w:rStyle w:val="Emphasis"/>
          <w:highlight w:val="green"/>
        </w:rPr>
        <w:t>lend</w:t>
      </w:r>
      <w:r w:rsidRPr="00336433">
        <w:rPr>
          <w:rStyle w:val="Emphasis"/>
        </w:rPr>
        <w:t xml:space="preserve"> </w:t>
      </w:r>
      <w:r w:rsidRPr="00DE06BC">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6273C351" w14:textId="77777777" w:rsidR="00B6486D" w:rsidRPr="0034418B" w:rsidRDefault="00B6486D" w:rsidP="00A74648">
      <w:pPr>
        <w:rPr>
          <w:sz w:val="12"/>
        </w:rPr>
      </w:pPr>
    </w:p>
    <w:p w14:paraId="6BE05F07" w14:textId="77777777" w:rsidR="00A74648" w:rsidRPr="001A42E6" w:rsidRDefault="00A74648" w:rsidP="00A74648">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19AA6EC8" w14:textId="77777777" w:rsidR="00A74648" w:rsidRPr="001A42E6" w:rsidRDefault="00A74648" w:rsidP="00A74648">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3A689D0A" w14:textId="77777777" w:rsidR="00A74648" w:rsidRPr="001A42E6" w:rsidRDefault="00A74648" w:rsidP="00A74648">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5A5D4CD1" w14:textId="77777777" w:rsidR="00A74648" w:rsidRPr="001A42E6" w:rsidRDefault="00A74648" w:rsidP="00A74648">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4858D301" w14:textId="77777777" w:rsidR="00A74648" w:rsidRPr="001A42E6" w:rsidRDefault="00A74648" w:rsidP="00A74648">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12A3A87B" w14:textId="77777777" w:rsidR="00A74648" w:rsidRPr="001A42E6" w:rsidRDefault="00A74648" w:rsidP="00A74648">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2B83255E" w14:textId="77777777" w:rsidR="00A74648" w:rsidRPr="001A42E6" w:rsidRDefault="00A74648" w:rsidP="00A74648">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613D40D7" w14:textId="77777777" w:rsidR="00A74648" w:rsidRPr="00711B24" w:rsidRDefault="00A74648" w:rsidP="00A74648">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5ED7311" w14:textId="77777777" w:rsidR="00A74648" w:rsidRPr="001A42E6" w:rsidRDefault="00A74648" w:rsidP="00A74648">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164096E" w14:textId="77777777" w:rsidR="00A74648" w:rsidRPr="001A42E6" w:rsidRDefault="00A74648" w:rsidP="00A74648">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5CA618D" w14:textId="77777777" w:rsidR="00A74648" w:rsidRPr="001A42E6" w:rsidRDefault="00A74648" w:rsidP="00A74648">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700D5EF3" w14:textId="77777777" w:rsidR="00A74648" w:rsidRPr="001A42E6" w:rsidRDefault="00A74648" w:rsidP="00A74648">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4C0077E7" w14:textId="77777777" w:rsidR="00A74648" w:rsidRPr="00711B24" w:rsidRDefault="00A74648" w:rsidP="00A74648">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904BAD9" w14:textId="77777777" w:rsidR="00A74648" w:rsidRPr="00711B24" w:rsidRDefault="00A74648" w:rsidP="00A74648">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581002E" w14:textId="77777777" w:rsidR="00A74648" w:rsidRPr="001A42E6" w:rsidRDefault="00A74648" w:rsidP="00A74648">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0F0CD63" w14:textId="77777777" w:rsidR="00A74648" w:rsidRPr="001A42E6" w:rsidRDefault="00A74648" w:rsidP="00A74648">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1041F4A" w14:textId="77777777" w:rsidR="00A74648" w:rsidRPr="00711B24" w:rsidRDefault="00A74648" w:rsidP="00A74648">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63128EE" w14:textId="77777777" w:rsidR="00A74648" w:rsidRPr="001A42E6" w:rsidRDefault="00A74648" w:rsidP="00A74648">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6FC2481" w14:textId="77777777" w:rsidR="00A74648" w:rsidRPr="00711B24" w:rsidRDefault="00A74648" w:rsidP="00A74648">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02112DE0" w14:textId="77777777" w:rsidR="00A74648" w:rsidRPr="00711B24" w:rsidRDefault="00A74648" w:rsidP="00A74648">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819A903" w14:textId="77777777" w:rsidR="00A74648" w:rsidRPr="00711B24" w:rsidRDefault="00A74648" w:rsidP="00A74648">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B75D29A" w14:textId="77777777" w:rsidR="00A74648" w:rsidRPr="00711B24" w:rsidRDefault="00A74648" w:rsidP="00A74648">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21D27C0" w14:textId="77777777" w:rsidR="00A74648" w:rsidRPr="00711B24" w:rsidRDefault="00A74648" w:rsidP="00A74648">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38AC75F" w14:textId="77777777" w:rsidR="00A74648" w:rsidRPr="00711B24" w:rsidRDefault="00A74648" w:rsidP="00A74648">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E0F3A17" w14:textId="77777777" w:rsidR="00A74648" w:rsidRPr="00711B24" w:rsidRDefault="00A74648" w:rsidP="00A74648">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49344F22" w14:textId="77777777" w:rsidR="00A74648" w:rsidRPr="001A42E6" w:rsidRDefault="00A74648" w:rsidP="00A74648">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6CCAFD4" w14:textId="77777777" w:rsidR="00A74648" w:rsidRPr="00AE07B3" w:rsidRDefault="00A74648" w:rsidP="00A74648">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2582481C" w14:textId="77777777" w:rsidR="00A74648" w:rsidRPr="00AE07B3" w:rsidRDefault="00A74648" w:rsidP="00A74648">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121529D3" w14:textId="77777777" w:rsidR="00A74648" w:rsidRPr="00AE07B3" w:rsidRDefault="00A74648" w:rsidP="00A74648">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E1784FA" w14:textId="32891C10" w:rsidR="00A74648" w:rsidRPr="00711B24" w:rsidRDefault="00A74648" w:rsidP="00A74648">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375530F4" w14:textId="77777777" w:rsidR="00A74648" w:rsidRDefault="00A74648" w:rsidP="00A74648"/>
    <w:p w14:paraId="5A43DB14" w14:textId="77777777" w:rsidR="00A74648" w:rsidRDefault="00A74648" w:rsidP="00A74648">
      <w:pPr>
        <w:pStyle w:val="Heading3"/>
      </w:pPr>
      <w:r>
        <w:t>1AC – Framing</w:t>
      </w:r>
    </w:p>
    <w:p w14:paraId="78387151" w14:textId="74C4A98D" w:rsidR="00A74648" w:rsidRPr="00A355C6" w:rsidRDefault="00A74648" w:rsidP="00A7464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sidR="002F4D5E">
        <w:rPr>
          <w:rFonts w:eastAsiaTheme="majorEastAsia"/>
          <w:b/>
          <w:bCs/>
          <w:color w:val="000000" w:themeColor="text1"/>
          <w:sz w:val="26"/>
          <w:szCs w:val="26"/>
        </w:rPr>
        <w:t xml:space="preserve"> – act hedonistic util</w:t>
      </w:r>
    </w:p>
    <w:p w14:paraId="28603593" w14:textId="77777777" w:rsidR="00A74648" w:rsidRPr="00331CE8" w:rsidRDefault="00A74648" w:rsidP="00E159C2">
      <w:pPr>
        <w:pStyle w:val="ListParagraph"/>
        <w:keepNext/>
        <w:keepLines/>
        <w:numPr>
          <w:ilvl w:val="0"/>
          <w:numId w:val="1"/>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0DF419B4" w14:textId="77777777" w:rsidR="00A74648" w:rsidRPr="00A355C6" w:rsidRDefault="00A74648" w:rsidP="00A7464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88AC4F0" w14:textId="77777777" w:rsidR="00A74648" w:rsidRPr="00A355C6" w:rsidRDefault="00A74648" w:rsidP="00A7464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EB20E05" w14:textId="77777777" w:rsidR="00A74648" w:rsidRPr="00331CE8" w:rsidRDefault="00A74648" w:rsidP="00E159C2">
      <w:pPr>
        <w:pStyle w:val="ListParagraph"/>
        <w:keepNext/>
        <w:keepLines/>
        <w:numPr>
          <w:ilvl w:val="0"/>
          <w:numId w:val="1"/>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7FD09FB1" w14:textId="77777777" w:rsidR="00A74648" w:rsidRPr="00A355C6" w:rsidRDefault="00A74648" w:rsidP="00A7464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18B4D41" w14:textId="77777777" w:rsidR="00A74648" w:rsidRPr="00A355C6" w:rsidRDefault="00A74648" w:rsidP="00A7464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581F6525" w14:textId="77777777" w:rsidR="00A74648" w:rsidRPr="00331CE8" w:rsidRDefault="00A74648" w:rsidP="00E159C2">
      <w:pPr>
        <w:pStyle w:val="ListParagraph"/>
        <w:keepNext/>
        <w:keepLines/>
        <w:numPr>
          <w:ilvl w:val="0"/>
          <w:numId w:val="1"/>
        </w:numPr>
        <w:spacing w:before="40"/>
        <w:outlineLvl w:val="3"/>
        <w:rPr>
          <w:rFonts w:eastAsia="Yu Gothic Light"/>
          <w:b/>
          <w:bCs/>
          <w:color w:val="000000" w:themeColor="text1"/>
          <w:sz w:val="24"/>
        </w:rPr>
      </w:pPr>
      <w:r w:rsidRPr="00331CE8">
        <w:rPr>
          <w:rFonts w:eastAsia="Yu Gothic Light"/>
          <w:b/>
          <w:bCs/>
          <w:color w:val="000000" w:themeColor="text1"/>
          <w:sz w:val="26"/>
          <w:szCs w:val="26"/>
        </w:rPr>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63D3929C" w14:textId="77777777" w:rsidR="00A74648" w:rsidRDefault="00A74648" w:rsidP="00E159C2">
      <w:pPr>
        <w:pStyle w:val="Heading4"/>
        <w:numPr>
          <w:ilvl w:val="0"/>
          <w:numId w:val="1"/>
        </w:numPr>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46AC64E1" w14:textId="77777777" w:rsidR="00A74648" w:rsidRDefault="00A74648" w:rsidP="00E159C2">
      <w:pPr>
        <w:pStyle w:val="Heading4"/>
        <w:numPr>
          <w:ilvl w:val="0"/>
          <w:numId w:val="1"/>
        </w:numPr>
        <w:tabs>
          <w:tab w:val="num" w:pos="720"/>
        </w:tabs>
      </w:pPr>
      <w:r w:rsidRPr="009F62E9">
        <w:rPr>
          <w:u w:val="single"/>
        </w:rPr>
        <w:t>Reject calc indicts</w:t>
      </w:r>
      <w:r>
        <w:t>: Empirically denied—both individuals and policymakers carry out effective cost-benefit analysis which means even if decisions aren’t always perfect it’s still better than not acting at all</w:t>
      </w:r>
    </w:p>
    <w:p w14:paraId="4DC27DF0" w14:textId="14A3C0E9" w:rsidR="00A74648" w:rsidRPr="00CA3424" w:rsidRDefault="00A74648" w:rsidP="00E159C2">
      <w:pPr>
        <w:pStyle w:val="Heading4"/>
        <w:numPr>
          <w:ilvl w:val="0"/>
          <w:numId w:val="1"/>
        </w:numPr>
        <w:rPr>
          <w:rFonts w:cs="Calibri"/>
        </w:rPr>
      </w:pPr>
      <w:r>
        <w:rPr>
          <w:rFonts w:cs="Calibri"/>
        </w:rPr>
        <w:t xml:space="preserve">Permissibility and presumption affirm </w:t>
      </w:r>
      <w:r w:rsidRPr="0031694C">
        <w:rPr>
          <w:rFonts w:cs="Calibri"/>
        </w:rPr>
        <w:t xml:space="preserve">– when I tell you my name is </w:t>
      </w:r>
      <w:r>
        <w:rPr>
          <w:rFonts w:cs="Calibri"/>
        </w:rPr>
        <w:t>Jane</w:t>
      </w:r>
      <w:r w:rsidRPr="0031694C">
        <w:rPr>
          <w:rFonts w:cs="Calibri"/>
        </w:rPr>
        <w:t xml:space="preserve"> you believe me absent reason to believe otherwise</w:t>
      </w:r>
      <w:r>
        <w:rPr>
          <w:rFonts w:cs="Calibri"/>
        </w:rPr>
        <w:t xml:space="preserve"> – </w:t>
      </w:r>
      <w:r w:rsidRPr="0031694C">
        <w:rPr>
          <w:rFonts w:cs="Calibri"/>
        </w:rPr>
        <w:t xml:space="preserve"> we assume things to be true or we’d never be able to take action – prior question since voting neg is also an action</w:t>
      </w:r>
    </w:p>
    <w:p w14:paraId="44196016" w14:textId="2C6A9307" w:rsidR="00262B55" w:rsidRDefault="005F5276" w:rsidP="00262B55">
      <w:pPr>
        <w:pStyle w:val="Heading4"/>
      </w:pPr>
      <w:r>
        <w:t>The role of the ballot is to vote for the better debater</w:t>
      </w:r>
    </w:p>
    <w:p w14:paraId="1C87F593" w14:textId="4721A5F0" w:rsidR="00262B55" w:rsidRDefault="005F5276" w:rsidP="005F5276">
      <w:pPr>
        <w:pStyle w:val="Heading4"/>
      </w:pPr>
      <w:r>
        <w:t>Use comparative worlds:</w:t>
      </w:r>
    </w:p>
    <w:p w14:paraId="26E4CA1E" w14:textId="77777777" w:rsidR="00262B55" w:rsidRPr="0009531B" w:rsidRDefault="00262B55" w:rsidP="00262B55">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322A9FD7" w14:textId="77777777" w:rsidR="00262B55" w:rsidRPr="0009531B" w:rsidRDefault="00262B55" w:rsidP="00262B55">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2842C4C3" w14:textId="7C0767F9" w:rsidR="00262B55" w:rsidRDefault="00262B55" w:rsidP="00262B55">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Bobbs-Merrill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28005D58" w14:textId="768EFBCE" w:rsidR="005D1595" w:rsidRDefault="005D1595" w:rsidP="005D1595">
      <w:pPr>
        <w:pStyle w:val="Heading4"/>
      </w:pPr>
      <w:r>
        <w:t>Justice implies a desirable departure from the status quo – that means the aff must rectify an injust social interaction</w:t>
      </w:r>
    </w:p>
    <w:p w14:paraId="5805E7CF" w14:textId="476481D3" w:rsidR="005D1595" w:rsidRPr="005D1595" w:rsidRDefault="005D1595" w:rsidP="005D1595">
      <w:pPr>
        <w:rPr>
          <w:rStyle w:val="Style13ptBold"/>
          <w:sz w:val="16"/>
          <w:szCs w:val="16"/>
        </w:rPr>
      </w:pPr>
      <w:r>
        <w:rPr>
          <w:rStyle w:val="Style13ptBold"/>
        </w:rPr>
        <w:t xml:space="preserve">IHS n.d. </w:t>
      </w:r>
      <w:r w:rsidRPr="005D1595">
        <w:rPr>
          <w:rStyle w:val="Style13ptBold"/>
          <w:b w:val="0"/>
          <w:bCs/>
          <w:sz w:val="16"/>
          <w:szCs w:val="16"/>
        </w:rPr>
        <w:t xml:space="preserve">[(Institute for Humane Studies at George Mason University, </w:t>
      </w:r>
      <w:r w:rsidRPr="005D1595">
        <w:rPr>
          <w:szCs w:val="16"/>
        </w:rPr>
        <w:t>non-profit organization that engages with students and professors</w:t>
      </w:r>
      <w:r w:rsidRPr="005D1595">
        <w:rPr>
          <w:rStyle w:val="Style13ptBold"/>
          <w:b w:val="0"/>
          <w:bCs/>
          <w:sz w:val="16"/>
          <w:szCs w:val="16"/>
        </w:rPr>
        <w:t>) “</w:t>
      </w:r>
      <w:r w:rsidRPr="005D1595">
        <w:rPr>
          <w:szCs w:val="16"/>
        </w:rPr>
        <w:t>What is Justice?”] JL</w:t>
      </w:r>
    </w:p>
    <w:p w14:paraId="47208624" w14:textId="313FE491" w:rsidR="005D1595" w:rsidRPr="005D1595" w:rsidRDefault="005D1595" w:rsidP="005D1595">
      <w:pPr>
        <w:rPr>
          <w:sz w:val="12"/>
        </w:rPr>
      </w:pPr>
      <w:r w:rsidRPr="005D1595">
        <w:rPr>
          <w:sz w:val="12"/>
        </w:rPr>
        <w:t xml:space="preserve">One of the most influential accounts of the origin and nature of justice comes from Plato’s Republic. According to Plato’s account, </w:t>
      </w:r>
      <w:r w:rsidRPr="005D1595">
        <w:rPr>
          <w:rStyle w:val="StyleUnderline"/>
          <w:highlight w:val="green"/>
        </w:rPr>
        <w:t>we</w:t>
      </w:r>
      <w:r w:rsidRPr="005D1595">
        <w:rPr>
          <w:rStyle w:val="StyleUnderline"/>
        </w:rPr>
        <w:t xml:space="preserve"> can </w:t>
      </w:r>
      <w:r w:rsidRPr="005D1595">
        <w:rPr>
          <w:rStyle w:val="StyleUnderline"/>
          <w:highlight w:val="green"/>
        </w:rPr>
        <w:t>think of</w:t>
      </w:r>
      <w:r w:rsidRPr="005D1595">
        <w:rPr>
          <w:rStyle w:val="StyleUnderline"/>
        </w:rPr>
        <w:t xml:space="preserve"> the</w:t>
      </w:r>
      <w:r>
        <w:rPr>
          <w:rStyle w:val="StyleUnderline"/>
        </w:rPr>
        <w:t xml:space="preserve"> </w:t>
      </w:r>
      <w:r w:rsidRPr="005D1595">
        <w:rPr>
          <w:rStyle w:val="StyleUnderline"/>
        </w:rPr>
        <w:t xml:space="preserve">principles of </w:t>
      </w:r>
      <w:r w:rsidRPr="005D1595">
        <w:rPr>
          <w:rStyle w:val="StyleUnderline"/>
          <w:highlight w:val="green"/>
        </w:rPr>
        <w:t>justice as</w:t>
      </w:r>
      <w:r w:rsidRPr="005D1595">
        <w:rPr>
          <w:rStyle w:val="StyleUnderline"/>
        </w:rPr>
        <w:t xml:space="preserve"> mutually agreed to </w:t>
      </w:r>
      <w:r w:rsidRPr="005D1595">
        <w:rPr>
          <w:rStyle w:val="Emphasis"/>
          <w:highlight w:val="green"/>
        </w:rPr>
        <w:t>principles for the coordination and structure of social interaction</w:t>
      </w:r>
      <w:r w:rsidRPr="005D1595">
        <w:rPr>
          <w:rStyle w:val="StyleUnderline"/>
        </w:rPr>
        <w:t xml:space="preserve"> that would benefit all who are subject to them</w:t>
      </w:r>
      <w:r w:rsidRPr="005D1595">
        <w:rPr>
          <w:sz w:val="12"/>
        </w:rPr>
        <w:t>. What those principles are will depend on the society. In addition, there’s a second theory of justice that Plato offers that’s more general. According to this second theory, justice is “each getting what is rightfully theirs and no one getting what is rightfully another’s.” In other words, questions of justice always ask, “Who has a right to what?”</w:t>
      </w:r>
    </w:p>
    <w:p w14:paraId="4F705326" w14:textId="77777777" w:rsidR="005D1595" w:rsidRPr="005D1595" w:rsidRDefault="005D1595" w:rsidP="005D1595"/>
    <w:p w14:paraId="68EAC887" w14:textId="77777777" w:rsidR="00262B55" w:rsidRDefault="00262B55" w:rsidP="00262B55">
      <w:pPr>
        <w:rPr>
          <w:rFonts w:eastAsia="Times New Roman"/>
          <w:sz w:val="20"/>
          <w:szCs w:val="20"/>
        </w:rPr>
      </w:pPr>
      <w:r w:rsidRPr="00D50D1D">
        <w:rPr>
          <w:rFonts w:eastAsiaTheme="majorEastAsia" w:cstheme="majorBidi"/>
          <w:b/>
          <w:bCs/>
          <w:sz w:val="26"/>
          <w:szCs w:val="26"/>
        </w:rPr>
        <w:t xml:space="preserve">Prefer </w:t>
      </w:r>
      <w:r>
        <w:rPr>
          <w:rFonts w:eastAsiaTheme="majorEastAsia" w:cstheme="majorBidi"/>
          <w:b/>
          <w:bCs/>
          <w:sz w:val="26"/>
          <w:szCs w:val="26"/>
        </w:rPr>
        <w:t>our</w:t>
      </w:r>
      <w:r w:rsidRPr="00D50D1D">
        <w:rPr>
          <w:rFonts w:eastAsiaTheme="majorEastAsia" w:cstheme="majorBidi"/>
          <w:b/>
          <w:bCs/>
          <w:sz w:val="26"/>
          <w:szCs w:val="26"/>
        </w:rPr>
        <w:t xml:space="preserve"> definition</w:t>
      </w:r>
      <w:r>
        <w:rPr>
          <w:rFonts w:eastAsiaTheme="majorEastAsia" w:cstheme="majorBidi"/>
          <w:b/>
          <w:bCs/>
          <w:sz w:val="26"/>
          <w:szCs w:val="26"/>
        </w:rPr>
        <w:t>s</w:t>
      </w:r>
      <w:r w:rsidRPr="00D50D1D">
        <w:rPr>
          <w:rFonts w:eastAsiaTheme="majorEastAsia" w:cstheme="majorBidi"/>
          <w:b/>
          <w:bCs/>
          <w:sz w:val="26"/>
          <w:szCs w:val="26"/>
        </w:rPr>
        <w:t xml:space="preserve"> – </w:t>
      </w:r>
      <w:r>
        <w:rPr>
          <w:rFonts w:eastAsiaTheme="majorEastAsia" w:cstheme="majorBidi"/>
          <w:b/>
          <w:bCs/>
          <w:sz w:val="26"/>
          <w:szCs w:val="26"/>
        </w:rPr>
        <w:t>a</w:t>
      </w:r>
      <w:r w:rsidRPr="00D50D1D">
        <w:rPr>
          <w:rFonts w:eastAsiaTheme="majorEastAsia" w:cstheme="majorBidi"/>
          <w:b/>
          <w:bCs/>
          <w:sz w:val="26"/>
          <w:szCs w:val="26"/>
        </w:rPr>
        <w:t>ffirm and negate aren’t words in the resolution</w:t>
      </w:r>
      <w:r>
        <w:rPr>
          <w:rFonts w:eastAsiaTheme="majorEastAsia" w:cstheme="majorBidi"/>
          <w:b/>
          <w:bCs/>
          <w:sz w:val="26"/>
          <w:szCs w:val="26"/>
        </w:rPr>
        <w:t xml:space="preserve">, and they don’t even appear on the ballot </w:t>
      </w:r>
    </w:p>
    <w:p w14:paraId="121BCE91" w14:textId="77777777" w:rsidR="00262B55" w:rsidRPr="00793092" w:rsidRDefault="00262B55" w:rsidP="00262B55">
      <w:pPr>
        <w:pStyle w:val="Heading4"/>
      </w:pPr>
      <w:r>
        <w:t>Net benefits:</w:t>
      </w:r>
    </w:p>
    <w:p w14:paraId="4FD05D40" w14:textId="70E7C159" w:rsidR="00262B55" w:rsidRDefault="00262B55" w:rsidP="00E159C2">
      <w:pPr>
        <w:pStyle w:val="Heading4"/>
        <w:numPr>
          <w:ilvl w:val="0"/>
          <w:numId w:val="2"/>
        </w:numPr>
      </w:pPr>
      <w:r>
        <w:t xml:space="preserve">Topic Education – Truth-testing moots topic education because it allows debaters to </w:t>
      </w:r>
      <w:r w:rsidRPr="00793092">
        <w:rPr>
          <w:u w:val="single"/>
        </w:rPr>
        <w:t>recycle</w:t>
      </w:r>
      <w:r>
        <w:t xml:space="preserve"> generic arguments which deny the truth of everything. Outweighs other forms of education – we only have 2 months to debate the topic and can have discussions about other issues out of round. </w:t>
      </w:r>
    </w:p>
    <w:p w14:paraId="07965285" w14:textId="77777777" w:rsidR="00262B55" w:rsidRDefault="00262B55" w:rsidP="00E159C2">
      <w:pPr>
        <w:pStyle w:val="Heading4"/>
        <w:numPr>
          <w:ilvl w:val="0"/>
          <w:numId w:val="2"/>
        </w:numPr>
      </w:pPr>
      <w:r>
        <w:t xml:space="preserve">Reciprocal burdens – proving a deductive argument is false only requires you win defense against one premise and proving an inductive argument is false is easier because of status quo bias. Comparative worlds solves because it eschews the idea that either side </w:t>
      </w:r>
      <w:r w:rsidRPr="00793092">
        <w:rPr>
          <w:u w:val="single"/>
        </w:rPr>
        <w:t>unilaterally</w:t>
      </w:r>
      <w:r>
        <w:t xml:space="preserve"> carries the </w:t>
      </w:r>
      <w:r w:rsidRPr="00793092">
        <w:rPr>
          <w:u w:val="single"/>
        </w:rPr>
        <w:t>burden of proof,</w:t>
      </w:r>
      <w:r>
        <w:t xml:space="preserve"> and requires both debaters to give an </w:t>
      </w:r>
      <w:r w:rsidRPr="00793092">
        <w:rPr>
          <w:u w:val="single"/>
        </w:rPr>
        <w:t>account</w:t>
      </w:r>
      <w:r>
        <w:t xml:space="preserve"> of why their world is </w:t>
      </w:r>
      <w:r w:rsidRPr="00793092">
        <w:rPr>
          <w:u w:val="single"/>
        </w:rPr>
        <w:t>more desirable</w:t>
      </w:r>
      <w:r>
        <w:t xml:space="preserve">. </w:t>
      </w:r>
    </w:p>
    <w:p w14:paraId="39664BB6" w14:textId="77777777" w:rsidR="00A74648" w:rsidRPr="00F601E6" w:rsidRDefault="00A74648" w:rsidP="00A74648"/>
    <w:p w14:paraId="247351B2" w14:textId="77777777" w:rsidR="00A74648" w:rsidRPr="00F601E6" w:rsidRDefault="00A74648" w:rsidP="00A74648"/>
    <w:p w14:paraId="7711E590" w14:textId="77777777" w:rsidR="00A74648" w:rsidRPr="00F601E6" w:rsidRDefault="00A74648" w:rsidP="00A74648"/>
    <w:p w14:paraId="04A0C598" w14:textId="77777777" w:rsidR="00A74648" w:rsidRPr="00F601E6" w:rsidRDefault="00A74648" w:rsidP="00A74648"/>
    <w:p w14:paraId="6DB18E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3"/>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94F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2B5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D5E"/>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08F4"/>
    <w:rsid w:val="0047482C"/>
    <w:rsid w:val="00475436"/>
    <w:rsid w:val="0048047E"/>
    <w:rsid w:val="00482AF9"/>
    <w:rsid w:val="0048634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595"/>
    <w:rsid w:val="005D3B4D"/>
    <w:rsid w:val="005D615C"/>
    <w:rsid w:val="005E1860"/>
    <w:rsid w:val="005F063B"/>
    <w:rsid w:val="005F192D"/>
    <w:rsid w:val="005F24C8"/>
    <w:rsid w:val="005F26AF"/>
    <w:rsid w:val="005F5276"/>
    <w:rsid w:val="005F6DD6"/>
    <w:rsid w:val="00607D6C"/>
    <w:rsid w:val="0061383D"/>
    <w:rsid w:val="00614D69"/>
    <w:rsid w:val="00617030"/>
    <w:rsid w:val="00620D31"/>
    <w:rsid w:val="00621301"/>
    <w:rsid w:val="0062173F"/>
    <w:rsid w:val="00622B99"/>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146"/>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648"/>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486D"/>
    <w:rsid w:val="00B6656B"/>
    <w:rsid w:val="00B71625"/>
    <w:rsid w:val="00B75C54"/>
    <w:rsid w:val="00B8702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6EC0"/>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3424"/>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9C2"/>
    <w:rsid w:val="00E20D65"/>
    <w:rsid w:val="00E353A2"/>
    <w:rsid w:val="00E36881"/>
    <w:rsid w:val="00E42E4C"/>
    <w:rsid w:val="00E47013"/>
    <w:rsid w:val="00E541F9"/>
    <w:rsid w:val="00E57B79"/>
    <w:rsid w:val="00E63419"/>
    <w:rsid w:val="00E64496"/>
    <w:rsid w:val="00E72115"/>
    <w:rsid w:val="00E8322E"/>
    <w:rsid w:val="00E903E0"/>
    <w:rsid w:val="00E94F93"/>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 w:val="00FE5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398DF9"/>
  <w14:defaultImageDpi w14:val="300"/>
  <w15:docId w15:val="{B9276D0B-D819-5146-A2FB-DF05D5DB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8634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863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863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4863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86344"/>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A7464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863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6344"/>
  </w:style>
  <w:style w:type="character" w:customStyle="1" w:styleId="Heading1Char">
    <w:name w:val="Heading 1 Char"/>
    <w:aliases w:val="Pocket Char"/>
    <w:basedOn w:val="DefaultParagraphFont"/>
    <w:link w:val="Heading1"/>
    <w:uiPriority w:val="9"/>
    <w:rsid w:val="0048634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86344"/>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48634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863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86344"/>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486344"/>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48634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86344"/>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486344"/>
    <w:rPr>
      <w:color w:val="auto"/>
      <w:u w:val="none"/>
    </w:rPr>
  </w:style>
  <w:style w:type="paragraph" w:styleId="DocumentMap">
    <w:name w:val="Document Map"/>
    <w:basedOn w:val="Normal"/>
    <w:link w:val="DocumentMapChar"/>
    <w:uiPriority w:val="99"/>
    <w:semiHidden/>
    <w:unhideWhenUsed/>
    <w:rsid w:val="004863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86344"/>
    <w:rPr>
      <w:rFonts w:ascii="Lucida Grande" w:hAnsi="Lucida Grande" w:cs="Lucida Grande"/>
    </w:rPr>
  </w:style>
  <w:style w:type="character" w:customStyle="1" w:styleId="Heading5Char">
    <w:name w:val="Heading 5 Char"/>
    <w:basedOn w:val="DefaultParagraphFont"/>
    <w:link w:val="Heading5"/>
    <w:uiPriority w:val="9"/>
    <w:semiHidden/>
    <w:rsid w:val="00A74648"/>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A74648"/>
    <w:rPr>
      <w:b/>
      <w:bCs/>
      <w:color w:val="404040" w:themeColor="text1" w:themeTint="BF"/>
      <w:sz w:val="26"/>
      <w:szCs w:val="26"/>
    </w:rPr>
  </w:style>
  <w:style w:type="character" w:styleId="UnresolvedMention">
    <w:name w:val="Unresolved Mention"/>
    <w:basedOn w:val="DefaultParagraphFont"/>
    <w:uiPriority w:val="99"/>
    <w:semiHidden/>
    <w:unhideWhenUsed/>
    <w:rsid w:val="00A74648"/>
    <w:rPr>
      <w:color w:val="605E5C"/>
      <w:shd w:val="clear" w:color="auto" w:fill="E1DFDD"/>
    </w:rPr>
  </w:style>
  <w:style w:type="paragraph" w:customStyle="1" w:styleId="Emphasis1">
    <w:name w:val="Emphasis1"/>
    <w:basedOn w:val="Normal"/>
    <w:link w:val="Emphasis"/>
    <w:autoRedefine/>
    <w:uiPriority w:val="20"/>
    <w:qFormat/>
    <w:rsid w:val="00A7464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A7464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A74648"/>
    <w:rPr>
      <w:b/>
      <w:bCs/>
    </w:rPr>
  </w:style>
  <w:style w:type="character" w:customStyle="1" w:styleId="hbold">
    <w:name w:val="hbold"/>
    <w:basedOn w:val="DefaultParagraphFont"/>
    <w:rsid w:val="00A74648"/>
  </w:style>
  <w:style w:type="paragraph" w:styleId="ListParagraph">
    <w:name w:val="List Paragraph"/>
    <w:aliases w:val="6 font"/>
    <w:basedOn w:val="Normal"/>
    <w:uiPriority w:val="34"/>
    <w:qFormat/>
    <w:rsid w:val="00A74648"/>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A746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A74648"/>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A74648"/>
    <w:rPr>
      <w:b/>
      <w:bCs/>
      <w:strike w:val="0"/>
      <w:dstrike w:val="0"/>
      <w:sz w:val="24"/>
      <w:u w:val="none"/>
      <w:effect w:val="none"/>
    </w:rPr>
  </w:style>
  <w:style w:type="character" w:customStyle="1" w:styleId="m489902567989944824gmail-style13ptbold">
    <w:name w:val="m_489902567989944824gmail-style13ptbold"/>
    <w:basedOn w:val="DefaultParagraphFont"/>
    <w:rsid w:val="00A74648"/>
  </w:style>
  <w:style w:type="character" w:customStyle="1" w:styleId="m489902567989944824gmail-styleunderline">
    <w:name w:val="m_489902567989944824gmail-styleunderline"/>
    <w:basedOn w:val="DefaultParagraphFont"/>
    <w:rsid w:val="00A74648"/>
  </w:style>
  <w:style w:type="character" w:customStyle="1" w:styleId="TitleChar">
    <w:name w:val="Title Char"/>
    <w:aliases w:val="Cites and Cards Char,UNDERLINE Char,Bold Underlined Char,Block Heading Char,title Char,Read This Char"/>
    <w:link w:val="Title"/>
    <w:uiPriority w:val="1"/>
    <w:qFormat/>
    <w:rsid w:val="00A74648"/>
    <w:rPr>
      <w:bCs/>
      <w:sz w:val="20"/>
      <w:u w:val="single"/>
    </w:rPr>
  </w:style>
  <w:style w:type="paragraph" w:styleId="Title">
    <w:name w:val="Title"/>
    <w:aliases w:val="Cites and Cards,UNDERLINE,Bold Underlined,Block Heading,title,Read This"/>
    <w:basedOn w:val="Normal"/>
    <w:next w:val="Normal"/>
    <w:link w:val="TitleChar"/>
    <w:uiPriority w:val="1"/>
    <w:qFormat/>
    <w:rsid w:val="00A74648"/>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A74648"/>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A74648"/>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849544">
      <w:bodyDiv w:val="1"/>
      <w:marLeft w:val="0"/>
      <w:marRight w:val="0"/>
      <w:marTop w:val="0"/>
      <w:marBottom w:val="0"/>
      <w:divBdr>
        <w:top w:val="none" w:sz="0" w:space="0" w:color="auto"/>
        <w:left w:val="none" w:sz="0" w:space="0" w:color="auto"/>
        <w:bottom w:val="none" w:sz="0" w:space="0" w:color="auto"/>
        <w:right w:val="none" w:sz="0" w:space="0" w:color="auto"/>
      </w:divBdr>
    </w:div>
    <w:div w:id="559754253">
      <w:bodyDiv w:val="1"/>
      <w:marLeft w:val="0"/>
      <w:marRight w:val="0"/>
      <w:marTop w:val="0"/>
      <w:marBottom w:val="0"/>
      <w:divBdr>
        <w:top w:val="none" w:sz="0" w:space="0" w:color="auto"/>
        <w:left w:val="none" w:sz="0" w:space="0" w:color="auto"/>
        <w:bottom w:val="none" w:sz="0" w:space="0" w:color="auto"/>
        <w:right w:val="none" w:sz="0" w:space="0" w:color="auto"/>
      </w:divBdr>
    </w:div>
    <w:div w:id="9888268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12281</Words>
  <Characters>70005</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14</cp:revision>
  <dcterms:created xsi:type="dcterms:W3CDTF">2022-01-15T18:34:00Z</dcterms:created>
  <dcterms:modified xsi:type="dcterms:W3CDTF">2022-01-15T20:57:00Z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