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C926" w14:textId="77777777" w:rsidR="004A478A" w:rsidRDefault="004A478A" w:rsidP="004A478A">
      <w:pPr>
        <w:pStyle w:val="Heading3"/>
      </w:pPr>
      <w:r>
        <w:t xml:space="preserve">Advantage 1 – Innovation </w:t>
      </w:r>
    </w:p>
    <w:p w14:paraId="7C2977B0" w14:textId="77777777" w:rsidR="004A478A" w:rsidRPr="00790705" w:rsidRDefault="004A478A" w:rsidP="004A478A">
      <w:pPr>
        <w:pStyle w:val="Heading4"/>
      </w:pPr>
      <w:r>
        <w:t>Advantage 1 is innovation:</w:t>
      </w:r>
    </w:p>
    <w:p w14:paraId="5DE1A6AD" w14:textId="77777777" w:rsidR="004A478A" w:rsidRDefault="004A478A" w:rsidP="004A478A">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4C431E9" w14:textId="77777777" w:rsidR="004A478A" w:rsidRPr="008253CA" w:rsidRDefault="004A478A" w:rsidP="004A478A">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5BB832C" w14:textId="77777777" w:rsidR="004A478A" w:rsidRPr="008C3C7E" w:rsidRDefault="004A478A" w:rsidP="004A478A">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65A40C6B" w14:textId="77777777" w:rsidR="004A478A" w:rsidRPr="008253CA" w:rsidRDefault="004A478A" w:rsidP="004A478A">
      <w:pPr>
        <w:rPr>
          <w:rStyle w:val="StyleUnderline"/>
        </w:rPr>
      </w:pPr>
      <w:r w:rsidRPr="008253CA">
        <w:rPr>
          <w:rStyle w:val="StyleUnderline"/>
        </w:rPr>
        <w:t xml:space="preserve">The biggest challenge for anyone trying to sort out CRISPR patent rights is fully understanding just how many patents there are. </w:t>
      </w:r>
    </w:p>
    <w:p w14:paraId="617D521D" w14:textId="77777777" w:rsidR="004A478A" w:rsidRPr="008253CA" w:rsidRDefault="004A478A" w:rsidP="004A478A">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1FC41C4C" w14:textId="77777777" w:rsidR="004A478A" w:rsidRPr="008253CA" w:rsidRDefault="004A478A" w:rsidP="004A478A">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417E4974" w14:textId="77777777" w:rsidR="004A478A" w:rsidRDefault="004A478A" w:rsidP="004A478A">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4D4C9AC" w14:textId="77777777" w:rsidR="004A478A" w:rsidRDefault="004A478A" w:rsidP="004A478A">
      <w:pPr>
        <w:rPr>
          <w:rStyle w:val="Emphasis"/>
        </w:rPr>
      </w:pPr>
    </w:p>
    <w:p w14:paraId="12499FDB" w14:textId="77777777" w:rsidR="004A478A" w:rsidRDefault="004A478A" w:rsidP="004A478A">
      <w:pPr>
        <w:pStyle w:val="Heading4"/>
      </w:pPr>
      <w:r w:rsidRPr="00F50A3A">
        <w:t xml:space="preserve">Makes development of </w:t>
      </w:r>
      <w:r>
        <w:t>CRISPR</w:t>
      </w:r>
      <w:r w:rsidRPr="00F50A3A">
        <w:t xml:space="preserve"> impossible </w:t>
      </w:r>
      <w:r>
        <w:t>–</w:t>
      </w:r>
      <w:r w:rsidRPr="00F50A3A">
        <w:t xml:space="preserve"> </w:t>
      </w:r>
      <w:r>
        <w:t>3 warrants:</w:t>
      </w:r>
    </w:p>
    <w:p w14:paraId="2D865C44" w14:textId="77777777" w:rsidR="004A478A" w:rsidRPr="008C3C7E" w:rsidRDefault="004A478A" w:rsidP="004A478A"/>
    <w:p w14:paraId="168E7007" w14:textId="77777777" w:rsidR="004A478A" w:rsidRPr="004A0F83" w:rsidRDefault="004A478A" w:rsidP="004A478A">
      <w:pPr>
        <w:pStyle w:val="Heading4"/>
        <w:numPr>
          <w:ilvl w:val="0"/>
          <w:numId w:val="13"/>
        </w:numPr>
      </w:pPr>
      <w:r>
        <w:t xml:space="preserve">Patent disputes are imminent – new entities and foreign governments getting involved ensures </w:t>
      </w:r>
      <w:r w:rsidRPr="001B0F42">
        <w:t>conflict</w:t>
      </w:r>
    </w:p>
    <w:p w14:paraId="716C6F6B" w14:textId="77777777" w:rsidR="004A478A" w:rsidRPr="001C6686" w:rsidRDefault="004A478A" w:rsidP="004A478A">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67FB4285" w14:textId="77777777" w:rsidR="004A478A" w:rsidRPr="001C6686" w:rsidRDefault="004A478A" w:rsidP="004A478A">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2D33E2D3" w14:textId="77777777" w:rsidR="004A478A" w:rsidRPr="008C3C7E" w:rsidRDefault="004A478A" w:rsidP="004A478A">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3A9191D1" w14:textId="77777777" w:rsidR="004A478A" w:rsidRDefault="004A478A" w:rsidP="004A478A">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7D93DE9B" w14:textId="77777777" w:rsidR="004A478A" w:rsidRPr="008C3C7E" w:rsidRDefault="004A478A" w:rsidP="004A478A">
      <w:pPr>
        <w:rPr>
          <w:sz w:val="12"/>
        </w:rPr>
      </w:pPr>
    </w:p>
    <w:p w14:paraId="2CCFDECA" w14:textId="77777777" w:rsidR="004A478A" w:rsidRDefault="004A478A" w:rsidP="004A478A">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3DA2B63D" w14:textId="77777777" w:rsidR="004A478A" w:rsidRPr="006F3007" w:rsidRDefault="004A478A" w:rsidP="004A478A">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2636073F" w14:textId="77777777" w:rsidR="004A478A" w:rsidRPr="008C3C7E" w:rsidRDefault="004A478A" w:rsidP="004A478A">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01C0C180" w14:textId="77777777" w:rsidR="004A478A" w:rsidRPr="00F05B8A" w:rsidRDefault="004A478A" w:rsidP="004A478A">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ACBF529" w14:textId="77777777" w:rsidR="004A478A" w:rsidRPr="008C3C7E" w:rsidRDefault="004A478A" w:rsidP="004A478A">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5D88FF6F" w14:textId="77777777" w:rsidR="004A478A" w:rsidRPr="008C3C7E" w:rsidRDefault="004A478A" w:rsidP="004A478A">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6BBC387D" w14:textId="77777777" w:rsidR="004A478A" w:rsidRDefault="004A478A" w:rsidP="004A478A">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2ECFF438" w14:textId="77777777" w:rsidR="004A478A" w:rsidRPr="00B84E8D" w:rsidRDefault="004A478A" w:rsidP="004A478A">
      <w:pPr>
        <w:rPr>
          <w:rStyle w:val="Emphasis"/>
        </w:rPr>
      </w:pPr>
    </w:p>
    <w:p w14:paraId="7AD8D5E4" w14:textId="77777777" w:rsidR="004A478A" w:rsidRDefault="004A478A" w:rsidP="004A478A">
      <w:pPr>
        <w:pStyle w:val="Heading4"/>
        <w:numPr>
          <w:ilvl w:val="0"/>
          <w:numId w:val="13"/>
        </w:numPr>
      </w:pPr>
      <w:r>
        <w:t>Patent disputes create fears of litigation that deter research and investment</w:t>
      </w:r>
    </w:p>
    <w:p w14:paraId="6B928BF4" w14:textId="77777777" w:rsidR="004A478A" w:rsidRPr="00414A3F" w:rsidRDefault="004A478A" w:rsidP="004A478A">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701000DB" w14:textId="77777777" w:rsidR="004A478A" w:rsidRPr="001E3FBC" w:rsidRDefault="004A478A" w:rsidP="004A478A">
      <w:pPr>
        <w:rPr>
          <w:sz w:val="12"/>
          <w:szCs w:val="12"/>
        </w:rPr>
      </w:pPr>
      <w:r w:rsidRPr="001E3FBC">
        <w:rPr>
          <w:sz w:val="12"/>
          <w:szCs w:val="12"/>
        </w:rPr>
        <w:t>CRISPR’S UNCERTAIN FUTURE</w:t>
      </w:r>
    </w:p>
    <w:p w14:paraId="30FDBD15" w14:textId="77777777" w:rsidR="004A478A" w:rsidRPr="00414A3F" w:rsidRDefault="004A478A" w:rsidP="004A478A">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114B9B49" w14:textId="77777777" w:rsidR="004A478A" w:rsidRPr="001E3FBC" w:rsidRDefault="004A478A" w:rsidP="004A478A">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1C90EC08" w14:textId="77777777" w:rsidR="004A478A" w:rsidRPr="00414A3F" w:rsidRDefault="004A478A" w:rsidP="004A478A">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7EBB9E55" w14:textId="77777777" w:rsidR="004A478A" w:rsidRPr="00414A3F" w:rsidRDefault="004A478A" w:rsidP="004A478A">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7EB62241" w14:textId="77777777" w:rsidR="004A478A" w:rsidRPr="001E3FBC" w:rsidRDefault="004A478A" w:rsidP="004A478A">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2C4D0FBA" w14:textId="77777777" w:rsidR="004A478A" w:rsidRDefault="004A478A" w:rsidP="004A478A"/>
    <w:p w14:paraId="23610CA4" w14:textId="77777777" w:rsidR="004A478A" w:rsidRDefault="004A478A" w:rsidP="004A478A">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5D2EC0A6" w14:textId="77777777" w:rsidR="004A478A" w:rsidRPr="00EA6B0E" w:rsidRDefault="004A478A" w:rsidP="004A478A">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65A18EAC" w14:textId="77777777" w:rsidR="004A478A" w:rsidRPr="00EB487B" w:rsidRDefault="004A478A" w:rsidP="004A478A">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01EB4BAF" w14:textId="77777777" w:rsidR="004A478A" w:rsidRPr="00EB487B" w:rsidRDefault="004A478A" w:rsidP="004A478A">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3AC31AF8" w14:textId="77777777" w:rsidR="004A478A" w:rsidRPr="00EB487B" w:rsidRDefault="004A478A" w:rsidP="004A478A">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69EE5DE2" w14:textId="77777777" w:rsidR="004A478A" w:rsidRPr="00EB487B" w:rsidRDefault="004A478A" w:rsidP="004A478A">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78948402" w14:textId="77777777" w:rsidR="004A478A" w:rsidRPr="00EB487B" w:rsidRDefault="004A478A" w:rsidP="004A478A">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749949EB" w14:textId="77777777" w:rsidR="004A478A" w:rsidRPr="00EB487B" w:rsidRDefault="004A478A" w:rsidP="004A478A">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37B5ACB0" w14:textId="77777777" w:rsidR="004A478A" w:rsidRPr="00EB487B" w:rsidRDefault="004A478A" w:rsidP="004A478A">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4FAEC091" w14:textId="77777777" w:rsidR="004A478A" w:rsidRDefault="004A478A" w:rsidP="004A478A">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E6EB2">
        <w:rPr>
          <w:rStyle w:val="Emphasis"/>
        </w:rPr>
        <w:t>to</w:t>
      </w:r>
      <w:proofErr w:type="gramEnd"/>
      <w:r w:rsidRPr="00BE6EB2">
        <w:rPr>
          <w:rStyle w:val="Emphasis"/>
        </w:rPr>
        <w:t xml:space="preserve">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7E1E5257" w14:textId="77777777" w:rsidR="004A478A" w:rsidRDefault="004A478A" w:rsidP="004A478A">
      <w:pPr>
        <w:rPr>
          <w:sz w:val="12"/>
        </w:rPr>
      </w:pPr>
    </w:p>
    <w:p w14:paraId="6C49C15F" w14:textId="77777777" w:rsidR="004A478A" w:rsidRDefault="004A478A" w:rsidP="004A478A">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648C5DC2" w14:textId="77777777" w:rsidR="004A478A" w:rsidRPr="00EC5891" w:rsidRDefault="004A478A" w:rsidP="004A478A">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77F5CC3E" w14:textId="77777777" w:rsidR="004A478A" w:rsidRPr="00EC5891" w:rsidRDefault="004A478A" w:rsidP="004A478A">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2BA94E87" w14:textId="77777777" w:rsidR="004A478A" w:rsidRPr="00790705" w:rsidRDefault="004A478A" w:rsidP="004A478A">
      <w:pPr>
        <w:rPr>
          <w:sz w:val="12"/>
          <w:szCs w:val="12"/>
        </w:rPr>
      </w:pPr>
      <w:r w:rsidRPr="00790705">
        <w:rPr>
          <w:sz w:val="12"/>
          <w:szCs w:val="12"/>
        </w:rPr>
        <w:t>The CRISPR revolution</w:t>
      </w:r>
    </w:p>
    <w:p w14:paraId="19364904" w14:textId="77777777" w:rsidR="004A478A" w:rsidRPr="00790705" w:rsidRDefault="004A478A" w:rsidP="004A478A">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529BEC3A" w14:textId="77777777" w:rsidR="004A478A" w:rsidRPr="00790705" w:rsidRDefault="004A478A" w:rsidP="004A478A">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2C25BBD" w14:textId="77777777" w:rsidR="004A478A" w:rsidRDefault="004A478A" w:rsidP="004A478A">
      <w:r>
        <w:t>Functional genomics with CRISPR to determine new antimicrobial targets</w:t>
      </w:r>
    </w:p>
    <w:p w14:paraId="3546465D" w14:textId="77777777" w:rsidR="004A478A" w:rsidRPr="00EC5891" w:rsidRDefault="004A478A" w:rsidP="004A478A">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gramStart"/>
      <w:r w:rsidRPr="00EC5891">
        <w:rPr>
          <w:rStyle w:val="StyleUnderline"/>
        </w:rPr>
        <w:t>S.aureus</w:t>
      </w:r>
      <w:proofErr w:type="gramEnd"/>
      <w:r w:rsidRPr="00EC5891">
        <w:rPr>
          <w:rStyle w:val="StyleUnderline"/>
        </w:rPr>
        <w:t xml:space="preserve"> causes cytotoxicity and genes involved in host-cell dependencies from Zika virus.3,4</w:t>
      </w:r>
    </w:p>
    <w:p w14:paraId="64063C6B" w14:textId="77777777" w:rsidR="004A478A" w:rsidRPr="00790705" w:rsidRDefault="004A478A" w:rsidP="004A478A">
      <w:pPr>
        <w:rPr>
          <w:sz w:val="12"/>
          <w:szCs w:val="12"/>
        </w:rPr>
      </w:pPr>
      <w:r w:rsidRPr="00790705">
        <w:rPr>
          <w:sz w:val="12"/>
          <w:szCs w:val="12"/>
        </w:rPr>
        <w:t>CRISPR-Cas9 as a next-generation diagnostic for antimicrobial-resistance genes</w:t>
      </w:r>
    </w:p>
    <w:p w14:paraId="5E48BE85" w14:textId="77777777" w:rsidR="004A478A" w:rsidRPr="00EC5891" w:rsidRDefault="004A478A" w:rsidP="004A478A">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27C1D281" w14:textId="77777777" w:rsidR="004A478A" w:rsidRPr="00EC5891" w:rsidRDefault="004A478A" w:rsidP="004A478A">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51B55EB4" w14:textId="77777777" w:rsidR="004A478A" w:rsidRPr="00790705" w:rsidRDefault="004A478A" w:rsidP="004A478A">
      <w:pPr>
        <w:rPr>
          <w:sz w:val="12"/>
          <w:szCs w:val="12"/>
        </w:rPr>
      </w:pPr>
      <w:r w:rsidRPr="00790705">
        <w:rPr>
          <w:sz w:val="12"/>
          <w:szCs w:val="12"/>
        </w:rPr>
        <w:t>Selectively controlling the microbiome</w:t>
      </w:r>
    </w:p>
    <w:p w14:paraId="35FEEFF1" w14:textId="77777777" w:rsidR="004A478A" w:rsidRPr="00790705" w:rsidRDefault="004A478A" w:rsidP="004A478A">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1047AE25" w14:textId="77777777" w:rsidR="004A478A" w:rsidRPr="00EC5891" w:rsidRDefault="004A478A" w:rsidP="004A478A">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28F080C2" w14:textId="77777777" w:rsidR="004A478A" w:rsidRPr="00790705" w:rsidRDefault="004A478A" w:rsidP="004A478A">
      <w:pPr>
        <w:rPr>
          <w:sz w:val="12"/>
          <w:szCs w:val="12"/>
        </w:rPr>
      </w:pPr>
      <w:r w:rsidRPr="00790705">
        <w:rPr>
          <w:sz w:val="12"/>
          <w:szCs w:val="12"/>
        </w:rPr>
        <w:t>CRISPR: as nature intended?</w:t>
      </w:r>
    </w:p>
    <w:p w14:paraId="2D88589C" w14:textId="77777777" w:rsidR="004A478A" w:rsidRPr="00790705" w:rsidRDefault="004A478A" w:rsidP="004A478A">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62BC331C" w14:textId="77777777" w:rsidR="004A478A" w:rsidRDefault="004A478A" w:rsidP="004A478A">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 xml:space="preserve">CRISPR machinery can be quickly altered to destroy the new target as an antimicrobial </w:t>
      </w:r>
      <w:proofErr w:type="gramStart"/>
      <w:r w:rsidRPr="00BE6EB2">
        <w:rPr>
          <w:rStyle w:val="Emphasis"/>
        </w:rPr>
        <w:t>drug, or</w:t>
      </w:r>
      <w:proofErr w:type="gramEnd"/>
      <w:r w:rsidRPr="00BE6EB2">
        <w:rPr>
          <w:rStyle w:val="Emphasis"/>
        </w:rPr>
        <w:t xml:space="preserve">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69019C3A" w14:textId="77777777" w:rsidR="004A478A" w:rsidRPr="00790705" w:rsidRDefault="004A478A" w:rsidP="004A478A">
      <w:pPr>
        <w:rPr>
          <w:sz w:val="12"/>
        </w:rPr>
      </w:pPr>
    </w:p>
    <w:p w14:paraId="7DD33BDA" w14:textId="77777777" w:rsidR="004A478A" w:rsidRPr="00131F53" w:rsidRDefault="004A478A" w:rsidP="004A478A">
      <w:pPr>
        <w:pStyle w:val="Heading4"/>
      </w:pPr>
      <w:r w:rsidRPr="009A7E01">
        <w:rPr>
          <w:u w:val="single"/>
        </w:rPr>
        <w:t>Extinction</w:t>
      </w:r>
      <w:r>
        <w:t xml:space="preserve"> – </w:t>
      </w:r>
      <w:r w:rsidRPr="00131F53">
        <w:t xml:space="preserve">defense is wrong </w:t>
      </w:r>
    </w:p>
    <w:p w14:paraId="2BAC11C8" w14:textId="77777777" w:rsidR="004A478A" w:rsidRPr="00131F53" w:rsidRDefault="004A478A" w:rsidP="004A478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332FB9A" w14:textId="77777777" w:rsidR="004A478A" w:rsidRPr="00790705" w:rsidRDefault="004A478A" w:rsidP="004A478A">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55EB0388" w14:textId="77777777" w:rsidR="004A478A" w:rsidRPr="00790705" w:rsidRDefault="004A478A" w:rsidP="004A478A">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3F36847" w14:textId="77777777" w:rsidR="004A478A" w:rsidRPr="00790705" w:rsidRDefault="004A478A" w:rsidP="004A478A">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BF43D8B" w14:textId="77777777" w:rsidR="004A478A" w:rsidRDefault="004A478A" w:rsidP="004A478A">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3E9B77F" w14:textId="77777777" w:rsidR="004A478A" w:rsidRPr="00657E66" w:rsidRDefault="004A478A" w:rsidP="004A478A">
      <w:pPr>
        <w:rPr>
          <w:sz w:val="10"/>
        </w:rPr>
      </w:pPr>
    </w:p>
    <w:p w14:paraId="383126E1" w14:textId="77777777" w:rsidR="004A478A" w:rsidRDefault="004A478A" w:rsidP="004A478A">
      <w:pPr>
        <w:pStyle w:val="Heading4"/>
      </w:pPr>
      <w:r>
        <w:t>CRISPR solves warming</w:t>
      </w:r>
    </w:p>
    <w:p w14:paraId="50AD51DD" w14:textId="77777777" w:rsidR="004A478A" w:rsidRPr="009927CE" w:rsidRDefault="004A478A" w:rsidP="004A478A">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242A7A1B" w14:textId="77777777" w:rsidR="004A478A" w:rsidRPr="00934AD4" w:rsidRDefault="004A478A" w:rsidP="004A478A">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0C9B2A17" w14:textId="77777777" w:rsidR="004A478A" w:rsidRPr="00DB1AB4" w:rsidRDefault="004A478A" w:rsidP="004A478A">
      <w:pPr>
        <w:rPr>
          <w:sz w:val="12"/>
          <w:szCs w:val="12"/>
        </w:rPr>
      </w:pPr>
      <w:r w:rsidRPr="00DB1AB4">
        <w:rPr>
          <w:sz w:val="12"/>
          <w:szCs w:val="12"/>
        </w:rPr>
        <w:t>Healthier forests</w:t>
      </w:r>
    </w:p>
    <w:p w14:paraId="37AA6463" w14:textId="77777777" w:rsidR="004A478A" w:rsidRPr="00934AD4" w:rsidRDefault="004A478A" w:rsidP="004A478A">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ED9EE01" w14:textId="77777777" w:rsidR="004A478A" w:rsidRPr="00934AD4" w:rsidRDefault="004A478A" w:rsidP="004A478A">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298C4D25" w14:textId="77777777" w:rsidR="004A478A" w:rsidRPr="00934AD4" w:rsidRDefault="004A478A" w:rsidP="004A478A">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6784170" w14:textId="77777777" w:rsidR="004A478A" w:rsidRPr="009927CE" w:rsidRDefault="004A478A" w:rsidP="004A478A">
      <w:pPr>
        <w:rPr>
          <w:rStyle w:val="StyleUnderline"/>
        </w:rPr>
      </w:pPr>
      <w:r w:rsidRPr="00934AD4">
        <w:rPr>
          <w:sz w:val="12"/>
        </w:rPr>
        <w:t xml:space="preserve">Barrangou adds that </w:t>
      </w:r>
      <w:r w:rsidRPr="009927CE">
        <w:rPr>
          <w:rStyle w:val="StyleUnderline"/>
        </w:rPr>
        <w:t xml:space="preserve">CRISPR has a lot to offer </w:t>
      </w:r>
      <w:proofErr w:type="gramStart"/>
      <w:r w:rsidRPr="009927CE">
        <w:rPr>
          <w:rStyle w:val="StyleUnderline"/>
        </w:rPr>
        <w:t>forestry</w:t>
      </w:r>
      <w:proofErr w:type="gramEnd"/>
      <w:r w:rsidRPr="009927CE">
        <w:rPr>
          <w:rStyle w:val="StyleUnderline"/>
        </w:rPr>
        <w:t xml:space="preserve">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 xml:space="preserve">thoroughly </w:t>
      </w:r>
      <w:proofErr w:type="gramStart"/>
      <w:r w:rsidRPr="009927CE">
        <w:rPr>
          <w:rStyle w:val="StyleUnderline"/>
        </w:rPr>
        <w:t>thought out</w:t>
      </w:r>
      <w:proofErr w:type="gramEnd"/>
      <w:r w:rsidRPr="009927CE">
        <w:rPr>
          <w:rStyle w:val="StyleUnderline"/>
        </w:rPr>
        <w:t xml:space="preserve"> implementation plan.</w:t>
      </w:r>
    </w:p>
    <w:p w14:paraId="4E73139E" w14:textId="77777777" w:rsidR="004A478A" w:rsidRPr="00DB1AB4" w:rsidRDefault="004A478A" w:rsidP="004A478A">
      <w:pPr>
        <w:rPr>
          <w:sz w:val="12"/>
          <w:szCs w:val="12"/>
        </w:rPr>
      </w:pPr>
      <w:r w:rsidRPr="00DB1AB4">
        <w:rPr>
          <w:sz w:val="12"/>
          <w:szCs w:val="12"/>
        </w:rPr>
        <w:t>Refining agriculture</w:t>
      </w:r>
    </w:p>
    <w:p w14:paraId="2FC47B80" w14:textId="77777777" w:rsidR="004A478A" w:rsidRPr="00934AD4" w:rsidRDefault="004A478A" w:rsidP="004A478A">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w:t>
      </w:r>
      <w:proofErr w:type="gramStart"/>
      <w:r w:rsidRPr="00934AD4">
        <w:rPr>
          <w:sz w:val="12"/>
        </w:rPr>
        <w:t>, in reality, all</w:t>
      </w:r>
      <w:proofErr w:type="gramEnd"/>
      <w:r w:rsidRPr="00934AD4">
        <w:rPr>
          <w:sz w:val="12"/>
        </w:rPr>
        <w:t xml:space="preserve"> available means need to be utilized,” says OIiver Peoples, PhD, CEO, Yield10 Bioscience.</w:t>
      </w:r>
    </w:p>
    <w:p w14:paraId="1FC2B4F2" w14:textId="77777777" w:rsidR="004A478A" w:rsidRPr="00934AD4" w:rsidRDefault="004A478A" w:rsidP="004A478A">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0BA45A6B" w14:textId="77777777" w:rsidR="004A478A" w:rsidRPr="00934AD4" w:rsidRDefault="004A478A" w:rsidP="004A478A">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3B2D7EAF" w14:textId="77777777" w:rsidR="004A478A" w:rsidRPr="009927CE" w:rsidRDefault="004A478A" w:rsidP="004A478A">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5B61C1CF" w14:textId="77777777" w:rsidR="004A478A" w:rsidRPr="00934AD4" w:rsidRDefault="004A478A" w:rsidP="004A478A">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505511EB" w14:textId="77777777" w:rsidR="004A478A" w:rsidRPr="007A1873" w:rsidRDefault="004A478A" w:rsidP="004A478A">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6A9D378A" w14:textId="77777777" w:rsidR="004A478A" w:rsidRPr="009927CE" w:rsidRDefault="004A478A" w:rsidP="004A478A">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2C689ACD" w14:textId="77777777" w:rsidR="004A478A" w:rsidRPr="00934AD4" w:rsidRDefault="004A478A" w:rsidP="004A478A">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44077301" w14:textId="77777777" w:rsidR="004A478A" w:rsidRPr="00DB1AB4" w:rsidRDefault="004A478A" w:rsidP="004A478A">
      <w:pPr>
        <w:rPr>
          <w:sz w:val="12"/>
          <w:szCs w:val="12"/>
        </w:rPr>
      </w:pPr>
      <w:r w:rsidRPr="00DB1AB4">
        <w:rPr>
          <w:sz w:val="12"/>
          <w:szCs w:val="12"/>
        </w:rPr>
        <w:t>The real problem is identification of the bottlenecks and genes; plants are very complex systems.</w:t>
      </w:r>
    </w:p>
    <w:p w14:paraId="6CD3C09B" w14:textId="77777777" w:rsidR="004A478A" w:rsidRPr="00DB1AB4" w:rsidRDefault="004A478A" w:rsidP="004A478A">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1290F2F2" w14:textId="77777777" w:rsidR="004A478A" w:rsidRPr="00DB1AB4" w:rsidRDefault="004A478A" w:rsidP="004A478A">
      <w:pPr>
        <w:rPr>
          <w:sz w:val="12"/>
          <w:szCs w:val="12"/>
        </w:rPr>
      </w:pPr>
      <w:r w:rsidRPr="00DB1AB4">
        <w:rPr>
          <w:sz w:val="12"/>
          <w:szCs w:val="12"/>
        </w:rPr>
        <w:t xml:space="preserve">Camelina is a crop with a 100-day growing cycle. As a winter cover crop it is a sustainable climate change effort because it creates a cash crop for farmers incentivizing them to plant it. Cover crops are intended to prevent soil erosion and run </w:t>
      </w:r>
      <w:proofErr w:type="gramStart"/>
      <w:r w:rsidRPr="00DB1AB4">
        <w:rPr>
          <w:sz w:val="12"/>
          <w:szCs w:val="12"/>
        </w:rPr>
        <w:t>off of</w:t>
      </w:r>
      <w:proofErr w:type="gramEnd"/>
      <w:r w:rsidRPr="00DB1AB4">
        <w:rPr>
          <w:sz w:val="12"/>
          <w:szCs w:val="12"/>
        </w:rPr>
        <w:t xml:space="preserve"> nitrates and nutrients into water but if they do not generate revenues they are not used as frequently as they could be.</w:t>
      </w:r>
    </w:p>
    <w:p w14:paraId="5DC4F279" w14:textId="77777777" w:rsidR="004A478A" w:rsidRPr="00934AD4" w:rsidRDefault="004A478A" w:rsidP="004A478A">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6796ED83" w14:textId="77777777" w:rsidR="004A478A" w:rsidRDefault="004A478A" w:rsidP="004A478A">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2422A776" w14:textId="77777777" w:rsidR="004A478A" w:rsidRPr="00934AD4" w:rsidRDefault="004A478A" w:rsidP="004A478A">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w:t>
      </w:r>
      <w:proofErr w:type="gramStart"/>
      <w:r w:rsidRPr="00934AD4">
        <w:rPr>
          <w:sz w:val="12"/>
        </w:rPr>
        <w:t>ultimate goal</w:t>
      </w:r>
      <w:proofErr w:type="gramEnd"/>
      <w:r w:rsidRPr="00934AD4">
        <w:rPr>
          <w:sz w:val="12"/>
        </w:rPr>
        <w:t xml:space="preserve"> for Camelina is to engineer the plant to produce a third product, a bioplastic. </w:t>
      </w:r>
      <w:proofErr w:type="gramStart"/>
      <w:r w:rsidRPr="009927CE">
        <w:rPr>
          <w:rStyle w:val="StyleUnderline"/>
        </w:rPr>
        <w:t>In order for</w:t>
      </w:r>
      <w:proofErr w:type="gramEnd"/>
      <w:r w:rsidRPr="009927CE">
        <w:rPr>
          <w:rStyle w:val="StyleUnderline"/>
        </w:rPr>
        <w:t xml:space="preserve">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607F30C8" w14:textId="77777777" w:rsidR="004A478A" w:rsidRPr="009927CE" w:rsidRDefault="004A478A" w:rsidP="004A478A">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0A7F5D79" w14:textId="77777777" w:rsidR="004A478A" w:rsidRPr="00934AD4" w:rsidRDefault="004A478A" w:rsidP="004A478A">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5331A540" w14:textId="77777777" w:rsidR="004A478A" w:rsidRDefault="004A478A" w:rsidP="004A478A">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29D6E3B" w14:textId="77777777" w:rsidR="004A478A" w:rsidRPr="00934AD4" w:rsidRDefault="004A478A" w:rsidP="004A478A">
      <w:pPr>
        <w:rPr>
          <w:sz w:val="12"/>
        </w:rPr>
      </w:pPr>
    </w:p>
    <w:p w14:paraId="5C9A8913" w14:textId="77777777" w:rsidR="004A478A" w:rsidRPr="00AC4611" w:rsidRDefault="004A478A" w:rsidP="004A478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2F898E39" w14:textId="77777777" w:rsidR="004A478A" w:rsidRPr="00AC4611" w:rsidRDefault="004A478A" w:rsidP="004A478A">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4B21DEE6" w14:textId="77777777" w:rsidR="004A478A" w:rsidRPr="00360D1B" w:rsidRDefault="004A478A" w:rsidP="004A478A">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D70EE40" w14:textId="77777777" w:rsidR="004A478A" w:rsidRPr="00360D1B" w:rsidRDefault="004A478A" w:rsidP="004A478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070FF25" w14:textId="77777777" w:rsidR="004A478A" w:rsidRPr="00360D1B" w:rsidRDefault="004A478A" w:rsidP="004A478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9F8E584" w14:textId="77777777" w:rsidR="004A478A" w:rsidRPr="00360D1B" w:rsidRDefault="004A478A" w:rsidP="004A478A">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4C89BFD6" w14:textId="77777777" w:rsidR="004A478A" w:rsidRPr="00D73DBA" w:rsidRDefault="004A478A" w:rsidP="004A478A">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B914823" w14:textId="77777777" w:rsidR="004A478A" w:rsidRPr="00360D1B" w:rsidRDefault="004A478A" w:rsidP="004A478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6F8946EC" w14:textId="77777777" w:rsidR="004A478A" w:rsidRPr="00D73DBA" w:rsidRDefault="004A478A" w:rsidP="004A478A">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0072AE45" w14:textId="77777777" w:rsidR="004A478A" w:rsidRPr="00360D1B" w:rsidRDefault="004A478A" w:rsidP="004A478A">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A943B26" w14:textId="77777777" w:rsidR="004A478A" w:rsidRPr="00360D1B" w:rsidRDefault="004A478A" w:rsidP="004A478A">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3ADEF7B" w14:textId="77777777" w:rsidR="004A478A" w:rsidRPr="00360D1B" w:rsidRDefault="004A478A" w:rsidP="004A478A">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2C91C59" w14:textId="77777777" w:rsidR="004A478A" w:rsidRPr="00360D1B" w:rsidRDefault="004A478A" w:rsidP="004A478A">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85153ED" w14:textId="77777777" w:rsidR="004A478A" w:rsidRPr="00360D1B" w:rsidRDefault="004A478A" w:rsidP="004A478A">
      <w:pPr>
        <w:spacing w:line="276" w:lineRule="auto"/>
        <w:rPr>
          <w:sz w:val="14"/>
        </w:rPr>
      </w:pPr>
      <w:r w:rsidRPr="00360D1B">
        <w:rPr>
          <w:sz w:val="14"/>
        </w:rPr>
        <w:t>Where Do We Go from Here?</w:t>
      </w:r>
    </w:p>
    <w:p w14:paraId="130DA3E3" w14:textId="77777777" w:rsidR="004A478A" w:rsidRPr="00360D1B" w:rsidRDefault="004A478A" w:rsidP="004A478A">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D54E774" w14:textId="77777777" w:rsidR="004A478A" w:rsidRPr="00360D1B" w:rsidRDefault="004A478A" w:rsidP="004A478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D3FF229" w14:textId="77777777" w:rsidR="004A478A" w:rsidRPr="00D11930" w:rsidRDefault="004A478A" w:rsidP="004A478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fve years if we are to prevent catastrophic warming; </w:t>
      </w:r>
      <w:r w:rsidRPr="00D73DBA">
        <w:rPr>
          <w:b/>
          <w:bCs/>
          <w:szCs w:val="22"/>
          <w:u w:val="single"/>
        </w:rPr>
        <w:t xml:space="preserve">current pledges place the world on track for up to 3.4°C by 2100 (UNEP, 2016b). Until now, no specifc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939B807" w14:textId="77777777" w:rsidR="004A478A" w:rsidRPr="00360D1B" w:rsidRDefault="004A478A" w:rsidP="004A478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6655DA07" w14:textId="77777777" w:rsidR="004A478A" w:rsidRPr="00360D1B" w:rsidRDefault="004A478A" w:rsidP="004A478A">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069A378E" w14:textId="77777777" w:rsidR="004A478A" w:rsidRPr="00360D1B" w:rsidRDefault="004A478A" w:rsidP="004A478A">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65520379" w14:textId="77777777" w:rsidR="004A478A" w:rsidRPr="00360D1B" w:rsidRDefault="004A478A" w:rsidP="004A478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65C1E56" w14:textId="77777777" w:rsidR="004A478A" w:rsidRPr="00360D1B" w:rsidRDefault="004A478A" w:rsidP="004A478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70499DD" w14:textId="77777777" w:rsidR="004A478A" w:rsidRPr="00360D1B" w:rsidRDefault="004A478A" w:rsidP="004A478A">
      <w:pPr>
        <w:spacing w:line="276" w:lineRule="auto"/>
        <w:rPr>
          <w:sz w:val="14"/>
          <w:szCs w:val="16"/>
        </w:rPr>
      </w:pPr>
      <w:r w:rsidRPr="00360D1B">
        <w:rPr>
          <w:sz w:val="14"/>
          <w:szCs w:val="16"/>
        </w:rPr>
        <w:t xml:space="preserve">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368F9E35" w14:textId="77777777" w:rsidR="004A478A" w:rsidRPr="00360D1B" w:rsidRDefault="004A478A" w:rsidP="004A478A">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3EB538D0" w14:textId="77777777" w:rsidR="004A478A" w:rsidRPr="00360D1B" w:rsidRDefault="004A478A" w:rsidP="004A478A">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49514A12" w14:textId="77777777" w:rsidR="004A478A" w:rsidRDefault="004A478A" w:rsidP="004A478A">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B1088D">
        <w:rPr>
          <w:b/>
          <w:bCs/>
          <w:szCs w:val="22"/>
          <w:highlight w:val="green"/>
          <w:u w:val="single"/>
        </w:rPr>
        <w:t>Declining Arctic sea</w:t>
      </w:r>
      <w:proofErr w:type="gramEnd"/>
      <w:r w:rsidRPr="00B1088D">
        <w:rPr>
          <w:b/>
          <w:bCs/>
          <w:szCs w:val="22"/>
          <w:highlight w:val="green"/>
          <w:u w:val="single"/>
        </w:rPr>
        <w:t xml:space="preserve">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4E936B75" w14:textId="0F52436B" w:rsidR="004A478A" w:rsidRDefault="004A478A" w:rsidP="004A478A">
      <w:pPr>
        <w:spacing w:line="276" w:lineRule="auto"/>
        <w:rPr>
          <w:b/>
          <w:bCs/>
          <w:szCs w:val="22"/>
          <w:u w:val="single"/>
        </w:rPr>
      </w:pPr>
    </w:p>
    <w:p w14:paraId="7B93AB91" w14:textId="77777777" w:rsidR="004A478A" w:rsidRDefault="004A478A" w:rsidP="004A478A">
      <w:pPr>
        <w:pStyle w:val="Heading4"/>
      </w:pPr>
      <w:r>
        <w:t>Harmonized approaches to CRISPR solve misapplication – answers any impact turn</w:t>
      </w:r>
    </w:p>
    <w:p w14:paraId="6B29C8CB" w14:textId="77777777" w:rsidR="004A478A" w:rsidRPr="00D032ED" w:rsidRDefault="004A478A" w:rsidP="004A478A">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Breif, </w:t>
      </w:r>
      <w:r>
        <w:t xml:space="preserve">2019 </w:t>
      </w:r>
      <w:r w:rsidRPr="00D032ED">
        <w:t xml:space="preserve"> </w:t>
      </w:r>
      <w:r w:rsidRPr="00E151A9">
        <w:t>https://digitalcommons.wcl.american.edu/ipbrief/vol10/iss1/2/</w:t>
      </w:r>
      <w:r w:rsidRPr="00D032ED">
        <w:t>] RR</w:t>
      </w:r>
    </w:p>
    <w:p w14:paraId="3D08FBF9" w14:textId="77777777" w:rsidR="004A478A" w:rsidRPr="00D032ED" w:rsidRDefault="004A478A" w:rsidP="004A478A">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1CB74C69" w14:textId="77777777" w:rsidR="004A478A" w:rsidRPr="00D032ED" w:rsidRDefault="004A478A" w:rsidP="004A478A">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3EFB2087" w14:textId="77777777" w:rsidR="004A478A" w:rsidRPr="00D032ED" w:rsidRDefault="004A478A" w:rsidP="004A478A">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 xml:space="preserve">patent </w:t>
      </w:r>
      <w:r w:rsidRPr="00B1088D">
        <w:rPr>
          <w:rStyle w:val="StyleUnderline"/>
          <w:highlight w:val="green"/>
        </w:rPr>
        <w:lastRenderedPageBreak/>
        <w:t>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431BA05A" w14:textId="77777777" w:rsidR="004A478A" w:rsidRPr="00D032ED" w:rsidRDefault="004A478A" w:rsidP="004A478A">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15E37736" w14:textId="77777777" w:rsidR="004A478A" w:rsidRPr="00D032ED" w:rsidRDefault="004A478A" w:rsidP="004A478A">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sexrelated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52611647" w14:textId="77777777" w:rsidR="004A478A" w:rsidRDefault="004A478A" w:rsidP="004A478A">
      <w:r w:rsidRPr="00D032ED">
        <w:t xml:space="preserve">CONCLUSION </w:t>
      </w:r>
    </w:p>
    <w:p w14:paraId="71A07C74" w14:textId="77777777" w:rsidR="004A478A" w:rsidRPr="0029411C" w:rsidRDefault="004A478A" w:rsidP="004A478A">
      <w:pPr>
        <w:rPr>
          <w:b/>
          <w:u w:val="single"/>
        </w:rPr>
      </w:pPr>
      <w:r w:rsidRPr="00D032ED">
        <w:t xml:space="preserve">In summary, </w:t>
      </w:r>
      <w:r w:rsidRPr="00B1088D">
        <w:rPr>
          <w:rStyle w:val="StyleUnderline"/>
          <w:highlight w:val="green"/>
        </w:rPr>
        <w:t>relying on</w:t>
      </w:r>
      <w:r w:rsidRPr="00D032ED">
        <w:rPr>
          <w:rStyle w:val="StyleUnderline"/>
        </w:rPr>
        <w:t xml:space="preserve"> the ordre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61F127E0" w14:textId="77777777" w:rsidR="004A478A" w:rsidRPr="00D73DBA" w:rsidRDefault="004A478A" w:rsidP="004A478A">
      <w:pPr>
        <w:spacing w:line="276" w:lineRule="auto"/>
        <w:rPr>
          <w:b/>
          <w:bCs/>
          <w:szCs w:val="22"/>
          <w:u w:val="single"/>
        </w:rPr>
      </w:pPr>
    </w:p>
    <w:p w14:paraId="088E35F5" w14:textId="77777777" w:rsidR="004A478A" w:rsidRDefault="004A478A" w:rsidP="004A478A">
      <w:pPr>
        <w:pStyle w:val="Heading3"/>
      </w:pPr>
      <w:r>
        <w:lastRenderedPageBreak/>
        <w:t xml:space="preserve">Advantage 2 – WTO credibility </w:t>
      </w:r>
    </w:p>
    <w:p w14:paraId="52B8B24C" w14:textId="77777777" w:rsidR="004A478A" w:rsidRPr="00790705" w:rsidRDefault="004A478A" w:rsidP="004A478A">
      <w:pPr>
        <w:pStyle w:val="Heading4"/>
      </w:pPr>
      <w:r>
        <w:t>Advantage 2 is WTO cred:</w:t>
      </w:r>
    </w:p>
    <w:p w14:paraId="129CF397" w14:textId="77777777" w:rsidR="004A478A" w:rsidRDefault="004A478A" w:rsidP="004A478A">
      <w:pPr>
        <w:pStyle w:val="Heading4"/>
      </w:pPr>
      <w:r>
        <w:t xml:space="preserve">New EU trade restrictions on CRISPR </w:t>
      </w:r>
      <w:r w:rsidRPr="0008080A">
        <w:rPr>
          <w:u w:val="single"/>
        </w:rPr>
        <w:t>contradicts</w:t>
      </w:r>
      <w:r>
        <w:t xml:space="preserve"> WTO agreements which makes future disputes inevitable </w:t>
      </w:r>
    </w:p>
    <w:p w14:paraId="2A39A380" w14:textId="77777777" w:rsidR="004A478A" w:rsidRPr="009957C5" w:rsidRDefault="004A478A" w:rsidP="004A478A">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00422F75" w14:textId="77777777" w:rsidR="004A478A" w:rsidRPr="008E0D33" w:rsidRDefault="004A478A" w:rsidP="004A478A">
      <w:pPr>
        <w:rPr>
          <w:sz w:val="12"/>
          <w:szCs w:val="12"/>
        </w:rPr>
      </w:pPr>
      <w:r w:rsidRPr="008E0D33">
        <w:rPr>
          <w:sz w:val="12"/>
          <w:szCs w:val="12"/>
        </w:rPr>
        <w:t>WTO: Committee on Sanitary and Phytosanitary Measures</w:t>
      </w:r>
    </w:p>
    <w:p w14:paraId="062359B3" w14:textId="77777777" w:rsidR="004A478A" w:rsidRDefault="004A478A" w:rsidP="004A478A">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1534D25E" w14:textId="77777777" w:rsidR="004A478A" w:rsidRPr="00AD4B10" w:rsidRDefault="004A478A" w:rsidP="004A478A">
      <w:pPr>
        <w:rPr>
          <w:rStyle w:val="StyleUnderline"/>
          <w:iCs/>
          <w:bdr w:val="single" w:sz="8" w:space="0" w:color="auto"/>
        </w:rPr>
      </w:pPr>
    </w:p>
    <w:p w14:paraId="267713B0" w14:textId="77777777" w:rsidR="004A478A" w:rsidRPr="008E0D33" w:rsidRDefault="004A478A" w:rsidP="004A478A">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413B08B0" w14:textId="77777777" w:rsidR="004A478A" w:rsidRPr="007413DD" w:rsidRDefault="004A478A" w:rsidP="004A478A">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10C91D8C" w14:textId="77777777" w:rsidR="004A478A" w:rsidRPr="002079A9" w:rsidRDefault="004A478A" w:rsidP="004A478A">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0E7F3850" w14:textId="77777777" w:rsidR="004A478A" w:rsidRPr="002079A9" w:rsidRDefault="004A478A" w:rsidP="004A478A">
      <w:pPr>
        <w:rPr>
          <w:sz w:val="12"/>
          <w:szCs w:val="12"/>
        </w:rPr>
      </w:pPr>
      <w:r w:rsidRPr="002079A9">
        <w:rPr>
          <w:sz w:val="12"/>
          <w:szCs w:val="12"/>
        </w:rPr>
        <w:t>Why did we not see a stronger response from China towards US policy on the WTO under Trump?</w:t>
      </w:r>
    </w:p>
    <w:p w14:paraId="41A00E3C" w14:textId="77777777" w:rsidR="004A478A" w:rsidRPr="007413DD" w:rsidRDefault="004A478A" w:rsidP="004A478A">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344EDDFA" w14:textId="77777777" w:rsidR="004A478A" w:rsidRPr="007413DD" w:rsidRDefault="004A478A" w:rsidP="004A478A">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0A692EA" w14:textId="77777777" w:rsidR="004A478A" w:rsidRPr="002079A9" w:rsidRDefault="004A478A" w:rsidP="004A478A">
      <w:pPr>
        <w:rPr>
          <w:sz w:val="12"/>
          <w:szCs w:val="12"/>
        </w:rPr>
      </w:pPr>
      <w:r w:rsidRPr="002079A9">
        <w:rPr>
          <w:sz w:val="12"/>
          <w:szCs w:val="12"/>
        </w:rPr>
        <w:t>What has this episode revealed about the strength of multilateral institutions such as the WTO, in the face of spoiling tactics from major powers?</w:t>
      </w:r>
    </w:p>
    <w:p w14:paraId="215F05B5" w14:textId="77777777" w:rsidR="004A478A" w:rsidRPr="002079A9" w:rsidRDefault="004A478A" w:rsidP="004A478A">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556ABD68" w14:textId="77777777" w:rsidR="004A478A" w:rsidRPr="002079A9" w:rsidRDefault="004A478A" w:rsidP="004A478A">
      <w:pPr>
        <w:rPr>
          <w:sz w:val="12"/>
          <w:szCs w:val="12"/>
        </w:rPr>
      </w:pPr>
      <w:r w:rsidRPr="002079A9">
        <w:rPr>
          <w:sz w:val="12"/>
          <w:szCs w:val="12"/>
        </w:rPr>
        <w:t>What are the implications of a permanent collapse of the international trading system?</w:t>
      </w:r>
    </w:p>
    <w:p w14:paraId="7AF111A6" w14:textId="77777777" w:rsidR="004A478A" w:rsidRDefault="004A478A" w:rsidP="004A478A">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0D3F0977" w14:textId="77777777" w:rsidR="004A478A" w:rsidRPr="008A30B5" w:rsidRDefault="004A478A" w:rsidP="004A478A">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465ACCF5" w14:textId="77777777" w:rsidR="004A478A" w:rsidRPr="008A30B5" w:rsidRDefault="004A478A" w:rsidP="004A478A">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2475ABB9" w14:textId="77777777" w:rsidR="004A478A" w:rsidRPr="002079A9" w:rsidRDefault="004A478A" w:rsidP="004A478A">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51498E14" w14:textId="77777777" w:rsidR="004A478A" w:rsidRDefault="004A478A" w:rsidP="004A478A">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0DDC861C" w14:textId="77777777" w:rsidR="004A478A" w:rsidRPr="002079A9" w:rsidRDefault="004A478A" w:rsidP="004A478A">
      <w:pPr>
        <w:rPr>
          <w:sz w:val="12"/>
        </w:rPr>
      </w:pPr>
    </w:p>
    <w:p w14:paraId="6011A8C7" w14:textId="77777777" w:rsidR="004A478A" w:rsidRPr="00AC52CC" w:rsidRDefault="004A478A" w:rsidP="004A478A">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2084B482" w14:textId="77777777" w:rsidR="004A478A" w:rsidRPr="00FE51A3" w:rsidRDefault="004A478A" w:rsidP="004A478A">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1E0DAD61" w14:textId="77777777" w:rsidR="004A478A" w:rsidRDefault="004A478A" w:rsidP="004A478A">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0DC12707" w14:textId="77777777" w:rsidR="004A478A" w:rsidRPr="002079A9" w:rsidRDefault="004A478A" w:rsidP="004A478A">
      <w:pPr>
        <w:rPr>
          <w:rFonts w:asciiTheme="majorHAnsi" w:hAnsiTheme="majorHAnsi" w:cstheme="majorHAnsi"/>
          <w:sz w:val="12"/>
        </w:rPr>
      </w:pPr>
    </w:p>
    <w:p w14:paraId="4602E147" w14:textId="77777777" w:rsidR="004A478A" w:rsidRPr="00E268B7" w:rsidRDefault="004A478A" w:rsidP="004A478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789414C" w14:textId="77777777" w:rsidR="004A478A" w:rsidRPr="00ED16D9" w:rsidRDefault="004A478A" w:rsidP="004A478A">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rsidRPr="00ED16D9">
        <w:t>alert</w:t>
      </w:r>
      <w:proofErr w:type="gramEnd"/>
      <w:r w:rsidRPr="00ED16D9">
        <w:t xml:space="preserve">,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79AFF03" w14:textId="77777777" w:rsidR="004A478A" w:rsidRPr="00ED16D9" w:rsidRDefault="004A478A" w:rsidP="004A478A">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4036006A" w14:textId="77777777" w:rsidR="004A478A" w:rsidRPr="00ED16D9" w:rsidRDefault="004A478A" w:rsidP="004A478A">
      <w:r w:rsidRPr="00ED16D9">
        <w:lastRenderedPageBreak/>
        <w:t xml:space="preserve">Yet </w:t>
      </w:r>
      <w:r w:rsidRPr="00ED16D9">
        <w:rPr>
          <w:rStyle w:val="StyleUnderline"/>
        </w:rPr>
        <w:t xml:space="preserve">no Nuclear Weapon State has ever evaluated the environmental, </w:t>
      </w:r>
      <w:proofErr w:type="gramStart"/>
      <w:r w:rsidRPr="00ED16D9">
        <w:rPr>
          <w:rStyle w:val="StyleUnderline"/>
        </w:rPr>
        <w:t>ecological</w:t>
      </w:r>
      <w:proofErr w:type="gramEnd"/>
      <w:r w:rsidRPr="00ED16D9">
        <w:rPr>
          <w:rStyle w:val="StyleUnderline"/>
        </w:rPr>
        <w:t xml:space="preserve">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72BAB2AE" w14:textId="77777777" w:rsidR="004A478A" w:rsidRPr="00ED16D9" w:rsidRDefault="004A478A" w:rsidP="004A478A">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w:t>
      </w:r>
      <w:proofErr w:type="gramStart"/>
      <w:r w:rsidRPr="00ED16D9">
        <w:rPr>
          <w:rStyle w:val="Emphasis"/>
          <w:highlight w:val="green"/>
        </w:rPr>
        <w:t>30 minute</w:t>
      </w:r>
      <w:proofErr w:type="gramEnd"/>
      <w:r w:rsidRPr="00ED16D9">
        <w:rPr>
          <w:rStyle w:val="Emphasis"/>
          <w:highlight w:val="green"/>
        </w:rPr>
        <w:t xml:space="preserv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7F65A4AF" w14:textId="77777777" w:rsidR="004A478A" w:rsidRPr="00ED16D9" w:rsidRDefault="004A478A" w:rsidP="004A478A">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796BC7EE" w14:textId="77777777" w:rsidR="004A478A" w:rsidRPr="00ED16D9" w:rsidRDefault="004A478A" w:rsidP="004A478A">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w:t>
      </w:r>
      <w:proofErr w:type="gramStart"/>
      <w:r w:rsidRPr="00ED16D9">
        <w:t>the human race</w:t>
      </w:r>
      <w:proofErr w:type="gramEnd"/>
      <w:r w:rsidRPr="00ED16D9">
        <w:t xml:space="preserve">? </w:t>
      </w:r>
    </w:p>
    <w:p w14:paraId="36E1E721" w14:textId="77777777" w:rsidR="004A478A" w:rsidRPr="00ED16D9" w:rsidRDefault="004A478A" w:rsidP="004A478A">
      <w:r w:rsidRPr="00ED16D9">
        <w:t xml:space="preserve">However, </w:t>
      </w:r>
      <w:proofErr w:type="gramStart"/>
      <w:r w:rsidRPr="00ED16D9">
        <w:t>in order to</w:t>
      </w:r>
      <w:proofErr w:type="gramEnd"/>
      <w:r w:rsidRPr="00ED16D9">
        <w:t xml:space="preserve"> pose this question, we must first make the fact known that existing nuclear arsenals – through their capacity to utterly devastate the Earth’s environment and ecosystems – threaten continued human existence. Otherwise, </w:t>
      </w:r>
      <w:proofErr w:type="gramStart"/>
      <w:r w:rsidRPr="00ED16D9">
        <w:t>military</w:t>
      </w:r>
      <w:proofErr w:type="gramEnd"/>
      <w:r w:rsidRPr="00ED16D9">
        <w:t xml:space="preserve"> and political leaders will continue to cling to their nuclear arsenals and will remain both unwilling and unable to discuss the real consequences of failure of deterrence. </w:t>
      </w:r>
      <w:r w:rsidRPr="00ED16D9">
        <w:rPr>
          <w:rStyle w:val="StyleUnderline"/>
        </w:rPr>
        <w:t xml:space="preserve">We can and must end the </w:t>
      </w:r>
      <w:proofErr w:type="gramStart"/>
      <w:r w:rsidRPr="00ED16D9">
        <w:rPr>
          <w:rStyle w:val="StyleUnderline"/>
        </w:rPr>
        <w:t>silence, and</w:t>
      </w:r>
      <w:proofErr w:type="gramEnd"/>
      <w:r w:rsidRPr="00ED16D9">
        <w:rPr>
          <w:rStyle w:val="StyleUnderline"/>
        </w:rPr>
        <w:t xml:space="preserve"> awaken the peoples of all nations to the realization that “nuclear war” means “global nuclear suicide”.</w:t>
      </w:r>
    </w:p>
    <w:p w14:paraId="136CA599" w14:textId="77777777" w:rsidR="004A478A" w:rsidRPr="00ED16D9" w:rsidRDefault="004A478A" w:rsidP="004A478A">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4A19926F" w14:textId="77777777" w:rsidR="004A478A" w:rsidRDefault="004A478A" w:rsidP="004A478A">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52137A79" w14:textId="77777777" w:rsidR="004A478A" w:rsidRDefault="004A478A" w:rsidP="004A478A">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504E5F1B" w14:textId="77777777" w:rsidR="004A478A" w:rsidRPr="00ED16D9" w:rsidRDefault="004A478A" w:rsidP="004A478A">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w:t>
      </w:r>
      <w:proofErr w:type="gramStart"/>
      <w:r w:rsidRPr="00ED16D9">
        <w:rPr>
          <w:rStyle w:val="StyleUnderline"/>
          <w:highlight w:val="green"/>
        </w:rPr>
        <w:t>as a result of</w:t>
      </w:r>
      <w:proofErr w:type="gramEnd"/>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69A35EE8" w14:textId="77777777" w:rsidR="004A478A" w:rsidRPr="00ED16D9" w:rsidRDefault="004A478A" w:rsidP="004A478A">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3B7CCACA" w14:textId="77777777" w:rsidR="004A478A" w:rsidRPr="00ED16D9" w:rsidRDefault="004A478A" w:rsidP="004A478A">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3D7C7F6D" w14:textId="77777777" w:rsidR="004A478A" w:rsidRPr="00ED16D9" w:rsidRDefault="004A478A" w:rsidP="004A478A">
      <w:r w:rsidRPr="00ED16D9">
        <w:lastRenderedPageBreak/>
        <w:t xml:space="preserve">• Smoke would </w:t>
      </w:r>
      <w:proofErr w:type="gramStart"/>
      <w:r w:rsidRPr="00ED16D9">
        <w:t>completely surround</w:t>
      </w:r>
      <w:proofErr w:type="gramEnd"/>
      <w:r w:rsidRPr="00ED16D9">
        <w:t xml:space="preserve">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6C313C7B" w14:textId="77777777" w:rsidR="004A478A" w:rsidRDefault="004A478A" w:rsidP="004A478A">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37EA2A41" w14:textId="77777777" w:rsidR="004A478A" w:rsidRPr="00ED16D9" w:rsidRDefault="004A478A" w:rsidP="004A478A">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2D63C4EC" w14:textId="77777777" w:rsidR="004A478A" w:rsidRPr="00ED16D9" w:rsidRDefault="004A478A" w:rsidP="004A478A">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67866C3F" w14:textId="77777777" w:rsidR="004A478A" w:rsidRPr="00ED16D9" w:rsidRDefault="004A478A" w:rsidP="004A478A">
      <w:pPr>
        <w:rPr>
          <w:rStyle w:val="Emphasis"/>
        </w:rPr>
      </w:pPr>
      <w:r w:rsidRPr="00ED16D9">
        <w:rPr>
          <w:rStyle w:val="StyleUnderline"/>
        </w:rPr>
        <w:t>• Ozone destruction would cause the average UV Index to increase to 16-22</w:t>
      </w:r>
      <w:r w:rsidRPr="00ED16D9">
        <w:t xml:space="preserve"> in the U.S, Europe, </w:t>
      </w:r>
      <w:proofErr w:type="gramStart"/>
      <w:r w:rsidRPr="00ED16D9">
        <w:t>Eurasia</w:t>
      </w:r>
      <w:proofErr w:type="gramEnd"/>
      <w:r w:rsidRPr="00ED16D9">
        <w:t xml:space="preserve">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2AF396E9" w14:textId="77777777" w:rsidR="004A478A" w:rsidRPr="00ED16D9" w:rsidRDefault="004A478A" w:rsidP="004A478A">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5DF1434E" w14:textId="77777777" w:rsidR="004A478A" w:rsidRPr="00ED16D9" w:rsidRDefault="004A478A" w:rsidP="004A478A">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0BAFFF4D" w14:textId="77777777" w:rsidR="004A478A" w:rsidRPr="00ED16D9" w:rsidRDefault="004A478A" w:rsidP="004A478A">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79E1D907" w14:textId="77777777" w:rsidR="004A478A" w:rsidRPr="00ED16D9" w:rsidRDefault="004A478A" w:rsidP="004A478A">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w:t>
      </w:r>
      <w:proofErr w:type="gramStart"/>
      <w:r w:rsidRPr="00ED16D9">
        <w:rPr>
          <w:rStyle w:val="StyleUnderline"/>
        </w:rPr>
        <w:t>in order to</w:t>
      </w:r>
      <w:proofErr w:type="gramEnd"/>
      <w:r w:rsidRPr="00ED16D9">
        <w:rPr>
          <w:rStyle w:val="StyleUnderline"/>
        </w:rPr>
        <w:t xml:space="preserve"> meet their own food needs </w:t>
      </w:r>
    </w:p>
    <w:p w14:paraId="684FDA40" w14:textId="77777777" w:rsidR="004A478A" w:rsidRPr="00ED16D9" w:rsidRDefault="004A478A" w:rsidP="004A478A">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5A74BB11" w14:textId="77777777" w:rsidR="004A478A" w:rsidRPr="00ED16D9" w:rsidRDefault="004A478A" w:rsidP="004A478A">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4B3951A5" w14:textId="77777777" w:rsidR="004A478A" w:rsidRPr="00ED16D9" w:rsidRDefault="004A478A" w:rsidP="004A478A"/>
    <w:p w14:paraId="70FDF1F1" w14:textId="77777777" w:rsidR="004A478A" w:rsidRPr="00977EB1" w:rsidRDefault="004A478A" w:rsidP="004A478A"/>
    <w:p w14:paraId="5937A3EF" w14:textId="77777777" w:rsidR="004A478A" w:rsidRPr="007413DD" w:rsidRDefault="004A478A" w:rsidP="004A478A">
      <w:pPr>
        <w:rPr>
          <w:rStyle w:val="StyleUnderline"/>
        </w:rPr>
      </w:pPr>
    </w:p>
    <w:p w14:paraId="4698EB8E" w14:textId="77777777" w:rsidR="004A478A" w:rsidRDefault="004A478A" w:rsidP="004A478A">
      <w:pPr>
        <w:pStyle w:val="Heading3"/>
      </w:pPr>
      <w:r w:rsidRPr="00651F2F">
        <w:lastRenderedPageBreak/>
        <w:t>Solvency</w:t>
      </w:r>
    </w:p>
    <w:p w14:paraId="7391775B" w14:textId="77777777" w:rsidR="004A478A" w:rsidRDefault="004A478A" w:rsidP="004A478A">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2E9CD6EB" w14:textId="77777777" w:rsidR="004A478A" w:rsidRDefault="004A478A" w:rsidP="004A478A">
      <w:pPr>
        <w:pStyle w:val="Heading4"/>
      </w:pPr>
      <w:r>
        <w:t>CRISPRs are stretches of DNA</w:t>
      </w:r>
    </w:p>
    <w:p w14:paraId="51EDCEC3" w14:textId="77777777" w:rsidR="004A478A" w:rsidRPr="00DD25DB" w:rsidRDefault="004A478A" w:rsidP="004A478A">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2B21DD11" w14:textId="77777777" w:rsidR="004A478A" w:rsidRPr="00DD25DB" w:rsidRDefault="004A478A" w:rsidP="004A478A">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4D2AA0EE" w14:textId="77777777" w:rsidR="004A478A" w:rsidRPr="00DD25DB" w:rsidRDefault="004A478A" w:rsidP="004A478A">
      <w:pPr>
        <w:rPr>
          <w:sz w:val="12"/>
          <w:szCs w:val="12"/>
        </w:rPr>
      </w:pPr>
      <w:r w:rsidRPr="00DD25DB">
        <w:rPr>
          <w:sz w:val="12"/>
          <w:szCs w:val="12"/>
        </w:rPr>
        <w:t xml:space="preserve">CRISPR technology was adapted from the natural defense mechanisms of bacteria and archaea (the domain of single-celled microorganisms). These organisms use CRISPR-derived RNA and various </w:t>
      </w:r>
      <w:proofErr w:type="gramStart"/>
      <w:r w:rsidRPr="00DD25DB">
        <w:rPr>
          <w:sz w:val="12"/>
          <w:szCs w:val="12"/>
        </w:rPr>
        <w:t>Cas</w:t>
      </w:r>
      <w:proofErr w:type="gramEnd"/>
      <w:r w:rsidRPr="00DD25DB">
        <w:rPr>
          <w:sz w:val="12"/>
          <w:szCs w:val="12"/>
        </w:rPr>
        <w:t xml:space="preserve">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776C966F" w14:textId="77777777" w:rsidR="004A478A" w:rsidRPr="00DD25DB" w:rsidRDefault="004A478A" w:rsidP="004A478A">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1BD42793" w14:textId="77777777" w:rsidR="004A478A" w:rsidRPr="00DD25DB" w:rsidRDefault="004A478A" w:rsidP="004A478A">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34FEE0A2" w14:textId="77777777" w:rsidR="004A478A" w:rsidRPr="00DD25DB" w:rsidRDefault="004A478A" w:rsidP="004A478A">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30FC8377" w14:textId="77777777" w:rsidR="004A478A" w:rsidRPr="00DD25DB" w:rsidRDefault="004A478A" w:rsidP="004A478A">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624C3330" w14:textId="77777777" w:rsidR="004A478A" w:rsidRPr="00DD25DB" w:rsidRDefault="004A478A" w:rsidP="004A478A">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205492CE" w14:textId="77777777" w:rsidR="004A478A" w:rsidRPr="00DD25DB" w:rsidRDefault="004A478A" w:rsidP="004A478A">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67909E8F" w14:textId="77777777" w:rsidR="004A478A" w:rsidRPr="00DD25DB" w:rsidRDefault="004A478A" w:rsidP="004A478A">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321FB6DB" w14:textId="77777777" w:rsidR="004A478A" w:rsidRDefault="004A478A" w:rsidP="004A478A">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05B6C069" w14:textId="77777777" w:rsidR="004A478A" w:rsidRPr="008F75C3" w:rsidRDefault="004A478A" w:rsidP="004A478A">
      <w:pPr>
        <w:pStyle w:val="Heading4"/>
      </w:pPr>
      <w:r>
        <w:t xml:space="preserve">And it treats and cures disease </w:t>
      </w:r>
      <w:r>
        <w:rPr>
          <w:u w:val="single"/>
        </w:rPr>
        <w:t>as a drug</w:t>
      </w:r>
    </w:p>
    <w:p w14:paraId="4F002F3F" w14:textId="77777777" w:rsidR="004A478A" w:rsidRPr="00F669DF" w:rsidRDefault="004A478A" w:rsidP="004A478A">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55215914" w14:textId="77777777" w:rsidR="004A478A" w:rsidRDefault="004A478A" w:rsidP="004A478A">
      <w:r>
        <w:t>Gene-Editing Genius</w:t>
      </w:r>
    </w:p>
    <w:p w14:paraId="7B634242" w14:textId="77777777" w:rsidR="004A478A" w:rsidRDefault="004A478A" w:rsidP="004A478A">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29F1D0B2" w14:textId="77777777" w:rsidR="004A478A" w:rsidRDefault="004A478A" w:rsidP="004A478A">
      <w:r>
        <w:lastRenderedPageBreak/>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3CDFF3BD" w14:textId="77777777" w:rsidR="004A478A" w:rsidRPr="0016163E" w:rsidRDefault="004A478A" w:rsidP="004A478A">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7696608A" w14:textId="77777777" w:rsidR="004A478A" w:rsidRPr="00FB339D" w:rsidRDefault="004A478A" w:rsidP="004A478A"/>
    <w:p w14:paraId="5058B284" w14:textId="77777777" w:rsidR="004A478A" w:rsidRPr="00A355C6" w:rsidRDefault="004A478A" w:rsidP="004A478A">
      <w:pPr>
        <w:pStyle w:val="Heading3"/>
        <w:rPr>
          <w:rFonts w:cs="Calibri"/>
          <w:color w:val="000000" w:themeColor="text1"/>
        </w:rPr>
      </w:pPr>
      <w:r w:rsidRPr="00A355C6">
        <w:rPr>
          <w:rFonts w:cs="Calibri"/>
          <w:color w:val="000000" w:themeColor="text1"/>
        </w:rPr>
        <w:lastRenderedPageBreak/>
        <w:t>Framing</w:t>
      </w:r>
    </w:p>
    <w:p w14:paraId="75C55382" w14:textId="77777777" w:rsidR="004A478A" w:rsidRPr="00A355C6" w:rsidRDefault="004A478A" w:rsidP="004A478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218F19" w14:textId="77777777" w:rsidR="004A478A" w:rsidRPr="00A355C6" w:rsidRDefault="004A478A" w:rsidP="004A478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87B8913" w14:textId="77777777" w:rsidR="004A478A" w:rsidRPr="00A355C6" w:rsidRDefault="004A478A" w:rsidP="004A478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6467353" w14:textId="77777777" w:rsidR="004A478A" w:rsidRPr="00A355C6" w:rsidRDefault="004A478A" w:rsidP="004A478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7C2ED54" w14:textId="77777777" w:rsidR="004A478A" w:rsidRPr="00A355C6" w:rsidRDefault="004A478A" w:rsidP="004A478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C176F80" w14:textId="77777777" w:rsidR="004A478A" w:rsidRPr="00A355C6" w:rsidRDefault="004A478A" w:rsidP="004A478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A1D8659" w14:textId="77777777" w:rsidR="004A478A" w:rsidRPr="00A355C6" w:rsidRDefault="004A478A" w:rsidP="004A478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9B7E01E" w14:textId="77777777" w:rsidR="004A478A" w:rsidRPr="00A355C6" w:rsidRDefault="004A478A" w:rsidP="004A478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E1DCC4C" w14:textId="77777777" w:rsidR="004A478A" w:rsidRPr="00A355C6" w:rsidRDefault="004A478A" w:rsidP="004A478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48333A94" w14:textId="33495EDC" w:rsidR="004A478A" w:rsidRDefault="004A478A" w:rsidP="004A478A"/>
    <w:p w14:paraId="561E24CF" w14:textId="77777777" w:rsidR="00B62286" w:rsidRPr="008F7758" w:rsidRDefault="00B62286" w:rsidP="00B62286">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5D76F270" w14:textId="77777777" w:rsidR="00B62286" w:rsidRPr="008F7758" w:rsidRDefault="00B62286" w:rsidP="00B62286">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373F9957" w14:textId="77777777" w:rsidR="00B62286" w:rsidRDefault="00B62286" w:rsidP="00B62286">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metaphysical lightening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 xml:space="preserve">destructive of the </w:t>
      </w:r>
      <w:r w:rsidRPr="00730A03">
        <w:rPr>
          <w:rStyle w:val="StyleUnderline"/>
          <w:rFonts w:asciiTheme="majorHAnsi" w:hAnsiTheme="majorHAnsi" w:cstheme="majorHAnsi"/>
          <w:highlight w:val="green"/>
        </w:rPr>
        <w:lastRenderedPageBreak/>
        <w:t>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self-evidency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w:t>
      </w:r>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1DEA729A" w14:textId="77777777" w:rsidR="00B62286" w:rsidRPr="002F0025" w:rsidRDefault="00B62286" w:rsidP="00B62286">
      <w:pPr>
        <w:rPr>
          <w:rFonts w:asciiTheme="majorHAnsi" w:hAnsiTheme="majorHAnsi" w:cstheme="majorHAnsi"/>
          <w:szCs w:val="16"/>
        </w:rPr>
      </w:pPr>
    </w:p>
    <w:p w14:paraId="20C8E5A1" w14:textId="77777777" w:rsidR="00B62286" w:rsidRPr="00F601E6" w:rsidRDefault="00B62286" w:rsidP="004A478A"/>
    <w:p w14:paraId="705B17BB" w14:textId="77777777" w:rsidR="004A478A" w:rsidRPr="00F601E6" w:rsidRDefault="004A478A" w:rsidP="004A478A"/>
    <w:p w14:paraId="71AA44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7"/>
  </w:num>
  <w:num w:numId="17">
    <w:abstractNumId w:val="43"/>
  </w:num>
  <w:num w:numId="18">
    <w:abstractNumId w:val="20"/>
  </w:num>
  <w:num w:numId="19">
    <w:abstractNumId w:val="29"/>
  </w:num>
  <w:num w:numId="20">
    <w:abstractNumId w:val="40"/>
  </w:num>
  <w:num w:numId="21">
    <w:abstractNumId w:val="15"/>
  </w:num>
  <w:num w:numId="22">
    <w:abstractNumId w:val="22"/>
  </w:num>
  <w:num w:numId="23">
    <w:abstractNumId w:val="44"/>
  </w:num>
  <w:num w:numId="24">
    <w:abstractNumId w:val="48"/>
  </w:num>
  <w:num w:numId="25">
    <w:abstractNumId w:val="39"/>
  </w:num>
  <w:num w:numId="26">
    <w:abstractNumId w:val="11"/>
  </w:num>
  <w:num w:numId="27">
    <w:abstractNumId w:val="19"/>
  </w:num>
  <w:num w:numId="28">
    <w:abstractNumId w:val="35"/>
  </w:num>
  <w:num w:numId="29">
    <w:abstractNumId w:val="32"/>
  </w:num>
  <w:num w:numId="30">
    <w:abstractNumId w:val="42"/>
  </w:num>
  <w:num w:numId="31">
    <w:abstractNumId w:val="27"/>
  </w:num>
  <w:num w:numId="32">
    <w:abstractNumId w:val="13"/>
  </w:num>
  <w:num w:numId="33">
    <w:abstractNumId w:val="26"/>
  </w:num>
  <w:num w:numId="34">
    <w:abstractNumId w:val="38"/>
  </w:num>
  <w:num w:numId="35">
    <w:abstractNumId w:val="18"/>
  </w:num>
  <w:num w:numId="36">
    <w:abstractNumId w:val="41"/>
  </w:num>
  <w:num w:numId="37">
    <w:abstractNumId w:val="31"/>
  </w:num>
  <w:num w:numId="38">
    <w:abstractNumId w:val="34"/>
  </w:num>
  <w:num w:numId="39">
    <w:abstractNumId w:val="24"/>
  </w:num>
  <w:num w:numId="40">
    <w:abstractNumId w:val="46"/>
  </w:num>
  <w:num w:numId="41">
    <w:abstractNumId w:val="21"/>
  </w:num>
  <w:num w:numId="42">
    <w:abstractNumId w:val="25"/>
  </w:num>
  <w:num w:numId="43">
    <w:abstractNumId w:val="36"/>
  </w:num>
  <w:num w:numId="44">
    <w:abstractNumId w:val="33"/>
  </w:num>
  <w:num w:numId="45">
    <w:abstractNumId w:val="45"/>
  </w:num>
  <w:num w:numId="46">
    <w:abstractNumId w:val="12"/>
  </w:num>
  <w:num w:numId="47">
    <w:abstractNumId w:val="23"/>
  </w:num>
  <w:num w:numId="48">
    <w:abstractNumId w:val="3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5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55D"/>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8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28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29CB8"/>
  <w14:defaultImageDpi w14:val="300"/>
  <w15:docId w15:val="{187F533A-D192-9949-AD66-F2DFE78B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478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F55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F55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F55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F555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A478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F55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55D"/>
  </w:style>
  <w:style w:type="character" w:customStyle="1" w:styleId="Heading1Char">
    <w:name w:val="Heading 1 Char"/>
    <w:aliases w:val="Pocket Char"/>
    <w:basedOn w:val="DefaultParagraphFont"/>
    <w:link w:val="Heading1"/>
    <w:uiPriority w:val="9"/>
    <w:rsid w:val="000F555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F555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F555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F55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F555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8"/>
    <w:basedOn w:val="DefaultParagraphFont"/>
    <w:uiPriority w:val="1"/>
    <w:qFormat/>
    <w:rsid w:val="000F555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F555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F555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F555D"/>
    <w:rPr>
      <w:color w:val="auto"/>
      <w:u w:val="none"/>
    </w:rPr>
  </w:style>
  <w:style w:type="paragraph" w:styleId="DocumentMap">
    <w:name w:val="Document Map"/>
    <w:basedOn w:val="Normal"/>
    <w:link w:val="DocumentMapChar"/>
    <w:uiPriority w:val="99"/>
    <w:semiHidden/>
    <w:unhideWhenUsed/>
    <w:rsid w:val="000F55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55D"/>
    <w:rPr>
      <w:rFonts w:ascii="Lucida Grande" w:hAnsi="Lucida Grande" w:cs="Lucida Grande"/>
    </w:rPr>
  </w:style>
  <w:style w:type="character" w:customStyle="1" w:styleId="Heading5Char">
    <w:name w:val="Heading 5 Char"/>
    <w:basedOn w:val="DefaultParagraphFont"/>
    <w:link w:val="Heading5"/>
    <w:uiPriority w:val="9"/>
    <w:semiHidden/>
    <w:rsid w:val="004A478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A478A"/>
    <w:rPr>
      <w:b/>
      <w:bCs/>
      <w:color w:val="404040" w:themeColor="text1" w:themeTint="BF"/>
      <w:sz w:val="26"/>
      <w:szCs w:val="26"/>
    </w:rPr>
  </w:style>
  <w:style w:type="paragraph" w:customStyle="1" w:styleId="textbold">
    <w:name w:val="text bold"/>
    <w:basedOn w:val="Normal"/>
    <w:link w:val="Emphasis"/>
    <w:uiPriority w:val="20"/>
    <w:qFormat/>
    <w:rsid w:val="004A478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A478A"/>
    <w:rPr>
      <w:color w:val="605E5C"/>
      <w:shd w:val="clear" w:color="auto" w:fill="E1DFDD"/>
    </w:rPr>
  </w:style>
  <w:style w:type="paragraph" w:customStyle="1" w:styleId="Emphasis1">
    <w:name w:val="Emphasis1"/>
    <w:basedOn w:val="Normal"/>
    <w:autoRedefine/>
    <w:uiPriority w:val="20"/>
    <w:qFormat/>
    <w:rsid w:val="004A478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4A478A"/>
    <w:rPr>
      <w:b/>
      <w:bCs/>
    </w:rPr>
  </w:style>
  <w:style w:type="character" w:customStyle="1" w:styleId="hbold">
    <w:name w:val="hbold"/>
    <w:basedOn w:val="DefaultParagraphFont"/>
    <w:rsid w:val="004A478A"/>
  </w:style>
  <w:style w:type="paragraph" w:styleId="ListParagraph">
    <w:name w:val="List Paragraph"/>
    <w:basedOn w:val="Normal"/>
    <w:uiPriority w:val="34"/>
    <w:qFormat/>
    <w:rsid w:val="004A478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A47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A478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A478A"/>
    <w:rPr>
      <w:b/>
      <w:bCs/>
      <w:strike w:val="0"/>
      <w:dstrike w:val="0"/>
      <w:sz w:val="24"/>
      <w:u w:val="none"/>
      <w:effect w:val="none"/>
    </w:rPr>
  </w:style>
  <w:style w:type="character" w:customStyle="1" w:styleId="m489902567989944824gmail-style13ptbold">
    <w:name w:val="m_489902567989944824gmail-style13ptbold"/>
    <w:basedOn w:val="DefaultParagraphFont"/>
    <w:rsid w:val="004A478A"/>
  </w:style>
  <w:style w:type="character" w:customStyle="1" w:styleId="m489902567989944824gmail-styleunderline">
    <w:name w:val="m_489902567989944824gmail-styleunderline"/>
    <w:basedOn w:val="DefaultParagraphFont"/>
    <w:rsid w:val="004A478A"/>
  </w:style>
  <w:style w:type="character" w:customStyle="1" w:styleId="TitleChar">
    <w:name w:val="Title Char"/>
    <w:aliases w:val="Cites and Cards Char,UNDERLINE Char,Bold Underlined Char,Block Heading Char,title Char,Read This Char"/>
    <w:link w:val="Title"/>
    <w:uiPriority w:val="1"/>
    <w:qFormat/>
    <w:rsid w:val="004A478A"/>
    <w:rPr>
      <w:bCs/>
      <w:sz w:val="20"/>
      <w:u w:val="single"/>
    </w:rPr>
  </w:style>
  <w:style w:type="paragraph" w:styleId="Title">
    <w:name w:val="Title"/>
    <w:aliases w:val="Cites and Cards,UNDERLINE,Bold Underlined,Block Heading,title,Read This"/>
    <w:basedOn w:val="Normal"/>
    <w:next w:val="Normal"/>
    <w:link w:val="TitleChar"/>
    <w:uiPriority w:val="1"/>
    <w:qFormat/>
    <w:rsid w:val="004A478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A478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18251</Words>
  <Characters>104037</Characters>
  <Application>Microsoft Office Word</Application>
  <DocSecurity>0</DocSecurity>
  <Lines>866</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2021-09-18T16:46:00Z</dcterms:created>
  <dcterms:modified xsi:type="dcterms:W3CDTF">2021-09-18T16:57:00Z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