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FB643" w14:textId="77777777" w:rsidR="00164F3B" w:rsidRPr="00B4163D" w:rsidRDefault="00164F3B" w:rsidP="00164F3B">
      <w:pPr>
        <w:pStyle w:val="Heading2"/>
      </w:pPr>
      <w:r>
        <w:t>AC</w:t>
      </w:r>
    </w:p>
    <w:p w14:paraId="2A400780" w14:textId="77777777" w:rsidR="00164F3B" w:rsidRDefault="00164F3B" w:rsidP="00164F3B">
      <w:pPr>
        <w:pStyle w:val="Heading3"/>
      </w:pPr>
      <w:r>
        <w:lastRenderedPageBreak/>
        <w:t>1AC – Plan</w:t>
      </w:r>
    </w:p>
    <w:p w14:paraId="756C8733" w14:textId="77777777" w:rsidR="00164F3B" w:rsidRPr="00B4163D" w:rsidRDefault="00164F3B" w:rsidP="00164F3B">
      <w:pPr>
        <w:pStyle w:val="Heading4"/>
      </w:pPr>
      <w:r>
        <w:t xml:space="preserve">Plan: The People’s Republic of China should ban the appropriation of outer space by private entities.  </w:t>
      </w:r>
    </w:p>
    <w:p w14:paraId="5F8B973A" w14:textId="77777777" w:rsidR="00164F3B" w:rsidRPr="004F708A" w:rsidRDefault="00164F3B" w:rsidP="00164F3B">
      <w:pPr>
        <w:pStyle w:val="Heading4"/>
      </w:pPr>
      <w:r>
        <w:t xml:space="preserve">Chinese space industrial base is set to </w:t>
      </w:r>
      <w:r>
        <w:rPr>
          <w:u w:val="single"/>
        </w:rPr>
        <w:t>surpass</w:t>
      </w:r>
      <w:r>
        <w:t xml:space="preserve"> the US </w:t>
      </w:r>
    </w:p>
    <w:p w14:paraId="093574E6" w14:textId="77777777" w:rsidR="00164F3B" w:rsidRPr="00E60D8F" w:rsidRDefault="00164F3B" w:rsidP="00164F3B">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62D25373" w14:textId="77777777" w:rsidR="00164F3B" w:rsidRPr="00EE6EBB" w:rsidRDefault="00164F3B" w:rsidP="00164F3B">
      <w:pPr>
        <w:rPr>
          <w:rStyle w:val="StyleUnderline"/>
        </w:rPr>
      </w:pPr>
      <w:r w:rsidRPr="00EE6EBB">
        <w:rPr>
          <w:rStyle w:val="StyleUnderline"/>
        </w:rPr>
        <w:t>How did China get here—and why?</w:t>
      </w:r>
    </w:p>
    <w:p w14:paraId="39D84FF3" w14:textId="77777777" w:rsidR="00164F3B" w:rsidRPr="00C0159B" w:rsidRDefault="00164F3B" w:rsidP="00164F3B">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3A7FE9B4" w14:textId="77777777" w:rsidR="00164F3B" w:rsidRPr="00B427D5" w:rsidRDefault="00164F3B" w:rsidP="00164F3B">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583582B8" w14:textId="77777777" w:rsidR="00164F3B" w:rsidRPr="00C0159B" w:rsidRDefault="00164F3B" w:rsidP="00164F3B">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17E4AF01" w14:textId="77777777" w:rsidR="00164F3B" w:rsidRPr="00A77938" w:rsidRDefault="00164F3B" w:rsidP="00164F3B">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3B1A6AE4" w14:textId="77777777" w:rsidR="00164F3B" w:rsidRPr="00A77938" w:rsidRDefault="00164F3B" w:rsidP="00164F3B">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7F838923" w14:textId="77777777" w:rsidR="00164F3B" w:rsidRPr="00A77938" w:rsidRDefault="00164F3B" w:rsidP="00164F3B">
      <w:pPr>
        <w:rPr>
          <w:rStyle w:val="StyleUnderline"/>
        </w:rPr>
      </w:pPr>
      <w:proofErr w:type="spellStart"/>
      <w:r w:rsidRPr="00A77938">
        <w:rPr>
          <w:rStyle w:val="StyleUnderline"/>
        </w:rPr>
        <w:lastRenderedPageBreak/>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7430FB86" w14:textId="77777777" w:rsidR="00164F3B" w:rsidRPr="00A77938" w:rsidRDefault="00164F3B" w:rsidP="00164F3B">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162E2E9B" w14:textId="77777777" w:rsidR="00164F3B" w:rsidRPr="00A77938" w:rsidRDefault="00164F3B" w:rsidP="00164F3B">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042E17">
        <w:rPr>
          <w:rStyle w:val="Emphasis"/>
          <w:highlight w:val="green"/>
        </w:rPr>
        <w:t>began seven years ago</w:t>
      </w:r>
      <w:r w:rsidRPr="00A77938">
        <w:rPr>
          <w:rStyle w:val="StyleUnderline"/>
        </w:rPr>
        <w:t xml:space="preserve">. At least 42 companies had no known government funding. </w:t>
      </w:r>
    </w:p>
    <w:p w14:paraId="04BEAB95" w14:textId="77777777" w:rsidR="00164F3B" w:rsidRPr="00A77938" w:rsidRDefault="00164F3B" w:rsidP="00164F3B">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21C91A3E" w14:textId="77777777" w:rsidR="00164F3B" w:rsidRPr="00680538" w:rsidRDefault="00164F3B" w:rsidP="00164F3B">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3B008F52" w14:textId="77777777" w:rsidR="00164F3B" w:rsidRPr="006436FC" w:rsidRDefault="00164F3B" w:rsidP="00164F3B">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1F870B9E" w14:textId="77777777" w:rsidR="00164F3B" w:rsidRPr="00230A00" w:rsidRDefault="00164F3B" w:rsidP="00164F3B">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1AD5632C" w14:textId="77777777" w:rsidR="00164F3B" w:rsidRPr="00EE6EBB" w:rsidRDefault="00164F3B" w:rsidP="00164F3B">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pounds of payload into low Earth orbit. The launch sent the Tianqi 11 communications satellite into space.</w:t>
      </w:r>
    </w:p>
    <w:p w14:paraId="074A605C" w14:textId="77777777" w:rsidR="00164F3B" w:rsidRPr="00EE6EBB" w:rsidRDefault="00164F3B" w:rsidP="00164F3B">
      <w:pPr>
        <w:rPr>
          <w:rStyle w:val="Emphasis"/>
        </w:rPr>
      </w:pPr>
      <w:r w:rsidRPr="00C0159B">
        <w:rPr>
          <w:sz w:val="12"/>
        </w:rPr>
        <w:t xml:space="preserve">At first glance, </w:t>
      </w:r>
      <w:r w:rsidRPr="00042E17">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042E17">
        <w:rPr>
          <w:rStyle w:val="Emphasis"/>
          <w:highlight w:val="green"/>
        </w:rPr>
        <w:t>was a commercial rocket</w:t>
      </w:r>
      <w:r w:rsidRPr="00C0159B">
        <w:rPr>
          <w:sz w:val="12"/>
        </w:rPr>
        <w:t xml:space="preserve">—only </w:t>
      </w:r>
      <w:r w:rsidRPr="00EE6EBB">
        <w:rPr>
          <w:rStyle w:val="StyleUnderline"/>
        </w:rPr>
        <w:t xml:space="preserve">the second from a </w:t>
      </w:r>
      <w:r w:rsidRPr="00EE6EBB">
        <w:rPr>
          <w:rStyle w:val="StyleUnderline"/>
        </w:rPr>
        <w:lastRenderedPageBreak/>
        <w:t>Chinese company ever to go into space</w:t>
      </w:r>
      <w:r w:rsidRPr="00C0159B">
        <w:rPr>
          <w:sz w:val="12"/>
        </w:rPr>
        <w:t>. And the launch happened less than three years after the company was founded.</w:t>
      </w:r>
      <w:r w:rsidRPr="00EE6EBB">
        <w:rPr>
          <w:rStyle w:val="Emphasis"/>
        </w:rPr>
        <w:t xml:space="preserve"> The achievement is </w:t>
      </w:r>
      <w:r w:rsidRPr="00042E17">
        <w:rPr>
          <w:rStyle w:val="Emphasis"/>
          <w:highlight w:val="green"/>
        </w:rPr>
        <w:t>a milestone for</w:t>
      </w:r>
      <w:r w:rsidRPr="00EE6EBB">
        <w:rPr>
          <w:rStyle w:val="Emphasis"/>
        </w:rPr>
        <w:t xml:space="preserve"> </w:t>
      </w:r>
      <w:r w:rsidRPr="00042E17">
        <w:rPr>
          <w:rStyle w:val="Emphasis"/>
          <w:highlight w:val="green"/>
        </w:rPr>
        <w:t>China’s</w:t>
      </w:r>
      <w:r w:rsidRPr="00EE6EBB">
        <w:rPr>
          <w:rStyle w:val="Emphasis"/>
        </w:rPr>
        <w:t xml:space="preserve"> fledgling—but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4B5F66F0" w14:textId="77777777" w:rsidR="00164F3B" w:rsidRPr="00EE6EBB" w:rsidRDefault="00164F3B" w:rsidP="00164F3B">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25FCE3E6" w14:textId="77777777" w:rsidR="00164F3B" w:rsidRPr="00C0159B" w:rsidRDefault="00164F3B" w:rsidP="00164F3B">
      <w:pPr>
        <w:rPr>
          <w:sz w:val="12"/>
        </w:rPr>
      </w:pPr>
      <w:r w:rsidRPr="00C0159B">
        <w:rPr>
          <w:sz w:val="12"/>
        </w:rPr>
        <w:t>“</w:t>
      </w:r>
      <w:r w:rsidRPr="00C40E9F">
        <w:rPr>
          <w:rStyle w:val="StyleUnderline"/>
          <w:highlight w:val="green"/>
        </w:rPr>
        <w:t>The state is really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C40E9F">
        <w:rPr>
          <w:rStyle w:val="StyleUnderline"/>
          <w:highlight w:val="green"/>
        </w:rPr>
        <w:t>But it’s not</w:t>
      </w:r>
      <w:r w:rsidRPr="00EE6EBB">
        <w:rPr>
          <w:rStyle w:val="StyleUnderline"/>
        </w:rPr>
        <w:t xml:space="preserve"> </w:t>
      </w:r>
      <w:r w:rsidRPr="00C40E9F">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71BFB8CE" w14:textId="77777777" w:rsidR="00164F3B" w:rsidRPr="00EE6EBB" w:rsidRDefault="00164F3B" w:rsidP="00164F3B">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A6405">
        <w:rPr>
          <w:rStyle w:val="StyleUnderline"/>
          <w:highlight w:val="green"/>
        </w:rPr>
        <w:t>the commercial industry:</w:t>
      </w:r>
      <w:r w:rsidRPr="00DA6405">
        <w:rPr>
          <w:rStyle w:val="StyleUnderline"/>
        </w:rPr>
        <w:t xml:space="preserve"> we</w:t>
      </w:r>
      <w:r w:rsidRPr="00EE6EBB">
        <w:rPr>
          <w:rStyle w:val="StyleUnderline"/>
        </w:rPr>
        <w:t xml:space="preserve"> </w:t>
      </w:r>
      <w:r w:rsidRPr="00DA6405">
        <w:rPr>
          <w:rStyle w:val="StyleUnderline"/>
          <w:highlight w:val="green"/>
        </w:rPr>
        <w:t>can 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6321B743" w14:textId="77777777" w:rsidR="00164F3B" w:rsidRPr="00EE6EBB" w:rsidRDefault="00164F3B" w:rsidP="00164F3B">
      <w:pPr>
        <w:rPr>
          <w:rStyle w:val="Emphasis"/>
        </w:rPr>
      </w:pPr>
      <w:r w:rsidRPr="00C40E9F">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1F806C12" w14:textId="77777777" w:rsidR="00164F3B" w:rsidRPr="00E9083B" w:rsidRDefault="00164F3B" w:rsidP="00164F3B">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1CBEA324" w14:textId="77777777" w:rsidR="00164F3B" w:rsidRPr="008000DC" w:rsidRDefault="00164F3B" w:rsidP="00164F3B">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5885632F" w14:textId="77777777" w:rsidR="00164F3B" w:rsidRPr="00680538" w:rsidRDefault="00164F3B" w:rsidP="00164F3B">
      <w:pPr>
        <w:rPr>
          <w:rStyle w:val="StyleUnderline"/>
        </w:rPr>
      </w:pPr>
      <w:r w:rsidRPr="00C40E9F">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103AEA61" w14:textId="77777777" w:rsidR="00164F3B" w:rsidRPr="00680538" w:rsidRDefault="00164F3B" w:rsidP="00164F3B">
      <w:pPr>
        <w:rPr>
          <w:rStyle w:val="Emphasis"/>
        </w:rPr>
      </w:pPr>
      <w:r w:rsidRPr="00C40E9F">
        <w:rPr>
          <w:rStyle w:val="Emphasis"/>
          <w:highlight w:val="green"/>
        </w:rPr>
        <w:t>The Russian and U.S.</w:t>
      </w:r>
      <w:r w:rsidRPr="00680538">
        <w:rPr>
          <w:rStyle w:val="Emphasis"/>
        </w:rPr>
        <w:t xml:space="preserve"> space </w:t>
      </w:r>
      <w:r w:rsidRPr="00C40E9F">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lastRenderedPageBreak/>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C40E9F">
        <w:rPr>
          <w:rStyle w:val="Emphasis"/>
          <w:highlight w:val="green"/>
        </w:rPr>
        <w:t>but the absence of any kind 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3F3E38B8" w14:textId="77777777" w:rsidR="00164F3B" w:rsidRPr="00C0159B" w:rsidRDefault="00164F3B" w:rsidP="00164F3B">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Chinese companies are 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5112CE7F" w14:textId="77777777" w:rsidR="00164F3B" w:rsidRPr="00680538" w:rsidRDefault="00164F3B" w:rsidP="00164F3B">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C40E9F">
        <w:rPr>
          <w:rStyle w:val="StyleUnderline"/>
          <w:highlight w:val="green"/>
        </w:rPr>
        <w:t>this may 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5988CE4E" w14:textId="77777777" w:rsidR="00164F3B" w:rsidRPr="00680538" w:rsidRDefault="00164F3B" w:rsidP="00164F3B">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705F5CF3" w14:textId="77777777" w:rsidR="00164F3B" w:rsidRDefault="00164F3B" w:rsidP="00164F3B">
      <w:r>
        <w:t>What is the relationship between China’s space industry development and its Military-Civil Fusion strategy, and how is this affecting the commercial space sector?</w:t>
      </w:r>
    </w:p>
    <w:p w14:paraId="157DD595" w14:textId="77777777" w:rsidR="00164F3B" w:rsidRPr="00680538" w:rsidRDefault="00164F3B" w:rsidP="00164F3B">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34418B">
        <w:rPr>
          <w:rStyle w:val="StyleUnderline"/>
          <w:highlight w:val="green"/>
        </w:rPr>
        <w:t xml:space="preserve">As part of the Military-Civil Fusion strategy, the Chinese government wants to develop </w:t>
      </w:r>
      <w:r w:rsidRPr="0034418B">
        <w:rPr>
          <w:rStyle w:val="Emphasis"/>
          <w:highlight w:val="green"/>
        </w:rPr>
        <w:t xml:space="preserve">specific capabilities </w:t>
      </w:r>
      <w:r w:rsidRPr="0034418B">
        <w:rPr>
          <w:rStyle w:val="StyleUnderline"/>
          <w:highlight w:val="green"/>
        </w:rPr>
        <w:t xml:space="preserve">and emphasize </w:t>
      </w:r>
      <w:r w:rsidRPr="0034418B">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34418B">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17777FFC" w14:textId="77777777" w:rsidR="00164F3B" w:rsidRPr="00680538" w:rsidRDefault="00164F3B" w:rsidP="00164F3B">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C40E9F">
        <w:rPr>
          <w:rStyle w:val="StyleUnderline"/>
          <w:highlight w:val="green"/>
        </w:rPr>
        <w:t xml:space="preserve">will be 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E14504">
        <w:rPr>
          <w:rStyle w:val="Emphasis"/>
          <w:highlight w:val="green"/>
        </w:rPr>
        <w:t>the development of the space industry will</w:t>
      </w:r>
      <w:r w:rsidRPr="00680538">
        <w:rPr>
          <w:rStyle w:val="Emphasis"/>
        </w:rPr>
        <w:t xml:space="preserve"> change as companies adapt their activities </w:t>
      </w:r>
      <w:r w:rsidRPr="00E14504">
        <w:rPr>
          <w:rStyle w:val="Emphasis"/>
          <w:highlight w:val="green"/>
        </w:rPr>
        <w:t xml:space="preserve">to what the government is </w:t>
      </w:r>
      <w:r w:rsidRPr="00E14504">
        <w:rPr>
          <w:rStyle w:val="Emphasis"/>
          <w:highlight w:val="green"/>
        </w:rPr>
        <w:lastRenderedPageBreak/>
        <w:t>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5E75ABA1" w14:textId="77777777" w:rsidR="00164F3B" w:rsidRDefault="00164F3B" w:rsidP="00164F3B">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63462B75" w14:textId="77777777" w:rsidR="00164F3B" w:rsidRPr="0034418B" w:rsidRDefault="00164F3B" w:rsidP="00164F3B">
      <w:pPr>
        <w:pStyle w:val="Heading4"/>
      </w:pPr>
      <w:r>
        <w:t>Scenario one is space militarization:</w:t>
      </w:r>
    </w:p>
    <w:p w14:paraId="15FE1DE5" w14:textId="77777777" w:rsidR="00164F3B" w:rsidRDefault="00164F3B" w:rsidP="00164F3B">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50CD8D5E" w14:textId="77777777" w:rsidR="00164F3B" w:rsidRPr="00C64542" w:rsidRDefault="00164F3B" w:rsidP="00164F3B">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78B52B4F" w14:textId="77777777" w:rsidR="00164F3B" w:rsidRPr="00C64542" w:rsidRDefault="00164F3B" w:rsidP="00164F3B">
      <w:pPr>
        <w:rPr>
          <w:rStyle w:val="StyleUnderline"/>
        </w:rPr>
      </w:pPr>
      <w:r w:rsidRPr="004608F4">
        <w:rPr>
          <w:rStyle w:val="Emphasis"/>
        </w:rPr>
        <w:t>Consider the actions of the United States’ two great-power adversaries when it comes to anti-satellite weapons</w:t>
      </w:r>
      <w:r w:rsidRPr="004608F4">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594B5F92" w14:textId="77777777" w:rsidR="00164F3B" w:rsidRPr="00C64542" w:rsidRDefault="00164F3B" w:rsidP="00164F3B">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3B9E5734" w14:textId="77777777" w:rsidR="00164F3B" w:rsidRPr="00C0159B" w:rsidRDefault="00164F3B" w:rsidP="00164F3B">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448446B3" w14:textId="77777777" w:rsidR="00164F3B" w:rsidRPr="00C64542" w:rsidRDefault="00164F3B" w:rsidP="00164F3B">
      <w:pPr>
        <w:rPr>
          <w:rStyle w:val="Emphasis"/>
        </w:rPr>
      </w:pPr>
      <w:r w:rsidRPr="00C64542">
        <w:rPr>
          <w:rStyle w:val="Emphasis"/>
        </w:rPr>
        <w:t>On the surface, that sounds innocuous. Who, after all, wants an arms race in space?</w:t>
      </w:r>
    </w:p>
    <w:p w14:paraId="21990E95" w14:textId="77777777" w:rsidR="00164F3B" w:rsidRPr="00C64542" w:rsidRDefault="00164F3B" w:rsidP="00164F3B">
      <w:pPr>
        <w:rPr>
          <w:rStyle w:val="StyleUnderline"/>
        </w:rPr>
      </w:pPr>
      <w:r w:rsidRPr="00C0159B">
        <w:rPr>
          <w:sz w:val="12"/>
        </w:rP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4608F4">
        <w:rPr>
          <w:rStyle w:val="StyleUnderline"/>
        </w:rPr>
        <w:t>”</w:t>
      </w:r>
    </w:p>
    <w:p w14:paraId="07D11D89" w14:textId="77777777" w:rsidR="00164F3B" w:rsidRPr="00C0159B" w:rsidRDefault="00164F3B" w:rsidP="00164F3B">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7C66B51B" w14:textId="77777777" w:rsidR="00164F3B" w:rsidRPr="00C64542" w:rsidRDefault="00164F3B" w:rsidP="00164F3B">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0B3ED0B0" w14:textId="77777777" w:rsidR="00164F3B" w:rsidRPr="00AE07B3" w:rsidRDefault="00164F3B" w:rsidP="00164F3B">
      <w:pPr>
        <w:rPr>
          <w:sz w:val="12"/>
          <w:szCs w:val="12"/>
        </w:rPr>
      </w:pPr>
      <w:r w:rsidRPr="00C0159B">
        <w:rPr>
          <w:sz w:val="12"/>
          <w:szCs w:val="12"/>
        </w:rPr>
        <w:t xml:space="preserve">To make matters worse, </w:t>
      </w:r>
      <w:r w:rsidRPr="00AE07B3">
        <w:rPr>
          <w:sz w:val="12"/>
          <w:szCs w:val="12"/>
        </w:rPr>
        <w:t>both countries are also working to deploy space-based—or so-called “on-orbit”—capabilities to attack satellites.</w:t>
      </w:r>
    </w:p>
    <w:p w14:paraId="03D8976E" w14:textId="77777777" w:rsidR="00164F3B" w:rsidRPr="00AE07B3" w:rsidRDefault="00164F3B" w:rsidP="00164F3B">
      <w:pPr>
        <w:rPr>
          <w:rStyle w:val="StyleUnderline"/>
        </w:rPr>
      </w:pPr>
      <w:r w:rsidRPr="00AE07B3">
        <w:rPr>
          <w:sz w:val="12"/>
        </w:rPr>
        <w:t xml:space="preserve">Meanwhile, at the United Nations and other international forums, </w:t>
      </w:r>
      <w:r w:rsidRPr="00AE07B3">
        <w:rPr>
          <w:rStyle w:val="StyleUnderline"/>
        </w:rPr>
        <w:t>China and Russia are pushing the PPWT and advocating for a “no first placement” resolution—saying all governments should commit not to be the first to put weapons in space.</w:t>
      </w:r>
    </w:p>
    <w:p w14:paraId="2735FFE0" w14:textId="77777777" w:rsidR="00164F3B" w:rsidRPr="00AE07B3" w:rsidRDefault="00164F3B" w:rsidP="00164F3B">
      <w:pPr>
        <w:rPr>
          <w:sz w:val="12"/>
          <w:szCs w:val="12"/>
        </w:rPr>
      </w:pPr>
      <w:r w:rsidRPr="00AE07B3">
        <w:rPr>
          <w:sz w:val="12"/>
          <w:szCs w:val="12"/>
        </w:rPr>
        <w:lastRenderedPageBreak/>
        <w:t>Yet more than two years ago, the U.S. Defense Intelligence Agency noted that both China and Russia were already putting in space capabilities that could be used as weapons. The PPWT would thus protect their weapons while tying Washington’s hands.</w:t>
      </w:r>
    </w:p>
    <w:p w14:paraId="5DA5EE98" w14:textId="77777777" w:rsidR="00164F3B" w:rsidRPr="006F58F5" w:rsidRDefault="00164F3B" w:rsidP="00164F3B">
      <w:pPr>
        <w:rPr>
          <w:rStyle w:val="Emphasis"/>
        </w:rPr>
      </w:pPr>
      <w:r w:rsidRPr="00AE07B3">
        <w:rPr>
          <w:rStyle w:val="Emphasis"/>
        </w:rPr>
        <w:t>In a thinly veiled attempt to mask their intentions</w:t>
      </w:r>
      <w:r w:rsidRPr="00AE07B3">
        <w:rPr>
          <w:sz w:val="12"/>
        </w:rPr>
        <w:t xml:space="preserve">, </w:t>
      </w:r>
      <w:r w:rsidRPr="00AE07B3">
        <w:rPr>
          <w:rStyle w:val="StyleUnderline"/>
        </w:rPr>
        <w:t>the</w:t>
      </w:r>
      <w:r w:rsidRPr="006F58F5">
        <w:rPr>
          <w:rStyle w:val="StyleUnderline"/>
        </w:rPr>
        <w:t xml:space="preserv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E14504">
        <w:rPr>
          <w:rStyle w:val="Emphasis"/>
          <w:highlight w:val="green"/>
        </w:rPr>
        <w:t>use</w:t>
      </w:r>
      <w:proofErr w:type="gramEnd"/>
      <w:r w:rsidRPr="00E14504">
        <w:rPr>
          <w:rStyle w:val="Emphasis"/>
          <w:highlight w:val="green"/>
        </w:rPr>
        <w:t xml:space="preserv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41BF1C3A" w14:textId="77777777" w:rsidR="00164F3B" w:rsidRPr="00C0159B" w:rsidRDefault="00164F3B" w:rsidP="00164F3B">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5BAAC332" w14:textId="77777777" w:rsidR="00164F3B" w:rsidRPr="006F58F5" w:rsidRDefault="00164F3B" w:rsidP="00164F3B">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410F451B" w14:textId="77777777" w:rsidR="00164F3B" w:rsidRPr="00AE07B3" w:rsidRDefault="00164F3B" w:rsidP="00164F3B">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 xml:space="preserve">The Kremlin never explained how a fast-moving one-time projectile provided superior inspection benefits compared with the </w:t>
      </w:r>
      <w:r w:rsidRPr="00AE07B3">
        <w:rPr>
          <w:rStyle w:val="StyleUnderline"/>
        </w:rPr>
        <w:t>other Russian satellite flying persistently nearby.</w:t>
      </w:r>
    </w:p>
    <w:p w14:paraId="01DB04E3" w14:textId="77777777" w:rsidR="00164F3B" w:rsidRPr="00AE07B3" w:rsidRDefault="00164F3B" w:rsidP="00164F3B">
      <w:pPr>
        <w:rPr>
          <w:rStyle w:val="Emphasis"/>
        </w:rPr>
      </w:pPr>
      <w:r w:rsidRPr="00AE07B3">
        <w:rPr>
          <w:rStyle w:val="Emphasis"/>
        </w:rPr>
        <w:t>Instead of falling prey to China and Russia’s treaty trap, Washington must urgently work with allies to improve spaced-based military and intelligence capabilities.</w:t>
      </w:r>
    </w:p>
    <w:p w14:paraId="4A573768" w14:textId="77777777" w:rsidR="00164F3B" w:rsidRPr="00AE07B3" w:rsidRDefault="00164F3B" w:rsidP="00164F3B">
      <w:pPr>
        <w:rPr>
          <w:sz w:val="12"/>
          <w:szCs w:val="12"/>
        </w:rPr>
      </w:pPr>
      <w:r w:rsidRPr="00AE07B3">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0EF55A71" w14:textId="77777777" w:rsidR="00164F3B" w:rsidRPr="006F58F5" w:rsidRDefault="00164F3B" w:rsidP="00164F3B">
      <w:pPr>
        <w:rPr>
          <w:rStyle w:val="Emphasis"/>
        </w:rPr>
      </w:pPr>
      <w:r w:rsidRPr="00AE07B3">
        <w:rPr>
          <w:sz w:val="12"/>
        </w:rPr>
        <w:t xml:space="preserve">For starters, </w:t>
      </w:r>
      <w:r w:rsidRPr="00AE07B3">
        <w:rPr>
          <w:rStyle w:val="StyleUnderline"/>
        </w:rPr>
        <w:t>the proposed treaty does not explicitly prohibit the ground-based anti-satellite weapons that China and Russia have</w:t>
      </w:r>
      <w:r w:rsidRPr="006F58F5">
        <w:rPr>
          <w:rStyle w:val="StyleUnderline"/>
        </w:rPr>
        <w:t xml:space="preser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759B5A5E" w14:textId="77777777" w:rsidR="00164F3B" w:rsidRPr="00711B24" w:rsidRDefault="00164F3B" w:rsidP="00164F3B">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63E6C6A0" w14:textId="77777777" w:rsidR="00164F3B" w:rsidRPr="00AE07B3" w:rsidRDefault="00164F3B" w:rsidP="00164F3B">
      <w:pPr>
        <w:rPr>
          <w:rStyle w:val="Emphasis"/>
        </w:rPr>
      </w:pPr>
      <w:r w:rsidRPr="00AE07B3">
        <w:rPr>
          <w:sz w:val="12"/>
        </w:rPr>
        <w:t xml:space="preserve">But then again, </w:t>
      </w:r>
      <w:r w:rsidRPr="00AE07B3">
        <w:rPr>
          <w:rStyle w:val="StyleUnderline"/>
        </w:rPr>
        <w:t>Americans should not be surprised by the PPWT</w:t>
      </w:r>
      <w:r w:rsidRPr="00AE07B3">
        <w:rPr>
          <w:sz w:val="12"/>
        </w:rPr>
        <w:t xml:space="preserve">. </w:t>
      </w:r>
      <w:r w:rsidRPr="00AE07B3">
        <w:rPr>
          <w:rStyle w:val="Emphasis"/>
        </w:rPr>
        <w:t>Moscow habitually seeks to use international arms control treaties to constrain the United States while viewing treaty strictures as optional when they become inconvenient or when the Kremlin sees an opportunity to seize a military advantage.</w:t>
      </w:r>
    </w:p>
    <w:p w14:paraId="275ED958" w14:textId="77777777" w:rsidR="00164F3B" w:rsidRPr="00711B24" w:rsidRDefault="00164F3B" w:rsidP="00164F3B">
      <w:pPr>
        <w:rPr>
          <w:sz w:val="12"/>
        </w:rPr>
      </w:pPr>
      <w:r w:rsidRPr="00AE07B3">
        <w:rPr>
          <w:sz w:val="12"/>
        </w:rPr>
        <w:t xml:space="preserve">For more than a decade before its demise in 2019, </w:t>
      </w:r>
      <w:r w:rsidRPr="00AE07B3">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AE07B3">
        <w:rPr>
          <w:sz w:val="12"/>
        </w:rPr>
        <w:t xml:space="preserve">. </w:t>
      </w:r>
      <w:r w:rsidRPr="00AE07B3">
        <w:rPr>
          <w:rStyle w:val="StyleUnderline"/>
        </w:rPr>
        <w:t>Beijing, for its part, often exhibits an allergy to serious international arms control treaties</w:t>
      </w:r>
      <w:r w:rsidRPr="00AE07B3">
        <w:rPr>
          <w:sz w:val="12"/>
        </w:rPr>
        <w:t>. The willingness of the Chinese Communist Party to support the PPWT is, therefore, cause for some additional</w:t>
      </w:r>
      <w:r w:rsidRPr="00711B24">
        <w:rPr>
          <w:sz w:val="12"/>
        </w:rPr>
        <w:t xml:space="preserve"> reflection in Washington.</w:t>
      </w:r>
    </w:p>
    <w:p w14:paraId="7CC4CA0D" w14:textId="77777777" w:rsidR="00164F3B" w:rsidRPr="006F58F5" w:rsidRDefault="00164F3B" w:rsidP="00164F3B">
      <w:pPr>
        <w:rPr>
          <w:rStyle w:val="Emphasis"/>
        </w:rPr>
      </w:pPr>
      <w:r w:rsidRPr="00711B24">
        <w:rPr>
          <w:sz w:val="12"/>
        </w:rPr>
        <w:lastRenderedPageBreak/>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248840B2" w14:textId="77777777" w:rsidR="00164F3B" w:rsidRPr="00711B24" w:rsidRDefault="00164F3B" w:rsidP="00164F3B">
      <w:pPr>
        <w:rPr>
          <w:sz w:val="12"/>
        </w:rPr>
      </w:pPr>
      <w:r w:rsidRPr="00711B24">
        <w:rPr>
          <w:sz w:val="12"/>
        </w:rP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1A26BCC4" w14:textId="77777777" w:rsidR="00164F3B" w:rsidRPr="006F58F5" w:rsidRDefault="00164F3B" w:rsidP="00164F3B">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5B246559" w14:textId="77777777" w:rsidR="00164F3B" w:rsidRPr="00711B24" w:rsidRDefault="00164F3B" w:rsidP="00164F3B">
      <w:pPr>
        <w:rPr>
          <w:sz w:val="12"/>
          <w:szCs w:val="12"/>
        </w:rPr>
      </w:pPr>
      <w:r w:rsidRPr="00711B24">
        <w:rPr>
          <w:sz w:val="12"/>
          <w:szCs w:val="12"/>
        </w:rPr>
        <w:t>The vote was 164 in favor, including the United States—and a mere 12 opposed.</w:t>
      </w:r>
    </w:p>
    <w:p w14:paraId="1E50DF60" w14:textId="77777777" w:rsidR="00164F3B" w:rsidRPr="00711B24" w:rsidRDefault="00164F3B" w:rsidP="00164F3B">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1F9629C3" w14:textId="77777777" w:rsidR="00164F3B" w:rsidRDefault="00164F3B" w:rsidP="00164F3B">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5ECCE70B" w14:textId="77777777" w:rsidR="00164F3B" w:rsidRDefault="00164F3B" w:rsidP="00164F3B">
      <w:pPr>
        <w:pStyle w:val="Heading4"/>
      </w:pPr>
      <w:r>
        <w:t xml:space="preserve">Sino-Russian space militarization causes nuclear war </w:t>
      </w:r>
    </w:p>
    <w:p w14:paraId="75C87C97" w14:textId="77777777" w:rsidR="00164F3B" w:rsidRPr="00A53569" w:rsidRDefault="00164F3B" w:rsidP="00164F3B">
      <w:proofErr w:type="spellStart"/>
      <w:r>
        <w:rPr>
          <w:rStyle w:val="Style13ptBold"/>
        </w:rPr>
        <w:t>Rogin</w:t>
      </w:r>
      <w:proofErr w:type="spellEnd"/>
      <w:r>
        <w:rPr>
          <w:rStyle w:val="Style13ptBold"/>
        </w:rPr>
        <w:t xml:space="preserve"> 11/30 </w:t>
      </w:r>
      <w:r w:rsidRPr="00A53569">
        <w:t xml:space="preserve">[(Josh, a columnist for the Global Opinions section of The Washington Post. He writes about foreign policy and national security. </w:t>
      </w:r>
      <w:proofErr w:type="spellStart"/>
      <w:r w:rsidRPr="00A53569">
        <w:t>Rogin</w:t>
      </w:r>
      <w:proofErr w:type="spellEnd"/>
      <w:r w:rsidRPr="00A53569">
        <w:t xml:space="preserve">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2760A6C4" w14:textId="77777777" w:rsidR="00164F3B" w:rsidRPr="00A53569" w:rsidRDefault="00164F3B" w:rsidP="00164F3B">
      <w:pPr>
        <w:rPr>
          <w:rStyle w:val="Emphasis"/>
        </w:rPr>
      </w:pPr>
      <w:r w:rsidRPr="00A53569">
        <w:rPr>
          <w:rStyle w:val="StyleUnderline"/>
        </w:rPr>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China tests a new</w:t>
      </w:r>
      <w:r w:rsidRPr="00A53569">
        <w:rPr>
          <w:rStyle w:val="StyleUnderline"/>
        </w:rPr>
        <w:t xml:space="preserve"> </w:t>
      </w:r>
      <w:r w:rsidRPr="00A53569">
        <w:rPr>
          <w:rStyle w:val="StyleUnderline"/>
          <w:highlight w:val="green"/>
        </w:rPr>
        <w:t>hypersonic missile</w:t>
      </w:r>
      <w:r w:rsidRPr="00A53569">
        <w:rPr>
          <w:rStyle w:val="StyleUnderline"/>
        </w:rPr>
        <w:t xml:space="preserve"> (as it did last month), </w:t>
      </w:r>
      <w:r w:rsidRPr="00A53569">
        <w:rPr>
          <w:rStyle w:val="StyleUnderline"/>
          <w:highlight w:val="green"/>
        </w:rPr>
        <w:t>the ongoing arms race in space 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and its adversaries are battling in space every day.</w:t>
      </w:r>
    </w:p>
    <w:p w14:paraId="41EA750F" w14:textId="77777777" w:rsidR="00164F3B" w:rsidRPr="00A53569" w:rsidRDefault="00164F3B" w:rsidP="00164F3B">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5A99A1B4" w14:textId="77777777" w:rsidR="00164F3B" w:rsidRDefault="00164F3B" w:rsidP="00164F3B">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Thompson, the Space Force’s first vice chief of space operations, told me in an interview on the sidelines of the recent Halifax International Security Forum. “</w:t>
      </w:r>
      <w:r w:rsidRPr="00A53569">
        <w:rPr>
          <w:rStyle w:val="Emphasis"/>
          <w:highlight w:val="green"/>
        </w:rPr>
        <w:t>We’re</w:t>
      </w:r>
      <w:r w:rsidRPr="00A53569">
        <w:rPr>
          <w:rStyle w:val="Emphasis"/>
        </w:rPr>
        <w:t xml:space="preserve"> really </w:t>
      </w:r>
      <w:r w:rsidRPr="00A53569">
        <w:rPr>
          <w:rStyle w:val="Emphasis"/>
          <w:highlight w:val="green"/>
        </w:rPr>
        <w:t>at a point now where there’s a whole host of ways that our space systems can be threatened.</w:t>
      </w:r>
      <w:r w:rsidRPr="00A53569">
        <w:rPr>
          <w:highlight w:val="green"/>
        </w:rPr>
        <w:t>”</w:t>
      </w:r>
    </w:p>
    <w:p w14:paraId="52DD6DC0" w14:textId="77777777" w:rsidR="00164F3B" w:rsidRPr="00A53569" w:rsidRDefault="00164F3B" w:rsidP="00164F3B">
      <w:pPr>
        <w:rPr>
          <w:rStyle w:val="StyleUnderline"/>
        </w:rPr>
      </w:pPr>
      <w:r w:rsidRPr="00A53569">
        <w:t>Right now</w:t>
      </w:r>
      <w:r w:rsidRPr="004608F4">
        <w:t xml:space="preserve">, </w:t>
      </w:r>
      <w:r w:rsidRPr="004608F4">
        <w:rPr>
          <w:rStyle w:val="StyleUnderline"/>
        </w:rPr>
        <w:t>Space Force is dealing with what Thompson calls “reversible attacks” on U.S. government satellites</w:t>
      </w:r>
      <w:r w:rsidRPr="004608F4">
        <w:t xml:space="preserve"> (meaning attacks that don’t permanently damage the satellites) </w:t>
      </w:r>
      <w:r w:rsidRPr="004608F4">
        <w:rPr>
          <w:rStyle w:val="StyleUnderline"/>
        </w:rPr>
        <w:t xml:space="preserve">“every single day.” Both China and Russia are regularly attacking U.S. satellites with non-kinetic means, including </w:t>
      </w:r>
      <w:r w:rsidRPr="004608F4">
        <w:rPr>
          <w:rStyle w:val="Emphasis"/>
        </w:rPr>
        <w:t>lasers</w:t>
      </w:r>
      <w:r w:rsidRPr="004608F4">
        <w:rPr>
          <w:rStyle w:val="StyleUnderline"/>
        </w:rPr>
        <w:t xml:space="preserve">, </w:t>
      </w:r>
      <w:r w:rsidRPr="004608F4">
        <w:rPr>
          <w:rStyle w:val="Emphasis"/>
        </w:rPr>
        <w:t>radio frequency jammers</w:t>
      </w:r>
      <w:r w:rsidRPr="004608F4">
        <w:rPr>
          <w:rStyle w:val="StyleUnderline"/>
        </w:rPr>
        <w:t xml:space="preserve"> and </w:t>
      </w:r>
      <w:proofErr w:type="spellStart"/>
      <w:r w:rsidRPr="004608F4">
        <w:rPr>
          <w:rStyle w:val="Emphasis"/>
        </w:rPr>
        <w:t>cyber attacks</w:t>
      </w:r>
      <w:proofErr w:type="spellEnd"/>
      <w:r w:rsidRPr="004608F4">
        <w:rPr>
          <w:rStyle w:val="StyleUnderline"/>
        </w:rPr>
        <w:t>, he said</w:t>
      </w:r>
      <w:r w:rsidRPr="00A53569">
        <w:rPr>
          <w:rStyle w:val="StyleUnderline"/>
        </w:rPr>
        <w:t>.</w:t>
      </w:r>
    </w:p>
    <w:p w14:paraId="13C84627" w14:textId="77777777" w:rsidR="00164F3B" w:rsidRPr="00A53569" w:rsidRDefault="00164F3B" w:rsidP="00164F3B">
      <w:pPr>
        <w:rPr>
          <w:rStyle w:val="StyleUnderline"/>
        </w:rPr>
      </w:pPr>
      <w:r>
        <w:lastRenderedPageBreak/>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05381320" w14:textId="77777777" w:rsidR="00164F3B" w:rsidRPr="00A53569" w:rsidRDefault="00164F3B" w:rsidP="00164F3B">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534254A4" w14:textId="77777777" w:rsidR="00164F3B" w:rsidRPr="00A53569" w:rsidRDefault="00164F3B" w:rsidP="00164F3B">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w:t>
      </w:r>
      <w:proofErr w:type="gramStart"/>
      <w:r>
        <w:t>time</w:t>
      </w:r>
      <w:proofErr w:type="gramEnd"/>
      <w:r>
        <w:t xml:space="preserv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32B60340" w14:textId="77777777" w:rsidR="00164F3B" w:rsidRPr="00A53569" w:rsidRDefault="00164F3B" w:rsidP="00164F3B">
      <w:pPr>
        <w:rPr>
          <w:rStyle w:val="Emphasis"/>
        </w:rPr>
      </w:pPr>
      <w:r w:rsidRPr="004608F4">
        <w:rPr>
          <w:rStyle w:val="StyleUnderline"/>
        </w:rPr>
        <w:t xml:space="preserve">In 2019, Russia deployed a small satellite into an orbit so close to a U.S. “national security satellite” that the U.S. government didn’t know whether it was attacking or not, Thompson said. </w:t>
      </w:r>
      <w:r w:rsidRPr="004608F4">
        <w:rPr>
          <w:rStyle w:val="Emphasis"/>
        </w:rPr>
        <w:t>Then, the Russian satellite backed away and conducted a weapons test. It released</w:t>
      </w:r>
      <w:r w:rsidRPr="00A53569">
        <w:rPr>
          <w:rStyle w:val="Emphasis"/>
        </w:rPr>
        <w:t xml:space="preserve"> a small target and then shot it with a projectile.</w:t>
      </w:r>
    </w:p>
    <w:p w14:paraId="0BA788C4" w14:textId="77777777" w:rsidR="00164F3B" w:rsidRPr="00A53569" w:rsidRDefault="00164F3B" w:rsidP="00164F3B">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35368ADD" w14:textId="77777777" w:rsidR="00164F3B" w:rsidRPr="004608F4" w:rsidRDefault="00164F3B" w:rsidP="00164F3B">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w:t>
      </w:r>
      <w:r w:rsidRPr="004608F4">
        <w:rPr>
          <w:rStyle w:val="StyleUnderline"/>
        </w:rPr>
        <w:t>surpass the United States in capability in space in a few years, he estimated.</w:t>
      </w:r>
    </w:p>
    <w:p w14:paraId="087A1AF4" w14:textId="77777777" w:rsidR="00164F3B" w:rsidRPr="004608F4" w:rsidRDefault="00164F3B" w:rsidP="00164F3B">
      <w:r w:rsidRPr="004608F4">
        <w:t xml:space="preserve">“We are still the best in the world, clearly in terms of capability. </w:t>
      </w:r>
      <w:r w:rsidRPr="004608F4">
        <w:rPr>
          <w:rStyle w:val="StyleUnderline"/>
        </w:rPr>
        <w:t>They're catching up quickly,” he said. “We should be concerned by the end of this decade if we don't adapt.”</w:t>
      </w:r>
    </w:p>
    <w:p w14:paraId="4F68ADE0" w14:textId="77777777" w:rsidR="00164F3B" w:rsidRPr="00A53569" w:rsidRDefault="00164F3B" w:rsidP="00164F3B">
      <w:pPr>
        <w:rPr>
          <w:rStyle w:val="StyleUnderline"/>
        </w:rPr>
      </w:pPr>
      <w:r w:rsidRPr="004608F4">
        <w:t xml:space="preserve">While China is quickly weaponizing space, its government points </w:t>
      </w:r>
      <w:proofErr w:type="gramStart"/>
      <w:r w:rsidRPr="004608F4">
        <w:t>fingers</w:t>
      </w:r>
      <w:proofErr w:type="gramEnd"/>
      <w:r w:rsidRPr="004608F4">
        <w:t xml:space="preserve"> at United States, claiming that Washington is the diplomatic stumbling black. </w:t>
      </w:r>
      <w:r w:rsidRPr="004608F4">
        <w:rPr>
          <w:rStyle w:val="StyleUnderline"/>
        </w:rPr>
        <w:t>There are reports that the Biden administration is reaching out to Beijing to establish new negotiations for a nuclear arms control, as well as international norms for cyberspace and space, but U.S. officials</w:t>
      </w:r>
      <w:r w:rsidRPr="00A53569">
        <w:rPr>
          <w:rStyle w:val="StyleUnderline"/>
        </w:rPr>
        <w:t xml:space="preserve"> say that China won’t meaningfully engage.</w:t>
      </w:r>
    </w:p>
    <w:p w14:paraId="7DE33CCB" w14:textId="77777777" w:rsidR="00164F3B" w:rsidRPr="00A53569" w:rsidRDefault="00164F3B" w:rsidP="00164F3B">
      <w:pPr>
        <w:rPr>
          <w:rStyle w:val="StyleUnderline"/>
        </w:rPr>
      </w:pPr>
      <w:r w:rsidRPr="00A53569">
        <w:rPr>
          <w:rStyle w:val="StyleUnderline"/>
        </w:rPr>
        <w:t xml:space="preserve">The U.S. military is trying to speed up the procurement and deployment of space assets by creating structures like the Space Rapid Capabilities Office and the Space Development Agency, he said. Thompson’s idea is to deploy </w:t>
      </w:r>
      <w:proofErr w:type="gramStart"/>
      <w:r w:rsidRPr="00A53569">
        <w:rPr>
          <w:rStyle w:val="StyleUnderline"/>
        </w:rPr>
        <w:t>a large number of</w:t>
      </w:r>
      <w:proofErr w:type="gramEnd"/>
      <w:r w:rsidRPr="00A53569">
        <w:rPr>
          <w:rStyle w:val="StyleUnderline"/>
        </w:rPr>
        <w:t xml:space="preserve"> relatively low-cost satellites in constellations that increase the resiliency of U.S. space assets if they come under attack.</w:t>
      </w:r>
    </w:p>
    <w:p w14:paraId="11A03075" w14:textId="77777777" w:rsidR="00164F3B" w:rsidRPr="00A53569" w:rsidRDefault="00164F3B" w:rsidP="00164F3B">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w:t>
      </w:r>
      <w:r w:rsidRPr="00A53569">
        <w:rPr>
          <w:rStyle w:val="StyleUnderline"/>
        </w:rPr>
        <w:lastRenderedPageBreak/>
        <w:t xml:space="preserve">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496FC3F5" w14:textId="77777777" w:rsidR="00164F3B" w:rsidRDefault="00164F3B" w:rsidP="00164F3B">
      <w:pPr>
        <w:rPr>
          <w:rStyle w:val="Emphasis"/>
        </w:rPr>
      </w:pPr>
    </w:p>
    <w:p w14:paraId="5FBD6478" w14:textId="77777777" w:rsidR="00164F3B" w:rsidRPr="00A21536" w:rsidRDefault="00164F3B" w:rsidP="00164F3B">
      <w:pPr>
        <w:rPr>
          <w:b/>
          <w:iCs/>
          <w:sz w:val="22"/>
          <w:u w:val="single"/>
          <w:bdr w:val="single" w:sz="8" w:space="0" w:color="auto"/>
        </w:rPr>
      </w:pPr>
    </w:p>
    <w:p w14:paraId="7FC440F5" w14:textId="77777777" w:rsidR="00164F3B" w:rsidRPr="00E268B7" w:rsidRDefault="00164F3B" w:rsidP="00164F3B">
      <w:pPr>
        <w:pStyle w:val="Heading4"/>
        <w:rPr>
          <w:rFonts w:cs="Calibri"/>
          <w:u w:val="single"/>
        </w:rPr>
      </w:pPr>
      <w:r>
        <w:rPr>
          <w:rFonts w:cs="Calibri"/>
        </w:rPr>
        <w:t>N</w:t>
      </w:r>
      <w:r w:rsidRPr="00527F76">
        <w:rPr>
          <w:rFonts w:cs="Calibri"/>
        </w:rPr>
        <w:t xml:space="preserve">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26FCF064" w14:textId="77777777" w:rsidR="00164F3B" w:rsidRPr="00711B24" w:rsidRDefault="00164F3B" w:rsidP="00164F3B">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 xml:space="preserve">[(Steven, Director of the University of Missouri’s Clinical Laboratory Science </w:t>
      </w:r>
      <w:proofErr w:type="gramStart"/>
      <w:r w:rsidRPr="00711B24">
        <w:rPr>
          <w:rStyle w:val="Style13ptBold"/>
          <w:b w:val="0"/>
          <w:bCs/>
          <w:sz w:val="16"/>
          <w:szCs w:val="16"/>
        </w:rPr>
        <w:t>Program</w:t>
      </w:r>
      <w:proofErr w:type="gramEnd"/>
      <w:r w:rsidRPr="00711B24">
        <w:rPr>
          <w:rStyle w:val="Style13ptBold"/>
          <w:b w:val="0"/>
          <w:bCs/>
          <w:sz w:val="16"/>
          <w:szCs w:val="16"/>
        </w:rPr>
        <w:t xml:space="preserve">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large animals </w:t>
      </w:r>
      <w:r w:rsidRPr="006232C5">
        <w:rPr>
          <w:rStyle w:val="Emphasis"/>
          <w:highlight w:val="green"/>
        </w:rPr>
        <w:t>to die</w:t>
      </w:r>
      <w:r w:rsidRPr="006232C5">
        <w:rPr>
          <w:rStyle w:val="StyleUnderline"/>
          <w:szCs w:val="22"/>
        </w:rPr>
        <w:t xml:space="preserve"> from nuclear famine </w:t>
      </w:r>
      <w:r w:rsidRPr="006232C5">
        <w:rPr>
          <w:rStyle w:val="StyleUnderline"/>
          <w:szCs w:val="22"/>
          <w:highlight w:val="green"/>
        </w:rPr>
        <w:t xml:space="preserve">in a </w:t>
      </w:r>
      <w:r w:rsidRPr="006232C5">
        <w:rPr>
          <w:rStyle w:val="Emphasis"/>
          <w:szCs w:val="22"/>
          <w:highlight w:val="green"/>
        </w:rPr>
        <w:t>mass extinction</w:t>
      </w:r>
      <w:r w:rsidRPr="006232C5">
        <w:rPr>
          <w:rStyle w:val="StyleUnderline"/>
        </w:rPr>
        <w:t xml:space="preserve"> event</w:t>
      </w:r>
      <w:r w:rsidRPr="00711B24">
        <w:t xml:space="preserve"> </w:t>
      </w:r>
      <w:proofErr w:type="gramStart"/>
      <w:r w:rsidRPr="00711B24">
        <w:rPr>
          <w:rFonts w:eastAsia="Times New Roman"/>
          <w:sz w:val="12"/>
          <w:szCs w:val="12"/>
        </w:rPr>
        <w:t>similar to</w:t>
      </w:r>
      <w:proofErr w:type="gramEnd"/>
      <w:r w:rsidRPr="00711B24">
        <w:rPr>
          <w:rFonts w:eastAsia="Times New Roman"/>
          <w:sz w:val="12"/>
          <w:szCs w:val="12"/>
        </w:rPr>
        <w:t xml:space="preserve"> the one that wiped out the dinosaurs.</w:t>
      </w:r>
    </w:p>
    <w:p w14:paraId="509EE9B2" w14:textId="77777777" w:rsidR="00164F3B" w:rsidRPr="00711B24" w:rsidRDefault="00164F3B" w:rsidP="00164F3B">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6232C5">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6232C5">
        <w:rPr>
          <w:rStyle w:val="StyleUnderline"/>
          <w:szCs w:val="22"/>
          <w:highlight w:val="green"/>
        </w:rPr>
        <w:t>tens of thousands of</w:t>
      </w:r>
      <w:r w:rsidRPr="006232C5">
        <w:rPr>
          <w:rStyle w:val="StyleUnderline"/>
          <w:szCs w:val="22"/>
        </w:rPr>
        <w:t xml:space="preserve"> square </w:t>
      </w:r>
      <w:r w:rsidRPr="006232C5">
        <w:rPr>
          <w:rStyle w:val="StyleUnderline"/>
          <w:szCs w:val="22"/>
          <w:highlight w:val="green"/>
        </w:rPr>
        <w:t>miles. These</w:t>
      </w:r>
      <w:r w:rsidRPr="006232C5">
        <w:rPr>
          <w:rStyle w:val="StyleUnderline"/>
          <w:szCs w:val="22"/>
        </w:rPr>
        <w:t xml:space="preserve"> mass </w:t>
      </w:r>
      <w:r w:rsidRPr="006232C5">
        <w:rPr>
          <w:rStyle w:val="StyleUnderline"/>
          <w:szCs w:val="22"/>
          <w:highlight w:val="green"/>
        </w:rPr>
        <w:t>fires</w:t>
      </w:r>
      <w:r w:rsidRPr="006232C5">
        <w:rPr>
          <w:rStyle w:val="StyleUnderline"/>
          <w:szCs w:val="22"/>
        </w:rPr>
        <w:t xml:space="preserve">, many of which </w:t>
      </w:r>
      <w:r w:rsidRPr="006232C5">
        <w:rPr>
          <w:rStyle w:val="StyleUnderline"/>
          <w:szCs w:val="22"/>
          <w:highlight w:val="green"/>
        </w:rPr>
        <w:t>would rage over</w:t>
      </w:r>
      <w:r w:rsidRPr="006232C5">
        <w:rPr>
          <w:rStyle w:val="StyleUnderline"/>
          <w:szCs w:val="22"/>
        </w:rPr>
        <w:t xml:space="preserve"> large </w:t>
      </w:r>
      <w:r w:rsidRPr="006232C5">
        <w:rPr>
          <w:rStyle w:val="Emphasis"/>
          <w:highlight w:val="green"/>
        </w:rPr>
        <w:t>cities and industrial areas</w:t>
      </w:r>
      <w:r w:rsidRPr="006232C5">
        <w:rPr>
          <w:rStyle w:val="StyleUnderline"/>
          <w:szCs w:val="22"/>
        </w:rPr>
        <w:t xml:space="preserve">, would release many tens of </w:t>
      </w:r>
      <w:r w:rsidRPr="006232C5">
        <w:rPr>
          <w:rStyle w:val="StyleUnderline"/>
          <w:szCs w:val="22"/>
          <w:highlight w:val="green"/>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7B78226F" w14:textId="77777777" w:rsidR="00164F3B" w:rsidRPr="006232C5" w:rsidRDefault="00164F3B" w:rsidP="00164F3B">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6232C5">
        <w:rPr>
          <w:rStyle w:val="StyleUnderline"/>
          <w:szCs w:val="22"/>
          <w:highlight w:val="green"/>
        </w:rPr>
        <w:t xml:space="preserve">the </w:t>
      </w:r>
      <w:r w:rsidRPr="006232C5">
        <w:rPr>
          <w:rStyle w:val="Emphasis"/>
          <w:highlight w:val="green"/>
        </w:rPr>
        <w:t>most recent</w:t>
      </w:r>
      <w:r w:rsidRPr="006232C5">
        <w:rPr>
          <w:rStyle w:val="Emphasis"/>
        </w:rPr>
        <w:t xml:space="preserve"> peer-reviewed </w:t>
      </w:r>
      <w:r w:rsidRPr="006232C5">
        <w:rPr>
          <w:rStyle w:val="Emphasis"/>
          <w:highlight w:val="green"/>
        </w:rPr>
        <w:t>studies</w:t>
      </w:r>
      <w:r w:rsidRPr="006232C5">
        <w:rPr>
          <w:rStyle w:val="StyleUnderline"/>
          <w:szCs w:val="22"/>
        </w:rPr>
        <w:t xml:space="preserve"> on nuclear winter </w:t>
      </w:r>
      <w:r w:rsidRPr="006232C5">
        <w:rPr>
          <w:rStyle w:val="StyleUnderline"/>
          <w:szCs w:val="22"/>
          <w:highlight w:val="green"/>
        </w:rPr>
        <w:t>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6232C5">
        <w:rPr>
          <w:rStyle w:val="StyleUnderline"/>
          <w:szCs w:val="22"/>
          <w:highlight w:val="green"/>
        </w:rPr>
        <w:t xml:space="preserve">(above cloud level, where it </w:t>
      </w:r>
      <w:r w:rsidRPr="006232C5">
        <w:rPr>
          <w:rStyle w:val="Emphasis"/>
          <w:szCs w:val="22"/>
          <w:highlight w:val="green"/>
        </w:rPr>
        <w:t>could not be rained out</w:t>
      </w:r>
      <w:r w:rsidRPr="006232C5">
        <w:rPr>
          <w:rStyle w:val="StyleUnderline"/>
          <w:szCs w:val="22"/>
        </w:rPr>
        <w:t xml:space="preserve">), but act to keep the smoke in the stratosphere for 10 years or more. </w:t>
      </w:r>
      <w:r w:rsidRPr="006232C5">
        <w:rPr>
          <w:rStyle w:val="StyleUnderline"/>
          <w:szCs w:val="22"/>
          <w:highlight w:val="green"/>
        </w:rPr>
        <w:t>The longevity of the smoke layer would</w:t>
      </w:r>
      <w:r w:rsidRPr="006232C5">
        <w:rPr>
          <w:rStyle w:val="StyleUnderline"/>
          <w:szCs w:val="22"/>
        </w:rPr>
        <w:t xml:space="preserve"> act to greatly </w:t>
      </w:r>
      <w:r w:rsidRPr="006232C5">
        <w:rPr>
          <w:rStyle w:val="StyleUnderline"/>
          <w:szCs w:val="22"/>
          <w:highlight w:val="green"/>
        </w:rPr>
        <w:t>increase the severity of its effects upon the biosphere.</w:t>
      </w:r>
    </w:p>
    <w:p w14:paraId="4ACDF52F" w14:textId="77777777" w:rsidR="00164F3B" w:rsidRPr="00711B24" w:rsidRDefault="00164F3B" w:rsidP="00164F3B">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6232C5">
        <w:rPr>
          <w:rStyle w:val="StyleUnderline"/>
          <w:szCs w:val="22"/>
          <w:highlight w:val="green"/>
        </w:rPr>
        <w:t>Such an enormous 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every day </w:t>
      </w:r>
      <w:r w:rsidRPr="006232C5">
        <w:rPr>
          <w:rStyle w:val="StyleUnderline"/>
          <w:szCs w:val="22"/>
          <w:highlight w:val="green"/>
        </w:rPr>
        <w:t>in</w:t>
      </w:r>
      <w:r w:rsidRPr="006232C5">
        <w:rPr>
          <w:rStyle w:val="StyleUnderline"/>
          <w:szCs w:val="22"/>
        </w:rPr>
        <w:t xml:space="preserve"> the </w:t>
      </w:r>
      <w:r w:rsidRPr="006232C5">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proofErr w:type="gramStart"/>
      <w:r w:rsidRPr="00711B24">
        <w:rPr>
          <w:sz w:val="12"/>
          <w:szCs w:val="22"/>
        </w:rPr>
        <w:t>Nuclear</w:t>
      </w:r>
      <w:proofErr w:type="gramEnd"/>
      <w:r w:rsidRPr="00711B24">
        <w:rPr>
          <w:sz w:val="12"/>
          <w:szCs w:val="22"/>
        </w:rPr>
        <w:t xml:space="preserve"> winter revisited with a modern climate model and current nuclear arsenals: Still catastrophic consequences.]</w:t>
      </w:r>
    </w:p>
    <w:p w14:paraId="5A43E576" w14:textId="77777777" w:rsidR="00164F3B" w:rsidRPr="00711B24" w:rsidRDefault="00164F3B" w:rsidP="00164F3B">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79C6D474" w14:textId="77777777" w:rsidR="00164F3B" w:rsidRPr="00711B24" w:rsidRDefault="00164F3B" w:rsidP="00164F3B">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5BD15841" w14:textId="77777777" w:rsidR="00164F3B" w:rsidRPr="00711B24" w:rsidRDefault="00164F3B" w:rsidP="00164F3B">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6232C5">
        <w:rPr>
          <w:rStyle w:val="StyleUnderline"/>
          <w:szCs w:val="22"/>
          <w:highlight w:val="green"/>
        </w:rPr>
        <w:t xml:space="preserve">famine would ensue in a setting in which 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w:t>
      </w:r>
      <w:proofErr w:type="gramStart"/>
      <w:r w:rsidRPr="006232C5">
        <w:rPr>
          <w:rStyle w:val="StyleUnderline"/>
          <w:szCs w:val="22"/>
        </w:rPr>
        <w:t xml:space="preserve">totally </w:t>
      </w:r>
      <w:r w:rsidRPr="006232C5">
        <w:rPr>
          <w:rStyle w:val="Emphasis"/>
          <w:highlight w:val="green"/>
        </w:rPr>
        <w:t>destroyed</w:t>
      </w:r>
      <w:proofErr w:type="gramEnd"/>
      <w:r w:rsidRPr="006232C5">
        <w:rPr>
          <w:rStyle w:val="StyleUnderline"/>
          <w:szCs w:val="22"/>
          <w:highlight w:val="green"/>
        </w:rPr>
        <w:t xml:space="preserve">, resulting in massive amounts of </w:t>
      </w:r>
      <w:r w:rsidRPr="006232C5">
        <w:rPr>
          <w:rStyle w:val="Emphasis"/>
          <w:highlight w:val="green"/>
        </w:rPr>
        <w:t>chemical and radioactive toxins</w:t>
      </w:r>
      <w:r w:rsidRPr="006232C5">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6232C5">
        <w:rPr>
          <w:rStyle w:val="StyleUnderline"/>
          <w:szCs w:val="22"/>
          <w:highlight w:val="green"/>
        </w:rPr>
        <w:t>that</w:t>
      </w:r>
      <w:r w:rsidRPr="006232C5">
        <w:rPr>
          <w:rStyle w:val="StyleUnderline"/>
          <w:szCs w:val="22"/>
        </w:rPr>
        <w:t xml:space="preserve"> no food and Ice Age temperatures for a decade </w:t>
      </w:r>
      <w:r w:rsidRPr="006232C5">
        <w:rPr>
          <w:rStyle w:val="Emphasis"/>
          <w:highlight w:val="green"/>
        </w:rPr>
        <w:t>would kill most people</w:t>
      </w:r>
      <w:r w:rsidRPr="006232C5">
        <w:rPr>
          <w:rStyle w:val="Emphasis"/>
        </w:rPr>
        <w:t xml:space="preserve"> and animals </w:t>
      </w:r>
      <w:r w:rsidRPr="006232C5">
        <w:rPr>
          <w:rStyle w:val="Emphasis"/>
          <w:highlight w:val="green"/>
        </w:rPr>
        <w:t>on the planet.</w:t>
      </w:r>
      <w:r w:rsidRPr="00711B24">
        <w:rPr>
          <w:rFonts w:eastAsia="Times New Roman"/>
          <w:sz w:val="12"/>
          <w:szCs w:val="22"/>
        </w:rPr>
        <w:t>  Would the few remaining survivors be able to survive in a radioactive, toxic environment?</w:t>
      </w:r>
    </w:p>
    <w:p w14:paraId="0933A808" w14:textId="77777777" w:rsidR="00164F3B" w:rsidRDefault="00164F3B" w:rsidP="00164F3B">
      <w:pPr>
        <w:pStyle w:val="Heading4"/>
      </w:pPr>
      <w:r>
        <w:lastRenderedPageBreak/>
        <w:t xml:space="preserve">Scenario two is hegemony: </w:t>
      </w:r>
    </w:p>
    <w:p w14:paraId="1DC1FC65" w14:textId="77777777" w:rsidR="00164F3B" w:rsidRDefault="00164F3B" w:rsidP="00164F3B">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35FC7F17" w14:textId="77777777" w:rsidR="00164F3B" w:rsidRPr="00E9083B" w:rsidRDefault="00164F3B" w:rsidP="00164F3B">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32A46B60" w14:textId="77777777" w:rsidR="00164F3B" w:rsidRPr="00E9083B" w:rsidRDefault="00164F3B" w:rsidP="00164F3B">
      <w:pPr>
        <w:rPr>
          <w:rStyle w:val="Emphasis"/>
        </w:rPr>
      </w:pPr>
      <w:r w:rsidRPr="00E14504">
        <w:rPr>
          <w:rStyle w:val="StyleUnderline"/>
          <w:highlight w:val="green"/>
        </w:rPr>
        <w:t xml:space="preserve">With China planning an ambitious space </w:t>
      </w:r>
      <w:proofErr w:type="spellStart"/>
      <w:r w:rsidRPr="00E14504">
        <w:rPr>
          <w:rStyle w:val="StyleUnderline"/>
          <w:highlight w:val="green"/>
        </w:rPr>
        <w:t>programme</w:t>
      </w:r>
      <w:proofErr w:type="spellEnd"/>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E14504">
        <w:rPr>
          <w:rStyle w:val="Emphasis"/>
          <w:highlight w:val="green"/>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rsidRPr="00711B24">
        <w:rPr>
          <w:sz w:val="12"/>
        </w:rP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E14504">
        <w:rPr>
          <w:rStyle w:val="Emphasis"/>
          <w:highlight w:val="green"/>
        </w:rPr>
        <w:t xml:space="preserve">responsible </w:t>
      </w:r>
      <w:proofErr w:type="spellStart"/>
      <w:r w:rsidRPr="00E14504">
        <w:rPr>
          <w:rStyle w:val="Emphasis"/>
          <w:highlight w:val="green"/>
        </w:rPr>
        <w:t>behaviour</w:t>
      </w:r>
      <w:proofErr w:type="spellEnd"/>
      <w:r w:rsidRPr="00E14504">
        <w:rPr>
          <w:rStyle w:val="Emphasis"/>
          <w:highlight w:val="green"/>
        </w:rPr>
        <w:t xml:space="preserve"> in space.</w:t>
      </w:r>
    </w:p>
    <w:p w14:paraId="68B8096E" w14:textId="77777777" w:rsidR="00164F3B" w:rsidRPr="00711B24" w:rsidRDefault="00164F3B" w:rsidP="00164F3B">
      <w:pPr>
        <w:rPr>
          <w:sz w:val="12"/>
        </w:rPr>
      </w:pPr>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E14504">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774EACB4" w14:textId="77777777" w:rsidR="00164F3B" w:rsidRPr="00711B24" w:rsidRDefault="00164F3B" w:rsidP="00164F3B">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w:t>
      </w:r>
      <w:r w:rsidRPr="00E9083B">
        <w:rPr>
          <w:rStyle w:val="StyleUnderline"/>
        </w:rPr>
        <w:lastRenderedPageBreak/>
        <w:t xml:space="preserve">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20447D3D" w14:textId="77777777" w:rsidR="00164F3B" w:rsidRPr="00E9083B" w:rsidRDefault="00164F3B" w:rsidP="00164F3B">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7E854CC5" w14:textId="77777777" w:rsidR="00164F3B" w:rsidRPr="00711B24" w:rsidRDefault="00164F3B" w:rsidP="00164F3B">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5ADF29EF" w14:textId="77777777" w:rsidR="00164F3B" w:rsidRPr="00E9083B" w:rsidRDefault="00164F3B" w:rsidP="00164F3B">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w:t>
      </w:r>
      <w:proofErr w:type="gramStart"/>
      <w:r w:rsidRPr="00E9083B">
        <w:rPr>
          <w:rStyle w:val="StyleUnderline"/>
        </w:rPr>
        <w:t>have to</w:t>
      </w:r>
      <w:proofErr w:type="gramEnd"/>
      <w:r w:rsidRPr="00E9083B">
        <w:rPr>
          <w:rStyle w:val="StyleUnderline"/>
        </w:rPr>
        <w:t xml:space="preserve"> invest in technologies that would aid in cleaning up and getting rid of some of the debris. States also need to come together in developing norms, rules of the road, and legally binding and political instruments on large rocket body re-entries.</w:t>
      </w:r>
    </w:p>
    <w:p w14:paraId="3E58A624" w14:textId="77777777" w:rsidR="00164F3B" w:rsidRPr="00E9083B" w:rsidRDefault="00164F3B" w:rsidP="00164F3B">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69EA97A1" w14:textId="77777777" w:rsidR="00164F3B" w:rsidRPr="00711B24" w:rsidRDefault="00164F3B" w:rsidP="00164F3B">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 xml:space="preserve">If we </w:t>
      </w:r>
      <w:proofErr w:type="gramStart"/>
      <w:r w:rsidRPr="00E9083B">
        <w:rPr>
          <w:rStyle w:val="StyleUnderline"/>
        </w:rPr>
        <w:t>have to</w:t>
      </w:r>
      <w:proofErr w:type="gramEnd"/>
      <w:r w:rsidRPr="00E9083B">
        <w:rPr>
          <w:rStyle w:val="StyleUnderlin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67C7F28C" w14:textId="77777777" w:rsidR="00164F3B" w:rsidRDefault="00164F3B" w:rsidP="00164F3B">
      <w:pPr>
        <w:pStyle w:val="Heading4"/>
      </w:pPr>
      <w:r>
        <w:lastRenderedPageBreak/>
        <w:t>Chinese ASAT development emboldens Taiwan invasion – either US doesn’t follow through on its defense commitments, which kills alliances, or it defends Taiwan, which goes nuclear</w:t>
      </w:r>
    </w:p>
    <w:p w14:paraId="7CB0D6BF" w14:textId="77777777" w:rsidR="00164F3B" w:rsidRPr="002F7CCC" w:rsidRDefault="00164F3B" w:rsidP="00164F3B">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272B6130" w14:textId="77777777" w:rsidR="00164F3B" w:rsidRPr="00CD6535" w:rsidRDefault="00164F3B" w:rsidP="00164F3B">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463C3565" w14:textId="77777777" w:rsidR="00164F3B" w:rsidRPr="00CD6535" w:rsidRDefault="00164F3B" w:rsidP="00164F3B">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0ED93E0F" w14:textId="77777777" w:rsidR="00164F3B" w:rsidRPr="00CD6535" w:rsidRDefault="00164F3B" w:rsidP="00164F3B">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3F2E7B2C" w14:textId="77777777" w:rsidR="00164F3B" w:rsidRPr="00CD6535" w:rsidRDefault="00164F3B" w:rsidP="00164F3B">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753829E3" w14:textId="77777777" w:rsidR="00164F3B" w:rsidRPr="00CD6535" w:rsidRDefault="00164F3B" w:rsidP="00164F3B">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06ABE0AE" w14:textId="77777777" w:rsidR="00164F3B" w:rsidRPr="00CD6535" w:rsidRDefault="00164F3B" w:rsidP="00164F3B">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0AD72664" w14:textId="77777777" w:rsidR="00164F3B" w:rsidRPr="00CD6535" w:rsidRDefault="00164F3B" w:rsidP="00164F3B">
      <w:pPr>
        <w:rPr>
          <w:sz w:val="12"/>
        </w:rPr>
      </w:pPr>
      <w:r w:rsidRPr="00CD653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7AE88020" w14:textId="77777777" w:rsidR="00164F3B" w:rsidRPr="00CD6535" w:rsidRDefault="00164F3B" w:rsidP="00164F3B">
      <w:pPr>
        <w:rPr>
          <w:sz w:val="12"/>
        </w:rPr>
      </w:pPr>
      <w:r w:rsidRPr="00CD6535">
        <w:rPr>
          <w:sz w:val="12"/>
        </w:rPr>
        <w:lastRenderedPageBreak/>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44883580" w14:textId="77777777" w:rsidR="00164F3B" w:rsidRPr="00CD6535" w:rsidRDefault="00164F3B" w:rsidP="00164F3B">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38793C4D" w14:textId="77777777" w:rsidR="00164F3B" w:rsidRDefault="00164F3B" w:rsidP="00164F3B">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1E0B36C8" w14:textId="77777777" w:rsidR="00164F3B" w:rsidRDefault="00164F3B" w:rsidP="00164F3B">
      <w:pPr>
        <w:rPr>
          <w:sz w:val="12"/>
        </w:rPr>
      </w:pPr>
    </w:p>
    <w:p w14:paraId="2F416435" w14:textId="77777777" w:rsidR="00164F3B" w:rsidRDefault="00164F3B" w:rsidP="00164F3B">
      <w:pPr>
        <w:pStyle w:val="Heading4"/>
      </w:pPr>
      <w:r>
        <w:t xml:space="preserve">The commercial sector cements </w:t>
      </w:r>
      <w:r>
        <w:rPr>
          <w:u w:val="single"/>
        </w:rPr>
        <w:t>space dominance</w:t>
      </w:r>
      <w:r>
        <w:t xml:space="preserve"> – Chinese success greenlights leadership across the board</w:t>
      </w:r>
    </w:p>
    <w:p w14:paraId="7AAE1F04" w14:textId="77777777" w:rsidR="00164F3B" w:rsidRDefault="00164F3B" w:rsidP="00164F3B">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04E8CD86" w14:textId="77777777" w:rsidR="00164F3B" w:rsidRPr="0034418B" w:rsidRDefault="00164F3B" w:rsidP="00164F3B">
      <w:pPr>
        <w:rPr>
          <w:sz w:val="12"/>
        </w:rPr>
      </w:pPr>
      <w:r w:rsidRPr="008A4586">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w:t>
      </w:r>
      <w:r w:rsidRPr="00006D1F">
        <w:rPr>
          <w:rStyle w:val="StyleUnderline"/>
        </w:rPr>
        <w:lastRenderedPageBreak/>
        <w:t xml:space="preserve">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t xml:space="preserve">. </w:t>
      </w:r>
      <w:proofErr w:type="gramStart"/>
      <w:r w:rsidRPr="008A4586">
        <w:t>Despite the fact that</w:t>
      </w:r>
      <w:proofErr w:type="gramEnd"/>
      <w:r w:rsidRPr="008A4586">
        <w:t xml:space="preserve">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t xml:space="preserve">. That strategy of technological overconfidence inflamed conflict rather than subduing it, and the 7th Cavalry were wiped out at the Battle of the Little Bighorn. The West was </w:t>
      </w:r>
      <w:proofErr w:type="gramStart"/>
      <w:r w:rsidRPr="008A4586">
        <w:t>actually won</w:t>
      </w:r>
      <w:proofErr w:type="gramEnd"/>
      <w:r w:rsidRPr="008A4586">
        <w:t xml:space="preserve">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w:t>
      </w:r>
      <w:r w:rsidRPr="00D00C24">
        <w:rPr>
          <w:rStyle w:val="StyleUnderline"/>
        </w:rPr>
        <w:lastRenderedPageBreak/>
        <w:t xml:space="preserve">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w:t>
      </w:r>
      <w:proofErr w:type="gramStart"/>
      <w:r w:rsidRPr="00D00C24">
        <w:rPr>
          <w:rStyle w:val="StyleUnderline"/>
        </w:rPr>
        <w:t>actually reduces</w:t>
      </w:r>
      <w:proofErr w:type="gramEnd"/>
      <w:r w:rsidRPr="00D00C24">
        <w:rPr>
          <w:rStyle w:val="StyleUnderline"/>
        </w:rPr>
        <w:t xml:space="preserve">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722144E6" w14:textId="77777777" w:rsidR="00164F3B" w:rsidRPr="001A42E6" w:rsidRDefault="00164F3B" w:rsidP="00164F3B">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Pr>
          <w:rFonts w:eastAsiaTheme="minorEastAsia" w:cs="Calibri"/>
          <w:b w:val="0"/>
          <w:bCs w:val="0"/>
          <w:sz w:val="16"/>
          <w:szCs w:val="16"/>
        </w:rPr>
        <w:t>*brackets for ableist language</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015D26BE" w14:textId="77777777" w:rsidR="00164F3B" w:rsidRPr="001A42E6" w:rsidRDefault="00164F3B" w:rsidP="00164F3B">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1"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6DA3EBD0" w14:textId="77777777" w:rsidR="00164F3B" w:rsidRPr="001A42E6" w:rsidRDefault="00164F3B" w:rsidP="00164F3B">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449A6B85" w14:textId="77777777" w:rsidR="00164F3B" w:rsidRPr="001A42E6" w:rsidRDefault="00164F3B" w:rsidP="00164F3B">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731BB457" w14:textId="77777777" w:rsidR="00164F3B" w:rsidRPr="001A42E6" w:rsidRDefault="00164F3B" w:rsidP="00164F3B">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08E26472" w14:textId="77777777" w:rsidR="00164F3B" w:rsidRPr="001A42E6" w:rsidRDefault="00164F3B" w:rsidP="00164F3B">
      <w:pPr>
        <w:spacing w:before="100" w:beforeAutospacing="1" w:after="100" w:afterAutospacing="1"/>
        <w:rPr>
          <w:rStyle w:val="Emphasis"/>
        </w:rPr>
      </w:pPr>
      <w:r w:rsidRPr="001A42E6">
        <w:rPr>
          <w:rStyle w:val="StyleUnderline"/>
          <w:highlight w:val="green"/>
        </w:rPr>
        <w:lastRenderedPageBreak/>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w:t>
      </w:r>
      <w:r w:rsidRPr="00AE07B3">
        <w:rPr>
          <w:rFonts w:eastAsia="Times New Roman"/>
          <w:color w:val="000000"/>
          <w:sz w:val="10"/>
          <w:szCs w:val="22"/>
        </w:rPr>
        <w:t xml:space="preserve">assembled and scaled within the next several years. </w:t>
      </w:r>
      <w:r w:rsidRPr="00AE07B3">
        <w:rPr>
          <w:rStyle w:val="StyleUnderline"/>
        </w:rPr>
        <w:t xml:space="preserve">That will </w:t>
      </w:r>
      <w:r w:rsidRPr="00AE07B3">
        <w:rPr>
          <w:rFonts w:eastAsia="Times New Roman"/>
          <w:color w:val="000000"/>
          <w:sz w:val="10"/>
          <w:szCs w:val="22"/>
        </w:rPr>
        <w:t xml:space="preserve">be the first step to </w:t>
      </w:r>
      <w:r w:rsidRPr="00AE07B3">
        <w:rPr>
          <w:rStyle w:val="StyleUnderline"/>
        </w:rPr>
        <w:t>pushing back against China during the 2020s—a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7034202F" w14:textId="77777777" w:rsidR="00164F3B" w:rsidRPr="001A42E6" w:rsidRDefault="00164F3B" w:rsidP="00164F3B">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1AC3A2D0" w14:textId="77777777" w:rsidR="00164F3B" w:rsidRPr="00711B24" w:rsidRDefault="00164F3B" w:rsidP="00164F3B">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5E49C33A" w14:textId="77777777" w:rsidR="00164F3B" w:rsidRPr="001A42E6" w:rsidRDefault="00164F3B" w:rsidP="00164F3B">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4ED374B7" w14:textId="77777777" w:rsidR="00164F3B" w:rsidRPr="001A42E6" w:rsidRDefault="00164F3B" w:rsidP="00164F3B">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w:t>
      </w:r>
      <w:r w:rsidRPr="00AE07B3">
        <w:rPr>
          <w:rStyle w:val="StyleUnderline"/>
        </w:rPr>
        <w:t>between 2030</w:t>
      </w:r>
      <w:r w:rsidRPr="00AE07B3">
        <w:rPr>
          <w:sz w:val="12"/>
        </w:rPr>
        <w:t xml:space="preserve"> </w:t>
      </w:r>
      <w:r w:rsidRPr="00AE07B3">
        <w:rPr>
          <w:rFonts w:eastAsia="Times New Roman"/>
          <w:color w:val="000000"/>
          <w:sz w:val="12"/>
          <w:szCs w:val="22"/>
        </w:rPr>
        <w:t>and</w:t>
      </w:r>
      <w:r w:rsidRPr="00711B24">
        <w:rPr>
          <w:rFonts w:eastAsia="Times New Roman"/>
          <w:color w:val="000000"/>
          <w:sz w:val="12"/>
          <w:szCs w:val="22"/>
        </w:rPr>
        <w:t xml:space="preserve">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213178DC" w14:textId="77777777" w:rsidR="00164F3B" w:rsidRPr="001A42E6" w:rsidRDefault="00164F3B" w:rsidP="00164F3B">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01F64460" w14:textId="77777777" w:rsidR="00164F3B" w:rsidRPr="001A42E6" w:rsidRDefault="00164F3B" w:rsidP="00164F3B">
      <w:pPr>
        <w:spacing w:before="100" w:beforeAutospacing="1" w:after="100" w:afterAutospacing="1"/>
        <w:rPr>
          <w:rStyle w:val="StyleUnderline"/>
        </w:rPr>
      </w:pPr>
      <w:r w:rsidRPr="00AE07B3">
        <w:rPr>
          <w:rStyle w:val="StyleUnderline"/>
        </w:rPr>
        <w:lastRenderedPageBreak/>
        <w:t xml:space="preserve">Each of </w:t>
      </w:r>
      <w:r w:rsidRPr="001A42E6">
        <w:rPr>
          <w:rStyle w:val="StyleUnderline"/>
          <w:highlight w:val="green"/>
        </w:rPr>
        <w:t>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5FA9D00B" w14:textId="77777777" w:rsidR="00164F3B" w:rsidRPr="00711B24" w:rsidRDefault="00164F3B" w:rsidP="00164F3B">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hyperlink r:id="rId22"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109F268B" w14:textId="77777777" w:rsidR="00164F3B" w:rsidRPr="00711B24" w:rsidRDefault="00164F3B" w:rsidP="00164F3B">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4496663B" w14:textId="77777777" w:rsidR="00164F3B" w:rsidRPr="001A42E6" w:rsidRDefault="00164F3B" w:rsidP="00164F3B">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58DCC710" w14:textId="77777777" w:rsidR="00164F3B" w:rsidRPr="001A42E6" w:rsidRDefault="00164F3B" w:rsidP="00164F3B">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28CDA4A7" w14:textId="77777777" w:rsidR="00164F3B" w:rsidRPr="00711B24" w:rsidRDefault="00164F3B" w:rsidP="00164F3B">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74326D76" w14:textId="77777777" w:rsidR="00164F3B" w:rsidRPr="001A42E6" w:rsidRDefault="00164F3B" w:rsidP="00164F3B">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4D9E3D0E" w14:textId="77777777" w:rsidR="00164F3B" w:rsidRPr="00711B24" w:rsidRDefault="00164F3B" w:rsidP="00164F3B">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4A991F39" w14:textId="77777777" w:rsidR="00164F3B" w:rsidRPr="00711B24" w:rsidRDefault="00164F3B" w:rsidP="00164F3B">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23"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6F4F9F14" w14:textId="77777777" w:rsidR="00164F3B" w:rsidRPr="00711B24" w:rsidRDefault="00164F3B" w:rsidP="00164F3B">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5C96A625" w14:textId="77777777" w:rsidR="00164F3B" w:rsidRPr="00711B24" w:rsidRDefault="00164F3B" w:rsidP="00164F3B">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1A70B83A" w14:textId="77777777" w:rsidR="00164F3B" w:rsidRPr="00711B24" w:rsidRDefault="00164F3B" w:rsidP="00164F3B">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24"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71585A4A" w14:textId="77777777" w:rsidR="00164F3B" w:rsidRPr="00711B24" w:rsidRDefault="00164F3B" w:rsidP="00164F3B">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658CC530" w14:textId="77777777" w:rsidR="00164F3B" w:rsidRPr="00711B24" w:rsidRDefault="00164F3B" w:rsidP="00164F3B">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hyperlink r:id="rId25" w:history="1">
        <w:r w:rsidRPr="001A42E6">
          <w:rPr>
            <w:rFonts w:eastAsia="Times New Roman"/>
            <w:color w:val="111111"/>
            <w:szCs w:val="22"/>
            <w:u w:val="single"/>
          </w:rPr>
          <w:t>nuclear threats</w:t>
        </w:r>
      </w:hyperlink>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6475A976" w14:textId="77777777" w:rsidR="00164F3B" w:rsidRPr="001A42E6" w:rsidRDefault="00164F3B" w:rsidP="00164F3B">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10F30AB5" w14:textId="77777777" w:rsidR="00164F3B" w:rsidRPr="00AE07B3" w:rsidRDefault="00164F3B" w:rsidP="00164F3B">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 xml:space="preserve">the proverbial “leverage” that would have left him with outsized returns on a successful bet would instead </w:t>
      </w:r>
      <w:r w:rsidRPr="00AE07B3">
        <w:rPr>
          <w:rStyle w:val="StyleUnderline"/>
        </w:rPr>
        <w:t>amplify the downside</w:t>
      </w:r>
      <w:r w:rsidRPr="00AE07B3">
        <w:rPr>
          <w:rFonts w:eastAsia="Times New Roman"/>
          <w:color w:val="000000"/>
          <w:sz w:val="14"/>
          <w:szCs w:val="22"/>
        </w:rPr>
        <w:t>, all of which he personally and exclusively signed for. Resulting tensions could very realistically undermine his status and authority, embolden internal challengers, and </w:t>
      </w:r>
      <w:r w:rsidRPr="00AE07B3">
        <w:rPr>
          <w:rFonts w:eastAsia="Times New Roman"/>
          <w:color w:val="111111"/>
          <w:szCs w:val="22"/>
          <w:u w:val="single"/>
        </w:rPr>
        <w:t>weaken the party</w:t>
      </w:r>
      <w:r w:rsidRPr="00AE07B3">
        <w:rPr>
          <w:rFonts w:eastAsia="Times New Roman"/>
          <w:color w:val="000000"/>
          <w:sz w:val="14"/>
          <w:szCs w:val="22"/>
        </w:rPr>
        <w:t xml:space="preserve">. They could also foreseeably drive him to double down on mistakes, especially if those led to—or were made </w:t>
      </w:r>
      <w:proofErr w:type="gramStart"/>
      <w:r w:rsidRPr="00AE07B3">
        <w:rPr>
          <w:rFonts w:eastAsia="Times New Roman"/>
          <w:color w:val="000000"/>
          <w:sz w:val="14"/>
          <w:szCs w:val="22"/>
        </w:rPr>
        <w:t>in the course of</w:t>
      </w:r>
      <w:proofErr w:type="gramEnd"/>
      <w:r w:rsidRPr="00AE07B3">
        <w:rPr>
          <w:rFonts w:eastAsia="Times New Roman"/>
          <w:color w:val="000000"/>
          <w:sz w:val="14"/>
          <w:szCs w:val="22"/>
        </w:rPr>
        <w:t xml:space="preserve">—a kinetic conflict. </w:t>
      </w:r>
      <w:r w:rsidRPr="00AE07B3">
        <w:rPr>
          <w:rStyle w:val="StyleUnderline"/>
        </w:rPr>
        <w:t>Personal survival measures could</w:t>
      </w:r>
      <w:r w:rsidRPr="00AE07B3">
        <w:rPr>
          <w:rFonts w:eastAsia="Times New Roman"/>
          <w:color w:val="000000"/>
          <w:sz w:val="14"/>
          <w:szCs w:val="22"/>
        </w:rPr>
        <w:t xml:space="preserve"> thus rapidly </w:t>
      </w:r>
      <w:r w:rsidRPr="00AE07B3">
        <w:rPr>
          <w:rStyle w:val="StyleUnderline"/>
        </w:rPr>
        <w:t xml:space="preserve">transmute into regional or even </w:t>
      </w:r>
      <w:r w:rsidRPr="00AE07B3">
        <w:rPr>
          <w:rStyle w:val="Emphasis"/>
        </w:rPr>
        <w:t>global threats.</w:t>
      </w:r>
    </w:p>
    <w:p w14:paraId="56EE7860" w14:textId="77777777" w:rsidR="00164F3B" w:rsidRPr="00AE07B3" w:rsidRDefault="00164F3B" w:rsidP="00164F3B">
      <w:pPr>
        <w:spacing w:before="100" w:beforeAutospacing="1" w:after="100" w:afterAutospacing="1"/>
        <w:rPr>
          <w:rFonts w:eastAsia="Times New Roman"/>
          <w:color w:val="000000"/>
          <w:sz w:val="12"/>
          <w:szCs w:val="22"/>
        </w:rPr>
      </w:pPr>
      <w:r w:rsidRPr="00AE07B3">
        <w:rPr>
          <w:rFonts w:eastAsia="Times New Roman"/>
          <w:color w:val="000000"/>
          <w:sz w:val="12"/>
          <w:szCs w:val="22"/>
        </w:rPr>
        <w:t xml:space="preserve">If </w:t>
      </w:r>
      <w:proofErr w:type="gramStart"/>
      <w:r w:rsidRPr="00AE07B3">
        <w:rPr>
          <w:rFonts w:eastAsia="Times New Roman"/>
          <w:color w:val="000000"/>
          <w:sz w:val="12"/>
          <w:szCs w:val="22"/>
        </w:rPr>
        <w:t>Xi</w:t>
      </w:r>
      <w:proofErr w:type="gramEnd"/>
      <w:r w:rsidRPr="00AE07B3">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w:t>
      </w:r>
      <w:r w:rsidRPr="00711B24">
        <w:rPr>
          <w:rFonts w:eastAsia="Times New Roman"/>
          <w:color w:val="000000"/>
          <w:sz w:val="12"/>
          <w:szCs w:val="22"/>
        </w:rPr>
        <w:t xml:space="preserve">.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w:t>
      </w:r>
      <w:r w:rsidRPr="00AE07B3">
        <w:rPr>
          <w:rStyle w:val="StyleUnderline"/>
        </w:rPr>
        <w:t>central organizing principle</w:t>
      </w:r>
      <w:r w:rsidRPr="00AE07B3">
        <w:rPr>
          <w:rFonts w:eastAsia="Times New Roman"/>
          <w:color w:val="000000"/>
          <w:sz w:val="12"/>
          <w:szCs w:val="22"/>
        </w:rPr>
        <w:t xml:space="preserve"> for a variety of U.S. and allied decisions during the next decade with China.</w:t>
      </w:r>
    </w:p>
    <w:p w14:paraId="158CE4AD" w14:textId="77777777" w:rsidR="00164F3B" w:rsidRPr="00AE07B3" w:rsidRDefault="00164F3B" w:rsidP="00164F3B">
      <w:pPr>
        <w:spacing w:before="100" w:beforeAutospacing="1" w:after="100" w:afterAutospacing="1"/>
        <w:rPr>
          <w:rStyle w:val="StyleUnderline"/>
        </w:rPr>
      </w:pPr>
      <w:r w:rsidRPr="00AE07B3">
        <w:rPr>
          <w:rStyle w:val="StyleUnderline"/>
        </w:rPr>
        <w:lastRenderedPageBreak/>
        <w:t>Given these unforgiving dynamics and stakes, implications for U.S. planners are stark: Do whatever remains possible to “peak” for deterrent competition against China by the mid-to-late 2020s, and accept whatever trade-offs are available for doing so.</w:t>
      </w:r>
    </w:p>
    <w:p w14:paraId="592D869B" w14:textId="77777777" w:rsidR="00164F3B" w:rsidRDefault="00164F3B" w:rsidP="00164F3B">
      <w:pPr>
        <w:spacing w:before="100" w:beforeAutospacing="1" w:after="100" w:afterAutospacing="1"/>
        <w:rPr>
          <w:rFonts w:eastAsia="Times New Roman"/>
          <w:color w:val="000000"/>
          <w:sz w:val="12"/>
          <w:szCs w:val="22"/>
        </w:rPr>
      </w:pPr>
      <w:r w:rsidRPr="00AE07B3">
        <w:rPr>
          <w:rStyle w:val="StyleUnderline"/>
        </w:rPr>
        <w:t>Nothing we might theoretically achieve in 2035 and beyond is worth pursuing at the expense of China</w:t>
      </w:r>
      <w:r w:rsidRPr="00AE07B3">
        <w:rPr>
          <w:rFonts w:eastAsia="Times New Roman"/>
          <w:color w:val="000000"/>
          <w:sz w:val="12"/>
          <w:szCs w:val="22"/>
        </w:rPr>
        <w:t>-credible capabilities we can realistically achieve no later than the mid-to</w:t>
      </w:r>
      <w:r w:rsidRPr="00711B24">
        <w:rPr>
          <w:rFonts w:eastAsia="Times New Roman"/>
          <w:color w:val="000000"/>
          <w:sz w:val="12"/>
          <w:szCs w:val="22"/>
        </w:rPr>
        <w:t>-late 2020s.</w:t>
      </w:r>
    </w:p>
    <w:p w14:paraId="4291C645" w14:textId="77777777" w:rsidR="00164F3B" w:rsidRDefault="00164F3B" w:rsidP="00164F3B">
      <w:pPr>
        <w:spacing w:before="100" w:beforeAutospacing="1" w:after="100" w:afterAutospacing="1"/>
        <w:rPr>
          <w:rFonts w:eastAsia="Times New Roman"/>
          <w:color w:val="000000"/>
          <w:sz w:val="12"/>
          <w:szCs w:val="22"/>
        </w:rPr>
      </w:pPr>
    </w:p>
    <w:p w14:paraId="6D70165C" w14:textId="77777777" w:rsidR="00164F3B" w:rsidRDefault="00164F3B" w:rsidP="00164F3B">
      <w:pPr>
        <w:pStyle w:val="Heading4"/>
      </w:pPr>
      <w:r>
        <w:t>Pursuit is inevitable</w:t>
      </w:r>
    </w:p>
    <w:p w14:paraId="0016CAB3" w14:textId="77777777" w:rsidR="00164F3B" w:rsidRPr="00D4243E" w:rsidRDefault="00164F3B" w:rsidP="00164F3B">
      <w:pPr>
        <w:rPr>
          <w:rStyle w:val="Style13ptBold"/>
          <w:b w:val="0"/>
          <w:bCs/>
          <w:sz w:val="16"/>
          <w:szCs w:val="16"/>
        </w:rPr>
      </w:pPr>
      <w:r>
        <w:rPr>
          <w:rStyle w:val="Style13ptBold"/>
        </w:rPr>
        <w:t xml:space="preserve">Wright 20 </w:t>
      </w:r>
      <w:r w:rsidRPr="00D4243E">
        <w:rPr>
          <w:rStyle w:val="Style13ptBold"/>
          <w:b w:val="0"/>
          <w:bCs/>
          <w:sz w:val="16"/>
          <w:szCs w:val="16"/>
        </w:rPr>
        <w:t xml:space="preserve">[(Thomas, </w:t>
      </w:r>
      <w:r w:rsidRPr="00D4243E">
        <w:rPr>
          <w:bCs/>
          <w:szCs w:val="16"/>
        </w:rPr>
        <w:t>director of the Center on the United States and Europe and a senior fellow in the Project on International Order and Strategy at the Brookings Institution, former lecturer at the University of Chicago's Harris School for Public Policy, PhD from Georgetown University and M.Phil. from Cambridge University</w:t>
      </w:r>
      <w:r w:rsidRPr="00D4243E">
        <w:rPr>
          <w:rStyle w:val="Style13ptBold"/>
          <w:b w:val="0"/>
          <w:bCs/>
          <w:sz w:val="16"/>
          <w:szCs w:val="16"/>
        </w:rPr>
        <w:t>) “</w:t>
      </w:r>
      <w:r w:rsidRPr="00D4243E">
        <w:rPr>
          <w:szCs w:val="16"/>
        </w:rPr>
        <w:t>The Folly of Retrenchment:</w:t>
      </w:r>
      <w:r w:rsidRPr="00D4243E">
        <w:rPr>
          <w:b/>
          <w:bCs/>
          <w:szCs w:val="16"/>
        </w:rPr>
        <w:t xml:space="preserve"> </w:t>
      </w:r>
      <w:r w:rsidRPr="00D4243E">
        <w:rPr>
          <w:bCs/>
          <w:szCs w:val="16"/>
        </w:rPr>
        <w:t xml:space="preserve">Why America Can’t Withdraw </w:t>
      </w:r>
      <w:proofErr w:type="gramStart"/>
      <w:r w:rsidRPr="00D4243E">
        <w:rPr>
          <w:bCs/>
          <w:szCs w:val="16"/>
        </w:rPr>
        <w:t>From</w:t>
      </w:r>
      <w:proofErr w:type="gramEnd"/>
      <w:r w:rsidRPr="00D4243E">
        <w:rPr>
          <w:bCs/>
          <w:szCs w:val="16"/>
        </w:rPr>
        <w:t xml:space="preserve"> the World,” Foreign Affairs, 4/2020] JL</w:t>
      </w:r>
    </w:p>
    <w:p w14:paraId="056AF180" w14:textId="77777777" w:rsidR="00164F3B" w:rsidRPr="00D4243E" w:rsidRDefault="00164F3B" w:rsidP="00164F3B">
      <w:pPr>
        <w:rPr>
          <w:sz w:val="12"/>
        </w:rPr>
      </w:pPr>
      <w:r w:rsidRPr="00D4243E">
        <w:rPr>
          <w:sz w:val="12"/>
        </w:rPr>
        <w:t xml:space="preserve">A fifth problem with </w:t>
      </w:r>
      <w:r w:rsidRPr="00D4243E">
        <w:rPr>
          <w:rStyle w:val="Emphasis"/>
          <w:highlight w:val="green"/>
        </w:rPr>
        <w:t>retrenchment</w:t>
      </w:r>
      <w:r w:rsidRPr="00D4243E">
        <w:rPr>
          <w:sz w:val="12"/>
        </w:rPr>
        <w:t xml:space="preserve"> is that it </w:t>
      </w:r>
      <w:r w:rsidRPr="00D4243E">
        <w:rPr>
          <w:rStyle w:val="Emphasis"/>
          <w:highlight w:val="green"/>
        </w:rPr>
        <w:t>lacks domestic support</w:t>
      </w:r>
      <w:r w:rsidRPr="00D4243E">
        <w:rPr>
          <w:rStyle w:val="StyleUnderline"/>
        </w:rPr>
        <w:t>. The American people may favor greater burden sharing, but there is no evidence that they are onboard with a withdrawal from Europe and Asia</w:t>
      </w:r>
      <w:r w:rsidRPr="00D4243E">
        <w:rPr>
          <w:sz w:val="12"/>
        </w:rPr>
        <w:t xml:space="preserve">. As a survey conducted in 2019 by the Chicago Council on Global Affairs found, </w:t>
      </w:r>
      <w:r w:rsidRPr="00D4243E">
        <w:rPr>
          <w:rStyle w:val="StyleUnderline"/>
          <w:highlight w:val="green"/>
        </w:rPr>
        <w:t>seven out of ten</w:t>
      </w:r>
      <w:r w:rsidRPr="00D4243E">
        <w:rPr>
          <w:rStyle w:val="StyleUnderline"/>
        </w:rPr>
        <w:t xml:space="preserve"> Americans </w:t>
      </w:r>
      <w:r w:rsidRPr="00D4243E">
        <w:rPr>
          <w:rStyle w:val="StyleUnderline"/>
          <w:highlight w:val="green"/>
        </w:rPr>
        <w:t>believe</w:t>
      </w:r>
      <w:r w:rsidRPr="00D4243E">
        <w:rPr>
          <w:rStyle w:val="StyleUnderline"/>
        </w:rPr>
        <w:t xml:space="preserve"> that maintaining </w:t>
      </w:r>
      <w:r w:rsidRPr="00D4243E">
        <w:rPr>
          <w:rStyle w:val="StyleUnderline"/>
          <w:highlight w:val="green"/>
        </w:rPr>
        <w:t xml:space="preserve">military </w:t>
      </w:r>
      <w:r w:rsidRPr="00AC3730">
        <w:rPr>
          <w:rStyle w:val="StyleUnderline"/>
          <w:highlight w:val="green"/>
        </w:rPr>
        <w:t>superiority m</w:t>
      </w:r>
      <w:r w:rsidRPr="00D4243E">
        <w:rPr>
          <w:rStyle w:val="StyleUnderline"/>
          <w:highlight w:val="green"/>
        </w:rPr>
        <w:t>akes the U</w:t>
      </w:r>
      <w:r w:rsidRPr="00D4243E">
        <w:rPr>
          <w:rStyle w:val="StyleUnderline"/>
        </w:rPr>
        <w:t xml:space="preserve">nited </w:t>
      </w:r>
      <w:r w:rsidRPr="00D4243E">
        <w:rPr>
          <w:rStyle w:val="StyleUnderline"/>
          <w:highlight w:val="green"/>
        </w:rPr>
        <w:t>S</w:t>
      </w:r>
      <w:r w:rsidRPr="00D4243E">
        <w:rPr>
          <w:rStyle w:val="StyleUnderline"/>
        </w:rPr>
        <w:t xml:space="preserve">tates </w:t>
      </w:r>
      <w:r w:rsidRPr="00D4243E">
        <w:rPr>
          <w:rStyle w:val="StyleUnderline"/>
          <w:highlight w:val="green"/>
        </w:rPr>
        <w:t>safer</w:t>
      </w:r>
      <w:r w:rsidRPr="00D4243E">
        <w:rPr>
          <w:rStyle w:val="StyleUnderline"/>
        </w:rPr>
        <w:t>, and almost three-quarters think that alliances contribute to U.S. security</w:t>
      </w:r>
      <w:r w:rsidRPr="00D4243E">
        <w:rPr>
          <w:sz w:val="12"/>
        </w:rPr>
        <w:t xml:space="preserve">. A 2019 Eurasia Group Foundation poll found that over </w:t>
      </w:r>
      <w:r w:rsidRPr="00D4243E">
        <w:rPr>
          <w:rStyle w:val="StyleUnderline"/>
          <w:highlight w:val="green"/>
        </w:rPr>
        <w:t>60 percent</w:t>
      </w:r>
      <w:r w:rsidRPr="00D4243E">
        <w:rPr>
          <w:rStyle w:val="StyleUnderline"/>
        </w:rPr>
        <w:t xml:space="preserve"> of Americans </w:t>
      </w:r>
      <w:r w:rsidRPr="00D4243E">
        <w:rPr>
          <w:rStyle w:val="StyleUnderline"/>
          <w:highlight w:val="green"/>
        </w:rPr>
        <w:t>want to</w:t>
      </w:r>
      <w:r w:rsidRPr="00D4243E">
        <w:rPr>
          <w:rStyle w:val="StyleUnderline"/>
        </w:rPr>
        <w:t xml:space="preserve"> maintain or </w:t>
      </w:r>
      <w:r w:rsidRPr="00D4243E">
        <w:rPr>
          <w:rStyle w:val="StyleUnderline"/>
          <w:highlight w:val="green"/>
        </w:rPr>
        <w:t>increase defense spending</w:t>
      </w:r>
      <w:r w:rsidRPr="00D4243E">
        <w:rPr>
          <w:rStyle w:val="StyleUnderline"/>
        </w:rPr>
        <w:t>. As it became apparent that China and Russia would benefit from</w:t>
      </w:r>
      <w:r w:rsidRPr="00D4243E">
        <w:rPr>
          <w:sz w:val="12"/>
          <w:szCs w:val="12"/>
        </w:rPr>
        <w:t xml:space="preserve"> this shift toward </w:t>
      </w:r>
      <w:r w:rsidRPr="00D4243E">
        <w:rPr>
          <w:rStyle w:val="StyleUnderline"/>
        </w:rPr>
        <w:t>retrenchment, and as the United States’ democratic allies objected to its withdrawal, the domestic political backlash would grow</w:t>
      </w:r>
      <w:r w:rsidRPr="00D4243E">
        <w:rPr>
          <w:sz w:val="12"/>
        </w:rPr>
        <w:t xml:space="preserve">. </w:t>
      </w:r>
      <w:r w:rsidRPr="00D4243E">
        <w:rPr>
          <w:rStyle w:val="StyleUnderline"/>
          <w:highlight w:val="green"/>
        </w:rPr>
        <w:t xml:space="preserve">One </w:t>
      </w:r>
      <w:r w:rsidRPr="00AC3730">
        <w:rPr>
          <w:rStyle w:val="StyleUnderline"/>
          <w:highlight w:val="green"/>
        </w:rPr>
        <w:t xml:space="preserve">result could be </w:t>
      </w:r>
      <w:r w:rsidRPr="00D4243E">
        <w:rPr>
          <w:rStyle w:val="StyleUnderline"/>
          <w:highlight w:val="green"/>
        </w:rPr>
        <w:t>a prolonged</w:t>
      </w:r>
      <w:r w:rsidRPr="00D4243E">
        <w:rPr>
          <w:rStyle w:val="StyleUnderline"/>
        </w:rPr>
        <w:t xml:space="preserve"> foreign policy </w:t>
      </w:r>
      <w:r w:rsidRPr="00D4243E">
        <w:rPr>
          <w:rStyle w:val="StyleUnderline"/>
          <w:highlight w:val="green"/>
        </w:rPr>
        <w:t>debate that would cause the U</w:t>
      </w:r>
      <w:r w:rsidRPr="00D4243E">
        <w:rPr>
          <w:rStyle w:val="StyleUnderline"/>
        </w:rPr>
        <w:t xml:space="preserve">nited </w:t>
      </w:r>
      <w:r w:rsidRPr="00D4243E">
        <w:rPr>
          <w:rStyle w:val="StyleUnderline"/>
          <w:highlight w:val="green"/>
        </w:rPr>
        <w:t>S</w:t>
      </w:r>
      <w:r w:rsidRPr="00D4243E">
        <w:rPr>
          <w:rStyle w:val="StyleUnderline"/>
        </w:rPr>
        <w:t>tates t</w:t>
      </w:r>
      <w:r w:rsidRPr="00D4243E">
        <w:rPr>
          <w:rStyle w:val="StyleUnderline"/>
          <w:highlight w:val="green"/>
        </w:rPr>
        <w:t xml:space="preserve">o </w:t>
      </w:r>
      <w:r w:rsidRPr="00D4243E">
        <w:rPr>
          <w:rStyle w:val="Emphasis"/>
          <w:highlight w:val="green"/>
        </w:rPr>
        <w:t>oscillate between retrenchment and reengagement</w:t>
      </w:r>
      <w:r w:rsidRPr="00D4243E">
        <w:rPr>
          <w:rStyle w:val="StyleUnderline"/>
          <w:highlight w:val="green"/>
        </w:rPr>
        <w:t>, creating uncertainty</w:t>
      </w:r>
      <w:r w:rsidRPr="00D4243E">
        <w:rPr>
          <w:rStyle w:val="StyleUnderline"/>
        </w:rPr>
        <w:t xml:space="preserve"> about its commitments </w:t>
      </w:r>
      <w:r w:rsidRPr="00D4243E">
        <w:rPr>
          <w:rStyle w:val="StyleUnderline"/>
          <w:highlight w:val="green"/>
        </w:rPr>
        <w:t>and</w:t>
      </w:r>
      <w:r w:rsidRPr="00D4243E">
        <w:rPr>
          <w:rStyle w:val="StyleUnderline"/>
        </w:rPr>
        <w:t xml:space="preserve"> thus </w:t>
      </w:r>
      <w:r w:rsidRPr="00D4243E">
        <w:rPr>
          <w:rStyle w:val="Emphasis"/>
          <w:highlight w:val="green"/>
        </w:rPr>
        <w:t>raising the risk of miscalc</w:t>
      </w:r>
      <w:r w:rsidRPr="00D4243E">
        <w:rPr>
          <w:rStyle w:val="Emphasis"/>
        </w:rPr>
        <w:t>ulation by Washington, its allies, or its rivals</w:t>
      </w:r>
      <w:r w:rsidRPr="00D4243E">
        <w:rPr>
          <w:sz w:val="12"/>
        </w:rPr>
        <w:t>.</w:t>
      </w:r>
    </w:p>
    <w:p w14:paraId="72BF5F04" w14:textId="77777777" w:rsidR="00164F3B" w:rsidRPr="00711B24" w:rsidRDefault="00164F3B" w:rsidP="00164F3B">
      <w:pPr>
        <w:spacing w:before="100" w:beforeAutospacing="1" w:after="100" w:afterAutospacing="1"/>
        <w:rPr>
          <w:rFonts w:eastAsia="Times New Roman"/>
          <w:color w:val="000000"/>
          <w:sz w:val="12"/>
          <w:szCs w:val="22"/>
        </w:rPr>
      </w:pPr>
    </w:p>
    <w:p w14:paraId="32AD07B2" w14:textId="77777777" w:rsidR="00164F3B" w:rsidRDefault="00164F3B" w:rsidP="00164F3B"/>
    <w:p w14:paraId="330D0704" w14:textId="77777777" w:rsidR="00164F3B" w:rsidRDefault="00164F3B" w:rsidP="00164F3B">
      <w:pPr>
        <w:pStyle w:val="Heading3"/>
      </w:pPr>
      <w:r>
        <w:lastRenderedPageBreak/>
        <w:t>1AC – Framing</w:t>
      </w:r>
    </w:p>
    <w:p w14:paraId="15D2E5A5" w14:textId="77777777" w:rsidR="00164F3B" w:rsidRPr="00A355C6" w:rsidRDefault="00164F3B" w:rsidP="00164F3B">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r>
        <w:rPr>
          <w:rFonts w:eastAsiaTheme="majorEastAsia"/>
          <w:b/>
          <w:bCs/>
          <w:color w:val="000000" w:themeColor="text1"/>
          <w:sz w:val="26"/>
          <w:szCs w:val="26"/>
        </w:rPr>
        <w:t xml:space="preserve"> – act hedonistic util</w:t>
      </w:r>
    </w:p>
    <w:p w14:paraId="56C09F77" w14:textId="77777777" w:rsidR="00164F3B" w:rsidRPr="00331CE8" w:rsidRDefault="00164F3B" w:rsidP="00164F3B">
      <w:pPr>
        <w:pStyle w:val="ListParagraph"/>
        <w:keepNext/>
        <w:keepLines/>
        <w:numPr>
          <w:ilvl w:val="0"/>
          <w:numId w:val="12"/>
        </w:numPr>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331CE8">
        <w:rPr>
          <w:rFonts w:eastAsiaTheme="majorEastAsia"/>
          <w:b/>
          <w:bCs/>
          <w:color w:val="000000" w:themeColor="text1"/>
          <w:sz w:val="26"/>
          <w:szCs w:val="26"/>
        </w:rPr>
        <w:t xml:space="preserve">leasure and pain are intrinsically valuable. People consistently regard pleasure and pain as good reasons for action, </w:t>
      </w:r>
      <w:proofErr w:type="gramStart"/>
      <w:r w:rsidRPr="00331CE8">
        <w:rPr>
          <w:rFonts w:eastAsiaTheme="majorEastAsia"/>
          <w:b/>
          <w:bCs/>
          <w:color w:val="000000" w:themeColor="text1"/>
          <w:sz w:val="26"/>
          <w:szCs w:val="26"/>
        </w:rPr>
        <w:t>despite the fact that</w:t>
      </w:r>
      <w:proofErr w:type="gramEnd"/>
      <w:r w:rsidRPr="00331CE8">
        <w:rPr>
          <w:rFonts w:eastAsiaTheme="majorEastAsia"/>
          <w:b/>
          <w:bCs/>
          <w:color w:val="000000" w:themeColor="text1"/>
          <w:sz w:val="26"/>
          <w:szCs w:val="26"/>
        </w:rPr>
        <w:t xml:space="preserve"> pleasure doesn’t seem to be instrumentally valuable for anything.</w:t>
      </w:r>
    </w:p>
    <w:p w14:paraId="36B27EBC" w14:textId="77777777" w:rsidR="00164F3B" w:rsidRPr="00A355C6" w:rsidRDefault="00164F3B" w:rsidP="00164F3B">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8B4B85A" w14:textId="77777777" w:rsidR="00164F3B" w:rsidRPr="00A355C6" w:rsidRDefault="00164F3B" w:rsidP="00164F3B">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8114E87" w14:textId="77777777" w:rsidR="00164F3B" w:rsidRPr="00331CE8" w:rsidRDefault="00164F3B" w:rsidP="00164F3B">
      <w:pPr>
        <w:pStyle w:val="ListParagraph"/>
        <w:keepNext/>
        <w:keepLines/>
        <w:numPr>
          <w:ilvl w:val="0"/>
          <w:numId w:val="12"/>
        </w:numPr>
        <w:spacing w:before="40" w:after="0"/>
        <w:outlineLvl w:val="3"/>
        <w:rPr>
          <w:rFonts w:eastAsiaTheme="majorEastAsia"/>
          <w:b/>
          <w:bCs/>
          <w:color w:val="000000" w:themeColor="text1"/>
          <w:sz w:val="26"/>
          <w:szCs w:val="26"/>
        </w:rPr>
      </w:pPr>
      <w:r w:rsidRPr="00331CE8">
        <w:rPr>
          <w:rFonts w:eastAsiaTheme="majorEastAsia"/>
          <w:b/>
          <w:bCs/>
          <w:color w:val="000000" w:themeColor="text1"/>
          <w:sz w:val="26"/>
          <w:szCs w:val="26"/>
        </w:rPr>
        <w:t xml:space="preserve">Moreover, </w:t>
      </w:r>
      <w:r w:rsidRPr="00331CE8">
        <w:rPr>
          <w:rFonts w:eastAsiaTheme="majorEastAsia"/>
          <w:b/>
          <w:bCs/>
          <w:i/>
          <w:color w:val="000000" w:themeColor="text1"/>
          <w:sz w:val="26"/>
          <w:szCs w:val="26"/>
        </w:rPr>
        <w:t>only</w:t>
      </w:r>
      <w:r w:rsidRPr="00331CE8">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5AFE785E" w14:textId="77777777" w:rsidR="00164F3B" w:rsidRPr="00A355C6" w:rsidRDefault="00164F3B" w:rsidP="00164F3B">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F5C9A7E" w14:textId="77777777" w:rsidR="00164F3B" w:rsidRPr="00A355C6" w:rsidRDefault="00164F3B" w:rsidP="00164F3B">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4E9FC6A3" w14:textId="77777777" w:rsidR="00164F3B" w:rsidRPr="00AC3C34" w:rsidRDefault="00164F3B" w:rsidP="00164F3B">
      <w:pPr>
        <w:pStyle w:val="ListParagraph"/>
        <w:keepNext/>
        <w:keepLines/>
        <w:numPr>
          <w:ilvl w:val="0"/>
          <w:numId w:val="12"/>
        </w:numPr>
        <w:spacing w:before="40"/>
        <w:outlineLvl w:val="3"/>
        <w:rPr>
          <w:rFonts w:eastAsia="Yu Gothic Light"/>
          <w:b/>
          <w:bCs/>
          <w:color w:val="000000" w:themeColor="text1"/>
          <w:sz w:val="24"/>
        </w:rPr>
      </w:pPr>
      <w:r w:rsidRPr="00331CE8">
        <w:rPr>
          <w:rFonts w:eastAsia="Yu Gothic Light"/>
          <w:b/>
          <w:bCs/>
          <w:color w:val="000000" w:themeColor="text1"/>
          <w:sz w:val="26"/>
          <w:szCs w:val="26"/>
        </w:rPr>
        <w:lastRenderedPageBreak/>
        <w:t>Moral uncertainty means preventing extinction should be our highest priority.</w:t>
      </w:r>
      <w:r w:rsidRPr="00331CE8">
        <w:rPr>
          <w:rFonts w:eastAsia="Yu Gothic Light"/>
          <w:b/>
          <w:bCs/>
          <w:color w:val="000000" w:themeColor="text1"/>
          <w:szCs w:val="26"/>
        </w:rPr>
        <w:br/>
      </w:r>
      <w:r w:rsidRPr="00331CE8">
        <w:rPr>
          <w:rFonts w:eastAsia="Yu Mincho"/>
          <w:b/>
          <w:color w:val="000000" w:themeColor="text1"/>
          <w:sz w:val="26"/>
        </w:rPr>
        <w:t>Bostrom 12</w:t>
      </w:r>
      <w:r w:rsidRPr="00331CE8">
        <w:rPr>
          <w:rFonts w:eastAsia="Yu Mincho"/>
          <w:color w:val="000000" w:themeColor="text1"/>
          <w:szCs w:val="22"/>
        </w:rPr>
        <w:t xml:space="preserve"> [Nick Bostrom. Faculty of Philosophy &amp; Oxford Martin School University of Oxford. “Existential Risk Prevention as Global Priority.” Global Policy (2012)]</w:t>
      </w:r>
      <w:r w:rsidRPr="00331CE8">
        <w:rPr>
          <w:rFonts w:eastAsia="Yu Mincho"/>
          <w:color w:val="000000" w:themeColor="text1"/>
          <w:szCs w:val="22"/>
        </w:rPr>
        <w:br/>
      </w:r>
      <w:r w:rsidRPr="00331CE8">
        <w:rPr>
          <w:rFonts w:eastAsia="Yu Mincho"/>
          <w:color w:val="000000" w:themeColor="text1"/>
        </w:rPr>
        <w:t>These reflections 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moral uncertainty suggest </w:t>
      </w:r>
      <w:r w:rsidRPr="00331CE8">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331CE8">
        <w:rPr>
          <w:rFonts w:eastAsia="Yu Mincho"/>
          <w:color w:val="000000" w:themeColor="text1"/>
        </w:rPr>
        <w:t>elaborate.¶</w:t>
      </w:r>
      <w:proofErr w:type="gramEnd"/>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present</w:t>
      </w:r>
      <w:r w:rsidRPr="00331CE8">
        <w:rPr>
          <w:rFonts w:eastAsia="Yu Mincho"/>
          <w:b/>
          <w:color w:val="000000" w:themeColor="text1"/>
          <w:sz w:val="24"/>
          <w:u w:val="single"/>
        </w:rPr>
        <w:t xml:space="preserve"> understanding of </w:t>
      </w:r>
      <w:r w:rsidRPr="00331CE8">
        <w:rPr>
          <w:rFonts w:eastAsia="Yu Mincho"/>
          <w:b/>
          <w:color w:val="000000" w:themeColor="text1"/>
          <w:sz w:val="24"/>
          <w:highlight w:val="green"/>
          <w:u w:val="single"/>
        </w:rPr>
        <w:t xml:space="preserve">axiology might </w:t>
      </w:r>
      <w:r w:rsidRPr="00331CE8">
        <w:rPr>
          <w:rFonts w:eastAsia="Yu Mincho"/>
          <w:color w:val="000000" w:themeColor="text1"/>
        </w:rPr>
        <w:t>well</w:t>
      </w:r>
      <w:r w:rsidRPr="00331CE8">
        <w:rPr>
          <w:rFonts w:eastAsia="Yu Mincho"/>
          <w:b/>
          <w:color w:val="000000" w:themeColor="text1"/>
          <w:sz w:val="24"/>
          <w:highlight w:val="green"/>
          <w:u w:val="single"/>
        </w:rPr>
        <w:t xml:space="preserve"> be confused. </w:t>
      </w:r>
      <w:r w:rsidRPr="00331CE8">
        <w:rPr>
          <w:rFonts w:eastAsia="Yu Mincho"/>
          <w:b/>
          <w:color w:val="000000" w:themeColor="text1"/>
          <w:sz w:val="24"/>
          <w:u w:val="single"/>
        </w:rPr>
        <w:t xml:space="preserve">We may not </w:t>
      </w:r>
      <w:r w:rsidRPr="00331CE8">
        <w:rPr>
          <w:rFonts w:eastAsia="Yu Mincho"/>
          <w:color w:val="000000" w:themeColor="text1"/>
        </w:rPr>
        <w:t>now</w:t>
      </w:r>
      <w:r w:rsidRPr="00331CE8">
        <w:rPr>
          <w:rFonts w:eastAsia="Yu Mincho"/>
          <w:b/>
          <w:color w:val="000000" w:themeColor="text1"/>
          <w:sz w:val="24"/>
          <w:u w:val="single"/>
        </w:rPr>
        <w:t xml:space="preserve"> </w:t>
      </w:r>
      <w:r w:rsidRPr="00331CE8">
        <w:rPr>
          <w:rFonts w:eastAsia="Yu Mincho"/>
          <w:color w:val="000000" w:themeColor="text1"/>
        </w:rPr>
        <w:t>know — at least not in concrete detail — what outcomes would count as a big win for humanity; we might not even yet</w:t>
      </w:r>
      <w:r w:rsidRPr="00331CE8">
        <w:rPr>
          <w:rFonts w:eastAsia="Yu Mincho"/>
          <w:b/>
          <w:color w:val="000000" w:themeColor="text1"/>
          <w:sz w:val="24"/>
          <w:u w:val="single"/>
        </w:rPr>
        <w:t xml:space="preserve"> be able to imagine the best ends </w:t>
      </w:r>
      <w:r w:rsidRPr="00331CE8">
        <w:rPr>
          <w:rFonts w:eastAsia="Yu Mincho"/>
          <w:color w:val="000000" w:themeColor="text1"/>
        </w:rPr>
        <w:t>of our journey.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If we are </w:t>
      </w:r>
      <w:r w:rsidRPr="00331CE8">
        <w:rPr>
          <w:rFonts w:eastAsia="Yu Mincho"/>
          <w:color w:val="000000" w:themeColor="text1"/>
        </w:rPr>
        <w:t>indeed</w:t>
      </w:r>
      <w:r w:rsidRPr="00331CE8">
        <w:rPr>
          <w:rFonts w:eastAsia="Yu Mincho"/>
          <w:b/>
          <w:color w:val="000000" w:themeColor="text1"/>
          <w:sz w:val="24"/>
          <w:u w:val="single"/>
        </w:rPr>
        <w:t xml:space="preserve"> </w:t>
      </w:r>
      <w:r w:rsidRPr="00331CE8">
        <w:rPr>
          <w:rFonts w:eastAsia="Yu Mincho"/>
          <w:color w:val="000000" w:themeColor="text1"/>
        </w:rPr>
        <w:t>profoundly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uncertain </w:t>
      </w:r>
      <w:r w:rsidRPr="00331CE8">
        <w:rPr>
          <w:rFonts w:eastAsia="Yu Mincho"/>
          <w:color w:val="000000" w:themeColor="text1"/>
        </w:rPr>
        <w:t>about our ultimate aims,</w:t>
      </w:r>
      <w:r w:rsidRPr="00331CE8">
        <w:rPr>
          <w:rFonts w:eastAsia="Yu Mincho"/>
          <w:b/>
          <w:color w:val="000000" w:themeColor="text1"/>
          <w:sz w:val="24"/>
          <w:u w:val="single"/>
        </w:rPr>
        <w:t xml:space="preserve"> </w:t>
      </w:r>
      <w:r w:rsidRPr="00331CE8">
        <w:rPr>
          <w:rFonts w:eastAsia="Yu Mincho"/>
          <w:color w:val="000000" w:themeColor="text1"/>
        </w:rPr>
        <w:t>then we should recognize 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there is a great</w:t>
      </w:r>
      <w:r w:rsidRPr="00331CE8">
        <w:rPr>
          <w:rFonts w:eastAsia="Yu Mincho"/>
          <w:b/>
          <w:color w:val="000000" w:themeColor="text1"/>
          <w:sz w:val="24"/>
          <w:u w:val="single"/>
        </w:rPr>
        <w:t xml:space="preserve"> </w:t>
      </w:r>
      <w:r w:rsidRPr="00331CE8">
        <w:rPr>
          <w:rFonts w:eastAsia="Yu Mincho"/>
          <w:color w:val="000000" w:themeColor="text1"/>
        </w:rPr>
        <w:t>option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in preserving </w:t>
      </w:r>
      <w:r w:rsidRPr="00331CE8">
        <w:rPr>
          <w:rFonts w:eastAsia="Yu Mincho"/>
          <w:color w:val="000000" w:themeColor="text1"/>
        </w:rPr>
        <w:t>— and ideally improving —</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ability to recognize value and</w:t>
      </w:r>
      <w:r w:rsidRPr="00331CE8">
        <w:rPr>
          <w:rFonts w:eastAsia="Yu Mincho"/>
          <w:color w:val="000000" w:themeColor="text1"/>
          <w:highlight w:val="green"/>
        </w:rPr>
        <w:t xml:space="preserve"> </w:t>
      </w:r>
      <w:r w:rsidRPr="00331CE8">
        <w:rPr>
          <w:rFonts w:eastAsia="Yu Mincho"/>
          <w:color w:val="000000" w:themeColor="text1"/>
        </w:rPr>
        <w:t xml:space="preserve">to </w:t>
      </w:r>
      <w:r w:rsidRPr="00331CE8">
        <w:rPr>
          <w:rFonts w:eastAsia="Yu Mincho"/>
          <w:b/>
          <w:color w:val="000000" w:themeColor="text1"/>
          <w:sz w:val="24"/>
          <w:highlight w:val="green"/>
          <w:u w:val="single"/>
        </w:rPr>
        <w:t xml:space="preserve">steer the future accordingly. Ensuring </w:t>
      </w:r>
      <w:r w:rsidRPr="00331CE8">
        <w:rPr>
          <w:rFonts w:eastAsia="Yu Mincho"/>
          <w:color w:val="000000" w:themeColor="text1"/>
        </w:rPr>
        <w:t>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there will be a future </w:t>
      </w:r>
      <w:r w:rsidRPr="00331CE8">
        <w:rPr>
          <w:rFonts w:eastAsia="Yu Mincho"/>
          <w:color w:val="000000" w:themeColor="text1"/>
        </w:rPr>
        <w:t>version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humanity </w:t>
      </w:r>
      <w:r w:rsidRPr="00331CE8">
        <w:rPr>
          <w:rFonts w:eastAsia="Yu Mincho"/>
          <w:color w:val="000000" w:themeColor="text1"/>
        </w:rPr>
        <w:t>with great powers and a propensity to use them wisely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is </w:t>
      </w:r>
      <w:r w:rsidRPr="00331CE8">
        <w:rPr>
          <w:rFonts w:eastAsia="Yu Mincho"/>
          <w:color w:val="000000" w:themeColor="text1"/>
        </w:rPr>
        <w:t>plausibly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 best way </w:t>
      </w:r>
      <w:r w:rsidRPr="00331CE8">
        <w:rPr>
          <w:rFonts w:eastAsia="Yu Mincho"/>
          <w:color w:val="000000" w:themeColor="text1"/>
        </w:rPr>
        <w:t>available to us</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to increase </w:t>
      </w:r>
      <w:r w:rsidRPr="00331CE8">
        <w:rPr>
          <w:rFonts w:eastAsia="Yu Mincho"/>
          <w:b/>
          <w:color w:val="000000" w:themeColor="text1"/>
          <w:sz w:val="24"/>
          <w:u w:val="single"/>
        </w:rPr>
        <w:t xml:space="preserve">the probability that the </w:t>
      </w:r>
      <w:r w:rsidRPr="00331CE8">
        <w:rPr>
          <w:rFonts w:eastAsia="Yu Mincho"/>
          <w:b/>
          <w:color w:val="000000" w:themeColor="text1"/>
          <w:sz w:val="24"/>
          <w:highlight w:val="green"/>
          <w:u w:val="single"/>
        </w:rPr>
        <w:t xml:space="preserve">future </w:t>
      </w:r>
      <w:r w:rsidRPr="00331CE8">
        <w:rPr>
          <w:rFonts w:eastAsia="Yu Mincho"/>
          <w:b/>
          <w:color w:val="000000" w:themeColor="text1"/>
          <w:sz w:val="24"/>
          <w:u w:val="single"/>
        </w:rPr>
        <w:t xml:space="preserve">will contain </w:t>
      </w:r>
      <w:r w:rsidRPr="00331CE8">
        <w:rPr>
          <w:rFonts w:eastAsia="Yu Mincho"/>
          <w:color w:val="000000" w:themeColor="text1"/>
        </w:rPr>
        <w:t>a lot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w:t>
      </w:r>
      <w:r w:rsidRPr="00331CE8">
        <w:rPr>
          <w:rFonts w:eastAsia="Yu Mincho"/>
          <w:color w:val="000000" w:themeColor="text1"/>
        </w:rPr>
        <w:t>To do this, we must prevent any existential catastrophe</w:t>
      </w:r>
      <w:r w:rsidRPr="00331CE8">
        <w:rPr>
          <w:rFonts w:eastAsia="Yu Mincho"/>
          <w:color w:val="000000" w:themeColor="text1"/>
          <w:sz w:val="24"/>
        </w:rPr>
        <w:t>.</w:t>
      </w:r>
    </w:p>
    <w:p w14:paraId="62944696" w14:textId="77777777" w:rsidR="00164F3B" w:rsidRDefault="00164F3B" w:rsidP="00164F3B">
      <w:pPr>
        <w:pStyle w:val="Heading4"/>
        <w:numPr>
          <w:ilvl w:val="0"/>
          <w:numId w:val="12"/>
        </w:numPr>
        <w:rPr>
          <w:rFonts w:cs="Calibri"/>
        </w:rPr>
      </w:pPr>
      <w:r w:rsidRPr="009F62E9">
        <w:rPr>
          <w:rFonts w:cs="Calibri"/>
          <w:u w:val="single"/>
        </w:rPr>
        <w:t>No act-omission distinction</w:t>
      </w:r>
      <w:r w:rsidRPr="008A12FD">
        <w:rPr>
          <w:rFonts w:cs="Calibri"/>
        </w:rPr>
        <w:t xml:space="preserve"> – choosing to omit is an act itself – governments actively decide not to act so there is no omission</w:t>
      </w:r>
      <w:r>
        <w:rPr>
          <w:rFonts w:cs="Calibri"/>
        </w:rPr>
        <w:t xml:space="preserve">. Also, </w:t>
      </w:r>
      <w:proofErr w:type="gramStart"/>
      <w:r w:rsidRPr="008C2485">
        <w:rPr>
          <w:rFonts w:eastAsia="Calibri" w:cs="Calibri"/>
        </w:rPr>
        <w:t>If</w:t>
      </w:r>
      <w:proofErr w:type="gramEnd"/>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Pr>
          <w:rFonts w:eastAsia="Calibri" w:cs="Calibri"/>
        </w:rPr>
        <w:t xml:space="preserve">is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14:paraId="6D64CD7E" w14:textId="77777777" w:rsidR="00164F3B" w:rsidRPr="009F62E9" w:rsidRDefault="00164F3B" w:rsidP="00164F3B">
      <w:pPr>
        <w:pStyle w:val="Heading4"/>
        <w:numPr>
          <w:ilvl w:val="0"/>
          <w:numId w:val="12"/>
        </w:numPr>
        <w:rPr>
          <w:rFonts w:cs="Calibri"/>
        </w:rPr>
      </w:pPr>
      <w:r w:rsidRPr="008A12FD">
        <w:t xml:space="preserve">Util is a </w:t>
      </w:r>
      <w:r w:rsidRPr="009F62E9">
        <w:rPr>
          <w:u w:val="single"/>
        </w:rPr>
        <w:t>lexical pre-requisite to any other framework</w:t>
      </w:r>
      <w:r w:rsidRPr="008A12FD">
        <w:t>: Threats to life preclude the ability for moral actors to effectively utilize and act upon other moral theories since they are in a constant state of crisis – that inhibits the ideal moral conditions which other theories presuppose</w:t>
      </w:r>
      <w:r>
        <w:t xml:space="preserve">, which turns and outweighs their framework. </w:t>
      </w:r>
    </w:p>
    <w:p w14:paraId="4F2C5548" w14:textId="77777777" w:rsidR="00164F3B" w:rsidRPr="008C2485" w:rsidRDefault="00164F3B" w:rsidP="00164F3B">
      <w:pPr>
        <w:pStyle w:val="Heading4"/>
        <w:numPr>
          <w:ilvl w:val="0"/>
          <w:numId w:val="12"/>
        </w:numPr>
        <w:rPr>
          <w:rFonts w:cs="Calibri"/>
        </w:rPr>
      </w:pPr>
      <w:r w:rsidRPr="009F62E9">
        <w:rPr>
          <w:rFonts w:cs="Calibri"/>
          <w:u w:val="single"/>
        </w:rPr>
        <w:t>Phenomenal introspection</w:t>
      </w:r>
      <w:r w:rsidRPr="008C2485">
        <w:rPr>
          <w:rFonts w:cs="Calibri"/>
        </w:rPr>
        <w:t xml:space="preserve"> --- it’s the most epistemically reliable --- historical moral disagreement over internal conceptions of morality such as race prove the fallibility of non-observational based ethics --- introspection means we value happiness because we can determine that we each value it --- just as I can observe a lemon’s yellowness, we can make those judgements about happiness. </w:t>
      </w:r>
    </w:p>
    <w:p w14:paraId="72D08465" w14:textId="77777777" w:rsidR="00164F3B" w:rsidRDefault="00164F3B" w:rsidP="00164F3B">
      <w:pPr>
        <w:pStyle w:val="Heading4"/>
        <w:numPr>
          <w:ilvl w:val="0"/>
          <w:numId w:val="12"/>
        </w:numPr>
        <w:spacing w:line="276" w:lineRule="auto"/>
        <w:rPr>
          <w:rFonts w:cs="Calibri"/>
          <w:sz w:val="28"/>
        </w:rPr>
      </w:pPr>
      <w:r w:rsidRPr="005853B5">
        <w:rPr>
          <w:rFonts w:cs="Calibri"/>
          <w:sz w:val="28"/>
        </w:rPr>
        <w:t xml:space="preserve">Only consequentialism explains </w:t>
      </w:r>
      <w:r w:rsidRPr="009F62E9">
        <w:rPr>
          <w:rFonts w:cs="Calibri"/>
          <w:sz w:val="28"/>
          <w:u w:val="single"/>
        </w:rPr>
        <w:t>degrees of wrongness</w:t>
      </w:r>
      <w:r w:rsidRPr="005853B5">
        <w:rPr>
          <w:rFonts w:cs="Calibri"/>
          <w:sz w:val="28"/>
        </w:rPr>
        <w:t>—if I break a promise to meet up for lunch, that is not as bad as breaking a promise to take a dying person to the hospital. Only the consequences of breaking the promise explain why the second one is much worse than the first.</w:t>
      </w:r>
    </w:p>
    <w:p w14:paraId="4473FD58" w14:textId="77777777" w:rsidR="00164F3B" w:rsidRDefault="00164F3B" w:rsidP="00164F3B">
      <w:pPr>
        <w:pStyle w:val="Heading4"/>
        <w:numPr>
          <w:ilvl w:val="0"/>
          <w:numId w:val="12"/>
        </w:numPr>
      </w:pPr>
      <w:r w:rsidRPr="00B43B3E">
        <w:rPr>
          <w:rFonts w:cs="Calibri"/>
          <w:u w:val="single"/>
        </w:rPr>
        <w:t>Nothing in the 1AC triggers presumption or permissibility</w:t>
      </w:r>
      <w:r w:rsidRPr="00B43B3E">
        <w:rPr>
          <w:rFonts w:cs="Calibri"/>
        </w:rPr>
        <w:t xml:space="preserve"> – but they should affirm:</w:t>
      </w:r>
    </w:p>
    <w:p w14:paraId="30CAED1D" w14:textId="77777777" w:rsidR="00164F3B" w:rsidRDefault="00164F3B" w:rsidP="00164F3B">
      <w:pPr>
        <w:pStyle w:val="Heading4"/>
        <w:numPr>
          <w:ilvl w:val="1"/>
          <w:numId w:val="12"/>
        </w:numPr>
      </w:pPr>
      <w:r w:rsidRPr="00B43B3E">
        <w:rPr>
          <w:rFonts w:cs="Calibri"/>
        </w:rPr>
        <w:lastRenderedPageBreak/>
        <w:t xml:space="preserve">The skewed 4min 1AR </w:t>
      </w:r>
      <w:proofErr w:type="gramStart"/>
      <w:r w:rsidRPr="00B43B3E">
        <w:rPr>
          <w:rFonts w:cs="Calibri"/>
        </w:rPr>
        <w:t>has to</w:t>
      </w:r>
      <w:proofErr w:type="gramEnd"/>
      <w:r w:rsidRPr="00B43B3E">
        <w:rPr>
          <w:rFonts w:cs="Calibri"/>
        </w:rPr>
        <w:t xml:space="preserve"> answer 7min of offense and hedge against a 6min 2nr collapse, if the neg can’t prove the </w:t>
      </w:r>
      <w:proofErr w:type="spellStart"/>
      <w:r w:rsidRPr="00B43B3E">
        <w:rPr>
          <w:rFonts w:cs="Calibri"/>
        </w:rPr>
        <w:t>aff</w:t>
      </w:r>
      <w:proofErr w:type="spellEnd"/>
      <w:r w:rsidRPr="00B43B3E">
        <w:rPr>
          <w:rFonts w:cs="Calibri"/>
        </w:rPr>
        <w:t xml:space="preserve"> false you should presume its true</w:t>
      </w:r>
    </w:p>
    <w:p w14:paraId="73F74AB2" w14:textId="77777777" w:rsidR="00164F3B" w:rsidRDefault="00164F3B" w:rsidP="00164F3B">
      <w:pPr>
        <w:pStyle w:val="Heading4"/>
        <w:numPr>
          <w:ilvl w:val="1"/>
          <w:numId w:val="12"/>
        </w:numPr>
      </w:pPr>
      <w:r w:rsidRPr="00B43B3E">
        <w:rPr>
          <w:rFonts w:cs="Calibri"/>
        </w:rPr>
        <w:t xml:space="preserve">You presume statements true unless proven false – If I tell you my name is </w:t>
      </w:r>
      <w:proofErr w:type="gramStart"/>
      <w:r w:rsidRPr="00B43B3E">
        <w:rPr>
          <w:rFonts w:cs="Calibri"/>
        </w:rPr>
        <w:t>Jane</w:t>
      </w:r>
      <w:proofErr w:type="gramEnd"/>
      <w:r w:rsidRPr="00B43B3E">
        <w:rPr>
          <w:rFonts w:cs="Calibri"/>
        </w:rPr>
        <w:t xml:space="preserve"> you believe me unless you have evidence to the contrary</w:t>
      </w:r>
    </w:p>
    <w:p w14:paraId="31CAE24F" w14:textId="77777777" w:rsidR="00164F3B" w:rsidRPr="00DE70D9" w:rsidRDefault="00164F3B" w:rsidP="00164F3B">
      <w:pPr>
        <w:pStyle w:val="Heading4"/>
        <w:numPr>
          <w:ilvl w:val="1"/>
          <w:numId w:val="12"/>
        </w:numPr>
      </w:pPr>
      <w:r>
        <w:t>Don’t evaluate presumption or permissibility because there’s always a 1% risk of offense</w:t>
      </w:r>
    </w:p>
    <w:p w14:paraId="4F58C298" w14:textId="77777777" w:rsidR="00164F3B" w:rsidRPr="00AC3C34" w:rsidRDefault="00164F3B" w:rsidP="00164F3B">
      <w:pPr>
        <w:keepNext/>
        <w:keepLines/>
        <w:spacing w:before="40"/>
        <w:outlineLvl w:val="3"/>
        <w:rPr>
          <w:rFonts w:eastAsia="Yu Gothic Light"/>
          <w:b/>
          <w:bCs/>
          <w:color w:val="000000" w:themeColor="text1"/>
          <w:sz w:val="24"/>
        </w:rPr>
      </w:pPr>
    </w:p>
    <w:p w14:paraId="1B2E2F84" w14:textId="77777777" w:rsidR="00164F3B" w:rsidRPr="00F601E6" w:rsidRDefault="00164F3B" w:rsidP="00164F3B"/>
    <w:p w14:paraId="4E050B2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B04972"/>
    <w:multiLevelType w:val="hybridMultilevel"/>
    <w:tmpl w:val="FC725F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BA6D75"/>
    <w:multiLevelType w:val="hybridMultilevel"/>
    <w:tmpl w:val="3F307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4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642C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64F3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42CE"/>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40C0"/>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5F9765"/>
  <w14:defaultImageDpi w14:val="300"/>
  <w15:docId w15:val="{25F21F37-6200-5944-8691-317246E69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64F3B"/>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6642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6642C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6642C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6642CE"/>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164F3B"/>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6642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42CE"/>
  </w:style>
  <w:style w:type="character" w:customStyle="1" w:styleId="Heading1Char">
    <w:name w:val="Heading 1 Char"/>
    <w:aliases w:val="Pocket Char"/>
    <w:basedOn w:val="DefaultParagraphFont"/>
    <w:link w:val="Heading1"/>
    <w:uiPriority w:val="9"/>
    <w:rsid w:val="006642CE"/>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6642CE"/>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6642C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6642C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6642CE"/>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6642CE"/>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6642C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642CE"/>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6642CE"/>
    <w:rPr>
      <w:color w:val="auto"/>
      <w:u w:val="none"/>
    </w:rPr>
  </w:style>
  <w:style w:type="paragraph" w:styleId="DocumentMap">
    <w:name w:val="Document Map"/>
    <w:basedOn w:val="Normal"/>
    <w:link w:val="DocumentMapChar"/>
    <w:uiPriority w:val="99"/>
    <w:semiHidden/>
    <w:unhideWhenUsed/>
    <w:rsid w:val="006642C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642CE"/>
    <w:rPr>
      <w:rFonts w:ascii="Lucida Grande" w:hAnsi="Lucida Grande" w:cs="Lucida Grande"/>
    </w:rPr>
  </w:style>
  <w:style w:type="character" w:customStyle="1" w:styleId="Heading5Char">
    <w:name w:val="Heading 5 Char"/>
    <w:basedOn w:val="DefaultParagraphFont"/>
    <w:link w:val="Heading5"/>
    <w:uiPriority w:val="9"/>
    <w:semiHidden/>
    <w:rsid w:val="00164F3B"/>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164F3B"/>
    <w:rPr>
      <w:b/>
      <w:bCs/>
      <w:color w:val="404040" w:themeColor="text1" w:themeTint="BF"/>
      <w:sz w:val="26"/>
      <w:szCs w:val="26"/>
    </w:rPr>
  </w:style>
  <w:style w:type="character" w:styleId="UnresolvedMention">
    <w:name w:val="Unresolved Mention"/>
    <w:basedOn w:val="DefaultParagraphFont"/>
    <w:uiPriority w:val="99"/>
    <w:semiHidden/>
    <w:unhideWhenUsed/>
    <w:rsid w:val="00164F3B"/>
    <w:rPr>
      <w:color w:val="605E5C"/>
      <w:shd w:val="clear" w:color="auto" w:fill="E1DFDD"/>
    </w:rPr>
  </w:style>
  <w:style w:type="paragraph" w:customStyle="1" w:styleId="Emphasis1">
    <w:name w:val="Emphasis1"/>
    <w:basedOn w:val="Normal"/>
    <w:link w:val="Emphasis"/>
    <w:autoRedefine/>
    <w:uiPriority w:val="20"/>
    <w:qFormat/>
    <w:rsid w:val="00164F3B"/>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164F3B"/>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164F3B"/>
    <w:rPr>
      <w:b/>
      <w:bCs/>
    </w:rPr>
  </w:style>
  <w:style w:type="character" w:customStyle="1" w:styleId="hbold">
    <w:name w:val="hbold"/>
    <w:basedOn w:val="DefaultParagraphFont"/>
    <w:rsid w:val="00164F3B"/>
  </w:style>
  <w:style w:type="paragraph" w:styleId="ListParagraph">
    <w:name w:val="List Paragraph"/>
    <w:aliases w:val="6 font"/>
    <w:basedOn w:val="Normal"/>
    <w:uiPriority w:val="34"/>
    <w:qFormat/>
    <w:rsid w:val="00164F3B"/>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164F3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164F3B"/>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164F3B"/>
    <w:rPr>
      <w:b/>
      <w:bCs/>
      <w:strike w:val="0"/>
      <w:dstrike w:val="0"/>
      <w:sz w:val="24"/>
      <w:u w:val="none"/>
      <w:effect w:val="none"/>
    </w:rPr>
  </w:style>
  <w:style w:type="character" w:customStyle="1" w:styleId="m489902567989944824gmail-style13ptbold">
    <w:name w:val="m_489902567989944824gmail-style13ptbold"/>
    <w:basedOn w:val="DefaultParagraphFont"/>
    <w:rsid w:val="00164F3B"/>
  </w:style>
  <w:style w:type="character" w:customStyle="1" w:styleId="m489902567989944824gmail-styleunderline">
    <w:name w:val="m_489902567989944824gmail-styleunderline"/>
    <w:basedOn w:val="DefaultParagraphFont"/>
    <w:rsid w:val="00164F3B"/>
  </w:style>
  <w:style w:type="character" w:customStyle="1" w:styleId="TitleChar">
    <w:name w:val="Title Char"/>
    <w:aliases w:val="Cites and Cards Char,UNDERLINE Char,Bold Underlined Char,Block Heading Char,title Char,Read This Char"/>
    <w:link w:val="Title"/>
    <w:uiPriority w:val="1"/>
    <w:qFormat/>
    <w:rsid w:val="00164F3B"/>
    <w:rPr>
      <w:bCs/>
      <w:sz w:val="20"/>
      <w:u w:val="single"/>
    </w:rPr>
  </w:style>
  <w:style w:type="paragraph" w:styleId="Title">
    <w:name w:val="Title"/>
    <w:aliases w:val="Cites and Cards,UNDERLINE,Bold Underlined,Block Heading,title,Read This"/>
    <w:basedOn w:val="Normal"/>
    <w:next w:val="Normal"/>
    <w:link w:val="TitleChar"/>
    <w:uiPriority w:val="1"/>
    <w:qFormat/>
    <w:rsid w:val="00164F3B"/>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164F3B"/>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164F3B"/>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nytimes.com/interactive/2019/11/16/world/asia/china-xinjiang-documents.html"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globaltimes.cn/page/202109/1234460.shtml"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s://www.andrewerickson.com/2021/06/quick-look-cmsis-4-6-may-2021-conference-large-scale-amphibious-warfare-in-chinese-military-strategy-taiwan-strait-campaign-focus/"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english.customs.gov.cn/Statics/0aba4bfd-f8ed-477c-9d16-dc3def897b7b.html" TargetMode="Externa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home.treasury.gov/policy-issues/financial-sanctions/recent-actions/20210716_33"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24</Pages>
  <Words>12884</Words>
  <Characters>73440</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86152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3</cp:revision>
  <dcterms:created xsi:type="dcterms:W3CDTF">2022-01-28T18:48:00Z</dcterms:created>
  <dcterms:modified xsi:type="dcterms:W3CDTF">2022-01-28T19:25:00Z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