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D05DD" w14:textId="77777777" w:rsidR="00324EAF" w:rsidRPr="00B4163D" w:rsidRDefault="00324EAF" w:rsidP="00324EAF">
      <w:pPr>
        <w:pStyle w:val="Heading2"/>
      </w:pPr>
      <w:r>
        <w:t>AC</w:t>
      </w:r>
    </w:p>
    <w:p w14:paraId="3EF6BC3D" w14:textId="77777777" w:rsidR="00324EAF" w:rsidRDefault="00324EAF" w:rsidP="00324EAF">
      <w:pPr>
        <w:pStyle w:val="Heading3"/>
      </w:pPr>
      <w:r>
        <w:t>1AC – Plan</w:t>
      </w:r>
    </w:p>
    <w:p w14:paraId="1AA0388B" w14:textId="77777777" w:rsidR="00324EAF" w:rsidRPr="00B4163D" w:rsidRDefault="00324EAF" w:rsidP="00324EAF">
      <w:pPr>
        <w:pStyle w:val="Heading4"/>
      </w:pPr>
      <w:r>
        <w:t xml:space="preserve">Plan: The People’s Republic of China should ban the appropriation of outer space by private entities.  </w:t>
      </w:r>
    </w:p>
    <w:p w14:paraId="0FA5F1CF" w14:textId="77777777" w:rsidR="00324EAF" w:rsidRPr="004F708A" w:rsidRDefault="00324EAF" w:rsidP="00324EAF">
      <w:pPr>
        <w:pStyle w:val="Heading4"/>
      </w:pPr>
      <w:r>
        <w:t xml:space="preserve">Chinese space industrial base is set to </w:t>
      </w:r>
      <w:r>
        <w:rPr>
          <w:u w:val="single"/>
        </w:rPr>
        <w:t>surpass</w:t>
      </w:r>
      <w:r>
        <w:t xml:space="preserve"> the US </w:t>
      </w:r>
    </w:p>
    <w:p w14:paraId="6C3A4659" w14:textId="77777777" w:rsidR="00324EAF" w:rsidRPr="00E60D8F" w:rsidRDefault="00324EAF" w:rsidP="00324EAF">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2A9AE5C" w14:textId="77777777" w:rsidR="00324EAF" w:rsidRPr="00EE6EBB" w:rsidRDefault="00324EAF" w:rsidP="00324EAF">
      <w:pPr>
        <w:rPr>
          <w:rStyle w:val="StyleUnderline"/>
        </w:rPr>
      </w:pPr>
      <w:r w:rsidRPr="00EE6EBB">
        <w:rPr>
          <w:rStyle w:val="StyleUnderline"/>
        </w:rPr>
        <w:t>How did China get here—and why?</w:t>
      </w:r>
    </w:p>
    <w:p w14:paraId="1292B3CD" w14:textId="77777777" w:rsidR="00324EAF" w:rsidRPr="00C0159B" w:rsidRDefault="00324EAF" w:rsidP="00324EAF">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210871AD" w14:textId="77777777" w:rsidR="00324EAF" w:rsidRPr="00B427D5" w:rsidRDefault="00324EAF" w:rsidP="00324EAF">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BFDC825" w14:textId="77777777" w:rsidR="00324EAF" w:rsidRPr="00C0159B" w:rsidRDefault="00324EAF" w:rsidP="00324EAF">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1F42C87" w14:textId="77777777" w:rsidR="00324EAF" w:rsidRPr="00A77938" w:rsidRDefault="00324EAF" w:rsidP="00324EAF">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F5CFEE5" w14:textId="77777777" w:rsidR="00324EAF" w:rsidRPr="00A77938" w:rsidRDefault="00324EAF" w:rsidP="00324EAF">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2DAB9ED0" w14:textId="77777777" w:rsidR="00324EAF" w:rsidRPr="00A77938" w:rsidRDefault="00324EAF" w:rsidP="00324EAF">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BF862B6" w14:textId="77777777" w:rsidR="00324EAF" w:rsidRPr="00A77938" w:rsidRDefault="00324EAF" w:rsidP="00324EAF">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2EFAF17" w14:textId="77777777" w:rsidR="00324EAF" w:rsidRPr="00A77938" w:rsidRDefault="00324EAF" w:rsidP="00324EAF">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1CF06D" w14:textId="77777777" w:rsidR="00324EAF" w:rsidRPr="00A77938" w:rsidRDefault="00324EAF" w:rsidP="00324EAF">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140752B" w14:textId="77777777" w:rsidR="00324EAF" w:rsidRPr="00680538" w:rsidRDefault="00324EAF" w:rsidP="00324EAF">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0DBB7EE" w14:textId="77777777" w:rsidR="00324EAF" w:rsidRPr="006436FC" w:rsidRDefault="00324EAF" w:rsidP="00324EAF">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82BFFF9" w14:textId="77777777" w:rsidR="00324EAF" w:rsidRPr="00230A00" w:rsidRDefault="00324EAF" w:rsidP="00324EAF">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B07DD7B" w14:textId="77777777" w:rsidR="00324EAF" w:rsidRPr="00EE6EBB" w:rsidRDefault="00324EAF" w:rsidP="00324EAF">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57C89258" w14:textId="77777777" w:rsidR="00324EAF" w:rsidRPr="00EE6EBB" w:rsidRDefault="00324EAF" w:rsidP="00324EAF">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4A331EE" w14:textId="77777777" w:rsidR="00324EAF" w:rsidRPr="00EE6EBB" w:rsidRDefault="00324EAF" w:rsidP="00324EAF">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43BF49E2" w14:textId="77777777" w:rsidR="00324EAF" w:rsidRPr="00C0159B" w:rsidRDefault="00324EAF" w:rsidP="00324EAF">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1C823573" w14:textId="77777777" w:rsidR="00324EAF" w:rsidRPr="00EE6EBB" w:rsidRDefault="00324EAF" w:rsidP="00324EAF">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A494828" w14:textId="77777777" w:rsidR="00324EAF" w:rsidRPr="00EE6EBB" w:rsidRDefault="00324EAF" w:rsidP="00324EAF">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861F607" w14:textId="77777777" w:rsidR="00324EAF" w:rsidRPr="00C0159B" w:rsidRDefault="00324EAF" w:rsidP="00324EAF">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1286007" w14:textId="77777777" w:rsidR="00324EAF" w:rsidRDefault="00324EAF" w:rsidP="00324EAF">
      <w:pPr>
        <w:rPr>
          <w:rStyle w:val="StyleUnderline"/>
        </w:rPr>
      </w:pPr>
      <w:r w:rsidRPr="00C0159B">
        <w:rPr>
          <w:sz w:val="12"/>
        </w:rPr>
        <w:t xml:space="preserve">The problem is, </w:t>
      </w:r>
      <w:r w:rsidRPr="00EE6EBB">
        <w:rPr>
          <w:rStyle w:val="StyleUnderline"/>
        </w:rPr>
        <w:t>China has to make up decades’ worth of ground lost to the West.</w:t>
      </w:r>
    </w:p>
    <w:p w14:paraId="64F8E58D" w14:textId="77777777" w:rsidR="00324EAF" w:rsidRPr="00E9083B" w:rsidRDefault="00324EAF" w:rsidP="00324EAF">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B8B3979" w14:textId="77777777" w:rsidR="00324EAF" w:rsidRPr="008000DC" w:rsidRDefault="00324EAF" w:rsidP="00324EAF">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728BC55" w14:textId="77777777" w:rsidR="00324EAF" w:rsidRPr="00680538" w:rsidRDefault="00324EAF" w:rsidP="00324EAF">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0CDFFDE" w14:textId="77777777" w:rsidR="00324EAF" w:rsidRPr="00680538" w:rsidRDefault="00324EAF" w:rsidP="00324EAF">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19DDAC36" w14:textId="77777777" w:rsidR="00324EAF" w:rsidRPr="00C0159B" w:rsidRDefault="00324EAF" w:rsidP="00324EAF">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8244ECF" w14:textId="77777777" w:rsidR="00324EAF" w:rsidRPr="00680538" w:rsidRDefault="00324EAF" w:rsidP="00324EAF">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3F04812" w14:textId="77777777" w:rsidR="00324EAF" w:rsidRPr="00680538" w:rsidRDefault="00324EAF" w:rsidP="00324EAF">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4409B175" w14:textId="77777777" w:rsidR="00324EAF" w:rsidRDefault="00324EAF" w:rsidP="00324EAF">
      <w:r>
        <w:t>What is the relationship between China’s space industry development and its Military-Civil Fusion strategy, and how is this affecting the commercial space sector?</w:t>
      </w:r>
    </w:p>
    <w:p w14:paraId="42E9A3F4" w14:textId="77777777" w:rsidR="00324EAF" w:rsidRPr="00680538" w:rsidRDefault="00324EAF" w:rsidP="00324EAF">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843A84D" w14:textId="77777777" w:rsidR="00324EAF" w:rsidRPr="00680538" w:rsidRDefault="00324EAF" w:rsidP="00324EAF">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769C5195" w14:textId="77777777" w:rsidR="00324EAF" w:rsidRDefault="00324EAF" w:rsidP="00324EAF">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5F2C97F" w14:textId="77777777" w:rsidR="00324EAF" w:rsidRPr="0034418B" w:rsidRDefault="00324EAF" w:rsidP="00324EAF">
      <w:pPr>
        <w:pStyle w:val="Heading4"/>
      </w:pPr>
      <w:r>
        <w:t>Scenario one is space militarization:</w:t>
      </w:r>
    </w:p>
    <w:p w14:paraId="2E28FD75" w14:textId="77777777" w:rsidR="00324EAF" w:rsidRDefault="00324EAF" w:rsidP="00324EAF">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5902FB1" w14:textId="77777777" w:rsidR="00324EAF" w:rsidRPr="00C64542" w:rsidRDefault="00324EAF" w:rsidP="00324EA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782905D" w14:textId="77777777" w:rsidR="00324EAF" w:rsidRPr="00C64542" w:rsidRDefault="00324EAF" w:rsidP="00324EA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6E90B64" w14:textId="77777777" w:rsidR="00324EAF" w:rsidRPr="00C64542" w:rsidRDefault="00324EAF" w:rsidP="00324EA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566B95E" w14:textId="77777777" w:rsidR="00324EAF" w:rsidRPr="00C0159B" w:rsidRDefault="00324EAF" w:rsidP="00324EA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0E23445" w14:textId="77777777" w:rsidR="00324EAF" w:rsidRPr="00C64542" w:rsidRDefault="00324EAF" w:rsidP="00324EAF">
      <w:pPr>
        <w:rPr>
          <w:rStyle w:val="Emphasis"/>
        </w:rPr>
      </w:pPr>
      <w:r w:rsidRPr="00C64542">
        <w:rPr>
          <w:rStyle w:val="Emphasis"/>
        </w:rPr>
        <w:t>On the surface, that sounds innocuous. Who, after all, wants an arms race in space?</w:t>
      </w:r>
    </w:p>
    <w:p w14:paraId="60FC3533" w14:textId="77777777" w:rsidR="00324EAF" w:rsidRPr="00C64542" w:rsidRDefault="00324EAF" w:rsidP="00324EA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4691C237" w14:textId="77777777" w:rsidR="00324EAF" w:rsidRPr="00C0159B" w:rsidRDefault="00324EAF" w:rsidP="00324EA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0D485E7" w14:textId="77777777" w:rsidR="00324EAF" w:rsidRPr="00C64542" w:rsidRDefault="00324EAF" w:rsidP="00324EA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421EB86" w14:textId="77777777" w:rsidR="00324EAF" w:rsidRPr="00AE07B3" w:rsidRDefault="00324EAF" w:rsidP="00324EAF">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34555024" w14:textId="77777777" w:rsidR="00324EAF" w:rsidRPr="00AE07B3" w:rsidRDefault="00324EAF" w:rsidP="00324EAF">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47F05476" w14:textId="77777777" w:rsidR="00324EAF" w:rsidRPr="00AE07B3" w:rsidRDefault="00324EAF" w:rsidP="00324EAF">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9E51578" w14:textId="77777777" w:rsidR="00324EAF" w:rsidRPr="006F58F5" w:rsidRDefault="00324EAF" w:rsidP="00324EAF">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14759E4C" w14:textId="77777777" w:rsidR="00324EAF" w:rsidRPr="00C0159B" w:rsidRDefault="00324EAF" w:rsidP="00324EAF">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7F468D31" w14:textId="77777777" w:rsidR="00324EAF" w:rsidRPr="006F58F5" w:rsidRDefault="00324EAF" w:rsidP="00324EAF">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0A38ADC" w14:textId="77777777" w:rsidR="00324EAF" w:rsidRPr="00AE07B3" w:rsidRDefault="00324EAF" w:rsidP="00324EAF">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2D12EFB7" w14:textId="77777777" w:rsidR="00324EAF" w:rsidRPr="00AE07B3" w:rsidRDefault="00324EAF" w:rsidP="00324EAF">
      <w:pPr>
        <w:rPr>
          <w:rStyle w:val="Emphasis"/>
        </w:rPr>
      </w:pPr>
      <w:r w:rsidRPr="00AE07B3">
        <w:rPr>
          <w:rStyle w:val="Emphasis"/>
        </w:rPr>
        <w:t>Instead of falling prey to China and Russia’s treaty trap, Washington must urgently work with allies to improve spaced-based military and intelligence capabilities.</w:t>
      </w:r>
    </w:p>
    <w:p w14:paraId="4A83187F" w14:textId="77777777" w:rsidR="00324EAF" w:rsidRPr="00AE07B3" w:rsidRDefault="00324EAF" w:rsidP="00324EAF">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24F91E3" w14:textId="77777777" w:rsidR="00324EAF" w:rsidRPr="006F58F5" w:rsidRDefault="00324EAF" w:rsidP="00324EAF">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19C6B75" w14:textId="77777777" w:rsidR="00324EAF" w:rsidRPr="00711B24" w:rsidRDefault="00324EAF" w:rsidP="00324EAF">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8D357F9" w14:textId="77777777" w:rsidR="00324EAF" w:rsidRPr="00AE07B3" w:rsidRDefault="00324EAF" w:rsidP="00324EAF">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6EE2B795" w14:textId="77777777" w:rsidR="00324EAF" w:rsidRPr="00711B24" w:rsidRDefault="00324EAF" w:rsidP="00324EAF">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0AA9BDF4" w14:textId="77777777" w:rsidR="00324EAF" w:rsidRPr="006F58F5" w:rsidRDefault="00324EAF" w:rsidP="00324EAF">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CE8DFA1" w14:textId="77777777" w:rsidR="00324EAF" w:rsidRPr="00711B24" w:rsidRDefault="00324EAF" w:rsidP="00324EAF">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CD800D8" w14:textId="77777777" w:rsidR="00324EAF" w:rsidRPr="006F58F5" w:rsidRDefault="00324EAF" w:rsidP="00324EAF">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5A56B1D" w14:textId="77777777" w:rsidR="00324EAF" w:rsidRPr="00711B24" w:rsidRDefault="00324EAF" w:rsidP="00324EAF">
      <w:pPr>
        <w:rPr>
          <w:sz w:val="12"/>
          <w:szCs w:val="12"/>
        </w:rPr>
      </w:pPr>
      <w:r w:rsidRPr="00711B24">
        <w:rPr>
          <w:sz w:val="12"/>
          <w:szCs w:val="12"/>
        </w:rPr>
        <w:t>The vote was 164 in favor, including the United States—and a mere 12 opposed.</w:t>
      </w:r>
    </w:p>
    <w:p w14:paraId="360AE8C4" w14:textId="77777777" w:rsidR="00324EAF" w:rsidRPr="00711B24" w:rsidRDefault="00324EAF" w:rsidP="00324EAF">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9067A4" w14:textId="77777777" w:rsidR="00324EAF" w:rsidRDefault="00324EAF" w:rsidP="00324EAF">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4DE4E082" w14:textId="77777777" w:rsidR="00324EAF" w:rsidRDefault="00324EAF" w:rsidP="00324EAF">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085C493" w14:textId="77777777" w:rsidR="00324EAF" w:rsidRPr="00B80A34" w:rsidRDefault="00324EAF" w:rsidP="00324EAF">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6D32415" w14:textId="77777777" w:rsidR="00324EAF" w:rsidRPr="00B80A34" w:rsidRDefault="00324EAF" w:rsidP="00324EAF">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D1BE396" w14:textId="77777777" w:rsidR="00324EAF" w:rsidRPr="00B80A34" w:rsidRDefault="00324EAF" w:rsidP="00324EAF">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61F6E6E7" w14:textId="77777777" w:rsidR="00324EAF" w:rsidRPr="00B80A34" w:rsidRDefault="00324EAF" w:rsidP="00324EAF">
      <w:pPr>
        <w:rPr>
          <w:rStyle w:val="Emphasis"/>
        </w:rPr>
      </w:pPr>
      <w:r w:rsidRPr="00E14504">
        <w:rPr>
          <w:rStyle w:val="Emphasis"/>
          <w:highlight w:val="green"/>
        </w:rPr>
        <w:t>The destruction of satellites</w:t>
      </w:r>
    </w:p>
    <w:p w14:paraId="58051E08" w14:textId="77777777" w:rsidR="00324EAF" w:rsidRPr="00B80A34" w:rsidRDefault="00324EAF" w:rsidP="00324EAF">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575E0B3F" w14:textId="77777777" w:rsidR="00324EAF" w:rsidRPr="00B80A34" w:rsidRDefault="00324EAF" w:rsidP="00324EAF">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DE250C5" w14:textId="77777777" w:rsidR="00324EAF" w:rsidRPr="00B80A34" w:rsidRDefault="00324EAF" w:rsidP="00324EAF">
      <w:pPr>
        <w:rPr>
          <w:rStyle w:val="Emphasis"/>
        </w:rPr>
      </w:pPr>
      <w:r w:rsidRPr="00E14504">
        <w:rPr>
          <w:rStyle w:val="Emphasis"/>
          <w:highlight w:val="green"/>
        </w:rPr>
        <w:t>Diminished future use of near space</w:t>
      </w:r>
    </w:p>
    <w:p w14:paraId="7E416A15" w14:textId="77777777" w:rsidR="00324EAF" w:rsidRPr="00B80A34" w:rsidRDefault="00324EAF" w:rsidP="00324EAF">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2E8FA3A3" w14:textId="77777777" w:rsidR="00324EAF" w:rsidRPr="00B80A34" w:rsidRDefault="00324EAF" w:rsidP="00324EAF">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7856F5E" w14:textId="77777777" w:rsidR="00324EAF" w:rsidRPr="00B80A34" w:rsidRDefault="00324EAF" w:rsidP="00324EAF">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350E4A1B" w14:textId="77777777" w:rsidR="00324EAF" w:rsidRPr="00B80A34" w:rsidRDefault="00324EAF" w:rsidP="00324EAF">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03DC94D" w14:textId="77777777" w:rsidR="00324EAF" w:rsidRPr="00B80A34" w:rsidRDefault="00324EAF" w:rsidP="00324EAF">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5D603A21" w14:textId="77777777" w:rsidR="00324EAF" w:rsidRPr="00E268B7" w:rsidRDefault="00324EAF" w:rsidP="00324EA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FA2F5CE" w14:textId="77777777" w:rsidR="00324EAF" w:rsidRPr="00711B24" w:rsidRDefault="00324EAF" w:rsidP="00324EAF">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9BCC4B1"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9D28083" w14:textId="77777777" w:rsidR="00324EAF" w:rsidRPr="006232C5" w:rsidRDefault="00324EAF" w:rsidP="00324EAF">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3B98DCA2"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25511C8"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4982B2E" w14:textId="77777777" w:rsidR="00324EAF" w:rsidRPr="00711B24" w:rsidRDefault="00324EAF" w:rsidP="00324EAF">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CBD5190"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25EED097" w14:textId="77777777" w:rsidR="00324EAF" w:rsidRDefault="00324EAF" w:rsidP="00324EAF">
      <w:pPr>
        <w:pStyle w:val="Heading4"/>
      </w:pPr>
      <w:r>
        <w:t xml:space="preserve">Scenario two is hegemony: </w:t>
      </w:r>
    </w:p>
    <w:p w14:paraId="55C4EB13" w14:textId="77777777" w:rsidR="00324EAF" w:rsidRDefault="00324EAF" w:rsidP="00324EAF">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E7B16E8" w14:textId="77777777" w:rsidR="00324EAF" w:rsidRPr="00E9083B" w:rsidRDefault="00324EAF" w:rsidP="00324EAF">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32ACEC5" w14:textId="77777777" w:rsidR="00324EAF" w:rsidRPr="00E9083B" w:rsidRDefault="00324EAF" w:rsidP="00324EAF">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2C4B4B96" w14:textId="77777777" w:rsidR="00324EAF" w:rsidRPr="00711B24" w:rsidRDefault="00324EAF" w:rsidP="00324EAF">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F9F822C" w14:textId="77777777" w:rsidR="00324EAF" w:rsidRPr="00711B24" w:rsidRDefault="00324EAF" w:rsidP="00324EAF">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551B32C" w14:textId="77777777" w:rsidR="00324EAF" w:rsidRPr="00E9083B" w:rsidRDefault="00324EAF" w:rsidP="00324EAF">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A5342A7" w14:textId="77777777" w:rsidR="00324EAF" w:rsidRPr="00711B24" w:rsidRDefault="00324EAF" w:rsidP="00324EAF">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5730C5D3" w14:textId="77777777" w:rsidR="00324EAF" w:rsidRPr="00E9083B" w:rsidRDefault="00324EAF" w:rsidP="00324EAF">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5222299" w14:textId="77777777" w:rsidR="00324EAF" w:rsidRPr="00E9083B" w:rsidRDefault="00324EAF" w:rsidP="00324EAF">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995ED20" w14:textId="77777777" w:rsidR="00324EAF" w:rsidRPr="00711B24" w:rsidRDefault="00324EAF" w:rsidP="00324EAF">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7B6982D" w14:textId="77777777" w:rsidR="00324EAF" w:rsidRDefault="00324EAF" w:rsidP="00324EAF">
      <w:pPr>
        <w:pStyle w:val="Heading4"/>
      </w:pPr>
      <w:r>
        <w:t>Chinese ASAT development emboldens Taiwan invasion – either US doesn’t follow through on its defense commitments, which kills alliances, or it defends Taiwan, which goes nuclear</w:t>
      </w:r>
    </w:p>
    <w:p w14:paraId="12F8CEFE" w14:textId="77777777" w:rsidR="00324EAF" w:rsidRPr="002F7CCC" w:rsidRDefault="00324EAF" w:rsidP="00324EAF">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E29952D" w14:textId="77777777" w:rsidR="00324EAF" w:rsidRPr="00CD6535" w:rsidRDefault="00324EAF" w:rsidP="00324EAF">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C4CD44F" w14:textId="77777777" w:rsidR="00324EAF" w:rsidRPr="00CD6535" w:rsidRDefault="00324EAF" w:rsidP="00324EAF">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A79C95E" w14:textId="77777777" w:rsidR="00324EAF" w:rsidRPr="00CD6535" w:rsidRDefault="00324EAF" w:rsidP="00324EAF">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D2EFFDA" w14:textId="77777777" w:rsidR="00324EAF" w:rsidRPr="00CD6535" w:rsidRDefault="00324EAF" w:rsidP="00324EAF">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F1A2CD5" w14:textId="77777777" w:rsidR="00324EAF" w:rsidRPr="00CD6535" w:rsidRDefault="00324EAF" w:rsidP="00324EAF">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A36AABD" w14:textId="77777777" w:rsidR="00324EAF" w:rsidRPr="00CD6535" w:rsidRDefault="00324EAF" w:rsidP="00324EAF">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4E40F9D0" w14:textId="77777777" w:rsidR="00324EAF" w:rsidRPr="00CD6535" w:rsidRDefault="00324EAF" w:rsidP="00324EAF">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2DBC82A5" w14:textId="77777777" w:rsidR="00324EAF" w:rsidRPr="00CD6535" w:rsidRDefault="00324EAF" w:rsidP="00324EAF">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3ECC4DD" w14:textId="77777777" w:rsidR="00324EAF" w:rsidRPr="00CD6535" w:rsidRDefault="00324EAF" w:rsidP="00324EAF">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D4932B8" w14:textId="77777777" w:rsidR="00324EAF" w:rsidRPr="0034418B" w:rsidRDefault="00324EAF" w:rsidP="00324EAF">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C2B8DEB" w14:textId="77777777" w:rsidR="00324EAF" w:rsidRDefault="00324EAF" w:rsidP="00324EAF">
      <w:pPr>
        <w:pStyle w:val="Heading4"/>
      </w:pPr>
      <w:r>
        <w:t xml:space="preserve">Space dominance is key to US hegemony </w:t>
      </w:r>
    </w:p>
    <w:p w14:paraId="4DF03860" w14:textId="77777777" w:rsidR="00324EAF" w:rsidRPr="00336433" w:rsidRDefault="00324EAF" w:rsidP="00324EAF">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13AFAA12" w14:textId="77777777" w:rsidR="00324EAF" w:rsidRPr="00A50AAF" w:rsidRDefault="00324EAF" w:rsidP="00324EAF">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51C3D4B" w14:textId="77777777" w:rsidR="00324EAF" w:rsidRPr="00A50AAF" w:rsidRDefault="00324EAF" w:rsidP="00324EAF">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37684E66" w14:textId="77777777" w:rsidR="00324EAF" w:rsidRPr="00336433" w:rsidRDefault="00324EAF" w:rsidP="00324EAF">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79464F7" w14:textId="77777777" w:rsidR="00324EAF" w:rsidRPr="00711B24" w:rsidRDefault="00324EAF" w:rsidP="00324EAF">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2F21D43" w14:textId="77777777" w:rsidR="00324EAF" w:rsidRPr="001A42E6" w:rsidRDefault="00324EAF" w:rsidP="00324EAF">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D5982C2" w14:textId="77777777" w:rsidR="00324EAF" w:rsidRPr="001A42E6" w:rsidRDefault="00324EAF" w:rsidP="00324EA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DFA2A23"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12F5C80"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0FC87E5" w14:textId="77777777" w:rsidR="00324EAF" w:rsidRPr="001A42E6" w:rsidRDefault="00324EAF" w:rsidP="00324EA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2F63D86" w14:textId="77777777" w:rsidR="00324EAF" w:rsidRPr="001A42E6" w:rsidRDefault="00324EAF" w:rsidP="00324EA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BA315B8" w14:textId="77777777" w:rsidR="00324EAF" w:rsidRPr="001A42E6" w:rsidRDefault="00324EAF" w:rsidP="00324EA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851E18" w14:textId="77777777" w:rsidR="00324EAF" w:rsidRPr="00711B24" w:rsidRDefault="00324EAF" w:rsidP="00324EAF">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FE047EC"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A341455"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AFCD46D"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6E2160" w14:textId="77777777" w:rsidR="00324EAF" w:rsidRPr="001A42E6" w:rsidRDefault="00324EAF" w:rsidP="00324EAF">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C036087"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89AF03D" w14:textId="77777777" w:rsidR="00324EAF" w:rsidRPr="00711B24" w:rsidRDefault="00324EAF" w:rsidP="00324EAF">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AFF1BCB"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7DA071A" w14:textId="77777777" w:rsidR="00324EAF" w:rsidRPr="001A42E6" w:rsidRDefault="00324EAF" w:rsidP="00324EA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24F2772" w14:textId="77777777" w:rsidR="00324EAF" w:rsidRPr="00711B24" w:rsidRDefault="00324EAF" w:rsidP="00324EAF">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1A90054"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7E6E08"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C5008BE"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56C20B6"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02FCF17"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528918E"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064B327" w14:textId="77777777" w:rsidR="00324EAF" w:rsidRPr="00711B24" w:rsidRDefault="00324EAF" w:rsidP="00324EAF">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239AC58" w14:textId="77777777" w:rsidR="00324EAF" w:rsidRPr="00711B24" w:rsidRDefault="00324EAF" w:rsidP="00324EAF">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9958942"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8BF61EC" w14:textId="77777777" w:rsidR="00324EAF" w:rsidRPr="00AE07B3" w:rsidRDefault="00324EAF" w:rsidP="00324EA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11C765E" w14:textId="77777777" w:rsidR="00324EAF" w:rsidRPr="00AE07B3" w:rsidRDefault="00324EAF" w:rsidP="00324EAF">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6BF5F9F8" w14:textId="77777777" w:rsidR="00324EAF" w:rsidRPr="00AE07B3" w:rsidRDefault="00324EAF" w:rsidP="00324EAF">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68388D1" w14:textId="77777777" w:rsidR="00324EAF" w:rsidRDefault="00324EAF" w:rsidP="00324EAF">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0F249F28" w14:textId="77777777" w:rsidR="00324EAF" w:rsidRDefault="00324EAF" w:rsidP="00324EAF">
      <w:pPr>
        <w:spacing w:before="100" w:beforeAutospacing="1" w:after="100" w:afterAutospacing="1"/>
        <w:rPr>
          <w:rFonts w:eastAsia="Times New Roman"/>
          <w:color w:val="000000"/>
          <w:sz w:val="12"/>
          <w:szCs w:val="22"/>
        </w:rPr>
      </w:pPr>
    </w:p>
    <w:p w14:paraId="0AFA8439" w14:textId="77777777" w:rsidR="00324EAF" w:rsidRPr="0048200A" w:rsidRDefault="00324EAF" w:rsidP="00324EAF">
      <w:pPr>
        <w:pStyle w:val="Heading4"/>
        <w:rPr>
          <w:u w:val="single"/>
        </w:rPr>
      </w:pPr>
      <w:r>
        <w:t xml:space="preserve">China and Russia are </w:t>
      </w:r>
      <w:r>
        <w:rPr>
          <w:u w:val="single"/>
        </w:rPr>
        <w:t>comparatively worse</w:t>
      </w:r>
      <w:r>
        <w:t xml:space="preserve"> </w:t>
      </w:r>
    </w:p>
    <w:p w14:paraId="47AF2525" w14:textId="77777777" w:rsidR="00324EAF" w:rsidRPr="00BF139C" w:rsidRDefault="00324EAF" w:rsidP="00324EAF">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2530DD40" w14:textId="77777777" w:rsidR="00324EAF" w:rsidRPr="0048200A" w:rsidRDefault="00324EAF" w:rsidP="00324EAF">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5EA4ADCD" w14:textId="77777777" w:rsidR="00324EAF" w:rsidRPr="0048200A" w:rsidRDefault="00324EAF" w:rsidP="00324EAF">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6EAC6B3C" w14:textId="77777777" w:rsidR="00324EAF" w:rsidRPr="0048200A" w:rsidRDefault="00324EAF" w:rsidP="00324EAF">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679ACDDD" w14:textId="77777777" w:rsidR="00324EAF" w:rsidRPr="0048200A" w:rsidRDefault="00324EAF" w:rsidP="00324EAF">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38D874DF" w14:textId="77777777" w:rsidR="00324EAF" w:rsidRPr="00F70961" w:rsidRDefault="00324EAF" w:rsidP="00324EAF">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630863D4" w14:textId="77777777" w:rsidR="00324EAF" w:rsidRPr="00711B24" w:rsidRDefault="00324EAF" w:rsidP="00324EAF">
      <w:pPr>
        <w:spacing w:before="100" w:beforeAutospacing="1" w:after="100" w:afterAutospacing="1"/>
        <w:rPr>
          <w:rFonts w:eastAsia="Times New Roman"/>
          <w:color w:val="000000"/>
          <w:sz w:val="12"/>
          <w:szCs w:val="22"/>
        </w:rPr>
      </w:pPr>
    </w:p>
    <w:p w14:paraId="53EAAD88" w14:textId="77777777" w:rsidR="00324EAF" w:rsidRDefault="00324EAF" w:rsidP="00324EAF">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D101B5C" w14:textId="77777777" w:rsidR="00324EAF" w:rsidRPr="006C4C38" w:rsidRDefault="00324EAF" w:rsidP="00324EAF">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1DF69A46" w14:textId="77777777" w:rsidR="00324EAF" w:rsidRPr="00E60D8F" w:rsidRDefault="00324EAF" w:rsidP="00324EAF">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18894108" w14:textId="77777777" w:rsidR="00324EAF" w:rsidRPr="00711B24" w:rsidRDefault="00324EAF" w:rsidP="00324EAF">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4907BF6" w14:textId="77777777" w:rsidR="00324EAF" w:rsidRPr="00711B24" w:rsidRDefault="00324EAF" w:rsidP="00324EAF">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15F08514" w14:textId="77777777" w:rsidR="00324EAF" w:rsidRPr="00E60D8F" w:rsidRDefault="00324EAF" w:rsidP="00324EAF">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72E1BA5" w14:textId="77777777" w:rsidR="00324EAF" w:rsidRPr="00711B24" w:rsidRDefault="00324EAF" w:rsidP="00324EAF">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EE75871" w14:textId="77777777" w:rsidR="00324EAF" w:rsidRPr="00711B24" w:rsidRDefault="00324EAF" w:rsidP="00324EAF">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1C38B62D" w14:textId="77777777" w:rsidR="00324EAF" w:rsidRPr="006C4C38" w:rsidRDefault="00324EAF" w:rsidP="00324EAF">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46B1AEFE" w14:textId="77777777" w:rsidR="00324EAF" w:rsidRPr="00711B24" w:rsidRDefault="00324EAF" w:rsidP="00324EAF">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9932D87" w14:textId="77777777" w:rsidR="00324EAF" w:rsidRPr="00711B24" w:rsidRDefault="00324EAF" w:rsidP="00324EAF">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0E465310" w14:textId="77777777" w:rsidR="00324EAF" w:rsidRPr="006C4C38" w:rsidRDefault="00324EAF" w:rsidP="00324EAF">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3AED3713" w14:textId="77777777" w:rsidR="00324EAF" w:rsidRDefault="00324EAF" w:rsidP="00324EAF">
      <w:pPr>
        <w:rPr>
          <w:rStyle w:val="StyleUnderline"/>
        </w:rPr>
      </w:pPr>
      <w:r w:rsidRPr="00A808A7">
        <w:rPr>
          <w:rStyle w:val="StyleUnderline"/>
          <w:highlight w:val="green"/>
        </w:rPr>
        <w:t>The CCP has evolved in its themes and tactics</w:t>
      </w:r>
      <w:r w:rsidRPr="00E60D8F">
        <w:rPr>
          <w:rStyle w:val="StyleUnderline"/>
        </w:rPr>
        <w:t xml:space="preserve"> o</w:t>
      </w:r>
    </w:p>
    <w:p w14:paraId="39669876" w14:textId="77777777" w:rsidR="00324EAF" w:rsidRDefault="00324EAF" w:rsidP="00324EAF">
      <w:pPr>
        <w:rPr>
          <w:rStyle w:val="StyleUnderline"/>
        </w:rPr>
      </w:pPr>
    </w:p>
    <w:p w14:paraId="2FF3C86D" w14:textId="77777777" w:rsidR="00324EAF" w:rsidRPr="0034418B" w:rsidRDefault="00324EAF" w:rsidP="00324EAF">
      <w:pPr>
        <w:rPr>
          <w:b/>
          <w:iCs/>
          <w:u w:val="single"/>
          <w:bdr w:val="single" w:sz="18" w:space="0" w:color="auto"/>
        </w:rPr>
      </w:pPr>
      <w:r w:rsidRPr="00E60D8F">
        <w:rPr>
          <w:rStyle w:val="StyleUnderline"/>
        </w:rPr>
        <w:t xml:space="preserve">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365CC41B" w14:textId="77777777" w:rsidR="00324EAF" w:rsidRDefault="00324EAF" w:rsidP="00324EAF"/>
    <w:p w14:paraId="1FDC16BA" w14:textId="77777777" w:rsidR="00324EAF" w:rsidRDefault="00324EAF" w:rsidP="00324EAF">
      <w:pPr>
        <w:pStyle w:val="Heading3"/>
      </w:pPr>
      <w:r>
        <w:t>1AC – Framing</w:t>
      </w:r>
    </w:p>
    <w:p w14:paraId="5960AC05"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CB41C79"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4B533EF" w14:textId="77777777" w:rsidR="00324EAF" w:rsidRPr="00A355C6" w:rsidRDefault="00324EAF" w:rsidP="00324E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69639E8" w14:textId="77777777" w:rsidR="00324EAF" w:rsidRPr="00A355C6" w:rsidRDefault="00324EAF" w:rsidP="00324EA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C384A35"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6838D52" w14:textId="77777777" w:rsidR="00324EAF" w:rsidRPr="00A355C6" w:rsidRDefault="00324EAF" w:rsidP="00324E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D17A39" w14:textId="77777777" w:rsidR="00324EAF" w:rsidRPr="00A355C6" w:rsidRDefault="00324EAF" w:rsidP="00324EA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24ACB15" w14:textId="77777777" w:rsidR="00324EAF" w:rsidRPr="00A355C6" w:rsidRDefault="00324EAF" w:rsidP="00324EA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A5D8719" w14:textId="77777777" w:rsidR="00324EAF" w:rsidRPr="00B41052" w:rsidRDefault="00324EAF" w:rsidP="00324EAF">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411492D7" w14:textId="77777777" w:rsidR="00324EAF" w:rsidRPr="00F601E6" w:rsidRDefault="00324EAF" w:rsidP="00324EAF"/>
    <w:p w14:paraId="4D521AE3" w14:textId="77777777" w:rsidR="00324EAF" w:rsidRPr="00F601E6" w:rsidRDefault="00324EAF" w:rsidP="00324EAF"/>
    <w:p w14:paraId="61DE4A62" w14:textId="77777777" w:rsidR="00324EAF" w:rsidRPr="00F601E6" w:rsidRDefault="00324EAF" w:rsidP="00324EAF"/>
    <w:p w14:paraId="27D87C3A" w14:textId="77777777" w:rsidR="00324EAF" w:rsidRPr="00F601E6" w:rsidRDefault="00324EAF" w:rsidP="00324EAF"/>
    <w:p w14:paraId="372282C1" w14:textId="77777777" w:rsidR="00324EAF" w:rsidRPr="00F601E6" w:rsidRDefault="00324EAF" w:rsidP="00324EAF"/>
    <w:p w14:paraId="4DE3EE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79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EA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07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D792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F04EE"/>
  <w14:defaultImageDpi w14:val="300"/>
  <w15:docId w15:val="{E663ECFB-2A1E-5F4E-9023-C5E554115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407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840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840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840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8407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24EA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84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072"/>
  </w:style>
  <w:style w:type="character" w:customStyle="1" w:styleId="Heading1Char">
    <w:name w:val="Heading 1 Char"/>
    <w:aliases w:val="Pocket Char"/>
    <w:basedOn w:val="DefaultParagraphFont"/>
    <w:link w:val="Heading1"/>
    <w:uiPriority w:val="9"/>
    <w:rsid w:val="00A8407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8407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8407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840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8407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8407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8407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8407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84072"/>
    <w:rPr>
      <w:color w:val="auto"/>
      <w:u w:val="none"/>
    </w:rPr>
  </w:style>
  <w:style w:type="paragraph" w:styleId="DocumentMap">
    <w:name w:val="Document Map"/>
    <w:basedOn w:val="Normal"/>
    <w:link w:val="DocumentMapChar"/>
    <w:uiPriority w:val="99"/>
    <w:semiHidden/>
    <w:unhideWhenUsed/>
    <w:rsid w:val="00A840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4072"/>
    <w:rPr>
      <w:rFonts w:ascii="Lucida Grande" w:hAnsi="Lucida Grande" w:cs="Lucida Grande"/>
    </w:rPr>
  </w:style>
  <w:style w:type="character" w:customStyle="1" w:styleId="Heading5Char">
    <w:name w:val="Heading 5 Char"/>
    <w:basedOn w:val="DefaultParagraphFont"/>
    <w:link w:val="Heading5"/>
    <w:uiPriority w:val="9"/>
    <w:semiHidden/>
    <w:rsid w:val="00324EA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324EAF"/>
    <w:rPr>
      <w:b/>
      <w:bCs/>
      <w:color w:val="404040" w:themeColor="text1" w:themeTint="BF"/>
      <w:sz w:val="26"/>
      <w:szCs w:val="26"/>
    </w:rPr>
  </w:style>
  <w:style w:type="character" w:styleId="UnresolvedMention">
    <w:name w:val="Unresolved Mention"/>
    <w:basedOn w:val="DefaultParagraphFont"/>
    <w:uiPriority w:val="99"/>
    <w:semiHidden/>
    <w:unhideWhenUsed/>
    <w:rsid w:val="00324EAF"/>
    <w:rPr>
      <w:color w:val="605E5C"/>
      <w:shd w:val="clear" w:color="auto" w:fill="E1DFDD"/>
    </w:rPr>
  </w:style>
  <w:style w:type="paragraph" w:customStyle="1" w:styleId="Emphasis1">
    <w:name w:val="Emphasis1"/>
    <w:basedOn w:val="Normal"/>
    <w:link w:val="Emphasis"/>
    <w:autoRedefine/>
    <w:uiPriority w:val="20"/>
    <w:qFormat/>
    <w:rsid w:val="00324EA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324EA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324EAF"/>
    <w:rPr>
      <w:b/>
      <w:bCs/>
    </w:rPr>
  </w:style>
  <w:style w:type="character" w:customStyle="1" w:styleId="hbold">
    <w:name w:val="hbold"/>
    <w:basedOn w:val="DefaultParagraphFont"/>
    <w:rsid w:val="00324EAF"/>
  </w:style>
  <w:style w:type="paragraph" w:styleId="ListParagraph">
    <w:name w:val="List Paragraph"/>
    <w:aliases w:val="6 font"/>
    <w:basedOn w:val="Normal"/>
    <w:uiPriority w:val="34"/>
    <w:qFormat/>
    <w:rsid w:val="00324EAF"/>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24E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24EA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24EAF"/>
    <w:rPr>
      <w:b/>
      <w:bCs/>
      <w:strike w:val="0"/>
      <w:dstrike w:val="0"/>
      <w:sz w:val="24"/>
      <w:u w:val="none"/>
      <w:effect w:val="none"/>
    </w:rPr>
  </w:style>
  <w:style w:type="character" w:customStyle="1" w:styleId="m489902567989944824gmail-style13ptbold">
    <w:name w:val="m_489902567989944824gmail-style13ptbold"/>
    <w:basedOn w:val="DefaultParagraphFont"/>
    <w:rsid w:val="00324EAF"/>
  </w:style>
  <w:style w:type="character" w:customStyle="1" w:styleId="m489902567989944824gmail-styleunderline">
    <w:name w:val="m_489902567989944824gmail-styleunderline"/>
    <w:basedOn w:val="DefaultParagraphFont"/>
    <w:rsid w:val="00324EAF"/>
  </w:style>
  <w:style w:type="character" w:customStyle="1" w:styleId="TitleChar">
    <w:name w:val="Title Char"/>
    <w:aliases w:val="Cites and Cards Char,UNDERLINE Char,Bold Underlined Char,Block Heading Char,title Char,Read This Char"/>
    <w:link w:val="Title"/>
    <w:uiPriority w:val="1"/>
    <w:qFormat/>
    <w:rsid w:val="00324EAF"/>
    <w:rPr>
      <w:bCs/>
      <w:sz w:val="20"/>
      <w:u w:val="single"/>
    </w:rPr>
  </w:style>
  <w:style w:type="paragraph" w:styleId="Title">
    <w:name w:val="Title"/>
    <w:aliases w:val="Cites and Cards,UNDERLINE,Bold Underlined,Block Heading,title,Read This"/>
    <w:basedOn w:val="Normal"/>
    <w:next w:val="Normal"/>
    <w:link w:val="TitleChar"/>
    <w:uiPriority w:val="1"/>
    <w:qFormat/>
    <w:rsid w:val="00324EA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24EA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24EA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13244</Words>
  <Characters>75492</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2022-01-14T18:59:00Z</dcterms:created>
  <dcterms:modified xsi:type="dcterms:W3CDTF">2022-01-14T18:59:00Z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