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7C11" w14:textId="77777777" w:rsidR="00764C08" w:rsidRPr="00B4163D" w:rsidRDefault="00764C08" w:rsidP="00764C08">
      <w:pPr>
        <w:pStyle w:val="Heading2"/>
      </w:pPr>
      <w:r>
        <w:t>AC</w:t>
      </w:r>
    </w:p>
    <w:p w14:paraId="47C86115" w14:textId="77777777" w:rsidR="00764C08" w:rsidRDefault="00764C08" w:rsidP="00764C08">
      <w:pPr>
        <w:pStyle w:val="Heading3"/>
      </w:pPr>
      <w:r>
        <w:lastRenderedPageBreak/>
        <w:t>1AC – Plan</w:t>
      </w:r>
    </w:p>
    <w:p w14:paraId="6D41325A" w14:textId="77777777" w:rsidR="00764C08" w:rsidRPr="00B4163D" w:rsidRDefault="00764C08" w:rsidP="00764C08">
      <w:pPr>
        <w:pStyle w:val="Heading4"/>
      </w:pPr>
      <w:r>
        <w:t xml:space="preserve">Plan: The People’s Republic of China should ban the appropriation of outer space by private entities.  </w:t>
      </w:r>
    </w:p>
    <w:p w14:paraId="79358AB9" w14:textId="77777777" w:rsidR="00764C08" w:rsidRPr="004F708A" w:rsidRDefault="00764C08" w:rsidP="00764C08">
      <w:pPr>
        <w:pStyle w:val="Heading4"/>
      </w:pPr>
      <w:r>
        <w:t xml:space="preserve">Chinese space industrial base is set to </w:t>
      </w:r>
      <w:r>
        <w:rPr>
          <w:u w:val="single"/>
        </w:rPr>
        <w:t>surpass</w:t>
      </w:r>
      <w:r>
        <w:t xml:space="preserve"> the US </w:t>
      </w:r>
    </w:p>
    <w:p w14:paraId="1617C7EE" w14:textId="77777777" w:rsidR="00764C08" w:rsidRPr="00E60D8F" w:rsidRDefault="00764C08" w:rsidP="00764C0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295DBE85" w14:textId="77777777" w:rsidR="00764C08" w:rsidRPr="00EE6EBB" w:rsidRDefault="00764C08" w:rsidP="00764C08">
      <w:pPr>
        <w:rPr>
          <w:rStyle w:val="StyleUnderline"/>
        </w:rPr>
      </w:pPr>
      <w:r w:rsidRPr="00EE6EBB">
        <w:rPr>
          <w:rStyle w:val="StyleUnderline"/>
        </w:rPr>
        <w:t>How did China get here—and why?</w:t>
      </w:r>
    </w:p>
    <w:p w14:paraId="0C62AB9E" w14:textId="77777777" w:rsidR="00764C08" w:rsidRPr="00C0159B" w:rsidRDefault="00764C08" w:rsidP="00764C08">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05E81D3" w14:textId="77777777" w:rsidR="00764C08" w:rsidRPr="00B427D5" w:rsidRDefault="00764C08" w:rsidP="00764C08">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4A742B0" w14:textId="77777777" w:rsidR="00764C08" w:rsidRPr="00C0159B" w:rsidRDefault="00764C08" w:rsidP="00764C08">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FB614E9" w14:textId="77777777" w:rsidR="00764C08" w:rsidRPr="00A77938" w:rsidRDefault="00764C08" w:rsidP="00764C08">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74CE040" w14:textId="77777777" w:rsidR="00764C08" w:rsidRPr="00A77938" w:rsidRDefault="00764C08" w:rsidP="00764C08">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B43B42B" w14:textId="77777777" w:rsidR="00764C08" w:rsidRPr="00A77938" w:rsidRDefault="00764C08" w:rsidP="00764C08">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F63A2F2" w14:textId="77777777" w:rsidR="00764C08" w:rsidRPr="00A77938" w:rsidRDefault="00764C08" w:rsidP="00764C08">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C6F0923" w14:textId="77777777" w:rsidR="00764C08" w:rsidRPr="00A77938" w:rsidRDefault="00764C08" w:rsidP="00764C0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3ABE5ADB" w14:textId="77777777" w:rsidR="00764C08" w:rsidRPr="00A77938" w:rsidRDefault="00764C08" w:rsidP="00764C0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3B066EA" w14:textId="77777777" w:rsidR="00764C08" w:rsidRPr="00680538" w:rsidRDefault="00764C08" w:rsidP="00764C08">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168F34E" w14:textId="77777777" w:rsidR="00764C08" w:rsidRPr="006436FC" w:rsidRDefault="00764C08" w:rsidP="00764C08">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24AB814" w14:textId="77777777" w:rsidR="00764C08" w:rsidRPr="00230A00" w:rsidRDefault="00764C08" w:rsidP="00764C08">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07848859" w14:textId="77777777" w:rsidR="00764C08" w:rsidRPr="00EE6EBB" w:rsidRDefault="00764C08" w:rsidP="00764C08">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26F70D7" w14:textId="77777777" w:rsidR="00764C08" w:rsidRPr="00EE6EBB" w:rsidRDefault="00764C08" w:rsidP="00764C08">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489C8D" w14:textId="77777777" w:rsidR="00764C08" w:rsidRPr="00EE6EBB" w:rsidRDefault="00764C08" w:rsidP="00764C0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64AA7723" w14:textId="77777777" w:rsidR="00764C08" w:rsidRPr="00C0159B" w:rsidRDefault="00764C08" w:rsidP="00764C08">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AA96032" w14:textId="77777777" w:rsidR="00764C08" w:rsidRPr="00EE6EBB" w:rsidRDefault="00764C08" w:rsidP="00764C08">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EDC5274" w14:textId="77777777" w:rsidR="00764C08" w:rsidRPr="00EE6EBB" w:rsidRDefault="00764C08" w:rsidP="00764C08">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75540261" w14:textId="77777777" w:rsidR="00764C08" w:rsidRPr="00C0159B" w:rsidRDefault="00764C08" w:rsidP="00764C08">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32EC4610" w14:textId="77777777" w:rsidR="00764C08" w:rsidRDefault="00764C08" w:rsidP="00764C08">
      <w:pPr>
        <w:rPr>
          <w:rStyle w:val="StyleUnderline"/>
        </w:rPr>
      </w:pPr>
      <w:r w:rsidRPr="00C0159B">
        <w:rPr>
          <w:sz w:val="12"/>
        </w:rPr>
        <w:t xml:space="preserve">The problem is, </w:t>
      </w:r>
      <w:r w:rsidRPr="00EE6EBB">
        <w:rPr>
          <w:rStyle w:val="StyleUnderline"/>
        </w:rPr>
        <w:t>China has to make up decades’ worth of ground lost to the West.</w:t>
      </w:r>
    </w:p>
    <w:p w14:paraId="2D48B359" w14:textId="77777777" w:rsidR="00764C08" w:rsidRPr="00E9083B" w:rsidRDefault="00764C08" w:rsidP="00764C08">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9152783" w14:textId="77777777" w:rsidR="00764C08" w:rsidRPr="008000DC" w:rsidRDefault="00764C08" w:rsidP="00764C08">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B999FB0" w14:textId="77777777" w:rsidR="00764C08" w:rsidRPr="00680538" w:rsidRDefault="00764C08" w:rsidP="00764C08">
      <w:pPr>
        <w:rPr>
          <w:rStyle w:val="StyleUnderline"/>
        </w:rPr>
      </w:pPr>
      <w:r w:rsidRPr="00C40E9F">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F8FE745" w14:textId="77777777" w:rsidR="00764C08" w:rsidRPr="00680538" w:rsidRDefault="00764C08" w:rsidP="00764C08">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7EA83514" w14:textId="77777777" w:rsidR="00764C08" w:rsidRPr="00C0159B" w:rsidRDefault="00764C08" w:rsidP="00764C08">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6093994" w14:textId="77777777" w:rsidR="00764C08" w:rsidRPr="00680538" w:rsidRDefault="00764C08" w:rsidP="00764C08">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7AF2993C" w14:textId="77777777" w:rsidR="00764C08" w:rsidRPr="00680538" w:rsidRDefault="00764C08" w:rsidP="00764C08">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47ED9506" w14:textId="77777777" w:rsidR="00764C08" w:rsidRDefault="00764C08" w:rsidP="00764C08">
      <w:r>
        <w:t>What is the relationship between China’s space industry development and its Military-Civil Fusion strategy, and how is this affecting the commercial space sector?</w:t>
      </w:r>
    </w:p>
    <w:p w14:paraId="007AD556" w14:textId="77777777" w:rsidR="00764C08" w:rsidRPr="00680538" w:rsidRDefault="00764C08" w:rsidP="00764C08">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356E2AB" w14:textId="77777777" w:rsidR="00764C08" w:rsidRPr="00680538" w:rsidRDefault="00764C08" w:rsidP="00764C08">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374263DC" w14:textId="77777777" w:rsidR="00764C08" w:rsidRDefault="00764C08" w:rsidP="00764C08">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8FDB491" w14:textId="77777777" w:rsidR="00764C08" w:rsidRPr="0034418B" w:rsidRDefault="00764C08" w:rsidP="00764C08">
      <w:pPr>
        <w:pStyle w:val="Heading4"/>
      </w:pPr>
      <w:r>
        <w:t>Scenario one is space militarization:</w:t>
      </w:r>
    </w:p>
    <w:p w14:paraId="0804D766" w14:textId="77777777" w:rsidR="00764C08" w:rsidRDefault="00764C08" w:rsidP="00764C08">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CC82ACA" w14:textId="77777777" w:rsidR="00764C08" w:rsidRPr="00C64542" w:rsidRDefault="00764C08" w:rsidP="00764C08">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61E4CD7" w14:textId="77777777" w:rsidR="00764C08" w:rsidRPr="00C64542" w:rsidRDefault="00764C08" w:rsidP="00764C08">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3376BC8E" w14:textId="77777777" w:rsidR="00764C08" w:rsidRPr="00C64542" w:rsidRDefault="00764C08" w:rsidP="00764C0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D2C755D" w14:textId="77777777" w:rsidR="00764C08" w:rsidRPr="00C0159B" w:rsidRDefault="00764C08" w:rsidP="00764C0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D9F728F" w14:textId="77777777" w:rsidR="00764C08" w:rsidRPr="00C64542" w:rsidRDefault="00764C08" w:rsidP="00764C08">
      <w:pPr>
        <w:rPr>
          <w:rStyle w:val="Emphasis"/>
        </w:rPr>
      </w:pPr>
      <w:r w:rsidRPr="00C64542">
        <w:rPr>
          <w:rStyle w:val="Emphasis"/>
        </w:rPr>
        <w:t>On the surface, that sounds innocuous. Who, after all, wants an arms race in space?</w:t>
      </w:r>
    </w:p>
    <w:p w14:paraId="48FAC8DE" w14:textId="77777777" w:rsidR="00764C08" w:rsidRPr="00C64542" w:rsidRDefault="00764C08" w:rsidP="00764C08">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57F8BC39" w14:textId="77777777" w:rsidR="00764C08" w:rsidRPr="00C0159B" w:rsidRDefault="00764C08" w:rsidP="00764C08">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7C59ACCC" w14:textId="77777777" w:rsidR="00764C08" w:rsidRPr="00C64542" w:rsidRDefault="00764C08" w:rsidP="00764C08">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17470300" w14:textId="77777777" w:rsidR="00764C08" w:rsidRPr="00AE07B3" w:rsidRDefault="00764C08" w:rsidP="00764C08">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1A4AD844" w14:textId="77777777" w:rsidR="00764C08" w:rsidRPr="00AE07B3" w:rsidRDefault="00764C08" w:rsidP="00764C08">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44576432" w14:textId="77777777" w:rsidR="00764C08" w:rsidRPr="00AE07B3" w:rsidRDefault="00764C08" w:rsidP="00764C08">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7ABB48B" w14:textId="77777777" w:rsidR="00764C08" w:rsidRPr="006F58F5" w:rsidRDefault="00764C08" w:rsidP="00764C08">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13A254B" w14:textId="77777777" w:rsidR="00764C08" w:rsidRPr="00C0159B" w:rsidRDefault="00764C08" w:rsidP="00764C08">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EB57E31" w14:textId="77777777" w:rsidR="00764C08" w:rsidRPr="006F58F5" w:rsidRDefault="00764C08" w:rsidP="00764C08">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3B716BC" w14:textId="77777777" w:rsidR="00764C08" w:rsidRPr="00AE07B3" w:rsidRDefault="00764C08" w:rsidP="00764C08">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61F00ABA" w14:textId="77777777" w:rsidR="00764C08" w:rsidRPr="00AE07B3" w:rsidRDefault="00764C08" w:rsidP="00764C08">
      <w:pPr>
        <w:rPr>
          <w:rStyle w:val="Emphasis"/>
        </w:rPr>
      </w:pPr>
      <w:r w:rsidRPr="00AE07B3">
        <w:rPr>
          <w:rStyle w:val="Emphasis"/>
        </w:rPr>
        <w:t>Instead of falling prey to China and Russia’s treaty trap, Washington must urgently work with allies to improve spaced-based military and intelligence capabilities.</w:t>
      </w:r>
    </w:p>
    <w:p w14:paraId="50D87901" w14:textId="77777777" w:rsidR="00764C08" w:rsidRPr="00AE07B3" w:rsidRDefault="00764C08" w:rsidP="00764C08">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BA709BC" w14:textId="77777777" w:rsidR="00764C08" w:rsidRPr="006F58F5" w:rsidRDefault="00764C08" w:rsidP="00764C08">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22D3A20" w14:textId="77777777" w:rsidR="00764C08" w:rsidRPr="00711B24" w:rsidRDefault="00764C08" w:rsidP="00764C08">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C1BCCBE" w14:textId="77777777" w:rsidR="00764C08" w:rsidRPr="00AE07B3" w:rsidRDefault="00764C08" w:rsidP="00764C08">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618A7D3F" w14:textId="77777777" w:rsidR="00764C08" w:rsidRPr="00711B24" w:rsidRDefault="00764C08" w:rsidP="00764C08">
      <w:pPr>
        <w:rPr>
          <w:sz w:val="12"/>
        </w:rPr>
      </w:pPr>
      <w:r w:rsidRPr="00AE07B3">
        <w:rPr>
          <w:sz w:val="12"/>
        </w:rPr>
        <w:lastRenderedPageBreak/>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18F3CD21" w14:textId="77777777" w:rsidR="00764C08" w:rsidRPr="006F58F5" w:rsidRDefault="00764C08" w:rsidP="00764C08">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C112C66" w14:textId="77777777" w:rsidR="00764C08" w:rsidRPr="00711B24" w:rsidRDefault="00764C08" w:rsidP="00764C08">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9E134DA" w14:textId="77777777" w:rsidR="00764C08" w:rsidRPr="006F58F5" w:rsidRDefault="00764C08" w:rsidP="00764C08">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6FB542F8" w14:textId="77777777" w:rsidR="00764C08" w:rsidRPr="00711B24" w:rsidRDefault="00764C08" w:rsidP="00764C08">
      <w:pPr>
        <w:rPr>
          <w:sz w:val="12"/>
          <w:szCs w:val="12"/>
        </w:rPr>
      </w:pPr>
      <w:r w:rsidRPr="00711B24">
        <w:rPr>
          <w:sz w:val="12"/>
          <w:szCs w:val="12"/>
        </w:rPr>
        <w:t>The vote was 164 in favor, including the United States—and a mere 12 opposed.</w:t>
      </w:r>
    </w:p>
    <w:p w14:paraId="17D711A4" w14:textId="77777777" w:rsidR="00764C08" w:rsidRPr="00711B24" w:rsidRDefault="00764C08" w:rsidP="00764C08">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30CC89A2" w14:textId="77777777" w:rsidR="00764C08" w:rsidRDefault="00764C08" w:rsidP="00764C08">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31C8E983" w14:textId="77777777" w:rsidR="00764C08" w:rsidRDefault="00764C08" w:rsidP="00764C08">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3B32262" w14:textId="77777777" w:rsidR="00764C08" w:rsidRPr="00B80A34" w:rsidRDefault="00764C08" w:rsidP="00764C08">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0A3AAA46" w14:textId="77777777" w:rsidR="00764C08" w:rsidRPr="00B80A34" w:rsidRDefault="00764C08" w:rsidP="00764C08">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07A2FA67" w14:textId="77777777" w:rsidR="00764C08" w:rsidRPr="00B80A34" w:rsidRDefault="00764C08" w:rsidP="00764C08">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126CF306" w14:textId="77777777" w:rsidR="00764C08" w:rsidRPr="00B80A34" w:rsidRDefault="00764C08" w:rsidP="00764C08">
      <w:pPr>
        <w:rPr>
          <w:rStyle w:val="Emphasis"/>
        </w:rPr>
      </w:pPr>
      <w:r w:rsidRPr="00E14504">
        <w:rPr>
          <w:rStyle w:val="Emphasis"/>
          <w:highlight w:val="green"/>
        </w:rPr>
        <w:t>The destruction of satellites</w:t>
      </w:r>
    </w:p>
    <w:p w14:paraId="78B3EA18" w14:textId="77777777" w:rsidR="00764C08" w:rsidRPr="00B80A34" w:rsidRDefault="00764C08" w:rsidP="00764C08">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29288E69" w14:textId="77777777" w:rsidR="00764C08" w:rsidRPr="00B80A34" w:rsidRDefault="00764C08" w:rsidP="00764C08">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3EC1702" w14:textId="77777777" w:rsidR="00764C08" w:rsidRPr="00B80A34" w:rsidRDefault="00764C08" w:rsidP="00764C08">
      <w:pPr>
        <w:rPr>
          <w:rStyle w:val="Emphasis"/>
        </w:rPr>
      </w:pPr>
      <w:r w:rsidRPr="00E14504">
        <w:rPr>
          <w:rStyle w:val="Emphasis"/>
          <w:highlight w:val="green"/>
        </w:rPr>
        <w:t>Diminished future use of near space</w:t>
      </w:r>
    </w:p>
    <w:p w14:paraId="633B586E" w14:textId="77777777" w:rsidR="00764C08" w:rsidRPr="00B80A34" w:rsidRDefault="00764C08" w:rsidP="00764C08">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76BC5058" w14:textId="77777777" w:rsidR="00764C08" w:rsidRPr="00B80A34" w:rsidRDefault="00764C08" w:rsidP="00764C08">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31633EC0" w14:textId="77777777" w:rsidR="00764C08" w:rsidRPr="00B80A34" w:rsidRDefault="00764C08" w:rsidP="00764C08">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476B0C1D" w14:textId="77777777" w:rsidR="00764C08" w:rsidRPr="00B80A34" w:rsidRDefault="00764C08" w:rsidP="00764C08">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0BC8F7F" w14:textId="77777777" w:rsidR="00764C08" w:rsidRPr="00B80A34" w:rsidRDefault="00764C08" w:rsidP="00764C08">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0CD9E89C" w14:textId="77777777" w:rsidR="00764C08" w:rsidRPr="00E268B7" w:rsidRDefault="00764C08" w:rsidP="00764C0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EBD6AB0" w14:textId="77777777" w:rsidR="00764C08" w:rsidRPr="00711B24" w:rsidRDefault="00764C08" w:rsidP="00764C08">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63B29663" w14:textId="77777777" w:rsidR="00764C08" w:rsidRPr="00711B24" w:rsidRDefault="00764C08" w:rsidP="00764C08">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5540337F" w14:textId="77777777" w:rsidR="00764C08" w:rsidRPr="006232C5" w:rsidRDefault="00764C08" w:rsidP="00764C08">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1B047FAE" w14:textId="77777777" w:rsidR="00764C08" w:rsidRPr="00711B24" w:rsidRDefault="00764C08" w:rsidP="00764C0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16A3094F" w14:textId="77777777" w:rsidR="00764C08" w:rsidRPr="00711B24" w:rsidRDefault="00764C08" w:rsidP="00764C08">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7A8E00A" w14:textId="77777777" w:rsidR="00764C08" w:rsidRPr="00711B24" w:rsidRDefault="00764C08" w:rsidP="00764C08">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74A785EB" w14:textId="77777777" w:rsidR="00764C08" w:rsidRPr="00711B24" w:rsidRDefault="00764C08" w:rsidP="00764C0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59C9819B" w14:textId="77777777" w:rsidR="00764C08" w:rsidRDefault="00764C08" w:rsidP="00764C08">
      <w:pPr>
        <w:pStyle w:val="Heading4"/>
      </w:pPr>
      <w:r>
        <w:t xml:space="preserve">Scenario two is hegemony: </w:t>
      </w:r>
    </w:p>
    <w:p w14:paraId="227DED41" w14:textId="77777777" w:rsidR="00764C08" w:rsidRDefault="00764C08" w:rsidP="00764C08">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4039733" w14:textId="77777777" w:rsidR="00764C08" w:rsidRPr="00E9083B" w:rsidRDefault="00764C08" w:rsidP="00764C08">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8CC6F66" w14:textId="77777777" w:rsidR="00764C08" w:rsidRPr="00E9083B" w:rsidRDefault="00764C08" w:rsidP="00764C08">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 xml:space="preserve">returning rocks </w:t>
      </w:r>
      <w:r w:rsidRPr="00E14504">
        <w:rPr>
          <w:rStyle w:val="Emphasis"/>
        </w:rPr>
        <w:lastRenderedPageBreak/>
        <w:t>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45DA56CC" w14:textId="77777777" w:rsidR="00764C08" w:rsidRPr="00711B24" w:rsidRDefault="00764C08" w:rsidP="00764C08">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6440B988" w14:textId="77777777" w:rsidR="00764C08" w:rsidRPr="00711B24" w:rsidRDefault="00764C08" w:rsidP="00764C08">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21A860D" w14:textId="77777777" w:rsidR="00764C08" w:rsidRPr="00E9083B" w:rsidRDefault="00764C08" w:rsidP="00764C08">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E956CEC" w14:textId="77777777" w:rsidR="00764C08" w:rsidRPr="00711B24" w:rsidRDefault="00764C08" w:rsidP="00764C08">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5808F85" w14:textId="77777777" w:rsidR="00764C08" w:rsidRPr="00E9083B" w:rsidRDefault="00764C08" w:rsidP="00764C08">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00ECFD6" w14:textId="77777777" w:rsidR="00764C08" w:rsidRPr="00E9083B" w:rsidRDefault="00764C08" w:rsidP="00764C08">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3481B96" w14:textId="77777777" w:rsidR="00764C08" w:rsidRPr="00711B24" w:rsidRDefault="00764C08" w:rsidP="00764C08">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05710F9" w14:textId="77777777" w:rsidR="00764C08" w:rsidRDefault="00764C08" w:rsidP="00764C08">
      <w:pPr>
        <w:pStyle w:val="Heading4"/>
      </w:pPr>
      <w:r>
        <w:t>Chinese ASAT development emboldens Taiwan invasion – either US doesn’t follow through on its defense commitments, which kills alliances, or it defends Taiwan, which goes nuclear</w:t>
      </w:r>
    </w:p>
    <w:p w14:paraId="5733053C" w14:textId="77777777" w:rsidR="00764C08" w:rsidRPr="002F7CCC" w:rsidRDefault="00764C08" w:rsidP="00764C08">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5B5CB479" w14:textId="77777777" w:rsidR="00764C08" w:rsidRPr="00CD6535" w:rsidRDefault="00764C08" w:rsidP="00764C08">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E847275" w14:textId="77777777" w:rsidR="00764C08" w:rsidRPr="00CD6535" w:rsidRDefault="00764C08" w:rsidP="00764C08">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0A27A695" w14:textId="77777777" w:rsidR="00764C08" w:rsidRPr="00CD6535" w:rsidRDefault="00764C08" w:rsidP="00764C08">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E2E5ED2" w14:textId="77777777" w:rsidR="00764C08" w:rsidRPr="00CD6535" w:rsidRDefault="00764C08" w:rsidP="00764C08">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3F87D13" w14:textId="77777777" w:rsidR="00764C08" w:rsidRPr="00CD6535" w:rsidRDefault="00764C08" w:rsidP="00764C08">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E31320" w14:textId="77777777" w:rsidR="00764C08" w:rsidRPr="00CD6535" w:rsidRDefault="00764C08" w:rsidP="00764C08">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8618891" w14:textId="77777777" w:rsidR="00764C08" w:rsidRPr="00CD6535" w:rsidRDefault="00764C08" w:rsidP="00764C08">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30C109A1" w14:textId="77777777" w:rsidR="00764C08" w:rsidRPr="00CD6535" w:rsidRDefault="00764C08" w:rsidP="00764C08">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789B2EFD" w14:textId="77777777" w:rsidR="00764C08" w:rsidRPr="00CD6535" w:rsidRDefault="00764C08" w:rsidP="00764C08">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466A761" w14:textId="77777777" w:rsidR="00764C08" w:rsidRPr="0034418B" w:rsidRDefault="00764C08" w:rsidP="00764C08">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21301DAA" w14:textId="77777777" w:rsidR="00764C08" w:rsidRDefault="00764C08" w:rsidP="00764C08">
      <w:pPr>
        <w:pStyle w:val="Heading4"/>
      </w:pPr>
      <w:r>
        <w:t xml:space="preserve">Space dominance is key to US hegemony </w:t>
      </w:r>
    </w:p>
    <w:p w14:paraId="4DEECC1D" w14:textId="77777777" w:rsidR="00764C08" w:rsidRPr="00336433" w:rsidRDefault="00764C08" w:rsidP="00764C08">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5D1947B4" w14:textId="77777777" w:rsidR="00764C08" w:rsidRPr="00A50AAF" w:rsidRDefault="00764C08" w:rsidP="00764C08">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2DE0B60F" w14:textId="77777777" w:rsidR="00764C08" w:rsidRPr="00A50AAF" w:rsidRDefault="00764C08" w:rsidP="00764C08">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20B525FB" w14:textId="77777777" w:rsidR="00764C08" w:rsidRPr="00336433" w:rsidRDefault="00764C08" w:rsidP="00764C08">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607EE16D" w14:textId="77777777" w:rsidR="00764C08" w:rsidRPr="00711B24" w:rsidRDefault="00764C08" w:rsidP="00764C08">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7E9B0B3B" w14:textId="5EF443C5" w:rsidR="00764C08" w:rsidRPr="001A42E6" w:rsidRDefault="00764C08" w:rsidP="00764C08">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0067687E">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1D0AC135" w14:textId="77777777" w:rsidR="00764C08" w:rsidRPr="001A42E6" w:rsidRDefault="00764C08" w:rsidP="00764C08">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40A2E1F3"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3C2FCFF"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A7094AF" w14:textId="77777777" w:rsidR="00764C08" w:rsidRPr="001A42E6" w:rsidRDefault="00764C08" w:rsidP="00764C08">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C04D371" w14:textId="77777777" w:rsidR="00764C08" w:rsidRPr="001A42E6" w:rsidRDefault="00764C08" w:rsidP="00764C08">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0307609" w14:textId="77777777" w:rsidR="00764C08" w:rsidRPr="001A42E6" w:rsidRDefault="00764C08" w:rsidP="00764C08">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E2D04E4" w14:textId="77777777" w:rsidR="00764C08" w:rsidRPr="00711B24" w:rsidRDefault="00764C08" w:rsidP="00764C08">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021A5ED"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5E73BC1"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2EC3FF7"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C5ED34D" w14:textId="77777777" w:rsidR="00764C08" w:rsidRPr="001A42E6" w:rsidRDefault="00764C08" w:rsidP="00764C08">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6CDD1261" w14:textId="77777777" w:rsidR="00764C08" w:rsidRPr="00711B24" w:rsidRDefault="00764C08" w:rsidP="00764C08">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816F22B" w14:textId="77777777" w:rsidR="00764C08" w:rsidRPr="00711B24" w:rsidRDefault="00764C08" w:rsidP="00764C08">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3556138"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D7F7617" w14:textId="77777777" w:rsidR="00764C08" w:rsidRPr="001A42E6" w:rsidRDefault="00764C08" w:rsidP="00764C08">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DE2148A" w14:textId="77777777" w:rsidR="00764C08" w:rsidRPr="00711B24" w:rsidRDefault="00764C08" w:rsidP="00764C08">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253AD737"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D5F0DBB" w14:textId="77777777" w:rsidR="00764C08" w:rsidRPr="00711B24" w:rsidRDefault="00764C08" w:rsidP="00764C08">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29E93FB" w14:textId="77777777" w:rsidR="00764C08" w:rsidRPr="00711B24" w:rsidRDefault="00764C08" w:rsidP="00764C08">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89FBDE1" w14:textId="77777777" w:rsidR="00764C08" w:rsidRPr="00711B24" w:rsidRDefault="00764C08" w:rsidP="00764C08">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3443555" w14:textId="77777777" w:rsidR="00764C08" w:rsidRPr="00711B24" w:rsidRDefault="00764C08" w:rsidP="00764C08">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4ABEDA7D" w14:textId="77777777" w:rsidR="00764C08" w:rsidRPr="00711B24" w:rsidRDefault="00764C08" w:rsidP="00764C08">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6D0DABC" w14:textId="77777777" w:rsidR="00764C08" w:rsidRPr="00711B24" w:rsidRDefault="00764C08" w:rsidP="00764C08">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564124C" w14:textId="77777777" w:rsidR="00764C08" w:rsidRPr="00711B24" w:rsidRDefault="00764C08" w:rsidP="00764C08">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B1EC9B2" w14:textId="77777777" w:rsidR="00764C08" w:rsidRPr="001A42E6" w:rsidRDefault="00764C08" w:rsidP="00764C08">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72C9491" w14:textId="77777777" w:rsidR="00764C08" w:rsidRPr="00AE07B3" w:rsidRDefault="00764C08" w:rsidP="00764C08">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044C75E4" w14:textId="77777777" w:rsidR="00764C08" w:rsidRPr="00AE07B3" w:rsidRDefault="00764C08" w:rsidP="00764C08">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04535F02" w14:textId="77777777" w:rsidR="00764C08" w:rsidRPr="00AE07B3" w:rsidRDefault="00764C08" w:rsidP="00764C08">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D708587" w14:textId="0F72919D" w:rsidR="00764C08" w:rsidRDefault="00764C08" w:rsidP="00764C08">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3948FCA4" w14:textId="4010F9CB" w:rsidR="006A372C" w:rsidRDefault="006A372C" w:rsidP="00764C08">
      <w:pPr>
        <w:spacing w:before="100" w:beforeAutospacing="1" w:after="100" w:afterAutospacing="1"/>
        <w:rPr>
          <w:rFonts w:eastAsia="Times New Roman"/>
          <w:color w:val="000000"/>
          <w:sz w:val="12"/>
          <w:szCs w:val="22"/>
        </w:rPr>
      </w:pPr>
    </w:p>
    <w:p w14:paraId="00817258" w14:textId="77777777" w:rsidR="006A372C" w:rsidRPr="0048200A" w:rsidRDefault="006A372C" w:rsidP="006A372C">
      <w:pPr>
        <w:pStyle w:val="Heading4"/>
        <w:rPr>
          <w:u w:val="single"/>
        </w:rPr>
      </w:pPr>
      <w:r>
        <w:lastRenderedPageBreak/>
        <w:t xml:space="preserve">China and Russia are </w:t>
      </w:r>
      <w:r>
        <w:rPr>
          <w:u w:val="single"/>
        </w:rPr>
        <w:t>comparatively worse</w:t>
      </w:r>
      <w:r>
        <w:t xml:space="preserve"> </w:t>
      </w:r>
    </w:p>
    <w:p w14:paraId="010C43B5" w14:textId="77777777" w:rsidR="006A372C" w:rsidRPr="00BF139C" w:rsidRDefault="006A372C" w:rsidP="006A372C">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4E8E30E6" w14:textId="77777777" w:rsidR="006A372C" w:rsidRPr="0048200A" w:rsidRDefault="006A372C" w:rsidP="006A372C">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3FF6CB18" w14:textId="77777777" w:rsidR="006A372C" w:rsidRPr="0048200A" w:rsidRDefault="006A372C" w:rsidP="006A372C">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79DA39A6" w14:textId="77777777" w:rsidR="006A372C" w:rsidRPr="0048200A" w:rsidRDefault="006A372C" w:rsidP="006A372C">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43E27EA7" w14:textId="77777777" w:rsidR="006A372C" w:rsidRPr="0048200A" w:rsidRDefault="006A372C" w:rsidP="006A372C">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6321B57E" w14:textId="77777777" w:rsidR="006A372C" w:rsidRPr="00F70961" w:rsidRDefault="006A372C" w:rsidP="006A372C">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664BAEE5" w14:textId="77777777" w:rsidR="006A372C" w:rsidRPr="00711B24" w:rsidRDefault="006A372C" w:rsidP="00764C08">
      <w:pPr>
        <w:spacing w:before="100" w:beforeAutospacing="1" w:after="100" w:afterAutospacing="1"/>
        <w:rPr>
          <w:rFonts w:eastAsia="Times New Roman"/>
          <w:color w:val="000000"/>
          <w:sz w:val="12"/>
          <w:szCs w:val="22"/>
        </w:rPr>
      </w:pPr>
    </w:p>
    <w:p w14:paraId="30BF4F8E" w14:textId="77777777" w:rsidR="00764C08" w:rsidRDefault="00764C08" w:rsidP="00764C08">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365BC750" w14:textId="77777777" w:rsidR="00764C08" w:rsidRPr="006C4C38" w:rsidRDefault="00764C08" w:rsidP="00764C08">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79FA21E6" w14:textId="77777777" w:rsidR="00764C08" w:rsidRPr="00E60D8F" w:rsidRDefault="00764C08" w:rsidP="00764C08">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0BF36C98" w14:textId="77777777" w:rsidR="00764C08" w:rsidRPr="00711B24" w:rsidRDefault="00764C08" w:rsidP="00764C08">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w:t>
      </w:r>
      <w:r w:rsidRPr="00711B24">
        <w:rPr>
          <w:sz w:val="14"/>
        </w:rPr>
        <w:lastRenderedPageBreak/>
        <w:t>ago, Trump was praising Xi Jinping for how he handled the outbreak; now Trump is toying with cutting off relations with the Chinese government altogether.</w:t>
      </w:r>
    </w:p>
    <w:p w14:paraId="1499B666" w14:textId="77777777" w:rsidR="00764C08" w:rsidRPr="00711B24" w:rsidRDefault="00764C08" w:rsidP="00764C08">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67F71CDA" w14:textId="77777777" w:rsidR="00764C08" w:rsidRPr="00E60D8F" w:rsidRDefault="00764C08" w:rsidP="00764C08">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0E1AC113" w14:textId="77777777" w:rsidR="00764C08" w:rsidRPr="00711B24" w:rsidRDefault="00764C08" w:rsidP="00764C08">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336D9C44" w14:textId="77777777" w:rsidR="00764C08" w:rsidRPr="00711B24" w:rsidRDefault="00764C08" w:rsidP="00764C08">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F10B68C" w14:textId="77777777" w:rsidR="00764C08" w:rsidRPr="006C4C38" w:rsidRDefault="00764C08" w:rsidP="00764C08">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0F37C42C" w14:textId="77777777" w:rsidR="00764C08" w:rsidRPr="00711B24" w:rsidRDefault="00764C08" w:rsidP="00764C08">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696D7F02" w14:textId="77777777" w:rsidR="00764C08" w:rsidRPr="00711B24" w:rsidRDefault="00764C08" w:rsidP="00764C08">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28AE6451" w14:textId="77777777" w:rsidR="00764C08" w:rsidRPr="006C4C38" w:rsidRDefault="00764C08" w:rsidP="00764C08">
      <w:pPr>
        <w:rPr>
          <w:rStyle w:val="Emphasis"/>
        </w:rPr>
      </w:pPr>
      <w:r w:rsidRPr="006C4C38">
        <w:rPr>
          <w:rStyle w:val="StyleUnderline"/>
        </w:rPr>
        <w:lastRenderedPageBreak/>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454B432E" w14:textId="77777777" w:rsidR="00764C08" w:rsidRDefault="00764C08" w:rsidP="00764C08">
      <w:pPr>
        <w:rPr>
          <w:rStyle w:val="StyleUnderline"/>
        </w:rPr>
      </w:pPr>
      <w:r w:rsidRPr="00A808A7">
        <w:rPr>
          <w:rStyle w:val="StyleUnderline"/>
          <w:highlight w:val="green"/>
        </w:rPr>
        <w:t>The CCP has evolved in its themes and tactics</w:t>
      </w:r>
      <w:r w:rsidRPr="00E60D8F">
        <w:rPr>
          <w:rStyle w:val="StyleUnderline"/>
        </w:rPr>
        <w:t xml:space="preserve"> o</w:t>
      </w:r>
    </w:p>
    <w:p w14:paraId="735D07AF" w14:textId="77777777" w:rsidR="00764C08" w:rsidRDefault="00764C08" w:rsidP="00764C08">
      <w:pPr>
        <w:rPr>
          <w:rStyle w:val="StyleUnderline"/>
        </w:rPr>
      </w:pPr>
    </w:p>
    <w:p w14:paraId="52FCCBD2" w14:textId="77777777" w:rsidR="00764C08" w:rsidRPr="0034418B" w:rsidRDefault="00764C08" w:rsidP="00764C08">
      <w:pPr>
        <w:rPr>
          <w:b/>
          <w:iCs/>
          <w:u w:val="single"/>
          <w:bdr w:val="single" w:sz="18" w:space="0" w:color="auto"/>
        </w:rPr>
      </w:pPr>
      <w:r w:rsidRPr="00E60D8F">
        <w:rPr>
          <w:rStyle w:val="StyleUnderline"/>
        </w:rPr>
        <w:t xml:space="preserve">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47240BE2" w14:textId="77777777" w:rsidR="00764C08" w:rsidRDefault="00764C08" w:rsidP="00764C08"/>
    <w:p w14:paraId="4CE8B9B6" w14:textId="77777777" w:rsidR="00764C08" w:rsidRDefault="00764C08" w:rsidP="00764C08">
      <w:pPr>
        <w:pStyle w:val="Heading3"/>
      </w:pPr>
      <w:r>
        <w:lastRenderedPageBreak/>
        <w:t>1AC – Framing</w:t>
      </w:r>
    </w:p>
    <w:p w14:paraId="17296871" w14:textId="77777777" w:rsidR="00764C08" w:rsidRPr="00A355C6" w:rsidRDefault="00764C08" w:rsidP="00764C0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A986B0D" w14:textId="77777777" w:rsidR="00764C08" w:rsidRPr="00A355C6" w:rsidRDefault="00764C08" w:rsidP="00764C0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44FADD0" w14:textId="77777777" w:rsidR="00764C08" w:rsidRPr="00A355C6" w:rsidRDefault="00764C08" w:rsidP="00764C0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FCBC11A" w14:textId="77777777" w:rsidR="00764C08" w:rsidRPr="00A355C6" w:rsidRDefault="00764C08" w:rsidP="00764C0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6BBF9A7" w14:textId="77777777" w:rsidR="00764C08" w:rsidRPr="00A355C6" w:rsidRDefault="00764C08" w:rsidP="00764C0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4657B93" w14:textId="77777777" w:rsidR="00764C08" w:rsidRPr="00A355C6" w:rsidRDefault="00764C08" w:rsidP="00764C0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426C46" w14:textId="77777777" w:rsidR="00764C08" w:rsidRPr="00A355C6" w:rsidRDefault="00764C08" w:rsidP="00764C0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340AA45" w14:textId="77777777" w:rsidR="00764C08" w:rsidRPr="00A355C6" w:rsidRDefault="00764C08" w:rsidP="00764C0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2D10809" w14:textId="77777777" w:rsidR="00764C08" w:rsidRPr="00A355C6" w:rsidRDefault="00764C08" w:rsidP="00764C0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82E1B7B" w14:textId="77777777" w:rsidR="00764C08" w:rsidRPr="00F601E6" w:rsidRDefault="00764C08" w:rsidP="00764C08"/>
    <w:p w14:paraId="4BE13232" w14:textId="77777777" w:rsidR="00764C08" w:rsidRPr="00F601E6" w:rsidRDefault="00764C08" w:rsidP="00764C08"/>
    <w:p w14:paraId="194F93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7D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87E"/>
    <w:rsid w:val="00696A16"/>
    <w:rsid w:val="006A372C"/>
    <w:rsid w:val="006A4840"/>
    <w:rsid w:val="006A52A0"/>
    <w:rsid w:val="006A7E1D"/>
    <w:rsid w:val="006C3A56"/>
    <w:rsid w:val="006D13F4"/>
    <w:rsid w:val="006D6AED"/>
    <w:rsid w:val="006E6D0B"/>
    <w:rsid w:val="006F126E"/>
    <w:rsid w:val="006F32C9"/>
    <w:rsid w:val="006F3834"/>
    <w:rsid w:val="006F5693"/>
    <w:rsid w:val="006F5D4C"/>
    <w:rsid w:val="006F7D7A"/>
    <w:rsid w:val="00717B01"/>
    <w:rsid w:val="007227D9"/>
    <w:rsid w:val="0072491F"/>
    <w:rsid w:val="00725598"/>
    <w:rsid w:val="007374A1"/>
    <w:rsid w:val="00752712"/>
    <w:rsid w:val="00753A84"/>
    <w:rsid w:val="007611F5"/>
    <w:rsid w:val="007619E4"/>
    <w:rsid w:val="00761E75"/>
    <w:rsid w:val="0076495E"/>
    <w:rsid w:val="00764C08"/>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07B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786BCA"/>
  <w14:defaultImageDpi w14:val="300"/>
  <w15:docId w15:val="{4C1772B0-621A-E445-B0F9-0F1CB004F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687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768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768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768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7687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64C0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768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87E"/>
  </w:style>
  <w:style w:type="character" w:customStyle="1" w:styleId="Heading1Char">
    <w:name w:val="Heading 1 Char"/>
    <w:aliases w:val="Pocket Char"/>
    <w:basedOn w:val="DefaultParagraphFont"/>
    <w:link w:val="Heading1"/>
    <w:uiPriority w:val="9"/>
    <w:rsid w:val="0067687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7687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7687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768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7687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7687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7687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7687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7687E"/>
    <w:rPr>
      <w:color w:val="auto"/>
      <w:u w:val="none"/>
    </w:rPr>
  </w:style>
  <w:style w:type="paragraph" w:styleId="DocumentMap">
    <w:name w:val="Document Map"/>
    <w:basedOn w:val="Normal"/>
    <w:link w:val="DocumentMapChar"/>
    <w:uiPriority w:val="99"/>
    <w:semiHidden/>
    <w:unhideWhenUsed/>
    <w:rsid w:val="006768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687E"/>
    <w:rPr>
      <w:rFonts w:ascii="Lucida Grande" w:hAnsi="Lucida Grande" w:cs="Lucida Grande"/>
    </w:rPr>
  </w:style>
  <w:style w:type="character" w:customStyle="1" w:styleId="Heading5Char">
    <w:name w:val="Heading 5 Char"/>
    <w:basedOn w:val="DefaultParagraphFont"/>
    <w:link w:val="Heading5"/>
    <w:uiPriority w:val="9"/>
    <w:semiHidden/>
    <w:rsid w:val="00764C0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764C08"/>
    <w:rPr>
      <w:b/>
      <w:bCs/>
      <w:color w:val="404040" w:themeColor="text1" w:themeTint="BF"/>
      <w:sz w:val="26"/>
      <w:szCs w:val="26"/>
    </w:rPr>
  </w:style>
  <w:style w:type="character" w:styleId="UnresolvedMention">
    <w:name w:val="Unresolved Mention"/>
    <w:basedOn w:val="DefaultParagraphFont"/>
    <w:uiPriority w:val="99"/>
    <w:semiHidden/>
    <w:unhideWhenUsed/>
    <w:rsid w:val="00764C08"/>
    <w:rPr>
      <w:color w:val="605E5C"/>
      <w:shd w:val="clear" w:color="auto" w:fill="E1DFDD"/>
    </w:rPr>
  </w:style>
  <w:style w:type="paragraph" w:customStyle="1" w:styleId="Emphasis1">
    <w:name w:val="Emphasis1"/>
    <w:basedOn w:val="Normal"/>
    <w:link w:val="Emphasis"/>
    <w:autoRedefine/>
    <w:uiPriority w:val="20"/>
    <w:qFormat/>
    <w:rsid w:val="00764C0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764C0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764C08"/>
    <w:rPr>
      <w:b/>
      <w:bCs/>
    </w:rPr>
  </w:style>
  <w:style w:type="character" w:customStyle="1" w:styleId="hbold">
    <w:name w:val="hbold"/>
    <w:basedOn w:val="DefaultParagraphFont"/>
    <w:rsid w:val="00764C08"/>
  </w:style>
  <w:style w:type="paragraph" w:styleId="ListParagraph">
    <w:name w:val="List Paragraph"/>
    <w:aliases w:val="6 font"/>
    <w:basedOn w:val="Normal"/>
    <w:uiPriority w:val="34"/>
    <w:qFormat/>
    <w:rsid w:val="00764C0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64C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64C0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64C08"/>
    <w:rPr>
      <w:b/>
      <w:bCs/>
      <w:strike w:val="0"/>
      <w:dstrike w:val="0"/>
      <w:sz w:val="24"/>
      <w:u w:val="none"/>
      <w:effect w:val="none"/>
    </w:rPr>
  </w:style>
  <w:style w:type="character" w:customStyle="1" w:styleId="m489902567989944824gmail-style13ptbold">
    <w:name w:val="m_489902567989944824gmail-style13ptbold"/>
    <w:basedOn w:val="DefaultParagraphFont"/>
    <w:rsid w:val="00764C08"/>
  </w:style>
  <w:style w:type="character" w:customStyle="1" w:styleId="m489902567989944824gmail-styleunderline">
    <w:name w:val="m_489902567989944824gmail-styleunderline"/>
    <w:basedOn w:val="DefaultParagraphFont"/>
    <w:rsid w:val="00764C08"/>
  </w:style>
  <w:style w:type="character" w:customStyle="1" w:styleId="TitleChar">
    <w:name w:val="Title Char"/>
    <w:aliases w:val="Cites and Cards Char,UNDERLINE Char,Bold Underlined Char,Block Heading Char,title Char,Read This Char"/>
    <w:link w:val="Title"/>
    <w:uiPriority w:val="1"/>
    <w:qFormat/>
    <w:rsid w:val="00764C08"/>
    <w:rPr>
      <w:bCs/>
      <w:sz w:val="20"/>
      <w:u w:val="single"/>
    </w:rPr>
  </w:style>
  <w:style w:type="paragraph" w:styleId="Title">
    <w:name w:val="Title"/>
    <w:aliases w:val="Cites and Cards,UNDERLINE,Bold Underlined,Block Heading,title,Read This"/>
    <w:basedOn w:val="Normal"/>
    <w:next w:val="Normal"/>
    <w:link w:val="TitleChar"/>
    <w:uiPriority w:val="1"/>
    <w:qFormat/>
    <w:rsid w:val="00764C0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64C0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64C0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24</Pages>
  <Words>13243</Words>
  <Characters>75490</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cp:revision>
  <dcterms:created xsi:type="dcterms:W3CDTF">2021-12-18T21:51:00Z</dcterms:created>
  <dcterms:modified xsi:type="dcterms:W3CDTF">2021-12-18T22:18:00Z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