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C4909" w14:textId="77777777" w:rsidR="008B4C10" w:rsidRPr="00863A26" w:rsidRDefault="008B4C10" w:rsidP="008B4C10">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037A7FFE" w14:textId="77777777" w:rsidR="008B4C10" w:rsidRPr="00863A26" w:rsidRDefault="008B4C10" w:rsidP="008B4C10">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863A26">
        <w:rPr>
          <w:rFonts w:eastAsiaTheme="majorEastAsia"/>
          <w:b/>
          <w:bCs/>
          <w:color w:val="000000" w:themeColor="text1"/>
          <w:sz w:val="26"/>
          <w:szCs w:val="26"/>
        </w:rPr>
        <w:t>despite the fact that</w:t>
      </w:r>
      <w:proofErr w:type="gramEnd"/>
      <w:r w:rsidRPr="00863A26">
        <w:rPr>
          <w:rFonts w:eastAsiaTheme="majorEastAsia"/>
          <w:b/>
          <w:bCs/>
          <w:color w:val="000000" w:themeColor="text1"/>
          <w:sz w:val="26"/>
          <w:szCs w:val="26"/>
        </w:rPr>
        <w:t xml:space="preserve"> pleasure doesn’t seem to be instrumentally valuable for anything.</w:t>
      </w:r>
    </w:p>
    <w:p w14:paraId="0D8CDCB6" w14:textId="77777777" w:rsidR="008B4C10" w:rsidRPr="00863A26" w:rsidRDefault="008B4C10" w:rsidP="008B4C10">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6FFBF6C0" w14:textId="77777777" w:rsidR="008B4C10" w:rsidRPr="00863A26" w:rsidRDefault="008B4C10" w:rsidP="008B4C10">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 xml:space="preserve">pleasure is intrinsically </w:t>
      </w:r>
      <w:proofErr w:type="gramStart"/>
      <w:r w:rsidRPr="00863A26">
        <w:rPr>
          <w:rStyle w:val="StyleUnderline"/>
          <w:color w:val="000000" w:themeColor="text1"/>
          <w:highlight w:val="green"/>
        </w:rPr>
        <w:t>valuable</w:t>
      </w:r>
      <w:proofErr w:type="gramEnd"/>
      <w:r w:rsidRPr="00863A26">
        <w:rPr>
          <w:rStyle w:val="StyleUnderline"/>
          <w:color w:val="000000" w:themeColor="text1"/>
          <w:highlight w:val="green"/>
        </w:rPr>
        <w:t xml:space="preserve"> and pain is intrinsically </w:t>
      </w:r>
      <w:proofErr w:type="spellStart"/>
      <w:r w:rsidRPr="00863A26">
        <w:rPr>
          <w:rStyle w:val="StyleUnderline"/>
          <w:color w:val="000000" w:themeColor="text1"/>
          <w:highlight w:val="green"/>
        </w:rPr>
        <w:t>disvaluable</w:t>
      </w:r>
      <w:proofErr w:type="spellEnd"/>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w:t>
      </w:r>
      <w:proofErr w:type="gramStart"/>
      <w:r w:rsidRPr="00863A26">
        <w:rPr>
          <w:rStyle w:val="StyleUnderline"/>
          <w:color w:val="000000" w:themeColor="text1"/>
        </w:rPr>
        <w:t>I</w:t>
      </w:r>
      <w:proofErr w:type="gramEnd"/>
      <w:r w:rsidRPr="00863A26">
        <w:rPr>
          <w:rStyle w:val="StyleUnderline"/>
          <w:color w:val="000000" w:themeColor="text1"/>
        </w:rPr>
        <w:t xml:space="preserve">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0360C47" w14:textId="77777777" w:rsidR="008B4C10" w:rsidRPr="00863A26" w:rsidRDefault="008B4C10" w:rsidP="008B4C10">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481C242" w14:textId="77777777" w:rsidR="008B4C10" w:rsidRPr="00863A26" w:rsidRDefault="008B4C10" w:rsidP="008B4C10">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210615E0" w14:textId="77777777" w:rsidR="008B4C10" w:rsidRPr="00863A26" w:rsidRDefault="008B4C10" w:rsidP="008B4C10">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 xml:space="preserve">I do not think the burden of proof lies on hedonists to explain why the additional values </w:t>
      </w:r>
      <w:r w:rsidRPr="00863A26">
        <w:rPr>
          <w:b/>
          <w:color w:val="000000" w:themeColor="text1"/>
          <w:sz w:val="24"/>
          <w:u w:val="single"/>
        </w:rPr>
        <w:lastRenderedPageBreak/>
        <w:t>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w:t>
      </w:r>
      <w:proofErr w:type="spellStart"/>
      <w:r w:rsidRPr="00863A26">
        <w:rPr>
          <w:color w:val="000000" w:themeColor="text1"/>
        </w:rPr>
        <w:t>Frankena’s</w:t>
      </w:r>
      <w:proofErr w:type="spellEnd"/>
      <w:r w:rsidRPr="00863A2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863A26">
        <w:rPr>
          <w:color w:val="000000" w:themeColor="text1"/>
        </w:rPr>
        <w:t>Frankena</w:t>
      </w:r>
      <w:proofErr w:type="spellEnd"/>
      <w:r w:rsidRPr="00863A26">
        <w:rPr>
          <w:color w:val="000000" w:themeColor="text1"/>
        </w:rPr>
        <w:t xml:space="preserve"> himself as “pleasures and satisfactions.” The same is arguably true of beauty, harmony, and “proportion in objects contemplated,” </w:t>
      </w:r>
      <w:proofErr w:type="gramStart"/>
      <w:r w:rsidRPr="00863A26">
        <w:rPr>
          <w:color w:val="000000" w:themeColor="text1"/>
        </w:rPr>
        <w:t>and also</w:t>
      </w:r>
      <w:proofErr w:type="gramEnd"/>
      <w:r w:rsidRPr="00863A2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863A26">
        <w:rPr>
          <w:color w:val="000000" w:themeColor="text1"/>
        </w:rPr>
        <w:t>Frankena’s</w:t>
      </w:r>
      <w:proofErr w:type="spellEnd"/>
      <w:r w:rsidRPr="00863A26">
        <w:rPr>
          <w:color w:val="000000" w:themeColor="text1"/>
        </w:rPr>
        <w:t xml:space="preserve">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w:t>
      </w:r>
      <w:proofErr w:type="gramStart"/>
      <w:r w:rsidRPr="00863A26">
        <w:rPr>
          <w:color w:val="000000" w:themeColor="text1"/>
        </w:rPr>
        <w:t>pluralists’</w:t>
      </w:r>
      <w:proofErr w:type="gramEnd"/>
      <w:r w:rsidRPr="00863A2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63A26">
        <w:rPr>
          <w:color w:val="000000" w:themeColor="text1"/>
        </w:rPr>
        <w:t>i</w:t>
      </w:r>
      <w:proofErr w:type="spellEnd"/>
      <w:r w:rsidRPr="00863A2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w:t>
      </w:r>
      <w:proofErr w:type="spellStart"/>
      <w:r w:rsidRPr="00863A26">
        <w:rPr>
          <w:color w:val="000000" w:themeColor="text1"/>
        </w:rPr>
        <w:t>disvaluable</w:t>
      </w:r>
      <w:proofErr w:type="spellEnd"/>
      <w:r w:rsidRPr="00863A26">
        <w:rPr>
          <w:color w:val="000000" w:themeColor="text1"/>
        </w:rPr>
        <w:t xml:space="preserv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 xml:space="preserve">If the non-hedonic </w:t>
      </w:r>
      <w:r w:rsidRPr="00863A26">
        <w:rPr>
          <w:b/>
          <w:color w:val="000000" w:themeColor="text1"/>
          <w:sz w:val="24"/>
          <w:u w:val="single"/>
        </w:rPr>
        <w:lastRenderedPageBreak/>
        <w:t xml:space="preserve">values suggested by pluralists are truly intrinsic </w:t>
      </w:r>
      <w:proofErr w:type="gramStart"/>
      <w:r w:rsidRPr="00863A26">
        <w:rPr>
          <w:b/>
          <w:color w:val="000000" w:themeColor="text1"/>
          <w:sz w:val="24"/>
          <w:u w:val="single"/>
        </w:rPr>
        <w:t>values in their own right, then</w:t>
      </w:r>
      <w:proofErr w:type="gramEnd"/>
      <w:r w:rsidRPr="00863A26">
        <w:rPr>
          <w:b/>
          <w:color w:val="000000" w:themeColor="text1"/>
          <w:sz w:val="24"/>
          <w:u w:val="single"/>
        </w:rPr>
        <w:t xml:space="preserve"> why do they tend to point toward pleasure and away from pain?</w:t>
      </w:r>
      <w:r w:rsidRPr="00863A26">
        <w:rPr>
          <w:color w:val="000000" w:themeColor="text1"/>
        </w:rPr>
        <w:t>27</w:t>
      </w:r>
    </w:p>
    <w:p w14:paraId="0181F930" w14:textId="77777777" w:rsidR="008B4C10" w:rsidRPr="00863A26" w:rsidRDefault="008B4C10" w:rsidP="008B4C10">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863A26">
        <w:rPr>
          <w:rFonts w:eastAsia="Yu Mincho"/>
          <w:color w:val="000000" w:themeColor="text1"/>
        </w:rPr>
        <w:t>elaborate.¶</w:t>
      </w:r>
      <w:proofErr w:type="gramEnd"/>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72414C80" w14:textId="77777777" w:rsidR="008B4C10" w:rsidRPr="00863A26" w:rsidRDefault="008B4C10" w:rsidP="008B4C10">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 xml:space="preserve">The more technologically comprehensive estimate of </w:t>
      </w:r>
      <w:proofErr w:type="gramStart"/>
      <w:r w:rsidRPr="00863A26">
        <w:rPr>
          <w:color w:val="000000" w:themeColor="text1"/>
        </w:rPr>
        <w:t>10  54</w:t>
      </w:r>
      <w:proofErr w:type="gramEnd"/>
      <w:r w:rsidRPr="00863A26">
        <w:rPr>
          <w:color w:val="000000" w:themeColor="text1"/>
        </w:rPr>
        <w:t xml:space="preserve"> </w:t>
      </w:r>
      <w:proofErr w:type="spellStart"/>
      <w:r w:rsidRPr="00863A26">
        <w:rPr>
          <w:color w:val="000000" w:themeColor="text1"/>
        </w:rPr>
        <w:t>humanbrain</w:t>
      </w:r>
      <w:proofErr w:type="spellEnd"/>
      <w:r w:rsidRPr="00863A2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 xml:space="preserve">And, further, that the absolute value of the indirect effect of saving </w:t>
      </w:r>
      <w:proofErr w:type="gramStart"/>
      <w:r w:rsidRPr="00863A26">
        <w:rPr>
          <w:color w:val="000000" w:themeColor="text1"/>
        </w:rPr>
        <w:t>1  billion</w:t>
      </w:r>
      <w:proofErr w:type="gramEnd"/>
      <w:r w:rsidRPr="00863A26">
        <w:rPr>
          <w:color w:val="000000" w:themeColor="text1"/>
        </w:rPr>
        <w:t xml:space="preserve"> lives on the total cumulative amount of existential </w:t>
      </w:r>
      <w:proofErr w:type="spellStart"/>
      <w:r w:rsidRPr="00863A26">
        <w:rPr>
          <w:color w:val="000000" w:themeColor="text1"/>
        </w:rPr>
        <w:t>riskâ</w:t>
      </w:r>
      <w:proofErr w:type="spellEnd"/>
      <w:r w:rsidRPr="00863A26">
        <w:rPr>
          <w:color w:val="000000" w:themeColor="text1"/>
        </w:rPr>
        <w:t xml:space="preserve">€”positive or </w:t>
      </w:r>
      <w:proofErr w:type="spellStart"/>
      <w:r w:rsidRPr="00863A26">
        <w:rPr>
          <w:color w:val="000000" w:themeColor="text1"/>
        </w:rPr>
        <w:t>negativeâ</w:t>
      </w:r>
      <w:proofErr w:type="spellEnd"/>
      <w:r w:rsidRPr="00863A26">
        <w:rPr>
          <w:color w:val="000000" w:themeColor="text1"/>
        </w:rPr>
        <w:t>€”is almost   certainly larger than the positive value of the direct benefit of such an action.</w:t>
      </w:r>
      <w:r w:rsidRPr="00863A26">
        <w:rPr>
          <w:color w:val="000000" w:themeColor="text1"/>
          <w:sz w:val="26"/>
          <w:szCs w:val="26"/>
          <w:u w:color="1E1E1E"/>
        </w:rPr>
        <w:t xml:space="preserve">  </w:t>
      </w:r>
    </w:p>
    <w:p w14:paraId="4BAB3F68" w14:textId="77777777" w:rsidR="008B4C10" w:rsidRDefault="008B4C10" w:rsidP="003A1FA2">
      <w:pPr>
        <w:pStyle w:val="Heading2"/>
      </w:pPr>
    </w:p>
    <w:p w14:paraId="2728B24C" w14:textId="70997F08" w:rsidR="003A1FA2" w:rsidRPr="00F707E4" w:rsidRDefault="003A1FA2" w:rsidP="003A1FA2">
      <w:pPr>
        <w:pStyle w:val="Heading2"/>
      </w:pPr>
      <w:r>
        <w:lastRenderedPageBreak/>
        <w:t>1NC</w:t>
      </w:r>
    </w:p>
    <w:p w14:paraId="44156384" w14:textId="77777777" w:rsidR="003A1FA2" w:rsidRDefault="003A1FA2" w:rsidP="003A1FA2">
      <w:pPr>
        <w:pStyle w:val="Heading4"/>
      </w:pPr>
    </w:p>
    <w:p w14:paraId="634D69EF" w14:textId="298A9225" w:rsidR="003A1FA2" w:rsidRDefault="003A1FA2" w:rsidP="003A1FA2">
      <w:pPr>
        <w:pStyle w:val="Heading4"/>
      </w:pPr>
      <w:r>
        <w:t>US leads the private space sector now but other countries sectors are growing— US private sector is key to growth</w:t>
      </w:r>
    </w:p>
    <w:p w14:paraId="2BE5D788" w14:textId="77777777" w:rsidR="003A1FA2" w:rsidRPr="00F707E4" w:rsidRDefault="003A1FA2" w:rsidP="003A1FA2">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2B8A50DA" w14:textId="77777777" w:rsidR="003A1FA2" w:rsidRPr="00F707E4" w:rsidRDefault="003A1FA2" w:rsidP="003A1FA2">
      <w:pPr>
        <w:rPr>
          <w:rStyle w:val="StyleUnderline"/>
        </w:rPr>
      </w:pPr>
      <w:r w:rsidRPr="00F707E4">
        <w:rPr>
          <w:rStyle w:val="Emphasis"/>
        </w:rPr>
        <w:t xml:space="preserve">Half a century on, </w:t>
      </w:r>
      <w:r w:rsidRPr="004075C8">
        <w:rPr>
          <w:rStyle w:val="Emphasis"/>
          <w:highlight w:val="green"/>
        </w:rPr>
        <w:t xml:space="preserve">space has </w:t>
      </w:r>
      <w:proofErr w:type="gramStart"/>
      <w:r w:rsidRPr="004075C8">
        <w:rPr>
          <w:rStyle w:val="Emphasis"/>
          <w:highlight w:val="green"/>
        </w:rPr>
        <w:t>opened up</w:t>
      </w:r>
      <w:proofErr w:type="gramEnd"/>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xml:space="preserve">, including India, Brazil, Japan, Canada, South </w:t>
      </w:r>
      <w:proofErr w:type="gramStart"/>
      <w:r w:rsidRPr="00F707E4">
        <w:rPr>
          <w:rStyle w:val="StyleUnderline"/>
        </w:rPr>
        <w:t>Korea</w:t>
      </w:r>
      <w:proofErr w:type="gramEnd"/>
      <w:r w:rsidRPr="00F707E4">
        <w:rPr>
          <w:rStyle w:val="StyleUnderline"/>
        </w:rPr>
        <w:t xml:space="preserve"> and the UAE. The European Space Agency is active too, while the UK boasts the most private space startups after the US.</w:t>
      </w:r>
    </w:p>
    <w:p w14:paraId="744C89DE" w14:textId="77777777" w:rsidR="003A1FA2" w:rsidRDefault="003A1FA2" w:rsidP="003A1FA2">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3751FF36" w14:textId="77777777" w:rsidR="003A1FA2" w:rsidRDefault="003A1FA2" w:rsidP="003A1FA2">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5FB8944E" w14:textId="77777777" w:rsidR="003A1FA2" w:rsidRPr="005F1D3E" w:rsidRDefault="003A1FA2" w:rsidP="003A1FA2">
      <w:pPr>
        <w:rPr>
          <w:rStyle w:val="StyleUnderline"/>
        </w:rPr>
      </w:pPr>
      <w:r>
        <w:t>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471E5E6F" w14:textId="77777777" w:rsidR="003A1FA2" w:rsidRPr="005F1D3E" w:rsidRDefault="003A1FA2" w:rsidP="003A1FA2">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7319A9F4" w14:textId="77777777" w:rsidR="003A1FA2" w:rsidRPr="005F1D3E" w:rsidRDefault="003A1FA2" w:rsidP="003A1FA2">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3A99E97B" w14:textId="77777777" w:rsidR="003A1FA2" w:rsidRPr="005F1D3E" w:rsidRDefault="003A1FA2" w:rsidP="003A1FA2">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3D9EE6A1" w14:textId="77777777" w:rsidR="003A1FA2" w:rsidRDefault="003A1FA2" w:rsidP="003A1FA2">
      <w:r w:rsidRPr="005F1D3E">
        <w:rPr>
          <w:rStyle w:val="StyleUnderline"/>
        </w:rPr>
        <w:lastRenderedPageBreak/>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w:t>
      </w:r>
      <w:proofErr w:type="gramStart"/>
      <w:r>
        <w:t>737 passenger</w:t>
      </w:r>
      <w:proofErr w:type="gramEnd"/>
      <w:r>
        <w:t xml:space="preserve"> plane,” </w:t>
      </w:r>
      <w:proofErr w:type="spellStart"/>
      <w:r>
        <w:t>Hilborne</w:t>
      </w:r>
      <w:proofErr w:type="spellEnd"/>
      <w:r>
        <w:t xml:space="preserve"> says.</w:t>
      </w:r>
    </w:p>
    <w:p w14:paraId="14028B41" w14:textId="77777777" w:rsidR="003A1FA2" w:rsidRDefault="003A1FA2" w:rsidP="003A1FA2">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40A4EB25" w14:textId="77777777" w:rsidR="003A1FA2" w:rsidRDefault="003A1FA2" w:rsidP="003A1FA2">
      <w:r>
        <w:t xml:space="preserve">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11DDBC91" w14:textId="77777777" w:rsidR="003A1FA2" w:rsidRDefault="003A1FA2" w:rsidP="003A1FA2">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w:t>
      </w:r>
    </w:p>
    <w:p w14:paraId="0297BD27" w14:textId="77777777" w:rsidR="003A1FA2" w:rsidRDefault="003A1FA2" w:rsidP="003A1FA2">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124036AB" w14:textId="77777777" w:rsidR="003A1FA2" w:rsidRDefault="003A1FA2" w:rsidP="003A1FA2">
      <w:r>
        <w:t xml:space="preserve">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447E0C20" w14:textId="77777777" w:rsidR="003A1FA2" w:rsidRDefault="003A1FA2" w:rsidP="003A1FA2">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she says.</w:t>
      </w:r>
    </w:p>
    <w:p w14:paraId="32A3F57A" w14:textId="77777777" w:rsidR="003A1FA2" w:rsidRPr="005F1D3E" w:rsidRDefault="003A1FA2" w:rsidP="003A1FA2">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570D1898" w14:textId="77777777" w:rsidR="003A1FA2" w:rsidRPr="005F1D3E" w:rsidRDefault="003A1FA2" w:rsidP="003A1FA2">
      <w:pPr>
        <w:rPr>
          <w:rStyle w:val="StyleUnderline"/>
        </w:rPr>
      </w:pP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2C755FCE" w14:textId="77777777" w:rsidR="003A1FA2" w:rsidRDefault="003A1FA2" w:rsidP="003A1FA2">
      <w:r>
        <w:lastRenderedPageBreak/>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w:t>
      </w:r>
      <w:proofErr w:type="gramStart"/>
      <w:r>
        <w:t>actually made</w:t>
      </w:r>
      <w:proofErr w:type="gramEnd"/>
      <w:r>
        <w:t>, he says.</w:t>
      </w:r>
    </w:p>
    <w:p w14:paraId="2DE91A7C" w14:textId="77777777" w:rsidR="003A1FA2" w:rsidRPr="004075C8" w:rsidRDefault="003A1FA2" w:rsidP="003A1FA2">
      <w:pPr>
        <w:rPr>
          <w:rStyle w:val="StyleUnderline"/>
        </w:rPr>
      </w:pPr>
      <w:r>
        <w:t xml:space="preserve">The Kremlin has been a key partner in managing and resupplying the ISS. US astronauts used Russian Soyuz rockets to reach the station, taking off from a cosmodrome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p>
    <w:p w14:paraId="62A9C6CF" w14:textId="77777777" w:rsidR="003A1FA2" w:rsidRDefault="003A1FA2" w:rsidP="003A1FA2">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had been fired. His apparent crime: questioning an official decision to shoot a film on the Russian section of the ISS.</w:t>
      </w:r>
    </w:p>
    <w:p w14:paraId="263CE325" w14:textId="77777777" w:rsidR="003A1FA2" w:rsidRDefault="003A1FA2" w:rsidP="003A1FA2">
      <w:r>
        <w:t xml:space="preserve">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The launch seems timed to beat Tom Cruise, who is due to shoot his own movie on board the ISS with director Doug Liman.</w:t>
      </w:r>
    </w:p>
    <w:p w14:paraId="08E2C428" w14:textId="77777777" w:rsidR="003A1FA2" w:rsidRDefault="003A1FA2" w:rsidP="003A1FA2">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7E8BF178" w14:textId="77777777" w:rsidR="003A1FA2" w:rsidRPr="004075C8" w:rsidRDefault="003A1FA2" w:rsidP="003A1FA2">
      <w:pPr>
        <w:rPr>
          <w:rStyle w:val="Emphasis"/>
        </w:rPr>
      </w:pPr>
      <w:r>
        <w:t>“</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w:t>
      </w:r>
      <w:proofErr w:type="gramStart"/>
      <w:r>
        <w:t>really up</w:t>
      </w:r>
      <w:proofErr w:type="gramEnd"/>
      <w:r>
        <w:t xml:space="preserve">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p>
    <w:p w14:paraId="59BB789C" w14:textId="77777777" w:rsidR="003A1FA2" w:rsidRPr="00F707E4" w:rsidRDefault="003A1FA2" w:rsidP="003A1FA2">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080EE7CB" w14:textId="77777777" w:rsidR="003A1FA2" w:rsidRDefault="003A1FA2" w:rsidP="003A1FA2">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3EDF1889" w14:textId="77777777" w:rsidR="003A1FA2" w:rsidRPr="00F707E4" w:rsidRDefault="003A1FA2" w:rsidP="003A1FA2"/>
    <w:p w14:paraId="0FBD05AE" w14:textId="77777777" w:rsidR="003A1FA2" w:rsidRDefault="003A1FA2" w:rsidP="003A1FA2">
      <w:pPr>
        <w:pStyle w:val="Heading4"/>
      </w:pPr>
      <w:r>
        <w:lastRenderedPageBreak/>
        <w:t xml:space="preserve">Continued success of private space companies is key to secure space for the US. </w:t>
      </w:r>
    </w:p>
    <w:p w14:paraId="618FA9BE" w14:textId="77777777" w:rsidR="003A1FA2" w:rsidRPr="003E373A" w:rsidRDefault="003A1FA2" w:rsidP="003A1FA2">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w:t>
      </w:r>
      <w:proofErr w:type="spellStart"/>
      <w:r w:rsidRPr="003E373A">
        <w:t>Micheal</w:t>
      </w:r>
      <w:proofErr w:type="spellEnd"/>
      <w:r w:rsidRPr="003E373A">
        <w:t xml:space="preserve">,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5F6FCD71" w14:textId="77777777" w:rsidR="003A1FA2" w:rsidRDefault="003A1FA2" w:rsidP="003A1FA2">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5F2945B6" w14:textId="77777777" w:rsidR="003A1FA2" w:rsidRPr="003E373A" w:rsidRDefault="003A1FA2" w:rsidP="003A1FA2">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4D6432E7" w14:textId="77777777" w:rsidR="003A1FA2" w:rsidRDefault="003A1FA2" w:rsidP="003A1FA2">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1801B551" w14:textId="77777777" w:rsidR="003A1FA2" w:rsidRDefault="003A1FA2" w:rsidP="003A1FA2">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14959F66" w14:textId="77777777" w:rsidR="003A1FA2" w:rsidRDefault="003A1FA2" w:rsidP="003A1FA2">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4B10BDA8" w14:textId="77777777" w:rsidR="003A1FA2" w:rsidRPr="003E373A" w:rsidRDefault="003A1FA2" w:rsidP="003A1FA2">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 xml:space="preserve">The Pentagon is closely watching the progress of rocket builders like Rocket Lab, </w:t>
      </w:r>
      <w:proofErr w:type="gramStart"/>
      <w:r w:rsidRPr="003E373A">
        <w:rPr>
          <w:rStyle w:val="StyleUnderline"/>
        </w:rPr>
        <w:t>Astra</w:t>
      </w:r>
      <w:proofErr w:type="gramEnd"/>
      <w:r w:rsidRPr="003E373A">
        <w:rPr>
          <w:rStyle w:val="StyleUnderline"/>
        </w:rPr>
        <w:t xml:space="preserve"> and Virgin Orbit in addition to SpaceX.</w:t>
      </w:r>
    </w:p>
    <w:p w14:paraId="5C48B94F" w14:textId="77777777" w:rsidR="003A1FA2" w:rsidRDefault="003A1FA2" w:rsidP="003A1FA2">
      <w:r>
        <w:t xml:space="preserve">Raymond’s comments came on the heels of SpaceX announcing this week that it will fly its first all-civilian crew into orbit later this year, a mission known as Inspiration 4. </w:t>
      </w:r>
    </w:p>
    <w:p w14:paraId="6CF9FF63" w14:textId="77777777" w:rsidR="003A1FA2" w:rsidRDefault="003A1FA2" w:rsidP="003A1FA2">
      <w:r>
        <w:t xml:space="preserve">The landmark flight, led by billionaire Jared </w:t>
      </w:r>
      <w:proofErr w:type="spellStart"/>
      <w:r>
        <w:t>Isaacman</w:t>
      </w:r>
      <w:proofErr w:type="spellEnd"/>
      <w:r>
        <w:t xml:space="preserve">, is aimed at using high-profile space tourism to raise support for St. Jude Children’s Research Hospital. Three yet-to-be-announced passengers will accompany </w:t>
      </w:r>
      <w:proofErr w:type="spellStart"/>
      <w:r>
        <w:t>Isaacman</w:t>
      </w:r>
      <w:proofErr w:type="spellEnd"/>
      <w:r>
        <w:t xml:space="preserve"> on the multiday journey around the Earth, with two of the seats to be decided in public online competitions this month.</w:t>
      </w:r>
    </w:p>
    <w:p w14:paraId="4DC76430" w14:textId="77777777" w:rsidR="003A1FA2" w:rsidRPr="003E373A" w:rsidRDefault="003A1FA2" w:rsidP="003A1FA2">
      <w:pPr>
        <w:rPr>
          <w:rStyle w:val="StyleUnderline"/>
        </w:rPr>
      </w:pPr>
      <w:r w:rsidRPr="003E373A">
        <w:rPr>
          <w:rStyle w:val="StyleUnderline"/>
        </w:rPr>
        <w:t>SpaceX announces first space mission with all-civilian crew</w:t>
      </w:r>
    </w:p>
    <w:p w14:paraId="755B5C94" w14:textId="77777777" w:rsidR="003A1FA2" w:rsidRDefault="003A1FA2" w:rsidP="003A1FA2">
      <w:r>
        <w:lastRenderedPageBreak/>
        <w:t>Raymond also called out NASA’s Crew-1 mission, which was the first operational launch of SpaceX’s Crew Dragon spacecraft.</w:t>
      </w:r>
    </w:p>
    <w:p w14:paraId="4CFB7D1F" w14:textId="77777777" w:rsidR="003A1FA2" w:rsidRDefault="003A1FA2" w:rsidP="003A1FA2">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66FBE2B4" w14:textId="77777777" w:rsidR="003A1FA2" w:rsidRDefault="003A1FA2" w:rsidP="003A1FA2">
      <w:r>
        <w:t>Raymond did not provide a reaction to SpaceX’s Starship rocket test flight on Tuesday, which resulted in an explosion as it attempted to land.</w:t>
      </w:r>
    </w:p>
    <w:p w14:paraId="6835086D" w14:textId="77777777" w:rsidR="003A1FA2" w:rsidRDefault="003A1FA2" w:rsidP="003A1FA2">
      <w:r>
        <w:t>Starship prototype SN9 launched successfully to about 33,000 feet but, like the previous prototype flight in December, the rocket smashed into the ground while attempting to land.</w:t>
      </w:r>
    </w:p>
    <w:p w14:paraId="55913329" w14:textId="77777777" w:rsidR="003A1FA2" w:rsidRPr="00A50AAF" w:rsidRDefault="003A1FA2" w:rsidP="003A1FA2">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3E648582" w14:textId="77777777" w:rsidR="003A1FA2" w:rsidRDefault="003A1FA2" w:rsidP="003A1FA2">
      <w:pPr>
        <w:pStyle w:val="Heading4"/>
      </w:pPr>
      <w:r>
        <w:t xml:space="preserve">Space privatization key to US </w:t>
      </w:r>
      <w:proofErr w:type="spellStart"/>
      <w:r>
        <w:t>heg</w:t>
      </w:r>
      <w:proofErr w:type="spellEnd"/>
      <w:r>
        <w:t xml:space="preserve">— Russia and China benefit from a weakened US. </w:t>
      </w:r>
    </w:p>
    <w:p w14:paraId="3162AF5C" w14:textId="77777777" w:rsidR="003A1FA2" w:rsidRPr="00336433" w:rsidRDefault="003A1FA2" w:rsidP="003A1FA2">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31EE1BD0" w14:textId="77777777" w:rsidR="003A1FA2" w:rsidRPr="00A50AAF" w:rsidRDefault="003A1FA2" w:rsidP="003A1FA2">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16ADC7AB" w14:textId="77777777" w:rsidR="003A1FA2" w:rsidRPr="00A50AAF" w:rsidRDefault="003A1FA2" w:rsidP="003A1FA2">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23D19B14" w14:textId="77777777" w:rsidR="003A1FA2" w:rsidRPr="00336433" w:rsidRDefault="003A1FA2" w:rsidP="003A1FA2">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w:t>
      </w:r>
      <w:r w:rsidRPr="00336433">
        <w:rPr>
          <w:rStyle w:val="Emphasis"/>
        </w:rPr>
        <w:lastRenderedPageBreak/>
        <w:t>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3B370B55" w14:textId="77777777" w:rsidR="003A1FA2" w:rsidRDefault="003A1FA2" w:rsidP="003A1FA2">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49BA9724" w14:textId="77777777" w:rsidR="003A1FA2" w:rsidRPr="001A42E6" w:rsidRDefault="003A1FA2" w:rsidP="003A1FA2">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16452310" w14:textId="77777777" w:rsidR="003A1FA2" w:rsidRPr="001A42E6" w:rsidRDefault="003A1FA2" w:rsidP="003A1FA2">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55ECE43" w14:textId="77777777" w:rsidR="003A1FA2" w:rsidRPr="001A42E6" w:rsidRDefault="003A1FA2" w:rsidP="003A1FA2">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511BDC0C" w14:textId="77777777" w:rsidR="003A1FA2" w:rsidRPr="001A42E6" w:rsidRDefault="003A1FA2" w:rsidP="003A1FA2">
      <w:pPr>
        <w:spacing w:before="100" w:beforeAutospacing="1" w:after="100" w:afterAutospacing="1"/>
        <w:rPr>
          <w:rStyle w:val="StyleUnderline"/>
        </w:rPr>
      </w:pPr>
      <w:r w:rsidRPr="001A42E6">
        <w:rPr>
          <w:rFonts w:eastAsia="Times New Roman"/>
          <w:color w:val="000000"/>
          <w:sz w:val="14"/>
          <w:szCs w:val="22"/>
        </w:rPr>
        <w:lastRenderedPageBreak/>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34D58E01" w14:textId="77777777" w:rsidR="003A1FA2" w:rsidRPr="001A42E6" w:rsidRDefault="003A1FA2" w:rsidP="003A1FA2">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FB58770" w14:textId="77777777" w:rsidR="003A1FA2" w:rsidRPr="001A42E6" w:rsidRDefault="003A1FA2" w:rsidP="003A1FA2">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7219D409" w14:textId="77777777" w:rsidR="003A1FA2" w:rsidRPr="001A42E6" w:rsidRDefault="003A1FA2" w:rsidP="003A1FA2">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3E86350" w14:textId="77777777" w:rsidR="003A1FA2" w:rsidRPr="001A42E6" w:rsidRDefault="003A1FA2" w:rsidP="003A1FA2">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536F29D" w14:textId="77777777" w:rsidR="003A1FA2" w:rsidRPr="001A42E6" w:rsidRDefault="003A1FA2" w:rsidP="003A1FA2">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08066939" w14:textId="77777777" w:rsidR="003A1FA2" w:rsidRPr="001A42E6" w:rsidRDefault="003A1FA2" w:rsidP="003A1FA2">
      <w:pPr>
        <w:spacing w:before="100" w:beforeAutospacing="1" w:after="100" w:afterAutospacing="1"/>
        <w:rPr>
          <w:rStyle w:val="StyleUnderline"/>
        </w:rPr>
      </w:pPr>
      <w:r w:rsidRPr="001A42E6">
        <w:rPr>
          <w:rFonts w:eastAsia="Times New Roman"/>
          <w:color w:val="000000"/>
          <w:sz w:val="14"/>
          <w:szCs w:val="22"/>
        </w:rPr>
        <w:lastRenderedPageBreak/>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78FF70AB" w14:textId="77777777" w:rsidR="003A1FA2" w:rsidRPr="001A42E6" w:rsidRDefault="003A1FA2" w:rsidP="003A1FA2">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A923C77" w14:textId="77777777" w:rsidR="003A1FA2" w:rsidRPr="001A42E6" w:rsidRDefault="003A1FA2" w:rsidP="003A1FA2">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5726943F" w14:textId="77777777" w:rsidR="003A1FA2" w:rsidRPr="001A42E6" w:rsidRDefault="003A1FA2" w:rsidP="003A1FA2">
      <w:pPr>
        <w:spacing w:before="100" w:beforeAutospacing="1" w:after="100" w:afterAutospacing="1"/>
        <w:rPr>
          <w:rFonts w:eastAsia="Times New Roman"/>
          <w:color w:val="000000"/>
          <w:sz w:val="14"/>
          <w:szCs w:val="14"/>
        </w:rPr>
      </w:pPr>
      <w:r w:rsidRPr="001A42E6">
        <w:rPr>
          <w:rFonts w:eastAsia="Times New Roman"/>
          <w:color w:val="000000"/>
          <w:sz w:val="14"/>
          <w:szCs w:val="22"/>
        </w:rPr>
        <w:t xml:space="preserve">While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7E1207D4" w14:textId="77777777" w:rsidR="003A1FA2" w:rsidRPr="001A42E6" w:rsidRDefault="003A1FA2" w:rsidP="003A1FA2">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14C35325" w14:textId="77777777" w:rsidR="003A1FA2" w:rsidRPr="001A42E6" w:rsidRDefault="003A1FA2" w:rsidP="003A1FA2">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24596120" w14:textId="77777777" w:rsidR="003A1FA2" w:rsidRPr="001A42E6" w:rsidRDefault="003A1FA2" w:rsidP="003A1FA2">
      <w:pPr>
        <w:spacing w:before="100" w:beforeAutospacing="1" w:after="100" w:afterAutospacing="1"/>
        <w:rPr>
          <w:rStyle w:val="StyleUnderline"/>
        </w:rPr>
      </w:pPr>
      <w:r w:rsidRPr="001A42E6">
        <w:rPr>
          <w:rStyle w:val="StyleUnderline"/>
          <w:highlight w:val="green"/>
        </w:rPr>
        <w:lastRenderedPageBreak/>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13EFC253" w14:textId="77777777" w:rsidR="003A1FA2" w:rsidRPr="001A42E6" w:rsidRDefault="003A1FA2" w:rsidP="003A1FA2">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6FFE9861" w14:textId="77777777" w:rsidR="003A1FA2" w:rsidRPr="001A42E6" w:rsidRDefault="003A1FA2" w:rsidP="003A1FA2">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528C437" w14:textId="77777777" w:rsidR="003A1FA2" w:rsidRPr="001A42E6" w:rsidRDefault="003A1FA2" w:rsidP="003A1FA2">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1A42E6">
        <w:rPr>
          <w:rFonts w:eastAsia="Times New Roman"/>
          <w:color w:val="000000"/>
          <w:sz w:val="14"/>
          <w:szCs w:val="13"/>
        </w:rPr>
        <w:t>a number of</w:t>
      </w:r>
      <w:proofErr w:type="gramEnd"/>
      <w:r w:rsidRPr="001A42E6">
        <w:rPr>
          <w:rFonts w:eastAsia="Times New Roman"/>
          <w:color w:val="000000"/>
          <w:sz w:val="14"/>
          <w:szCs w:val="13"/>
        </w:rPr>
        <w:t xml:space="preserve"> open-source indicators offer valuable “early warning lights” that can help policymakers more accurately calibrate both potential timetables and risk readings as the riskiest period of relations—from 2027 onward—approaches.</w:t>
      </w:r>
    </w:p>
    <w:p w14:paraId="57FC38F0" w14:textId="77777777" w:rsidR="003A1FA2" w:rsidRPr="001A42E6" w:rsidRDefault="003A1FA2" w:rsidP="003A1FA2">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221298E" w14:textId="77777777" w:rsidR="003A1FA2" w:rsidRPr="001A42E6" w:rsidRDefault="003A1FA2" w:rsidP="003A1FA2">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4D43E24F" w14:textId="77777777" w:rsidR="003A1FA2" w:rsidRPr="001A42E6" w:rsidRDefault="003A1FA2" w:rsidP="003A1FA2">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1A42E6">
        <w:rPr>
          <w:rFonts w:eastAsia="Times New Roman"/>
          <w:color w:val="000000"/>
          <w:sz w:val="14"/>
          <w:szCs w:val="13"/>
        </w:rPr>
        <w:t>has to</w:t>
      </w:r>
      <w:proofErr w:type="gramEnd"/>
      <w:r w:rsidRPr="001A42E6">
        <w:rPr>
          <w:rFonts w:eastAsia="Times New Roman"/>
          <w:color w:val="000000"/>
          <w:sz w:val="14"/>
          <w:szCs w:val="13"/>
        </w:rPr>
        <w:t xml:space="preserve">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04DD39B" w14:textId="77777777" w:rsidR="003A1FA2" w:rsidRPr="001A42E6" w:rsidRDefault="003A1FA2" w:rsidP="003A1FA2">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4BBC92A" w14:textId="77777777" w:rsidR="003A1FA2" w:rsidRPr="001A42E6" w:rsidRDefault="003A1FA2" w:rsidP="003A1FA2">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lastRenderedPageBreak/>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320FA4B" w14:textId="77777777" w:rsidR="003A1FA2" w:rsidRPr="001A42E6" w:rsidRDefault="003A1FA2" w:rsidP="003A1FA2">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32EE544" w14:textId="77777777" w:rsidR="003A1FA2" w:rsidRPr="001A42E6" w:rsidRDefault="003A1FA2" w:rsidP="003A1FA2">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91E2943" w14:textId="77777777" w:rsidR="003A1FA2" w:rsidRPr="001A42E6" w:rsidRDefault="003A1FA2" w:rsidP="003A1FA2">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6521B4B9" w14:textId="77777777" w:rsidR="003A1FA2" w:rsidRPr="001A42E6" w:rsidRDefault="003A1FA2" w:rsidP="003A1FA2">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591EFEB0" w14:textId="77777777" w:rsidR="003A1FA2" w:rsidRPr="001A42E6" w:rsidRDefault="003A1FA2" w:rsidP="003A1FA2">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51D8BD8" w14:textId="77777777" w:rsidR="003A1FA2" w:rsidRDefault="003A1FA2" w:rsidP="003A1FA2">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318FDEF5" w14:textId="7834D1CE" w:rsidR="00E42E4C" w:rsidRDefault="00E42E4C" w:rsidP="00F601E6"/>
    <w:p w14:paraId="0387A970" w14:textId="6FF1E467" w:rsidR="00F56573" w:rsidRDefault="00F56573" w:rsidP="00F56573">
      <w:pPr>
        <w:pStyle w:val="Heading2"/>
      </w:pPr>
      <w:r>
        <w:lastRenderedPageBreak/>
        <w:t>Case</w:t>
      </w:r>
    </w:p>
    <w:p w14:paraId="499CAFCE" w14:textId="77777777" w:rsidR="00F56573" w:rsidRDefault="00F56573" w:rsidP="00F56573">
      <w:pPr>
        <w:pStyle w:val="Heading3"/>
      </w:pPr>
      <w:r>
        <w:lastRenderedPageBreak/>
        <w:t>Poverty</w:t>
      </w:r>
    </w:p>
    <w:p w14:paraId="1B11465C" w14:textId="77777777" w:rsidR="00F56573" w:rsidRDefault="00F56573" w:rsidP="00F56573">
      <w:pPr>
        <w:pStyle w:val="Heading4"/>
      </w:pPr>
      <w:r>
        <w:t xml:space="preserve">Capitalism is the best </w:t>
      </w:r>
      <w:r w:rsidRPr="00647805">
        <w:t xml:space="preserve">weapon to combat poverty – historical correlation between </w:t>
      </w:r>
      <w:r w:rsidRPr="00647805">
        <w:rPr>
          <w:u w:val="single"/>
        </w:rPr>
        <w:t>economic freedom</w:t>
      </w:r>
      <w:r w:rsidRPr="00647805">
        <w:t xml:space="preserve"> scores and </w:t>
      </w:r>
      <w:r w:rsidRPr="00647805">
        <w:rPr>
          <w:u w:val="single"/>
        </w:rPr>
        <w:t>extreme poverty rates</w:t>
      </w:r>
      <w:r w:rsidRPr="00647805">
        <w:t xml:space="preserve"> </w:t>
      </w:r>
      <w:proofErr w:type="gramStart"/>
      <w:r w:rsidRPr="00647805">
        <w:t>prove</w:t>
      </w:r>
      <w:proofErr w:type="gramEnd"/>
    </w:p>
    <w:p w14:paraId="00C4E6B5" w14:textId="77777777" w:rsidR="00F56573" w:rsidRPr="00647805" w:rsidRDefault="00F56573" w:rsidP="00F56573">
      <w:proofErr w:type="spellStart"/>
      <w:r w:rsidRPr="00647805">
        <w:rPr>
          <w:rStyle w:val="Style13ptBold"/>
        </w:rPr>
        <w:t>Ladan</w:t>
      </w:r>
      <w:proofErr w:type="spellEnd"/>
      <w:r w:rsidRPr="00647805">
        <w:rPr>
          <w:rStyle w:val="Style13ptBold"/>
        </w:rPr>
        <w:t xml:space="preserve"> 19</w:t>
      </w:r>
      <w:r w:rsidRPr="00647805">
        <w:t xml:space="preserve"> [(Luka, the President and CEO of </w:t>
      </w:r>
      <w:proofErr w:type="spellStart"/>
      <w:r w:rsidRPr="00647805">
        <w:t>Zenica</w:t>
      </w:r>
      <w:proofErr w:type="spellEnd"/>
      <w:r w:rsidRPr="00647805">
        <w:t xml:space="preserve"> Public Relations and a Catalyst Policy Fellow. Prior to founding </w:t>
      </w:r>
      <w:proofErr w:type="spellStart"/>
      <w:r w:rsidRPr="00647805">
        <w:t>Zenica</w:t>
      </w:r>
      <w:proofErr w:type="spellEnd"/>
      <w:r w:rsidRPr="00647805">
        <w:t xml:space="preserve">, </w:t>
      </w:r>
      <w:proofErr w:type="spellStart"/>
      <w:r w:rsidRPr="00647805">
        <w:t>Ladan</w:t>
      </w:r>
      <w:proofErr w:type="spellEnd"/>
      <w:r w:rsidRPr="00647805">
        <w:t xml:space="preserve"> served as Communications Director at a leading public affairs firm in Washington, D.C.) “Capitalism Remains the Best Way to Combat Extreme Poverty” Catalyst, 6/14/2019] BC</w:t>
      </w:r>
    </w:p>
    <w:p w14:paraId="1CD35279" w14:textId="77777777" w:rsidR="00F56573" w:rsidRPr="00647805" w:rsidRDefault="00F56573" w:rsidP="00F56573">
      <w:pPr>
        <w:rPr>
          <w:rStyle w:val="StyleUnderline"/>
        </w:rPr>
      </w:pPr>
      <w:r>
        <w:t xml:space="preserve">Again, </w:t>
      </w:r>
      <w:r w:rsidRPr="00647805">
        <w:rPr>
          <w:rStyle w:val="StyleUnderline"/>
          <w:highlight w:val="green"/>
        </w:rPr>
        <w:t>America is not perfect</w:t>
      </w:r>
      <w:r>
        <w:t xml:space="preserve">. Poverty lingers, even here. </w:t>
      </w:r>
      <w:r w:rsidRPr="00647805">
        <w:rPr>
          <w:rStyle w:val="Emphasis"/>
          <w:highlight w:val="green"/>
        </w:rPr>
        <w:t>But the s</w:t>
      </w:r>
      <w:r w:rsidRPr="00647805">
        <w:rPr>
          <w:rStyle w:val="Emphasis"/>
        </w:rPr>
        <w:t xml:space="preserve">tatus </w:t>
      </w:r>
      <w:r w:rsidRPr="00647805">
        <w:rPr>
          <w:rStyle w:val="Emphasis"/>
          <w:highlight w:val="green"/>
        </w:rPr>
        <w:t>quo could be</w:t>
      </w:r>
      <w:r w:rsidRPr="00647805">
        <w:rPr>
          <w:rStyle w:val="Emphasis"/>
        </w:rPr>
        <w:t xml:space="preserve"> a whole lot </w:t>
      </w:r>
      <w:r w:rsidRPr="00647805">
        <w:rPr>
          <w:rStyle w:val="Emphasis"/>
          <w:highlight w:val="green"/>
        </w:rPr>
        <w:t>worse</w:t>
      </w:r>
      <w:r w:rsidRPr="00647805">
        <w:rPr>
          <w:rStyle w:val="Emphasis"/>
        </w:rPr>
        <w:t>:</w:t>
      </w:r>
      <w:r>
        <w:t xml:space="preserve"> </w:t>
      </w:r>
      <w:r w:rsidRPr="00647805">
        <w:rPr>
          <w:rStyle w:val="StyleUnderline"/>
        </w:rPr>
        <w:t>It may be difficult to become a member of the top “one percent,” but it is even harder to fall into extreme poverty.</w:t>
      </w:r>
    </w:p>
    <w:p w14:paraId="720F9F95" w14:textId="77777777" w:rsidR="00F56573" w:rsidRPr="00647805" w:rsidRDefault="00F56573" w:rsidP="00F56573">
      <w:pPr>
        <w:rPr>
          <w:rStyle w:val="StyleUnderline"/>
        </w:rPr>
      </w:pPr>
      <w:r>
        <w:t xml:space="preserve">The </w:t>
      </w:r>
      <w:r w:rsidRPr="00647805">
        <w:rPr>
          <w:rStyle w:val="StyleUnderline"/>
        </w:rPr>
        <w:t>good fortunes of most can be traced to the free exchange of goods and services for mutual gain</w:t>
      </w:r>
      <w:r>
        <w:t xml:space="preserve">. While an imperfect system, </w:t>
      </w:r>
      <w:r w:rsidRPr="00647805">
        <w:rPr>
          <w:rStyle w:val="Emphasis"/>
          <w:highlight w:val="green"/>
        </w:rPr>
        <w:t>capitalism remains our</w:t>
      </w:r>
      <w:r w:rsidRPr="00647805">
        <w:rPr>
          <w:rStyle w:val="Emphasis"/>
        </w:rPr>
        <w:t xml:space="preserve"> </w:t>
      </w:r>
      <w:r w:rsidRPr="00647805">
        <w:rPr>
          <w:rStyle w:val="Emphasis"/>
          <w:highlight w:val="green"/>
        </w:rPr>
        <w:t>most effective weapon in fighting</w:t>
      </w:r>
      <w:r w:rsidRPr="00647805">
        <w:rPr>
          <w:rStyle w:val="Emphasis"/>
        </w:rPr>
        <w:t xml:space="preserve"> extreme </w:t>
      </w:r>
      <w:r w:rsidRPr="00647805">
        <w:rPr>
          <w:rStyle w:val="Emphasis"/>
          <w:highlight w:val="green"/>
        </w:rPr>
        <w:t>poverty</w:t>
      </w:r>
      <w:r>
        <w:t xml:space="preserve">. As we’ve seen across continents, </w:t>
      </w:r>
      <w:r w:rsidRPr="00647805">
        <w:rPr>
          <w:rStyle w:val="StyleUnderline"/>
        </w:rPr>
        <w:t>the freer an economy becomes, the less likely its people are to become entrapped in extreme poverty.</w:t>
      </w:r>
    </w:p>
    <w:p w14:paraId="5C6A023D" w14:textId="77777777" w:rsidR="00F56573" w:rsidRPr="00647805" w:rsidRDefault="00F56573" w:rsidP="00F56573">
      <w:pPr>
        <w:rPr>
          <w:rStyle w:val="StyleUnderline"/>
        </w:rPr>
      </w:pPr>
      <w:r w:rsidRPr="00647805">
        <w:rPr>
          <w:rStyle w:val="StyleUnderline"/>
        </w:rPr>
        <w:t>This can be corroborated by tracking the rise of “economic freedom,” which is related to the openness of a country’s markets and corresponding increases in living standards</w:t>
      </w:r>
      <w:r>
        <w:t xml:space="preserve">. </w:t>
      </w:r>
      <w:r w:rsidRPr="00647805">
        <w:rPr>
          <w:rStyle w:val="StyleUnderline"/>
        </w:rPr>
        <w:t xml:space="preserve">Over the past 25 years, </w:t>
      </w:r>
      <w:r w:rsidRPr="00647805">
        <w:rPr>
          <w:rStyle w:val="Emphasis"/>
          <w:highlight w:val="green"/>
        </w:rPr>
        <w:t>the global average economic freedom</w:t>
      </w:r>
      <w:r w:rsidRPr="00647805">
        <w:rPr>
          <w:rStyle w:val="Emphasis"/>
        </w:rPr>
        <w:t xml:space="preserve"> score</w:t>
      </w:r>
      <w:r w:rsidRPr="00647805">
        <w:rPr>
          <w:rStyle w:val="StyleUnderline"/>
        </w:rPr>
        <w:t>—as calculated by the right-leaning Heritage Foundation—</w:t>
      </w:r>
      <w:r w:rsidRPr="00647805">
        <w:rPr>
          <w:rStyle w:val="Emphasis"/>
          <w:highlight w:val="green"/>
        </w:rPr>
        <w:t>has increased by 3.2</w:t>
      </w:r>
      <w:r w:rsidRPr="00647805">
        <w:rPr>
          <w:rStyle w:val="Emphasis"/>
        </w:rPr>
        <w:t xml:space="preserve"> percentage </w:t>
      </w:r>
      <w:r w:rsidRPr="00647805">
        <w:rPr>
          <w:rStyle w:val="Emphasis"/>
          <w:highlight w:val="green"/>
        </w:rPr>
        <w:t>points</w:t>
      </w:r>
      <w:r w:rsidRPr="00647805">
        <w:rPr>
          <w:rStyle w:val="StyleUnderline"/>
        </w:rPr>
        <w:t>, with many countries joining the ranks of at least the “moderately free.”</w:t>
      </w:r>
    </w:p>
    <w:p w14:paraId="69E4BDFE" w14:textId="77777777" w:rsidR="00F56573" w:rsidRPr="00647805" w:rsidRDefault="00F56573" w:rsidP="00F56573">
      <w:pPr>
        <w:rPr>
          <w:rStyle w:val="StyleUnderline"/>
        </w:rPr>
      </w:pPr>
      <w:r>
        <w:t xml:space="preserve">Indeed, </w:t>
      </w:r>
      <w:r w:rsidRPr="00647805">
        <w:rPr>
          <w:rStyle w:val="StyleUnderline"/>
        </w:rPr>
        <w:t>global economic freedom has experienced a nearly six percent increase since 1995</w:t>
      </w:r>
      <w:r>
        <w:t xml:space="preserve">—after the Soviet Union’s collapse. </w:t>
      </w:r>
      <w:r w:rsidRPr="00647805">
        <w:rPr>
          <w:rStyle w:val="StyleUnderline"/>
        </w:rPr>
        <w:t>Capitalism is more commonplace now than ever before.</w:t>
      </w:r>
    </w:p>
    <w:p w14:paraId="07599F54" w14:textId="77777777" w:rsidR="00F56573" w:rsidRPr="00647805" w:rsidRDefault="00F56573" w:rsidP="00F56573">
      <w:pPr>
        <w:rPr>
          <w:rStyle w:val="Emphasis"/>
        </w:rPr>
      </w:pPr>
      <w:r w:rsidRPr="00647805">
        <w:rPr>
          <w:rStyle w:val="StyleUnderline"/>
        </w:rPr>
        <w:t xml:space="preserve">And how have </w:t>
      </w:r>
      <w:r w:rsidRPr="00647805">
        <w:rPr>
          <w:rStyle w:val="StyleUnderline"/>
          <w:highlight w:val="green"/>
        </w:rPr>
        <w:t>extreme poverty rates</w:t>
      </w:r>
      <w:r w:rsidRPr="00647805">
        <w:rPr>
          <w:rStyle w:val="StyleUnderline"/>
        </w:rPr>
        <w:t xml:space="preserve"> fared</w:t>
      </w:r>
      <w:r>
        <w:t xml:space="preserve"> in that time? </w:t>
      </w:r>
      <w:r w:rsidRPr="00647805">
        <w:rPr>
          <w:rStyle w:val="Emphasis"/>
          <w:highlight w:val="green"/>
        </w:rPr>
        <w:t xml:space="preserve">Trending </w:t>
      </w:r>
      <w:r w:rsidRPr="00647805">
        <w:rPr>
          <w:rStyle w:val="Emphasis"/>
        </w:rPr>
        <w:t>down—</w:t>
      </w:r>
      <w:r w:rsidRPr="00647805">
        <w:rPr>
          <w:rStyle w:val="Emphasis"/>
          <w:highlight w:val="green"/>
        </w:rPr>
        <w:t>way down.</w:t>
      </w:r>
    </w:p>
    <w:p w14:paraId="14421C21" w14:textId="77777777" w:rsidR="00F56573" w:rsidRDefault="00F56573" w:rsidP="00F56573">
      <w:r w:rsidRPr="00647805">
        <w:rPr>
          <w:rStyle w:val="StyleUnderline"/>
          <w:highlight w:val="green"/>
        </w:rPr>
        <w:t>During the</w:t>
      </w:r>
      <w:r w:rsidRPr="00647805">
        <w:rPr>
          <w:rStyle w:val="StyleUnderline"/>
        </w:rPr>
        <w:t xml:space="preserve"> early 19</w:t>
      </w:r>
      <w:r w:rsidRPr="00647805">
        <w:rPr>
          <w:rStyle w:val="StyleUnderline"/>
          <w:highlight w:val="green"/>
        </w:rPr>
        <w:t>80s</w:t>
      </w:r>
      <w:r w:rsidRPr="00647805">
        <w:rPr>
          <w:rStyle w:val="StyleUnderline"/>
        </w:rPr>
        <w:t xml:space="preserve">, more than </w:t>
      </w:r>
      <w:r w:rsidRPr="00647805">
        <w:rPr>
          <w:rStyle w:val="StyleUnderline"/>
          <w:highlight w:val="green"/>
        </w:rPr>
        <w:t>42 percent of the world’s population lived in</w:t>
      </w:r>
      <w:r w:rsidRPr="00647805">
        <w:rPr>
          <w:rStyle w:val="StyleUnderline"/>
        </w:rPr>
        <w:t xml:space="preserve"> extreme </w:t>
      </w:r>
      <w:r w:rsidRPr="00647805">
        <w:rPr>
          <w:rStyle w:val="StyleUnderline"/>
          <w:highlight w:val="green"/>
        </w:rPr>
        <w:t>poverty</w:t>
      </w:r>
      <w:r>
        <w:t xml:space="preserve"> (earning less than $2 a day). In the Soviet Union, for example, 20 percent of the population—over 43 million people—lived on less than 75 rubles a month (roughly $120).</w:t>
      </w:r>
    </w:p>
    <w:p w14:paraId="473DE3D2" w14:textId="77777777" w:rsidR="00F56573" w:rsidRPr="00647805" w:rsidRDefault="00F56573" w:rsidP="00F56573">
      <w:pPr>
        <w:rPr>
          <w:rStyle w:val="Emphasis"/>
        </w:rPr>
      </w:pPr>
      <w:r w:rsidRPr="00647805">
        <w:rPr>
          <w:rStyle w:val="StyleUnderline"/>
        </w:rPr>
        <w:t xml:space="preserve">Fast forward to </w:t>
      </w:r>
      <w:r w:rsidRPr="00647805">
        <w:rPr>
          <w:rStyle w:val="StyleUnderline"/>
          <w:highlight w:val="green"/>
        </w:rPr>
        <w:t xml:space="preserve">the </w:t>
      </w:r>
      <w:r w:rsidRPr="000F4BD8">
        <w:rPr>
          <w:rStyle w:val="StyleUnderline"/>
          <w:highlight w:val="green"/>
        </w:rPr>
        <w:t>21st century</w:t>
      </w:r>
      <w:r w:rsidRPr="00647805">
        <w:rPr>
          <w:rStyle w:val="StyleUnderline"/>
        </w:rPr>
        <w:t xml:space="preserve">, and </w:t>
      </w:r>
      <w:r w:rsidRPr="00647805">
        <w:rPr>
          <w:rStyle w:val="StyleUnderline"/>
          <w:highlight w:val="green"/>
        </w:rPr>
        <w:t>less than 10</w:t>
      </w:r>
      <w:r w:rsidRPr="00647805">
        <w:rPr>
          <w:rStyle w:val="StyleUnderline"/>
        </w:rPr>
        <w:t xml:space="preserve"> percent of the world’s population is extremely poor</w:t>
      </w:r>
      <w:r>
        <w:t>—</w:t>
      </w:r>
      <w:r w:rsidRPr="00647805">
        <w:rPr>
          <w:rStyle w:val="Emphasis"/>
          <w:highlight w:val="green"/>
        </w:rPr>
        <w:t>a 33 percent decrease</w:t>
      </w:r>
      <w:r>
        <w:t xml:space="preserve">. The left-leaning Brookings Institution estimates that </w:t>
      </w:r>
      <w:r w:rsidRPr="00647805">
        <w:rPr>
          <w:rStyle w:val="Emphasis"/>
          <w:highlight w:val="green"/>
        </w:rPr>
        <w:t>someone escapes</w:t>
      </w:r>
      <w:r w:rsidRPr="00647805">
        <w:rPr>
          <w:rStyle w:val="Emphasis"/>
        </w:rPr>
        <w:t xml:space="preserve"> extreme poverty </w:t>
      </w:r>
      <w:r w:rsidRPr="00647805">
        <w:rPr>
          <w:rStyle w:val="Emphasis"/>
          <w:highlight w:val="green"/>
        </w:rPr>
        <w:t>every 1.2 seconds.</w:t>
      </w:r>
    </w:p>
    <w:p w14:paraId="2C59D438" w14:textId="77777777" w:rsidR="00F56573" w:rsidRPr="00647805" w:rsidRDefault="00F56573" w:rsidP="00F56573">
      <w:pPr>
        <w:rPr>
          <w:rStyle w:val="StyleUnderline"/>
        </w:rPr>
      </w:pPr>
      <w:r>
        <w:t xml:space="preserve">Consider it this way: </w:t>
      </w:r>
      <w:r w:rsidRPr="00647805">
        <w:rPr>
          <w:rStyle w:val="Emphasis"/>
        </w:rPr>
        <w:t xml:space="preserve">Even though the world’s population has increased by more than two billion people since 1990, </w:t>
      </w:r>
      <w:r w:rsidRPr="00647805">
        <w:rPr>
          <w:rStyle w:val="Emphasis"/>
          <w:highlight w:val="green"/>
        </w:rPr>
        <w:t>the net number of extremely poor</w:t>
      </w:r>
      <w:r w:rsidRPr="00647805">
        <w:rPr>
          <w:rStyle w:val="Emphasis"/>
        </w:rPr>
        <w:t xml:space="preserve"> people </w:t>
      </w:r>
      <w:r w:rsidRPr="00647805">
        <w:rPr>
          <w:rStyle w:val="Emphasis"/>
          <w:highlight w:val="green"/>
        </w:rPr>
        <w:t>has been slashed by</w:t>
      </w:r>
      <w:r w:rsidRPr="00647805">
        <w:rPr>
          <w:rStyle w:val="Emphasis"/>
        </w:rPr>
        <w:t xml:space="preserve"> nearly </w:t>
      </w:r>
      <w:r w:rsidRPr="00647805">
        <w:rPr>
          <w:rStyle w:val="Emphasis"/>
          <w:highlight w:val="green"/>
        </w:rPr>
        <w:t>1.2 billion</w:t>
      </w:r>
      <w:r>
        <w:t xml:space="preserve">. In today’s era of globalization, </w:t>
      </w:r>
      <w:r w:rsidRPr="00647805">
        <w:rPr>
          <w:rStyle w:val="StyleUnderline"/>
        </w:rPr>
        <w:t xml:space="preserve">about </w:t>
      </w:r>
      <w:r w:rsidRPr="00647805">
        <w:rPr>
          <w:rStyle w:val="Emphasis"/>
          <w:highlight w:val="green"/>
        </w:rPr>
        <w:t>130,000</w:t>
      </w:r>
      <w:r w:rsidRPr="00647805">
        <w:rPr>
          <w:rStyle w:val="StyleUnderline"/>
        </w:rPr>
        <w:t xml:space="preserve"> people </w:t>
      </w:r>
      <w:r w:rsidRPr="00647805">
        <w:rPr>
          <w:rStyle w:val="StyleUnderline"/>
          <w:highlight w:val="green"/>
        </w:rPr>
        <w:t>rise out of poverty every</w:t>
      </w:r>
      <w:r w:rsidRPr="00647805">
        <w:rPr>
          <w:rStyle w:val="StyleUnderline"/>
        </w:rPr>
        <w:t xml:space="preserve"> single </w:t>
      </w:r>
      <w:r w:rsidRPr="00647805">
        <w:rPr>
          <w:rStyle w:val="StyleUnderline"/>
          <w:highlight w:val="green"/>
        </w:rPr>
        <w:t>day</w:t>
      </w:r>
      <w:r w:rsidRPr="00647805">
        <w:rPr>
          <w:rStyle w:val="StyleUnderline"/>
        </w:rPr>
        <w:t>. That’s like the entire city of New Haven, Connecticut leaving extreme poverty in a day’s time.</w:t>
      </w:r>
    </w:p>
    <w:p w14:paraId="0D2F3586" w14:textId="77777777" w:rsidR="00F56573" w:rsidRPr="00647805" w:rsidRDefault="00F56573" w:rsidP="00F56573">
      <w:pPr>
        <w:rPr>
          <w:rStyle w:val="StyleUnderline"/>
        </w:rPr>
      </w:pPr>
      <w:r>
        <w:lastRenderedPageBreak/>
        <w:t xml:space="preserve">Or take </w:t>
      </w:r>
      <w:r w:rsidRPr="00647805">
        <w:rPr>
          <w:rStyle w:val="StyleUnderline"/>
          <w:highlight w:val="green"/>
        </w:rPr>
        <w:t>China</w:t>
      </w:r>
      <w:r>
        <w:t xml:space="preserve">, which has opened many sectors of its economy in recent decades. Since 1995 alone, the Asian country’s </w:t>
      </w:r>
      <w:r w:rsidRPr="00647805">
        <w:rPr>
          <w:rStyle w:val="StyleUnderline"/>
          <w:highlight w:val="green"/>
        </w:rPr>
        <w:t>economic freedom score increased from 52 to 58.4</w:t>
      </w:r>
      <w:r w:rsidRPr="00647805">
        <w:rPr>
          <w:rStyle w:val="StyleUnderline"/>
        </w:rPr>
        <w:t xml:space="preserve"> </w:t>
      </w:r>
      <w:r w:rsidRPr="00647805">
        <w:rPr>
          <w:rStyle w:val="StyleUnderline"/>
          <w:highlight w:val="green"/>
        </w:rPr>
        <w:t>points</w:t>
      </w:r>
      <w:r>
        <w:t xml:space="preserve">—outpacing the rest of the world. In roughly that same </w:t>
      </w:r>
      <w:proofErr w:type="gramStart"/>
      <w:r>
        <w:t>period of time</w:t>
      </w:r>
      <w:proofErr w:type="gramEnd"/>
      <w:r>
        <w:t xml:space="preserve">, </w:t>
      </w:r>
      <w:r w:rsidRPr="00647805">
        <w:rPr>
          <w:rStyle w:val="StyleUnderline"/>
          <w:highlight w:val="green"/>
        </w:rPr>
        <w:t>the</w:t>
      </w:r>
      <w:r w:rsidRPr="00647805">
        <w:rPr>
          <w:rStyle w:val="StyleUnderline"/>
        </w:rPr>
        <w:t xml:space="preserve"> Chinese </w:t>
      </w:r>
      <w:r w:rsidRPr="00647805">
        <w:rPr>
          <w:rStyle w:val="StyleUnderline"/>
          <w:highlight w:val="green"/>
        </w:rPr>
        <w:t xml:space="preserve">economy lifted </w:t>
      </w:r>
      <w:r w:rsidRPr="00647805">
        <w:rPr>
          <w:rStyle w:val="Emphasis"/>
          <w:highlight w:val="green"/>
        </w:rPr>
        <w:t>800 million</w:t>
      </w:r>
      <w:r w:rsidRPr="00647805">
        <w:rPr>
          <w:rStyle w:val="StyleUnderline"/>
        </w:rPr>
        <w:t xml:space="preserve"> people </w:t>
      </w:r>
      <w:r w:rsidRPr="00647805">
        <w:rPr>
          <w:rStyle w:val="StyleUnderline"/>
          <w:highlight w:val="green"/>
        </w:rPr>
        <w:t>out of</w:t>
      </w:r>
      <w:r w:rsidRPr="00647805">
        <w:rPr>
          <w:rStyle w:val="StyleUnderline"/>
        </w:rPr>
        <w:t xml:space="preserve"> extreme </w:t>
      </w:r>
      <w:r w:rsidRPr="00647805">
        <w:rPr>
          <w:rStyle w:val="StyleUnderline"/>
          <w:highlight w:val="green"/>
        </w:rPr>
        <w:t>poverty</w:t>
      </w:r>
      <w:r w:rsidRPr="00647805">
        <w:rPr>
          <w:rStyle w:val="StyleUnderline"/>
        </w:rPr>
        <w:t>.</w:t>
      </w:r>
      <w:r>
        <w:t xml:space="preserve"> That’s right: 800 million Chinese people—</w:t>
      </w:r>
      <w:r w:rsidRPr="00647805">
        <w:rPr>
          <w:rStyle w:val="StyleUnderline"/>
        </w:rPr>
        <w:t>nearly three times the U.S. population.</w:t>
      </w:r>
    </w:p>
    <w:p w14:paraId="67250C9A" w14:textId="77777777" w:rsidR="00F56573" w:rsidRDefault="00F56573" w:rsidP="00F56573">
      <w:r>
        <w:t xml:space="preserve">While still far from a “free economy,” </w:t>
      </w:r>
      <w:r w:rsidRPr="00647805">
        <w:rPr>
          <w:rStyle w:val="StyleUnderline"/>
        </w:rPr>
        <w:t>China’s newfound openness to free-market principles is correlated with the most substantial example of poverty reduction in the history of the world</w:t>
      </w:r>
      <w:r>
        <w:t>. Even if correlation does not always equal causation, that accomplishment is difficult to ignore.</w:t>
      </w:r>
    </w:p>
    <w:p w14:paraId="13614F42" w14:textId="77777777" w:rsidR="00F56573" w:rsidRDefault="00F56573" w:rsidP="00F56573">
      <w:pPr>
        <w:rPr>
          <w:rStyle w:val="Emphasis"/>
        </w:rPr>
      </w:pPr>
      <w:r w:rsidRPr="00647805">
        <w:rPr>
          <w:rStyle w:val="Emphasis"/>
        </w:rPr>
        <w:t xml:space="preserve">Granting </w:t>
      </w:r>
      <w:proofErr w:type="gramStart"/>
      <w:r w:rsidRPr="00647805">
        <w:rPr>
          <w:rStyle w:val="Emphasis"/>
        </w:rPr>
        <w:t>people</w:t>
      </w:r>
      <w:proofErr w:type="gramEnd"/>
      <w:r w:rsidRPr="00647805">
        <w:rPr>
          <w:rStyle w:val="Emphasis"/>
        </w:rPr>
        <w:t xml:space="preserve"> </w:t>
      </w:r>
      <w:r w:rsidRPr="00647805">
        <w:rPr>
          <w:rStyle w:val="Emphasis"/>
          <w:highlight w:val="green"/>
        </w:rPr>
        <w:t>the freedom to</w:t>
      </w:r>
      <w:r w:rsidRPr="00647805">
        <w:rPr>
          <w:rStyle w:val="Emphasis"/>
        </w:rPr>
        <w:t xml:space="preserve"> voluntarily </w:t>
      </w:r>
      <w:r w:rsidRPr="00647805">
        <w:rPr>
          <w:rStyle w:val="Emphasis"/>
          <w:highlight w:val="green"/>
        </w:rPr>
        <w:t>make</w:t>
      </w:r>
      <w:r w:rsidRPr="00647805">
        <w:rPr>
          <w:rStyle w:val="Emphasis"/>
        </w:rPr>
        <w:t xml:space="preserve"> mutually </w:t>
      </w:r>
      <w:r w:rsidRPr="00647805">
        <w:rPr>
          <w:rStyle w:val="Emphasis"/>
          <w:highlight w:val="green"/>
        </w:rPr>
        <w:t>beneficial exchanges of goods</w:t>
      </w:r>
      <w:r w:rsidRPr="00647805">
        <w:rPr>
          <w:rStyle w:val="Emphasis"/>
        </w:rPr>
        <w:t xml:space="preserve"> and services </w:t>
      </w:r>
      <w:r w:rsidRPr="00647805">
        <w:rPr>
          <w:rStyle w:val="Emphasis"/>
          <w:highlight w:val="green"/>
        </w:rPr>
        <w:t>has been the most effective anti-poverty</w:t>
      </w:r>
      <w:r w:rsidRPr="00647805">
        <w:rPr>
          <w:rStyle w:val="Emphasis"/>
        </w:rPr>
        <w:t xml:space="preserve"> </w:t>
      </w:r>
      <w:r w:rsidRPr="00647805">
        <w:rPr>
          <w:rStyle w:val="Emphasis"/>
          <w:highlight w:val="green"/>
        </w:rPr>
        <w:t>solution</w:t>
      </w:r>
      <w:r w:rsidRPr="00647805">
        <w:rPr>
          <w:rStyle w:val="Emphasis"/>
        </w:rPr>
        <w:t xml:space="preserve"> to date. </w:t>
      </w:r>
      <w:r w:rsidRPr="00647805">
        <w:rPr>
          <w:rStyle w:val="Emphasis"/>
          <w:highlight w:val="green"/>
        </w:rPr>
        <w:t>As more of the world allows</w:t>
      </w:r>
      <w:r w:rsidRPr="00647805">
        <w:rPr>
          <w:rStyle w:val="Emphasis"/>
        </w:rPr>
        <w:t xml:space="preserve"> the exercise of </w:t>
      </w:r>
      <w:r w:rsidRPr="00647805">
        <w:rPr>
          <w:rStyle w:val="Emphasis"/>
          <w:highlight w:val="green"/>
        </w:rPr>
        <w:t>such freedom, expect</w:t>
      </w:r>
      <w:r w:rsidRPr="00647805">
        <w:rPr>
          <w:rStyle w:val="Emphasis"/>
        </w:rPr>
        <w:t xml:space="preserve"> poverty to </w:t>
      </w:r>
      <w:r w:rsidRPr="00647805">
        <w:rPr>
          <w:rStyle w:val="Emphasis"/>
          <w:highlight w:val="green"/>
        </w:rPr>
        <w:t>decline even further</w:t>
      </w:r>
      <w:r w:rsidRPr="00647805">
        <w:rPr>
          <w:rStyle w:val="Emphasis"/>
        </w:rPr>
        <w:t>.</w:t>
      </w:r>
    </w:p>
    <w:p w14:paraId="172A4C41" w14:textId="77777777" w:rsidR="00F56573" w:rsidRDefault="00F56573" w:rsidP="00F56573">
      <w:pPr>
        <w:pStyle w:val="Heading4"/>
      </w:pPr>
      <w:r>
        <w:t>Cap solves poverty</w:t>
      </w:r>
    </w:p>
    <w:p w14:paraId="4CBC12B5" w14:textId="77777777" w:rsidR="00F56573" w:rsidRPr="00DC1BDC" w:rsidRDefault="00F56573" w:rsidP="00F56573">
      <w:proofErr w:type="spellStart"/>
      <w:r w:rsidRPr="00DC1BDC">
        <w:rPr>
          <w:rStyle w:val="Style13ptBold"/>
        </w:rPr>
        <w:t>Pethokoukis</w:t>
      </w:r>
      <w:proofErr w:type="spellEnd"/>
      <w:r w:rsidRPr="00DC1BDC">
        <w:rPr>
          <w:rStyle w:val="Style13ptBold"/>
        </w:rPr>
        <w:t xml:space="preserve"> 18</w:t>
      </w:r>
      <w:r>
        <w:t xml:space="preserve"> [(James, </w:t>
      </w:r>
      <w:r w:rsidRPr="00DC1BDC">
        <w:t xml:space="preserve">Senior Fellow; Editor, </w:t>
      </w:r>
      <w:proofErr w:type="spellStart"/>
      <w:r w:rsidRPr="00DC1BDC">
        <w:t>AEIdeas</w:t>
      </w:r>
      <w:proofErr w:type="spellEnd"/>
      <w:r w:rsidRPr="00DC1BDC">
        <w:t xml:space="preserve"> Blog; and DeWitt Wallace Chair</w:t>
      </w:r>
      <w:r>
        <w:t>) “</w:t>
      </w:r>
      <w:r w:rsidRPr="002A4623">
        <w:rPr>
          <w:rStyle w:val="Emphasis"/>
          <w:highlight w:val="green"/>
        </w:rPr>
        <w:t>Ending poverty by ‘ending capitalism’</w:t>
      </w:r>
      <w:r w:rsidRPr="00DC1BDC">
        <w:rPr>
          <w:rStyle w:val="Emphasis"/>
        </w:rPr>
        <w:t xml:space="preserve"> </w:t>
      </w:r>
      <w:r w:rsidRPr="002A4623">
        <w:rPr>
          <w:rStyle w:val="Emphasis"/>
          <w:highlight w:val="green"/>
        </w:rPr>
        <w:t>is</w:t>
      </w:r>
      <w:r w:rsidRPr="00DC1BDC">
        <w:rPr>
          <w:rStyle w:val="Emphasis"/>
        </w:rPr>
        <w:t xml:space="preserve"> absolute </w:t>
      </w:r>
      <w:r w:rsidRPr="002A4623">
        <w:rPr>
          <w:rStyle w:val="Emphasis"/>
          <w:highlight w:val="green"/>
        </w:rPr>
        <w:t>nonsense</w:t>
      </w:r>
      <w:r w:rsidRPr="00DC1BDC">
        <w:rPr>
          <w:rStyle w:val="Emphasis"/>
        </w:rPr>
        <w:t xml:space="preserve">. </w:t>
      </w:r>
      <w:r w:rsidRPr="00DC1BDC">
        <w:t>Just so, so wrong</w:t>
      </w:r>
      <w:r>
        <w:t xml:space="preserve">,” AEI, 10/18/18. </w:t>
      </w:r>
      <w:hyperlink r:id="rId17" w:history="1">
        <w:r w:rsidRPr="00905945">
          <w:rPr>
            <w:rStyle w:val="Hyperlink"/>
          </w:rPr>
          <w:t>https://www.aei.org/economics/ending-poverty-by-ending-capitalism-is-absolute-nonsense-just-so-so-wrong/</w:t>
        </w:r>
      </w:hyperlink>
      <w:r>
        <w:t>] RR</w:t>
      </w:r>
    </w:p>
    <w:p w14:paraId="66269353" w14:textId="77777777" w:rsidR="00F56573" w:rsidRDefault="00F56573" w:rsidP="00F56573">
      <w:proofErr w:type="gramStart"/>
      <w:r>
        <w:t>First of all</w:t>
      </w:r>
      <w:proofErr w:type="gramEnd"/>
      <w:r>
        <w:t xml:space="preserve">, </w:t>
      </w:r>
      <w:r w:rsidRPr="002A4623">
        <w:rPr>
          <w:rStyle w:val="StyleUnderline"/>
          <w:highlight w:val="green"/>
        </w:rPr>
        <w:t xml:space="preserve">the </w:t>
      </w:r>
      <w:r w:rsidRPr="002A4623">
        <w:rPr>
          <w:rStyle w:val="StyleUnderline"/>
        </w:rPr>
        <w:t>median</w:t>
      </w:r>
      <w:r w:rsidRPr="00DC1BDC">
        <w:rPr>
          <w:rStyle w:val="StyleUnderline"/>
        </w:rPr>
        <w:t xml:space="preserve"> </w:t>
      </w:r>
      <w:r w:rsidRPr="002A4623">
        <w:rPr>
          <w:rStyle w:val="StyleUnderline"/>
          <w:highlight w:val="green"/>
        </w:rPr>
        <w:t>income</w:t>
      </w:r>
      <w:r w:rsidRPr="00DC1BDC">
        <w:rPr>
          <w:rStyle w:val="StyleUnderline"/>
        </w:rPr>
        <w:t xml:space="preserve"> of the bottom 20 percent of households </w:t>
      </w:r>
      <w:r w:rsidRPr="002A4623">
        <w:rPr>
          <w:rStyle w:val="StyleUnderline"/>
          <w:highlight w:val="green"/>
        </w:rPr>
        <w:t xml:space="preserve">is up </w:t>
      </w:r>
      <w:r w:rsidRPr="002A4623">
        <w:rPr>
          <w:rStyle w:val="StyleUnderline"/>
        </w:rPr>
        <w:t xml:space="preserve">more than </w:t>
      </w:r>
      <w:r w:rsidRPr="002A4623">
        <w:rPr>
          <w:rStyle w:val="StyleUnderline"/>
          <w:highlight w:val="green"/>
        </w:rPr>
        <w:t>70 percent since</w:t>
      </w:r>
      <w:r w:rsidRPr="00DC1BDC">
        <w:rPr>
          <w:rStyle w:val="StyleUnderline"/>
        </w:rPr>
        <w:t xml:space="preserve"> </w:t>
      </w:r>
      <w:r w:rsidRPr="002A4623">
        <w:rPr>
          <w:rStyle w:val="StyleUnderline"/>
          <w:highlight w:val="green"/>
        </w:rPr>
        <w:t>1979</w:t>
      </w:r>
      <w:r w:rsidRPr="00DC1BDC">
        <w:rPr>
          <w:rStyle w:val="StyleUnderline"/>
        </w:rPr>
        <w:t xml:space="preserve"> in real terms, according to the CBO.</w:t>
      </w:r>
      <w:r>
        <w:t xml:space="preserve"> </w:t>
      </w:r>
      <w:r w:rsidRPr="007B05D4">
        <w:rPr>
          <w:rStyle w:val="StyleUnderline"/>
        </w:rPr>
        <w:t>More</w:t>
      </w:r>
      <w:r>
        <w:t xml:space="preserve"> to the point, </w:t>
      </w:r>
      <w:r w:rsidRPr="007B05D4">
        <w:rPr>
          <w:rStyle w:val="StyleUnderline"/>
          <w:highlight w:val="green"/>
        </w:rPr>
        <w:t>poverty</w:t>
      </w:r>
      <w:r w:rsidRPr="00DC1BDC">
        <w:rPr>
          <w:rStyle w:val="StyleUnderline"/>
        </w:rPr>
        <w:t xml:space="preserve"> in America </w:t>
      </w:r>
      <w:r w:rsidRPr="007B05D4">
        <w:rPr>
          <w:rStyle w:val="StyleUnderline"/>
          <w:highlight w:val="green"/>
        </w:rPr>
        <w:t>has declined</w:t>
      </w:r>
      <w:r w:rsidRPr="00DC1BDC">
        <w:rPr>
          <w:rStyle w:val="StyleUnderline"/>
        </w:rPr>
        <w:t xml:space="preserve"> considerably </w:t>
      </w:r>
      <w:r w:rsidRPr="007B05D4">
        <w:rPr>
          <w:rStyle w:val="StyleUnderline"/>
          <w:highlight w:val="green"/>
        </w:rPr>
        <w:t>since</w:t>
      </w:r>
      <w:r w:rsidRPr="00DC1BDC">
        <w:rPr>
          <w:rStyle w:val="StyleUnderline"/>
        </w:rPr>
        <w:t xml:space="preserve"> LBJ declared a War on Poverty in </w:t>
      </w:r>
      <w:r w:rsidRPr="007B05D4">
        <w:rPr>
          <w:rStyle w:val="StyleUnderline"/>
          <w:highlight w:val="green"/>
        </w:rPr>
        <w:t>1964</w:t>
      </w:r>
      <w:r w:rsidRPr="00DC1BDC">
        <w:rPr>
          <w:rStyle w:val="StyleUnderline"/>
        </w:rPr>
        <w:t>.</w:t>
      </w:r>
      <w:r>
        <w:t xml:space="preserve"> Like other advanced capitalist economies</w:t>
      </w:r>
      <w:r w:rsidRPr="00DC1BDC">
        <w:rPr>
          <w:rStyle w:val="StyleUnderline"/>
        </w:rPr>
        <w:t>, the United States redistributes some of its massive, market-generated wealth to improve living standards at the bottom.</w:t>
      </w:r>
      <w:r>
        <w:t xml:space="preserve"> According to the Census Bureau’s Supplemental Poverty Measure — which unlike the official poverty measure </w:t>
      </w:r>
      <w:proofErr w:type="gramStart"/>
      <w:r>
        <w:t>takes into account</w:t>
      </w:r>
      <w:proofErr w:type="gramEnd"/>
      <w:r>
        <w:t xml:space="preserve"> key safety net programs such as the Earned Income Tax Credit and the Supplemental Nutrition Assistance Program — </w:t>
      </w:r>
      <w:r w:rsidRPr="00DC1BDC">
        <w:rPr>
          <w:rStyle w:val="Emphasis"/>
        </w:rPr>
        <w:t xml:space="preserve">the </w:t>
      </w:r>
      <w:r w:rsidRPr="007B05D4">
        <w:rPr>
          <w:rStyle w:val="Emphasis"/>
          <w:highlight w:val="green"/>
        </w:rPr>
        <w:t>poverty rate fell to 13.9 percent</w:t>
      </w:r>
      <w:r w:rsidRPr="00DC1BDC">
        <w:rPr>
          <w:rStyle w:val="Emphasis"/>
        </w:rPr>
        <w:t xml:space="preserve"> in 2017 </w:t>
      </w:r>
      <w:r w:rsidRPr="007B05D4">
        <w:rPr>
          <w:rStyle w:val="Emphasis"/>
          <w:highlight w:val="green"/>
        </w:rPr>
        <w:t>from 26 percent in</w:t>
      </w:r>
      <w:r w:rsidRPr="00DC1BDC">
        <w:rPr>
          <w:rStyle w:val="Emphasis"/>
        </w:rPr>
        <w:t xml:space="preserve"> </w:t>
      </w:r>
      <w:r w:rsidRPr="007B05D4">
        <w:rPr>
          <w:rStyle w:val="Emphasis"/>
          <w:highlight w:val="green"/>
        </w:rPr>
        <w:t>1967.</w:t>
      </w:r>
      <w:r w:rsidRPr="00DC1BDC">
        <w:rPr>
          <w:rStyle w:val="Emphasis"/>
        </w:rPr>
        <w:t xml:space="preserve"> </w:t>
      </w:r>
      <w:r w:rsidRPr="00DC1BDC">
        <w:rPr>
          <w:rStyle w:val="StyleUnderline"/>
        </w:rPr>
        <w:t xml:space="preserve">There’s even better news </w:t>
      </w:r>
      <w:r w:rsidRPr="007B05D4">
        <w:rPr>
          <w:rStyle w:val="StyleUnderline"/>
        </w:rPr>
        <w:t>when one looks at “consumption-based</w:t>
      </w:r>
      <w:r w:rsidRPr="00DC1BDC">
        <w:rPr>
          <w:rStyle w:val="StyleUnderline"/>
        </w:rPr>
        <w:t xml:space="preserve">” </w:t>
      </w:r>
      <w:r w:rsidRPr="007B05D4">
        <w:rPr>
          <w:rStyle w:val="StyleUnderline"/>
        </w:rPr>
        <w:t>poverty measures,</w:t>
      </w:r>
      <w:r w:rsidRPr="00DC1BDC">
        <w:rPr>
          <w:rStyle w:val="StyleUnderline"/>
        </w:rPr>
        <w:t xml:space="preserve"> which calculates what a family consumes instead of how much income it earns.</w:t>
      </w:r>
      <w:r>
        <w:t xml:space="preserve"> The work of visiting AEI scholar Bruce Meyer (along with his colleague James Sullivan) finds </w:t>
      </w:r>
      <w:r w:rsidRPr="007B05D4">
        <w:rPr>
          <w:rStyle w:val="StyleUnderline"/>
          <w:highlight w:val="green"/>
        </w:rPr>
        <w:t>consumption-based poverty is</w:t>
      </w:r>
      <w:r w:rsidRPr="00DC1BDC">
        <w:rPr>
          <w:rStyle w:val="StyleUnderline"/>
        </w:rPr>
        <w:t xml:space="preserve"> more like </w:t>
      </w:r>
      <w:r w:rsidRPr="007B05D4">
        <w:rPr>
          <w:rStyle w:val="StyleUnderline"/>
          <w:highlight w:val="green"/>
        </w:rPr>
        <w:t>3 percent</w:t>
      </w:r>
      <w:r>
        <w:t>. Here is a relevant bit from a recent podcast chat we had:</w:t>
      </w:r>
    </w:p>
    <w:p w14:paraId="70EED4BB" w14:textId="77777777" w:rsidR="00F56573" w:rsidRDefault="00F56573" w:rsidP="00F56573">
      <w:proofErr w:type="spellStart"/>
      <w:r>
        <w:t>Pethokoukis</w:t>
      </w:r>
      <w:proofErr w:type="spellEnd"/>
      <w:r>
        <w:t xml:space="preserve">: Correct me if I have the numbers wrong, but </w:t>
      </w:r>
      <w:r w:rsidRPr="00DC1BDC">
        <w:rPr>
          <w:rStyle w:val="StyleUnderline"/>
        </w:rPr>
        <w:t>if you look at just the official poverty rate measure you hear about in the news, since 1980 it seems kind of flat.</w:t>
      </w:r>
      <w:r>
        <w:t xml:space="preserve"> But </w:t>
      </w:r>
      <w:r w:rsidRPr="007B05D4">
        <w:rPr>
          <w:rStyle w:val="StyleUnderline"/>
          <w:highlight w:val="green"/>
        </w:rPr>
        <w:t>if</w:t>
      </w:r>
      <w:r w:rsidRPr="00DC1BDC">
        <w:rPr>
          <w:rStyle w:val="StyleUnderline"/>
        </w:rPr>
        <w:t xml:space="preserve"> </w:t>
      </w:r>
      <w:r w:rsidRPr="007B05D4">
        <w:rPr>
          <w:rStyle w:val="StyleUnderline"/>
          <w:highlight w:val="green"/>
        </w:rPr>
        <w:t>you look at consumption</w:t>
      </w:r>
      <w:r w:rsidRPr="00DC1BDC">
        <w:rPr>
          <w:rStyle w:val="StyleUnderline"/>
        </w:rPr>
        <w:t xml:space="preserve">, </w:t>
      </w:r>
      <w:r w:rsidRPr="007B05D4">
        <w:rPr>
          <w:rStyle w:val="StyleUnderline"/>
          <w:highlight w:val="green"/>
        </w:rPr>
        <w:t xml:space="preserve">poverty has gone down </w:t>
      </w:r>
      <w:proofErr w:type="gramStart"/>
      <w:r w:rsidRPr="007B05D4">
        <w:rPr>
          <w:rStyle w:val="StyleUnderline"/>
        </w:rPr>
        <w:t>fairly</w:t>
      </w:r>
      <w:r w:rsidRPr="00DC1BDC">
        <w:rPr>
          <w:rStyle w:val="StyleUnderline"/>
        </w:rPr>
        <w:t xml:space="preserve"> </w:t>
      </w:r>
      <w:r w:rsidRPr="007B05D4">
        <w:rPr>
          <w:rStyle w:val="StyleUnderline"/>
          <w:highlight w:val="green"/>
        </w:rPr>
        <w:t>considerably</w:t>
      </w:r>
      <w:proofErr w:type="gramEnd"/>
      <w:r w:rsidRPr="00DC1BDC">
        <w:rPr>
          <w:rStyle w:val="StyleUnderline"/>
        </w:rPr>
        <w:t>.</w:t>
      </w:r>
      <w:r>
        <w:t xml:space="preserve"> Is that right?</w:t>
      </w:r>
    </w:p>
    <w:p w14:paraId="1563F443" w14:textId="77777777" w:rsidR="00F56573" w:rsidRDefault="00F56573" w:rsidP="00F56573">
      <w:r>
        <w:t>Meyer: Yes</w:t>
      </w:r>
      <w:r w:rsidRPr="007B05D4">
        <w:t xml:space="preserve">, so one of the statistics that I like </w:t>
      </w:r>
      <w:proofErr w:type="gramStart"/>
      <w:r w:rsidRPr="007B05D4">
        <w:t>least</w:t>
      </w:r>
      <w:proofErr w:type="gramEnd"/>
      <w:r w:rsidRPr="007B05D4">
        <w:t xml:space="preserve"> and I think is most misleading is the poverty rate</w:t>
      </w:r>
      <w:r w:rsidRPr="00DC1BDC">
        <w:rPr>
          <w:rStyle w:val="StyleUnderline"/>
        </w:rPr>
        <w:t>.</w:t>
      </w:r>
      <w:r>
        <w:t xml:space="preserve"> The official poverty rate says that we are at the same level of poverty now as we were in the 70s, which just does not fit.</w:t>
      </w:r>
    </w:p>
    <w:p w14:paraId="369E583A" w14:textId="77777777" w:rsidR="00F56573" w:rsidRDefault="00F56573" w:rsidP="00F56573">
      <w:proofErr w:type="spellStart"/>
      <w:r>
        <w:t>Pethokoukis</w:t>
      </w:r>
      <w:proofErr w:type="spellEnd"/>
      <w:r>
        <w:t xml:space="preserve">: </w:t>
      </w:r>
      <w:proofErr w:type="gramStart"/>
      <w:r>
        <w:t>So</w:t>
      </w:r>
      <w:proofErr w:type="gramEnd"/>
      <w:r>
        <w:t xml:space="preserve"> the Great Society failed, we spent all this money and poverty is no better.</w:t>
      </w:r>
    </w:p>
    <w:p w14:paraId="73AB7126" w14:textId="77777777" w:rsidR="00F56573" w:rsidRDefault="00F56573" w:rsidP="00F56573">
      <w:r>
        <w:t xml:space="preserve">Meyer: </w:t>
      </w:r>
      <w:r w:rsidRPr="00DC1BDC">
        <w:rPr>
          <w:rStyle w:val="StyleUnderline"/>
        </w:rPr>
        <w:t xml:space="preserve">That’s essentially what the official statistics say, but you shouldn’t believe them for two main reasons. </w:t>
      </w:r>
      <w:r>
        <w:t xml:space="preserve">First, </w:t>
      </w:r>
      <w:r w:rsidRPr="00DC1BDC">
        <w:rPr>
          <w:rStyle w:val="StyleUnderline"/>
        </w:rPr>
        <w:t xml:space="preserve">the </w:t>
      </w:r>
      <w:r w:rsidRPr="007B05D4">
        <w:rPr>
          <w:rStyle w:val="StyleUnderline"/>
          <w:highlight w:val="green"/>
        </w:rPr>
        <w:t>official statistics don’t count</w:t>
      </w:r>
      <w:r w:rsidRPr="00DC1BDC">
        <w:rPr>
          <w:rStyle w:val="StyleUnderline"/>
        </w:rPr>
        <w:t xml:space="preserve"> much of </w:t>
      </w:r>
      <w:r w:rsidRPr="007B05D4">
        <w:rPr>
          <w:rStyle w:val="StyleUnderline"/>
          <w:highlight w:val="green"/>
        </w:rPr>
        <w:t>what we’ve done to reduce poverty</w:t>
      </w:r>
      <w:r w:rsidRPr="00DC1BDC">
        <w:rPr>
          <w:rStyle w:val="StyleUnderline"/>
        </w:rPr>
        <w:t xml:space="preserve">; </w:t>
      </w:r>
      <w:proofErr w:type="gramStart"/>
      <w:r w:rsidRPr="00DC1BDC">
        <w:rPr>
          <w:rStyle w:val="StyleUnderline"/>
        </w:rPr>
        <w:t>so</w:t>
      </w:r>
      <w:proofErr w:type="gramEnd"/>
      <w:r w:rsidRPr="00DC1BDC">
        <w:rPr>
          <w:rStyle w:val="StyleUnderline"/>
        </w:rPr>
        <w:t xml:space="preserve"> the official statistics look at pre-tax money income </w:t>
      </w:r>
      <w:r w:rsidRPr="007B05D4">
        <w:rPr>
          <w:rStyle w:val="StyleUnderline"/>
        </w:rPr>
        <w:t xml:space="preserve">which </w:t>
      </w:r>
      <w:r w:rsidRPr="007B05D4">
        <w:rPr>
          <w:rStyle w:val="StyleUnderline"/>
          <w:highlight w:val="green"/>
        </w:rPr>
        <w:t>omits</w:t>
      </w:r>
      <w:r w:rsidRPr="00DC1BDC">
        <w:rPr>
          <w:rStyle w:val="StyleUnderline"/>
        </w:rPr>
        <w:t xml:space="preserve"> the earned </w:t>
      </w:r>
      <w:r w:rsidRPr="007B05D4">
        <w:rPr>
          <w:rStyle w:val="StyleUnderline"/>
          <w:highlight w:val="green"/>
        </w:rPr>
        <w:t xml:space="preserve">income </w:t>
      </w:r>
      <w:r w:rsidRPr="007B05D4">
        <w:rPr>
          <w:rStyle w:val="StyleUnderline"/>
          <w:highlight w:val="green"/>
        </w:rPr>
        <w:lastRenderedPageBreak/>
        <w:t>tax credit</w:t>
      </w:r>
      <w:r w:rsidRPr="00DC1BDC">
        <w:rPr>
          <w:rStyle w:val="StyleUnderline"/>
        </w:rPr>
        <w:t xml:space="preserve">, which omits </w:t>
      </w:r>
      <w:r w:rsidRPr="007B05D4">
        <w:rPr>
          <w:rStyle w:val="StyleUnderline"/>
          <w:highlight w:val="green"/>
        </w:rPr>
        <w:t>food stamps</w:t>
      </w:r>
      <w:r w:rsidRPr="00DC1BDC">
        <w:rPr>
          <w:rStyle w:val="StyleUnderline"/>
        </w:rPr>
        <w:t xml:space="preserve">, it omits </w:t>
      </w:r>
      <w:r w:rsidRPr="007B05D4">
        <w:rPr>
          <w:rStyle w:val="StyleUnderline"/>
          <w:highlight w:val="green"/>
        </w:rPr>
        <w:t>housing benefits</w:t>
      </w:r>
      <w:r w:rsidRPr="00DC1BDC">
        <w:rPr>
          <w:rStyle w:val="StyleUnderline"/>
        </w:rPr>
        <w:t xml:space="preserve">, it omits </w:t>
      </w:r>
      <w:r w:rsidRPr="007B05D4">
        <w:rPr>
          <w:rStyle w:val="StyleUnderline"/>
          <w:highlight w:val="green"/>
        </w:rPr>
        <w:t>Medicaid</w:t>
      </w:r>
      <w:r w:rsidRPr="00DC1BDC">
        <w:rPr>
          <w:rStyle w:val="StyleUnderline"/>
        </w:rPr>
        <w:t>.</w:t>
      </w:r>
      <w:r>
        <w:t xml:space="preserve"> So, it gives you a very distorted picture of how those at the bottom are doing.</w:t>
      </w:r>
    </w:p>
    <w:p w14:paraId="1320B4F8" w14:textId="77777777" w:rsidR="00F56573" w:rsidRPr="00DC1BDC" w:rsidRDefault="00F56573" w:rsidP="00F56573">
      <w:pPr>
        <w:rPr>
          <w:rStyle w:val="StyleUnderline"/>
        </w:rPr>
      </w:pPr>
      <w:r>
        <w:t xml:space="preserve">The second big reason that </w:t>
      </w:r>
      <w:r w:rsidRPr="00DC1BDC">
        <w:rPr>
          <w:rStyle w:val="StyleUnderline"/>
        </w:rPr>
        <w:t xml:space="preserve">the official poverty statistic completely misleads the people taking them at face value is that the thresholds above which you </w:t>
      </w:r>
      <w:proofErr w:type="gramStart"/>
      <w:r w:rsidRPr="00DC1BDC">
        <w:rPr>
          <w:rStyle w:val="StyleUnderline"/>
        </w:rPr>
        <w:t>have to</w:t>
      </w:r>
      <w:proofErr w:type="gramEnd"/>
      <w:r w:rsidRPr="00DC1BDC">
        <w:rPr>
          <w:rStyle w:val="StyleUnderline"/>
        </w:rPr>
        <w:t xml:space="preserve"> be to not be poor go up too fast over time because </w:t>
      </w:r>
      <w:r w:rsidRPr="007B05D4">
        <w:rPr>
          <w:rStyle w:val="StyleUnderline"/>
          <w:highlight w:val="green"/>
        </w:rPr>
        <w:t>they are</w:t>
      </w:r>
      <w:r w:rsidRPr="00DC1BDC">
        <w:rPr>
          <w:rStyle w:val="StyleUnderline"/>
        </w:rPr>
        <w:t xml:space="preserve"> </w:t>
      </w:r>
      <w:r w:rsidRPr="007B05D4">
        <w:rPr>
          <w:rStyle w:val="StyleUnderline"/>
          <w:highlight w:val="green"/>
        </w:rPr>
        <w:t xml:space="preserve">indexed </w:t>
      </w:r>
      <w:r w:rsidRPr="007B05D4">
        <w:rPr>
          <w:rStyle w:val="StyleUnderline"/>
        </w:rPr>
        <w:t xml:space="preserve">to inflation in a way </w:t>
      </w:r>
      <w:r w:rsidRPr="007B05D4">
        <w:rPr>
          <w:rStyle w:val="StyleUnderline"/>
          <w:highlight w:val="green"/>
        </w:rPr>
        <w:t xml:space="preserve">that overstates </w:t>
      </w:r>
      <w:r w:rsidRPr="007B05D4">
        <w:rPr>
          <w:rStyle w:val="StyleUnderline"/>
        </w:rPr>
        <w:t xml:space="preserve">the effects of </w:t>
      </w:r>
      <w:r w:rsidRPr="007B05D4">
        <w:rPr>
          <w:rStyle w:val="StyleUnderline"/>
          <w:highlight w:val="green"/>
        </w:rPr>
        <w:t>inflation.</w:t>
      </w:r>
    </w:p>
    <w:p w14:paraId="68CB52CD" w14:textId="77777777" w:rsidR="00F56573" w:rsidRDefault="00F56573" w:rsidP="00F56573">
      <w:r>
        <w:t xml:space="preserve">And you can see that again if you look at material circumstances in more objective ways of those at the bottom. </w:t>
      </w:r>
      <w:r w:rsidRPr="007B05D4">
        <w:rPr>
          <w:rStyle w:val="StyleUnderline"/>
        </w:rPr>
        <w:t>If you look at</w:t>
      </w:r>
      <w:r w:rsidRPr="002A4623">
        <w:rPr>
          <w:rStyle w:val="StyleUnderline"/>
        </w:rPr>
        <w:t xml:space="preserve"> the </w:t>
      </w:r>
      <w:r w:rsidRPr="007B05D4">
        <w:rPr>
          <w:rStyle w:val="StyleUnderline"/>
          <w:highlight w:val="green"/>
        </w:rPr>
        <w:t>housing</w:t>
      </w:r>
      <w:r w:rsidRPr="002A4623">
        <w:rPr>
          <w:rStyle w:val="StyleUnderline"/>
        </w:rPr>
        <w:t xml:space="preserve"> </w:t>
      </w:r>
      <w:r w:rsidRPr="007B05D4">
        <w:rPr>
          <w:rStyle w:val="StyleUnderline"/>
        </w:rPr>
        <w:t>conditions</w:t>
      </w:r>
      <w:r w:rsidRPr="007B05D4">
        <w:rPr>
          <w:rStyle w:val="StyleUnderline"/>
          <w:highlight w:val="green"/>
        </w:rPr>
        <w:t xml:space="preserve"> of the bottom 20%</w:t>
      </w:r>
      <w:r w:rsidRPr="002A4623">
        <w:rPr>
          <w:rStyle w:val="StyleUnderline"/>
        </w:rPr>
        <w:t xml:space="preserve"> of the income distribution</w:t>
      </w:r>
      <w:r w:rsidRPr="002A4623">
        <w:rPr>
          <w:rStyle w:val="Emphasis"/>
        </w:rPr>
        <w:t xml:space="preserve">, </w:t>
      </w:r>
      <w:r w:rsidRPr="007B05D4">
        <w:rPr>
          <w:rStyle w:val="Emphasis"/>
        </w:rPr>
        <w:t xml:space="preserve">they </w:t>
      </w:r>
      <w:r w:rsidRPr="007B05D4">
        <w:rPr>
          <w:rStyle w:val="Emphasis"/>
          <w:highlight w:val="green"/>
        </w:rPr>
        <w:t>look like</w:t>
      </w:r>
      <w:r w:rsidRPr="002A4623">
        <w:rPr>
          <w:rStyle w:val="Emphasis"/>
        </w:rPr>
        <w:t xml:space="preserve"> </w:t>
      </w:r>
      <w:r w:rsidRPr="007B05D4">
        <w:rPr>
          <w:rStyle w:val="Emphasis"/>
          <w:highlight w:val="green"/>
        </w:rPr>
        <w:t>the</w:t>
      </w:r>
      <w:r w:rsidRPr="002A4623">
        <w:rPr>
          <w:rStyle w:val="Emphasis"/>
        </w:rPr>
        <w:t xml:space="preserve"> housing </w:t>
      </w:r>
      <w:r w:rsidRPr="007B05D4">
        <w:rPr>
          <w:rStyle w:val="Emphasis"/>
          <w:highlight w:val="green"/>
        </w:rPr>
        <w:t>conditions of the middle class 30 years ago</w:t>
      </w:r>
      <w:r w:rsidRPr="002A4623">
        <w:rPr>
          <w:rStyle w:val="Emphasis"/>
        </w:rPr>
        <w:t>.</w:t>
      </w:r>
      <w:r>
        <w:t xml:space="preserve"> So, </w:t>
      </w:r>
      <w:r w:rsidRPr="002A4623">
        <w:rPr>
          <w:rStyle w:val="StyleUnderline"/>
        </w:rPr>
        <w:t>the rates of air conditioning, central air conditioning, of washers and dryers in the apartment, have gone way up</w:t>
      </w:r>
      <w:r>
        <w:t>. The incidents of peeling paint, of water leaks in the ceiling or in the pipes, and the like have gone way down.</w:t>
      </w:r>
    </w:p>
    <w:p w14:paraId="5B3471F7" w14:textId="77777777" w:rsidR="00F56573" w:rsidRPr="002A4623" w:rsidRDefault="00F56573" w:rsidP="00F56573">
      <w:pPr>
        <w:rPr>
          <w:rStyle w:val="StyleUnderline"/>
        </w:rPr>
      </w:pPr>
      <w:proofErr w:type="spellStart"/>
      <w:r>
        <w:t>Pethokoukis</w:t>
      </w:r>
      <w:proofErr w:type="spellEnd"/>
      <w:r>
        <w:t xml:space="preserve">: When I think about the house I grew up in, it was about half the size of my current house, it had no air conditioning, and I remember the leaks in the ceilings. I certainly am sure that my parents considered us a solidly middle-class household. But I guarantee </w:t>
      </w:r>
      <w:r w:rsidRPr="002A4623">
        <w:rPr>
          <w:rStyle w:val="StyleUnderline"/>
        </w:rPr>
        <w:t>if I drove by that house with my kids, they would say, “We didn’t know you were so poor.”</w:t>
      </w:r>
    </w:p>
    <w:p w14:paraId="0604F55D" w14:textId="77777777" w:rsidR="00F56573" w:rsidRPr="002A4623" w:rsidRDefault="00F56573" w:rsidP="00F56573">
      <w:pPr>
        <w:rPr>
          <w:rStyle w:val="StyleUnderline"/>
        </w:rPr>
      </w:pPr>
      <w:r>
        <w:t xml:space="preserve">Meyer: I think that’s exactly right. I think that’s </w:t>
      </w:r>
      <w:r w:rsidRPr="002A4623">
        <w:rPr>
          <w:rStyle w:val="StyleUnderline"/>
        </w:rPr>
        <w:t xml:space="preserve">what </w:t>
      </w:r>
      <w:r w:rsidRPr="007B05D4">
        <w:rPr>
          <w:rStyle w:val="StyleUnderline"/>
          <w:highlight w:val="green"/>
        </w:rPr>
        <w:t>a lot of us</w:t>
      </w:r>
      <w:r w:rsidRPr="002A4623">
        <w:rPr>
          <w:rStyle w:val="StyleUnderline"/>
        </w:rPr>
        <w:t xml:space="preserve"> can </w:t>
      </w:r>
      <w:r w:rsidRPr="007B05D4">
        <w:rPr>
          <w:rStyle w:val="StyleUnderline"/>
          <w:highlight w:val="green"/>
        </w:rPr>
        <w:t>see</w:t>
      </w:r>
      <w:r w:rsidRPr="002A4623">
        <w:rPr>
          <w:rStyle w:val="StyleUnderline"/>
        </w:rPr>
        <w:t xml:space="preserve"> in </w:t>
      </w:r>
      <w:r w:rsidRPr="007B05D4">
        <w:rPr>
          <w:rStyle w:val="StyleUnderline"/>
          <w:highlight w:val="green"/>
        </w:rPr>
        <w:t>how our lives have changed</w:t>
      </w:r>
      <w:r w:rsidRPr="002A4623">
        <w:rPr>
          <w:rStyle w:val="StyleUnderline"/>
        </w:rPr>
        <w:t>, but the official statistics don’t really reflect that, in significant part because of the overstatement of inflation and because of the omission of in-kind transfers and other government benefits.</w:t>
      </w:r>
    </w:p>
    <w:p w14:paraId="0745A217" w14:textId="77777777" w:rsidR="00F56573" w:rsidRPr="002A4623" w:rsidRDefault="00F56573" w:rsidP="00F56573">
      <w:pPr>
        <w:rPr>
          <w:rStyle w:val="StyleUnderline"/>
        </w:rPr>
      </w:pPr>
      <w:r>
        <w:t xml:space="preserve">And if Teen Vogue doesn’t understand what’s happening in the US, maybe it’s </w:t>
      </w:r>
      <w:proofErr w:type="gramStart"/>
      <w:r>
        <w:t>really too</w:t>
      </w:r>
      <w:proofErr w:type="gramEnd"/>
      <w:r>
        <w:t xml:space="preserve"> much to ask that it understand global trends, like the historic massive reduction in global poverty over recent decades. (Most Americans have no idea.) Over the past 30 years, </w:t>
      </w:r>
      <w:r w:rsidRPr="007B05D4">
        <w:rPr>
          <w:rStyle w:val="StyleUnderline"/>
          <w:highlight w:val="green"/>
        </w:rPr>
        <w:t>the share of</w:t>
      </w:r>
      <w:r w:rsidRPr="002A4623">
        <w:rPr>
          <w:rStyle w:val="StyleUnderline"/>
        </w:rPr>
        <w:t xml:space="preserve"> our fellow </w:t>
      </w:r>
      <w:r w:rsidRPr="007B05D4">
        <w:rPr>
          <w:rStyle w:val="StyleUnderline"/>
          <w:highlight w:val="green"/>
        </w:rPr>
        <w:t>humans living in</w:t>
      </w:r>
      <w:r w:rsidRPr="002A4623">
        <w:rPr>
          <w:rStyle w:val="StyleUnderline"/>
        </w:rPr>
        <w:t xml:space="preserve"> extreme </w:t>
      </w:r>
      <w:r w:rsidRPr="007B05D4">
        <w:rPr>
          <w:rStyle w:val="StyleUnderline"/>
          <w:highlight w:val="green"/>
        </w:rPr>
        <w:t>poverty has decreased to 21</w:t>
      </w:r>
      <w:r w:rsidRPr="002A4623">
        <w:rPr>
          <w:rStyle w:val="StyleUnderline"/>
        </w:rPr>
        <w:t xml:space="preserve"> </w:t>
      </w:r>
      <w:r w:rsidRPr="007B05D4">
        <w:rPr>
          <w:rStyle w:val="StyleUnderline"/>
          <w:highlight w:val="green"/>
        </w:rPr>
        <w:t>percent</w:t>
      </w:r>
      <w:r w:rsidRPr="002A4623">
        <w:rPr>
          <w:rStyle w:val="StyleUnderline"/>
        </w:rPr>
        <w:t xml:space="preserve"> from 52 percent.</w:t>
      </w:r>
      <w:r>
        <w:t xml:space="preserve"> That’s a billion fewer people in extreme poverty, largely in China and India. The Economist magazine — </w:t>
      </w:r>
      <w:r w:rsidRPr="002A4623">
        <w:rPr>
          <w:rStyle w:val="StyleUnderline"/>
        </w:rPr>
        <w:t>a publication quite willing to address flaws in the world’s capitalist economies — has put it this way:</w:t>
      </w:r>
    </w:p>
    <w:p w14:paraId="156813C4" w14:textId="77777777" w:rsidR="00F56573" w:rsidRDefault="00F56573" w:rsidP="00F56573">
      <w:r w:rsidRPr="007B05D4">
        <w:rPr>
          <w:rStyle w:val="StyleUnderline"/>
        </w:rPr>
        <w:t xml:space="preserve">The world’s </w:t>
      </w:r>
      <w:r w:rsidRPr="007B05D4">
        <w:rPr>
          <w:rStyle w:val="StyleUnderline"/>
          <w:highlight w:val="green"/>
        </w:rPr>
        <w:t>achievement</w:t>
      </w:r>
      <w:r w:rsidRPr="002A4623">
        <w:rPr>
          <w:rStyle w:val="StyleUnderline"/>
        </w:rPr>
        <w:t xml:space="preserve"> </w:t>
      </w:r>
      <w:r w:rsidRPr="007B05D4">
        <w:rPr>
          <w:rStyle w:val="Emphasis"/>
          <w:highlight w:val="green"/>
        </w:rPr>
        <w:t>in</w:t>
      </w:r>
      <w:r w:rsidRPr="002A4623">
        <w:rPr>
          <w:rStyle w:val="Emphasis"/>
        </w:rPr>
        <w:t xml:space="preserve"> the field of </w:t>
      </w:r>
      <w:r w:rsidRPr="007B05D4">
        <w:rPr>
          <w:rStyle w:val="Emphasis"/>
          <w:highlight w:val="green"/>
        </w:rPr>
        <w:t>poverty reduction is</w:t>
      </w:r>
      <w:r w:rsidRPr="002A4623">
        <w:rPr>
          <w:rStyle w:val="Emphasis"/>
        </w:rPr>
        <w:t>,</w:t>
      </w:r>
      <w:r w:rsidRPr="002A4623">
        <w:rPr>
          <w:rStyle w:val="StyleUnderline"/>
        </w:rPr>
        <w:t xml:space="preserve"> by almost any measure</w:t>
      </w:r>
      <w:r w:rsidRPr="002A4623">
        <w:rPr>
          <w:rStyle w:val="Emphasis"/>
        </w:rPr>
        <w:t xml:space="preserve">, </w:t>
      </w:r>
      <w:r w:rsidRPr="007B05D4">
        <w:rPr>
          <w:rStyle w:val="Emphasis"/>
          <w:highlight w:val="green"/>
        </w:rPr>
        <w:t>impressive</w:t>
      </w:r>
      <w:proofErr w:type="gramStart"/>
      <w:r>
        <w:t>. . . .</w:t>
      </w:r>
      <w:proofErr w:type="gramEnd"/>
      <w:r>
        <w:t xml:space="preserve"> </w:t>
      </w:r>
      <w:r w:rsidRPr="002A4623">
        <w:rPr>
          <w:rStyle w:val="StyleUnderline"/>
        </w:rPr>
        <w:t xml:space="preserve">Most of </w:t>
      </w:r>
      <w:r w:rsidRPr="007B05D4">
        <w:rPr>
          <w:rStyle w:val="StyleUnderline"/>
          <w:highlight w:val="green"/>
        </w:rPr>
        <w:t>the credit,</w:t>
      </w:r>
      <w:r w:rsidRPr="002A4623">
        <w:rPr>
          <w:rStyle w:val="StyleUnderline"/>
        </w:rPr>
        <w:t xml:space="preserve"> however, </w:t>
      </w:r>
      <w:r w:rsidRPr="007B05D4">
        <w:rPr>
          <w:rStyle w:val="Emphasis"/>
          <w:highlight w:val="green"/>
        </w:rPr>
        <w:t>must go to</w:t>
      </w:r>
      <w:r w:rsidRPr="002A4623">
        <w:rPr>
          <w:rStyle w:val="Emphasis"/>
        </w:rPr>
        <w:t xml:space="preserve"> capitalism and </w:t>
      </w:r>
      <w:r w:rsidRPr="007B05D4">
        <w:rPr>
          <w:rStyle w:val="Emphasis"/>
          <w:highlight w:val="green"/>
        </w:rPr>
        <w:t>free trade</w:t>
      </w:r>
      <w:r w:rsidRPr="002A4623">
        <w:rPr>
          <w:rStyle w:val="Emphasis"/>
        </w:rPr>
        <w:t xml:space="preserve">, </w:t>
      </w:r>
      <w:r w:rsidRPr="002A4623">
        <w:rPr>
          <w:rStyle w:val="StyleUnderline"/>
        </w:rPr>
        <w:t>for they enable economies to grow — and it was growth, principally, that has eased destitution.</w:t>
      </w:r>
      <w:r>
        <w:t xml:space="preserve"> </w:t>
      </w:r>
      <w:r w:rsidRPr="007B05D4">
        <w:rPr>
          <w:rStyle w:val="Emphasis"/>
          <w:highlight w:val="green"/>
        </w:rPr>
        <w:t>The world now</w:t>
      </w:r>
      <w:r w:rsidRPr="002A4623">
        <w:rPr>
          <w:rStyle w:val="Emphasis"/>
        </w:rPr>
        <w:t xml:space="preserve"> </w:t>
      </w:r>
      <w:r w:rsidRPr="007B05D4">
        <w:rPr>
          <w:rStyle w:val="Emphasis"/>
          <w:highlight w:val="green"/>
        </w:rPr>
        <w:t>knows how to reduce poverty</w:t>
      </w:r>
      <w:r w:rsidRPr="002A4623">
        <w:rPr>
          <w:rStyle w:val="Emphasis"/>
        </w:rPr>
        <w:t>.</w:t>
      </w:r>
      <w:r>
        <w:t xml:space="preserve"> A lot of targeted policies — </w:t>
      </w:r>
      <w:r w:rsidRPr="002A4623">
        <w:rPr>
          <w:rStyle w:val="StyleUnderline"/>
        </w:rPr>
        <w:t>basic social safety nets and cash-transfer schemes help.</w:t>
      </w:r>
      <w:r>
        <w:t xml:space="preserve"> So does binning policies like fuel subsidies to Indonesia’s middle class and China’s hukou household-registration system that boost inequality. </w:t>
      </w:r>
    </w:p>
    <w:p w14:paraId="54CAFDA6" w14:textId="77777777" w:rsidR="00F56573" w:rsidRPr="002A4623" w:rsidRDefault="00F56573" w:rsidP="00F56573">
      <w:pPr>
        <w:rPr>
          <w:rStyle w:val="StyleUnderline"/>
        </w:rPr>
      </w:pPr>
      <w:r>
        <w:t xml:space="preserve">But </w:t>
      </w:r>
      <w:r w:rsidRPr="002A4623">
        <w:rPr>
          <w:rStyle w:val="StyleUnderline"/>
        </w:rPr>
        <w:t xml:space="preserve">the biggest poverty-reduction measure of all is </w:t>
      </w:r>
      <w:r w:rsidRPr="007B05D4">
        <w:rPr>
          <w:rStyle w:val="StyleUnderline"/>
          <w:highlight w:val="green"/>
        </w:rPr>
        <w:t xml:space="preserve">liberalizing markets to </w:t>
      </w:r>
      <w:r w:rsidRPr="007B05D4">
        <w:rPr>
          <w:rStyle w:val="Emphasis"/>
          <w:highlight w:val="green"/>
        </w:rPr>
        <w:t>let poor people get richer</w:t>
      </w:r>
      <w:r w:rsidRPr="002A4623">
        <w:rPr>
          <w:rStyle w:val="StyleUnderline"/>
        </w:rPr>
        <w:t xml:space="preserve">. </w:t>
      </w:r>
      <w:r>
        <w:t xml:space="preserve">That means </w:t>
      </w:r>
      <w:r w:rsidRPr="002A4623">
        <w:rPr>
          <w:rStyle w:val="StyleUnderline"/>
        </w:rPr>
        <w:t>freeing trade between countries</w:t>
      </w:r>
      <w:r>
        <w:t xml:space="preserve"> (Africa is still cruelly punished by tariffs) </w:t>
      </w:r>
      <w:r w:rsidRPr="002A4623">
        <w:rPr>
          <w:rStyle w:val="StyleUnderline"/>
        </w:rPr>
        <w:t>and within them</w:t>
      </w:r>
      <w:r>
        <w:t xml:space="preserve"> (China’s real great leap forward occurred because it allowed private business to grow). </w:t>
      </w:r>
      <w:r w:rsidRPr="002A4623">
        <w:rPr>
          <w:rStyle w:val="StyleUnderline"/>
        </w:rPr>
        <w:t>Both India and Africa are crowded with monopolies and restrictive practices</w:t>
      </w:r>
      <w:r>
        <w:t xml:space="preserve">. Many Westerners have reacted to recession by seeking to constrain markets and roll globalization </w:t>
      </w:r>
      <w:r>
        <w:lastRenderedPageBreak/>
        <w:t xml:space="preserve">back in their own countries, and they want to export these ideas to the developing world, too. </w:t>
      </w:r>
      <w:r w:rsidRPr="002A4623">
        <w:rPr>
          <w:rStyle w:val="StyleUnderline"/>
        </w:rPr>
        <w:t>It does not need such advice. It is doing quite nicely, largely thanks to the same economic principles that helped the developed world grow rich and could pull the poorest of the poor out of destitution.</w:t>
      </w:r>
    </w:p>
    <w:p w14:paraId="0A71B308" w14:textId="487C52E1" w:rsidR="00F56573" w:rsidRDefault="00F56573" w:rsidP="00F56573">
      <w:r>
        <w:t xml:space="preserve">You’ll find none of the above in the Teen Vogue piece, which means they’ve missed the story. Totally. </w:t>
      </w:r>
      <w:r w:rsidRPr="002A4623">
        <w:rPr>
          <w:rStyle w:val="StyleUnderline"/>
        </w:rPr>
        <w:t>Modern advanced economies — whether America, Sweden, the UK, or Germany — combine market-driven economies with social safety nets of one flavor or another. The result is high living standards and a low poverty level. But you can’t redistribute wealth without creating it.</w:t>
      </w:r>
      <w:r>
        <w:t xml:space="preserve"> And </w:t>
      </w:r>
      <w:r w:rsidRPr="002A4623">
        <w:rPr>
          <w:rStyle w:val="Emphasis"/>
        </w:rPr>
        <w:t xml:space="preserve">that is what innovation-driven capitalism has done </w:t>
      </w:r>
      <w:proofErr w:type="gramStart"/>
      <w:r w:rsidRPr="002A4623">
        <w:rPr>
          <w:rStyle w:val="Emphasis"/>
        </w:rPr>
        <w:t>really well</w:t>
      </w:r>
      <w:proofErr w:type="gramEnd"/>
      <w:r w:rsidRPr="002A4623">
        <w:rPr>
          <w:rStyle w:val="Emphasis"/>
        </w:rPr>
        <w:t xml:space="preserve"> for the past two centuries.</w:t>
      </w:r>
      <w:r>
        <w:t xml:space="preserve"> I would urge Teen Vogue editors and reporters to read “</w:t>
      </w:r>
      <w:proofErr w:type="spellStart"/>
      <w:r>
        <w:t>Factfulness</w:t>
      </w:r>
      <w:proofErr w:type="spellEnd"/>
      <w:r>
        <w:t xml:space="preserve">: Ten Reasons We’re Wrong About the World–and Why Things Are Better Than You Think” by the late Hans </w:t>
      </w:r>
      <w:proofErr w:type="spellStart"/>
      <w:r>
        <w:t>Rosling</w:t>
      </w:r>
      <w:proofErr w:type="spellEnd"/>
      <w:r>
        <w:t>, a fantastic book which examines all the ways in which very smart people are getting so many important things so very wrong — including poverty. Hard to believe this story has been up since April without any apparent modification.</w:t>
      </w:r>
    </w:p>
    <w:p w14:paraId="4327A08B" w14:textId="7A00553B" w:rsidR="008B4C10" w:rsidRDefault="008B4C10" w:rsidP="008B4C10">
      <w:pPr>
        <w:pStyle w:val="Heading4"/>
      </w:pPr>
      <w:r>
        <w:t xml:space="preserve">Capitalism and tech innovation solves warming— covid proves. </w:t>
      </w:r>
    </w:p>
    <w:p w14:paraId="6246CF62" w14:textId="77777777" w:rsidR="008B4C10" w:rsidRPr="008305F4" w:rsidRDefault="008B4C10" w:rsidP="008B4C10">
      <w:r>
        <w:rPr>
          <w:rStyle w:val="Style13ptBold"/>
        </w:rPr>
        <w:t xml:space="preserve">Friedman 21 </w:t>
      </w:r>
      <w:r w:rsidRPr="008305F4">
        <w:t xml:space="preserve">[(Thomas L., </w:t>
      </w:r>
      <w:r w:rsidRPr="00AC7836">
        <w:t>Mr. Friedman was awarded the 1983 Pulitzer Prize for international reporting (from Lebanon) and the 1988 Pulitzer Prize for international reporting (from Israel). He also won the 2002 Pulitzer Prize for commentary.</w:t>
      </w:r>
      <w:r w:rsidRPr="008305F4">
        <w:t xml:space="preserve">) “Want to Save the Earth? We Need a Lot More Elon </w:t>
      </w:r>
      <w:proofErr w:type="spellStart"/>
      <w:r w:rsidRPr="008305F4">
        <w:t>Musks</w:t>
      </w:r>
      <w:proofErr w:type="spellEnd"/>
      <w:r w:rsidRPr="008305F4">
        <w:t xml:space="preserve">.,” New York Times, 11/16/21. </w:t>
      </w:r>
      <w:hyperlink r:id="rId18" w:history="1">
        <w:r w:rsidRPr="008305F4">
          <w:rPr>
            <w:rStyle w:val="Hyperlink"/>
          </w:rPr>
          <w:t>https://www.nytimes.com/2021/11/16/opinion/glasgow-climate-change.html</w:t>
        </w:r>
      </w:hyperlink>
      <w:r w:rsidRPr="008305F4">
        <w:t>] RR</w:t>
      </w:r>
    </w:p>
    <w:p w14:paraId="518EC91A" w14:textId="77777777" w:rsidR="008B4C10" w:rsidRPr="00D006FB" w:rsidRDefault="008B4C10" w:rsidP="008B4C10">
      <w:pPr>
        <w:rPr>
          <w:rStyle w:val="StyleUnderline"/>
        </w:rPr>
      </w:pPr>
      <w:r w:rsidRPr="008305F4">
        <w:rPr>
          <w:rStyle w:val="StyleUnderline"/>
        </w:rPr>
        <w:t>This is not serious —</w:t>
      </w:r>
      <w:r>
        <w:t xml:space="preserve"> </w:t>
      </w:r>
      <w:r w:rsidRPr="00D006FB">
        <w:rPr>
          <w:rStyle w:val="StyleUnderline"/>
        </w:rPr>
        <w:t xml:space="preserve">not when you’re talking about reversing all the </w:t>
      </w:r>
      <w:proofErr w:type="gramStart"/>
      <w:r w:rsidRPr="00D006FB">
        <w:rPr>
          <w:rStyle w:val="StyleUnderline"/>
        </w:rPr>
        <w:t>ways</w:t>
      </w:r>
      <w:proofErr w:type="gramEnd"/>
      <w:r w:rsidRPr="00D006FB">
        <w:rPr>
          <w:rStyle w:val="StyleUnderline"/>
        </w:rPr>
        <w:t xml:space="preserve"> that we have destabilized Earth’s systems, from ice caps and ocean currents to coral reefs and tropical forests to the density of carbon dioxide in the atmosphere. This is pretend.</w:t>
      </w:r>
    </w:p>
    <w:p w14:paraId="6DC5D6DD" w14:textId="77777777" w:rsidR="008B4C10" w:rsidRPr="008305F4" w:rsidRDefault="008B4C10" w:rsidP="008B4C10">
      <w:pPr>
        <w:rPr>
          <w:rStyle w:val="Emphasis"/>
        </w:rPr>
      </w:pPr>
      <w:r w:rsidRPr="00D006FB">
        <w:rPr>
          <w:rStyle w:val="StyleUnderline"/>
          <w:highlight w:val="green"/>
        </w:rPr>
        <w:t>Serious was how we responded to Covid</w:t>
      </w:r>
      <w:r w:rsidRPr="008305F4">
        <w:rPr>
          <w:rStyle w:val="StyleUnderline"/>
        </w:rPr>
        <w:t xml:space="preserve">-19, when it really did feel like the world economy was ending: We fought back with </w:t>
      </w:r>
      <w:r w:rsidRPr="00D006FB">
        <w:rPr>
          <w:rStyle w:val="StyleUnderline"/>
          <w:highlight w:val="green"/>
        </w:rPr>
        <w:t>the only tools we have</w:t>
      </w:r>
      <w:r w:rsidRPr="008305F4">
        <w:rPr>
          <w:rStyle w:val="StyleUnderline"/>
        </w:rPr>
        <w:t xml:space="preserve"> that are as big and powerful as Mother Nature — </w:t>
      </w:r>
      <w:r w:rsidRPr="00D006FB">
        <w:rPr>
          <w:rStyle w:val="Emphasis"/>
          <w:highlight w:val="green"/>
        </w:rPr>
        <w:t xml:space="preserve">Father Profit and </w:t>
      </w:r>
      <w:r w:rsidRPr="00D006FB">
        <w:rPr>
          <w:rStyle w:val="Emphasis"/>
        </w:rPr>
        <w:t xml:space="preserve">New </w:t>
      </w:r>
      <w:r w:rsidRPr="00D006FB">
        <w:rPr>
          <w:rStyle w:val="Emphasis"/>
          <w:highlight w:val="green"/>
        </w:rPr>
        <w:t>Tech.</w:t>
      </w:r>
    </w:p>
    <w:p w14:paraId="59D0D61E" w14:textId="77777777" w:rsidR="008B4C10" w:rsidRPr="008305F4" w:rsidRDefault="008B4C10" w:rsidP="008B4C10">
      <w:pPr>
        <w:rPr>
          <w:rStyle w:val="StyleUnderline"/>
        </w:rPr>
      </w:pPr>
      <w:r w:rsidRPr="00D006FB">
        <w:rPr>
          <w:rStyle w:val="StyleUnderline"/>
          <w:highlight w:val="green"/>
        </w:rPr>
        <w:t>We combined innovative</w:t>
      </w:r>
      <w:r w:rsidRPr="008305F4">
        <w:rPr>
          <w:rStyle w:val="StyleUnderline"/>
        </w:rPr>
        <w:t xml:space="preserve"> biotech </w:t>
      </w:r>
      <w:r w:rsidRPr="00D006FB">
        <w:rPr>
          <w:rStyle w:val="StyleUnderline"/>
          <w:highlight w:val="green"/>
        </w:rPr>
        <w:t>firms</w:t>
      </w:r>
      <w:r w:rsidRPr="008305F4">
        <w:rPr>
          <w:rStyle w:val="StyleUnderline"/>
        </w:rPr>
        <w:t xml:space="preserve"> — like Pfizer-BioNTech, </w:t>
      </w:r>
      <w:proofErr w:type="spellStart"/>
      <w:r w:rsidRPr="008305F4">
        <w:rPr>
          <w:rStyle w:val="StyleUnderline"/>
        </w:rPr>
        <w:t>Moderna</w:t>
      </w:r>
      <w:proofErr w:type="spellEnd"/>
      <w:r w:rsidRPr="008305F4">
        <w:rPr>
          <w:rStyle w:val="StyleUnderline"/>
        </w:rPr>
        <w:t xml:space="preserve"> and some small start-ups</w:t>
      </w:r>
      <w:r>
        <w:t xml:space="preserve"> — </w:t>
      </w:r>
      <w:r w:rsidRPr="008305F4">
        <w:rPr>
          <w:rStyle w:val="StyleUnderline"/>
        </w:rPr>
        <w:t xml:space="preserve">with today’s massive computing power and a giant market demand signal, and what did </w:t>
      </w:r>
      <w:r w:rsidRPr="00D006FB">
        <w:rPr>
          <w:rStyle w:val="StyleUnderline"/>
          <w:highlight w:val="green"/>
        </w:rPr>
        <w:t>we get</w:t>
      </w:r>
      <w:r w:rsidRPr="008305F4">
        <w:rPr>
          <w:rStyle w:val="StyleUnderline"/>
        </w:rPr>
        <w:t xml:space="preserve">? In a little over a year after first being locked down by the virus, I had </w:t>
      </w:r>
      <w:r w:rsidRPr="00D006FB">
        <w:rPr>
          <w:rStyle w:val="StyleUnderline"/>
          <w:highlight w:val="green"/>
        </w:rPr>
        <w:t>an effective mRNA vaccine</w:t>
      </w:r>
      <w:r w:rsidRPr="008305F4">
        <w:rPr>
          <w:rStyle w:val="StyleUnderline"/>
        </w:rPr>
        <w:t xml:space="preserve"> against Covid-19 in my body — followed by a booster!</w:t>
      </w:r>
    </w:p>
    <w:p w14:paraId="3BB3243A" w14:textId="77777777" w:rsidR="008B4C10" w:rsidRDefault="008B4C10" w:rsidP="008B4C10">
      <w:r w:rsidRPr="00D006FB">
        <w:rPr>
          <w:rStyle w:val="StyleUnderline"/>
          <w:highlight w:val="green"/>
        </w:rPr>
        <w:t>That was an amazing feat of</w:t>
      </w:r>
      <w:r w:rsidRPr="008305F4">
        <w:rPr>
          <w:rStyle w:val="StyleUnderline"/>
        </w:rPr>
        <w:t xml:space="preserve"> bio</w:t>
      </w:r>
      <w:r w:rsidRPr="00D006FB">
        <w:rPr>
          <w:rStyle w:val="StyleUnderline"/>
          <w:highlight w:val="green"/>
        </w:rPr>
        <w:t>tech</w:t>
      </w:r>
      <w:r w:rsidRPr="008305F4">
        <w:rPr>
          <w:rStyle w:val="StyleUnderline"/>
        </w:rPr>
        <w:t xml:space="preserve">nology and computerized logistics </w:t>
      </w:r>
      <w:r w:rsidRPr="00D006FB">
        <w:rPr>
          <w:rStyle w:val="StyleUnderline"/>
          <w:highlight w:val="green"/>
        </w:rPr>
        <w:t>to develop</w:t>
      </w:r>
      <w:r w:rsidRPr="008305F4">
        <w:rPr>
          <w:rStyle w:val="StyleUnderline"/>
        </w:rPr>
        <w:t xml:space="preserve"> and deliver </w:t>
      </w:r>
      <w:r w:rsidRPr="00D006FB">
        <w:rPr>
          <w:rStyle w:val="StyleUnderline"/>
          <w:highlight w:val="green"/>
        </w:rPr>
        <w:t>vaccines</w:t>
      </w:r>
      <w:r w:rsidRPr="008305F4">
        <w:rPr>
          <w:rStyle w:val="StyleUnderline"/>
        </w:rPr>
        <w:t>.</w:t>
      </w:r>
      <w:r>
        <w:t xml:space="preserve"> And </w:t>
      </w:r>
      <w:r w:rsidRPr="008305F4">
        <w:rPr>
          <w:rStyle w:val="StyleUnderline"/>
        </w:rPr>
        <w:t xml:space="preserve">I hope the scientists, employees and shareholders of those vaccine </w:t>
      </w:r>
      <w:r w:rsidRPr="00D006FB">
        <w:rPr>
          <w:rStyle w:val="StyleUnderline"/>
          <w:highlight w:val="green"/>
        </w:rPr>
        <w:t>innovators make</w:t>
      </w:r>
      <w:r w:rsidRPr="008305F4">
        <w:rPr>
          <w:rStyle w:val="StyleUnderline"/>
        </w:rPr>
        <w:t xml:space="preserve"> boatloads of </w:t>
      </w:r>
      <w:r w:rsidRPr="00D006FB">
        <w:rPr>
          <w:rStyle w:val="StyleUnderline"/>
          <w:highlight w:val="green"/>
        </w:rPr>
        <w:t>money</w:t>
      </w:r>
      <w:r>
        <w:t xml:space="preserve"> — because </w:t>
      </w:r>
      <w:r w:rsidRPr="00D006FB">
        <w:rPr>
          <w:rStyle w:val="Emphasis"/>
          <w:highlight w:val="green"/>
        </w:rPr>
        <w:t>it will incentivize others to apply a similar formula to</w:t>
      </w:r>
      <w:r w:rsidRPr="008305F4">
        <w:rPr>
          <w:rStyle w:val="Emphasis"/>
        </w:rPr>
        <w:t xml:space="preserve"> stem </w:t>
      </w:r>
      <w:r w:rsidRPr="00D006FB">
        <w:rPr>
          <w:rStyle w:val="Emphasis"/>
          <w:highlight w:val="green"/>
        </w:rPr>
        <w:t>climate change.</w:t>
      </w:r>
    </w:p>
    <w:p w14:paraId="62818B0D" w14:textId="77777777" w:rsidR="008B4C10" w:rsidRPr="008305F4" w:rsidRDefault="008B4C10" w:rsidP="008B4C10">
      <w:pPr>
        <w:rPr>
          <w:rStyle w:val="Emphasis"/>
        </w:rPr>
      </w:pPr>
      <w:r>
        <w:t xml:space="preserve">I have nothing against Glasgow. I admire those leaders who are trying to inspire the world to cut CO2 emissions, preserve biodiversity and hold each other to account. But </w:t>
      </w:r>
      <w:r w:rsidRPr="00D006FB">
        <w:rPr>
          <w:rStyle w:val="Emphasis"/>
          <w:highlight w:val="green"/>
        </w:rPr>
        <w:t xml:space="preserve">we will not </w:t>
      </w:r>
      <w:r w:rsidRPr="00D006FB">
        <w:rPr>
          <w:rStyle w:val="Emphasis"/>
          <w:highlight w:val="green"/>
        </w:rPr>
        <w:lastRenderedPageBreak/>
        <w:t>decarbonize the</w:t>
      </w:r>
      <w:r w:rsidRPr="008305F4">
        <w:rPr>
          <w:rStyle w:val="Emphasis"/>
        </w:rPr>
        <w:t xml:space="preserve"> global </w:t>
      </w:r>
      <w:r w:rsidRPr="00D006FB">
        <w:rPr>
          <w:rStyle w:val="Emphasis"/>
          <w:highlight w:val="green"/>
        </w:rPr>
        <w:t>economy</w:t>
      </w:r>
      <w:r w:rsidRPr="008305F4">
        <w:rPr>
          <w:rStyle w:val="Emphasis"/>
        </w:rPr>
        <w:t xml:space="preserve"> </w:t>
      </w:r>
      <w:r w:rsidRPr="00D006FB">
        <w:rPr>
          <w:rStyle w:val="Emphasis"/>
          <w:highlight w:val="green"/>
        </w:rPr>
        <w:t>with</w:t>
      </w:r>
      <w:r w:rsidRPr="008305F4">
        <w:rPr>
          <w:rStyle w:val="Emphasis"/>
        </w:rPr>
        <w:t xml:space="preserve"> a </w:t>
      </w:r>
      <w:r w:rsidRPr="00D006FB">
        <w:rPr>
          <w:rStyle w:val="Emphasis"/>
          <w:highlight w:val="green"/>
        </w:rPr>
        <w:t>lowest-common-denominator action</w:t>
      </w:r>
      <w:r w:rsidRPr="008305F4">
        <w:rPr>
          <w:rStyle w:val="Emphasis"/>
        </w:rPr>
        <w:t xml:space="preserve"> plan of 195 countries. Not possible.</w:t>
      </w:r>
    </w:p>
    <w:p w14:paraId="1EC06497" w14:textId="77777777" w:rsidR="008B4C10" w:rsidRPr="008305F4" w:rsidRDefault="008B4C10" w:rsidP="008B4C10">
      <w:pPr>
        <w:rPr>
          <w:rStyle w:val="StyleUnderline"/>
        </w:rPr>
      </w:pPr>
      <w:r w:rsidRPr="00D006FB">
        <w:rPr>
          <w:rStyle w:val="StyleUnderline"/>
          <w:highlight w:val="green"/>
        </w:rPr>
        <w:t>We will get there</w:t>
      </w:r>
      <w:r w:rsidRPr="008305F4">
        <w:rPr>
          <w:rStyle w:val="StyleUnderline"/>
        </w:rPr>
        <w:t xml:space="preserve"> only </w:t>
      </w:r>
      <w:r w:rsidRPr="00D006FB">
        <w:rPr>
          <w:rStyle w:val="StyleUnderline"/>
          <w:highlight w:val="green"/>
        </w:rPr>
        <w:t>when</w:t>
      </w:r>
      <w:r w:rsidRPr="008305F4">
        <w:rPr>
          <w:rStyle w:val="StyleUnderline"/>
        </w:rPr>
        <w:t xml:space="preserve"> Father </w:t>
      </w:r>
      <w:r w:rsidRPr="00D006FB">
        <w:rPr>
          <w:rStyle w:val="StyleUnderline"/>
          <w:highlight w:val="green"/>
        </w:rPr>
        <w:t>Profit and risk-taking</w:t>
      </w:r>
      <w:r w:rsidRPr="008305F4">
        <w:rPr>
          <w:rStyle w:val="StyleUnderline"/>
        </w:rPr>
        <w:t xml:space="preserve"> entrepreneurs </w:t>
      </w:r>
      <w:r w:rsidRPr="00D006FB">
        <w:rPr>
          <w:rStyle w:val="StyleUnderline"/>
          <w:highlight w:val="green"/>
        </w:rPr>
        <w:t xml:space="preserve">produce </w:t>
      </w:r>
      <w:r w:rsidRPr="00D006FB">
        <w:rPr>
          <w:rStyle w:val="StyleUnderline"/>
        </w:rPr>
        <w:t>transformative</w:t>
      </w:r>
      <w:r w:rsidRPr="008305F4">
        <w:rPr>
          <w:rStyle w:val="StyleUnderline"/>
        </w:rPr>
        <w:t xml:space="preserve"> </w:t>
      </w:r>
      <w:r w:rsidRPr="00D006FB">
        <w:rPr>
          <w:rStyle w:val="StyleUnderline"/>
          <w:highlight w:val="green"/>
        </w:rPr>
        <w:t>tech</w:t>
      </w:r>
      <w:r w:rsidRPr="008305F4">
        <w:rPr>
          <w:rStyle w:val="StyleUnderline"/>
        </w:rPr>
        <w:t xml:space="preserve">nologies </w:t>
      </w:r>
      <w:r w:rsidRPr="00D006FB">
        <w:rPr>
          <w:rStyle w:val="StyleUnderline"/>
          <w:highlight w:val="green"/>
        </w:rPr>
        <w:t xml:space="preserve">that enable ordinary people to have </w:t>
      </w:r>
      <w:r w:rsidRPr="00D006FB">
        <w:rPr>
          <w:rStyle w:val="StyleUnderline"/>
        </w:rPr>
        <w:t>extraordinary</w:t>
      </w:r>
      <w:r w:rsidRPr="00D006FB">
        <w:rPr>
          <w:rStyle w:val="StyleUnderline"/>
          <w:highlight w:val="green"/>
        </w:rPr>
        <w:t xml:space="preserve"> impacts on our climate</w:t>
      </w:r>
      <w:r w:rsidRPr="008305F4">
        <w:rPr>
          <w:rStyle w:val="StyleUnderline"/>
        </w:rPr>
        <w:t xml:space="preserve"> without sacrificing much — </w:t>
      </w:r>
      <w:r w:rsidRPr="00D006FB">
        <w:rPr>
          <w:rStyle w:val="StyleUnderline"/>
          <w:highlight w:val="green"/>
        </w:rPr>
        <w:t>by</w:t>
      </w:r>
      <w:r w:rsidRPr="008305F4">
        <w:rPr>
          <w:rStyle w:val="StyleUnderline"/>
        </w:rPr>
        <w:t xml:space="preserve"> just </w:t>
      </w:r>
      <w:r w:rsidRPr="00D006FB">
        <w:rPr>
          <w:rStyle w:val="StyleUnderline"/>
          <w:highlight w:val="green"/>
        </w:rPr>
        <w:t>being good consumers of</w:t>
      </w:r>
      <w:r w:rsidRPr="008305F4">
        <w:rPr>
          <w:rStyle w:val="StyleUnderline"/>
        </w:rPr>
        <w:t xml:space="preserve"> these </w:t>
      </w:r>
      <w:r w:rsidRPr="00D006FB">
        <w:rPr>
          <w:rStyle w:val="StyleUnderline"/>
        </w:rPr>
        <w:t>new technologies.</w:t>
      </w:r>
    </w:p>
    <w:p w14:paraId="55DFB9CA" w14:textId="77777777" w:rsidR="008B4C10" w:rsidRPr="008305F4" w:rsidRDefault="008B4C10" w:rsidP="008B4C10">
      <w:pPr>
        <w:rPr>
          <w:rStyle w:val="StyleUnderline"/>
        </w:rPr>
      </w:pPr>
      <w:r>
        <w:t xml:space="preserve">In short: </w:t>
      </w:r>
      <w:r w:rsidRPr="00D006FB">
        <w:rPr>
          <w:rStyle w:val="StyleUnderline"/>
          <w:highlight w:val="green"/>
        </w:rPr>
        <w:t>we need</w:t>
      </w:r>
      <w:r w:rsidRPr="008305F4">
        <w:rPr>
          <w:rStyle w:val="StyleUnderline"/>
        </w:rPr>
        <w:t xml:space="preserve"> a few more Greta </w:t>
      </w:r>
      <w:proofErr w:type="spellStart"/>
      <w:r w:rsidRPr="008305F4">
        <w:rPr>
          <w:rStyle w:val="StyleUnderline"/>
        </w:rPr>
        <w:t>Thunbergs</w:t>
      </w:r>
      <w:proofErr w:type="spellEnd"/>
      <w:r w:rsidRPr="008305F4">
        <w:rPr>
          <w:rStyle w:val="StyleUnderline"/>
        </w:rPr>
        <w:t xml:space="preserve"> and a lot </w:t>
      </w:r>
      <w:r w:rsidRPr="00D006FB">
        <w:rPr>
          <w:rStyle w:val="StyleUnderline"/>
        </w:rPr>
        <w:t xml:space="preserve">more Elon </w:t>
      </w:r>
      <w:proofErr w:type="spellStart"/>
      <w:r w:rsidRPr="00D006FB">
        <w:rPr>
          <w:rStyle w:val="StyleUnderline"/>
        </w:rPr>
        <w:t>Musks</w:t>
      </w:r>
      <w:proofErr w:type="spellEnd"/>
      <w:r>
        <w:t>. That is</w:t>
      </w:r>
      <w:r w:rsidRPr="008305F4">
        <w:rPr>
          <w:rStyle w:val="StyleUnderline"/>
        </w:rPr>
        <w:t xml:space="preserve">, </w:t>
      </w:r>
      <w:r w:rsidRPr="00D006FB">
        <w:rPr>
          <w:rStyle w:val="StyleUnderline"/>
          <w:highlight w:val="green"/>
        </w:rPr>
        <w:t>more</w:t>
      </w:r>
      <w:r w:rsidRPr="008305F4">
        <w:rPr>
          <w:rStyle w:val="StyleUnderline"/>
        </w:rPr>
        <w:t xml:space="preserve"> </w:t>
      </w:r>
      <w:r w:rsidRPr="00D006FB">
        <w:rPr>
          <w:rStyle w:val="StyleUnderline"/>
          <w:highlight w:val="green"/>
        </w:rPr>
        <w:t>risk-taking innovators</w:t>
      </w:r>
      <w:r w:rsidRPr="008305F4">
        <w:rPr>
          <w:rStyle w:val="StyleUnderline"/>
        </w:rPr>
        <w:t xml:space="preserve"> </w:t>
      </w:r>
      <w:r w:rsidRPr="00D006FB">
        <w:rPr>
          <w:rStyle w:val="StyleUnderline"/>
          <w:highlight w:val="green"/>
        </w:rPr>
        <w:t>converting</w:t>
      </w:r>
      <w:r w:rsidRPr="008305F4">
        <w:rPr>
          <w:rStyle w:val="StyleUnderline"/>
        </w:rPr>
        <w:t xml:space="preserve"> basic </w:t>
      </w:r>
      <w:r w:rsidRPr="00D006FB">
        <w:rPr>
          <w:rStyle w:val="StyleUnderline"/>
          <w:highlight w:val="green"/>
        </w:rPr>
        <w:t>science into tools</w:t>
      </w:r>
      <w:r w:rsidRPr="008305F4">
        <w:rPr>
          <w:rStyle w:val="StyleUnderline"/>
        </w:rPr>
        <w:t xml:space="preserve"> yet to be imagined </w:t>
      </w:r>
      <w:proofErr w:type="gramStart"/>
      <w:r w:rsidRPr="00D006FB">
        <w:rPr>
          <w:rStyle w:val="StyleUnderline"/>
          <w:highlight w:val="green"/>
        </w:rPr>
        <w:t>to protect</w:t>
      </w:r>
      <w:proofErr w:type="gramEnd"/>
      <w:r w:rsidRPr="00D006FB">
        <w:rPr>
          <w:rStyle w:val="StyleUnderline"/>
          <w:highlight w:val="green"/>
        </w:rPr>
        <w:t xml:space="preserve"> the planet</w:t>
      </w:r>
      <w:r w:rsidRPr="008305F4">
        <w:rPr>
          <w:rStyle w:val="StyleUnderline"/>
        </w:rPr>
        <w:t xml:space="preserve"> for a generation yet to be born.</w:t>
      </w:r>
    </w:p>
    <w:p w14:paraId="02E7586C" w14:textId="77777777" w:rsidR="008B4C10" w:rsidRPr="00AC7836" w:rsidRDefault="008B4C10" w:rsidP="008B4C10">
      <w:pPr>
        <w:rPr>
          <w:rStyle w:val="Emphasis"/>
        </w:rPr>
      </w:pPr>
      <w:r w:rsidRPr="00AC7836">
        <w:rPr>
          <w:rStyle w:val="Emphasis"/>
        </w:rPr>
        <w:t>The good news — it’s happening. Two examples:</w:t>
      </w:r>
    </w:p>
    <w:p w14:paraId="0037D924" w14:textId="77777777" w:rsidR="008B4C10" w:rsidRDefault="008B4C10" w:rsidP="008B4C10">
      <w:r>
        <w:t xml:space="preserve">The first is Planet.com, which I alluded to briefly in last week’s column from Glasgow. Founded in 2010 by three former NASA scientists based in San Francisco, Planet has some 200 earth-imaging satellites in orbit, most the size of a loaf of bread, to observe the entire global land mass every 24 hours in high resolution — </w:t>
      </w:r>
      <w:proofErr w:type="gramStart"/>
      <w:r>
        <w:t>in order to</w:t>
      </w:r>
      <w:proofErr w:type="gramEnd"/>
      <w:r>
        <w:t xml:space="preserve"> make the changes unfolding on the ground “visible, accessible and actionable.” No government in the world has this capacity.</w:t>
      </w:r>
    </w:p>
    <w:p w14:paraId="7991EC81" w14:textId="77777777" w:rsidR="008B4C10" w:rsidRDefault="008B4C10" w:rsidP="008B4C10">
      <w:r>
        <w:t xml:space="preserve">With these new deep transparency </w:t>
      </w:r>
      <w:proofErr w:type="gramStart"/>
      <w:r>
        <w:t>tools</w:t>
      </w:r>
      <w:proofErr w:type="gramEnd"/>
      <w:r>
        <w:t xml:space="preserve"> we can begin to reshape capitalism. For years, </w:t>
      </w:r>
      <w:r w:rsidRPr="00AC7836">
        <w:rPr>
          <w:rStyle w:val="StyleUnderline"/>
        </w:rPr>
        <w:t>the rules and incentives of capitalism enabled oil and coal companies to extract fossil fuels — and industries to use them — without paying the true cost of the damage they were causing.</w:t>
      </w:r>
      <w:r>
        <w:t xml:space="preserve"> That was easy to do because nature was hard to value; </w:t>
      </w:r>
      <w:r w:rsidRPr="00AC7836">
        <w:rPr>
          <w:rStyle w:val="StyleUnderline"/>
        </w:rPr>
        <w:t>destruction was often hard to see in real time; and consumers had no tools to react.</w:t>
      </w:r>
      <w:r>
        <w:t xml:space="preserve"> They had to wait for the courts.</w:t>
      </w:r>
    </w:p>
    <w:p w14:paraId="6E2B0B10" w14:textId="77777777" w:rsidR="008B4C10" w:rsidRDefault="008B4C10" w:rsidP="008B4C10">
      <w:r w:rsidRPr="00AC7836">
        <w:rPr>
          <w:rStyle w:val="StyleUnderline"/>
        </w:rPr>
        <w:t xml:space="preserve"> “</w:t>
      </w:r>
      <w:r w:rsidRPr="00D006FB">
        <w:rPr>
          <w:rStyle w:val="StyleUnderline"/>
        </w:rPr>
        <w:t>Capitalism</w:t>
      </w:r>
      <w:r w:rsidRPr="00AC7836">
        <w:rPr>
          <w:rStyle w:val="StyleUnderline"/>
        </w:rPr>
        <w:t xml:space="preserve"> has </w:t>
      </w:r>
      <w:r w:rsidRPr="00D006FB">
        <w:rPr>
          <w:rStyle w:val="StyleUnderline"/>
        </w:rPr>
        <w:t>produced enormous wealth</w:t>
      </w:r>
      <w:r w:rsidRPr="00AC7836">
        <w:rPr>
          <w:rStyle w:val="StyleUnderline"/>
        </w:rPr>
        <w:t xml:space="preserve">, but in part that’s because </w:t>
      </w:r>
      <w:r w:rsidRPr="00D006FB">
        <w:rPr>
          <w:rStyle w:val="StyleUnderline"/>
        </w:rPr>
        <w:t>it has been able to treat nature as</w:t>
      </w:r>
      <w:r w:rsidRPr="00AC7836">
        <w:rPr>
          <w:rStyle w:val="StyleUnderline"/>
        </w:rPr>
        <w:t xml:space="preserve"> self-replenishing, hyper-abundant and free,” </w:t>
      </w:r>
      <w:r>
        <w:t xml:space="preserve">explained Andrew </w:t>
      </w:r>
      <w:proofErr w:type="spellStart"/>
      <w:r>
        <w:t>Zolli</w:t>
      </w:r>
      <w:proofErr w:type="spellEnd"/>
      <w:r>
        <w:t>, Planet’s chief impact officer.</w:t>
      </w:r>
    </w:p>
    <w:p w14:paraId="04545EBA" w14:textId="77777777" w:rsidR="008B4C10" w:rsidRDefault="008B4C10" w:rsidP="008B4C10">
      <w:r>
        <w:t xml:space="preserve">That will not be so easy anymore. </w:t>
      </w:r>
      <w:r w:rsidRPr="00D006FB">
        <w:rPr>
          <w:rStyle w:val="StyleUnderline"/>
          <w:highlight w:val="green"/>
        </w:rPr>
        <w:t>Satellites</w:t>
      </w:r>
      <w:r w:rsidRPr="00AC7836">
        <w:rPr>
          <w:rStyle w:val="StyleUnderline"/>
        </w:rPr>
        <w:t xml:space="preserve"> are now “</w:t>
      </w:r>
      <w:r w:rsidRPr="00D006FB">
        <w:rPr>
          <w:rStyle w:val="StyleUnderline"/>
          <w:highlight w:val="green"/>
        </w:rPr>
        <w:t>enabl</w:t>
      </w:r>
      <w:r w:rsidRPr="00AC7836">
        <w:rPr>
          <w:rStyle w:val="StyleUnderline"/>
        </w:rPr>
        <w:t xml:space="preserve">ing </w:t>
      </w:r>
      <w:r w:rsidRPr="00D006FB">
        <w:rPr>
          <w:rStyle w:val="StyleUnderline"/>
          <w:highlight w:val="green"/>
        </w:rPr>
        <w:t xml:space="preserve">us to put natural capital on every company </w:t>
      </w:r>
      <w:r w:rsidRPr="00D006FB">
        <w:rPr>
          <w:rStyle w:val="StyleUnderline"/>
        </w:rPr>
        <w:t xml:space="preserve">and every country’s balance sheet,’’ so </w:t>
      </w:r>
      <w:r w:rsidRPr="00D006FB">
        <w:rPr>
          <w:rStyle w:val="StyleUnderline"/>
          <w:highlight w:val="green"/>
        </w:rPr>
        <w:t>it</w:t>
      </w:r>
      <w:r w:rsidRPr="00D006FB">
        <w:rPr>
          <w:rStyle w:val="StyleUnderline"/>
        </w:rPr>
        <w:t xml:space="preserve"> </w:t>
      </w:r>
      <w:r w:rsidRPr="00D006FB">
        <w:rPr>
          <w:rStyle w:val="StyleUnderline"/>
          <w:highlight w:val="green"/>
        </w:rPr>
        <w:t>will</w:t>
      </w:r>
      <w:r w:rsidRPr="00D006FB">
        <w:rPr>
          <w:rStyle w:val="StyleUnderline"/>
        </w:rPr>
        <w:t xml:space="preserve"> not </w:t>
      </w:r>
      <w:r w:rsidRPr="00D006FB">
        <w:rPr>
          <w:rStyle w:val="StyleUnderline"/>
          <w:highlight w:val="green"/>
        </w:rPr>
        <w:t>take account of</w:t>
      </w:r>
      <w:r w:rsidRPr="00D006FB">
        <w:rPr>
          <w:rStyle w:val="StyleUnderline"/>
        </w:rPr>
        <w:t xml:space="preserve"> just </w:t>
      </w:r>
      <w:r w:rsidRPr="00D006FB">
        <w:rPr>
          <w:rStyle w:val="StyleUnderline"/>
          <w:highlight w:val="green"/>
        </w:rPr>
        <w:t>your</w:t>
      </w:r>
      <w:r w:rsidRPr="00D006FB">
        <w:rPr>
          <w:rStyle w:val="StyleUnderline"/>
        </w:rPr>
        <w:t xml:space="preserve"> business </w:t>
      </w:r>
      <w:r w:rsidRPr="00D006FB">
        <w:rPr>
          <w:rStyle w:val="StyleUnderline"/>
          <w:highlight w:val="green"/>
        </w:rPr>
        <w:t>profits</w:t>
      </w:r>
      <w:r w:rsidRPr="00D006FB">
        <w:rPr>
          <w:rStyle w:val="StyleUnderline"/>
        </w:rPr>
        <w:t xml:space="preserve"> and losses, “</w:t>
      </w:r>
      <w:r w:rsidRPr="00AC7836">
        <w:rPr>
          <w:rStyle w:val="StyleUnderline"/>
        </w:rPr>
        <w:t xml:space="preserve">but </w:t>
      </w:r>
      <w:r w:rsidRPr="00D006FB">
        <w:rPr>
          <w:rStyle w:val="StyleUnderline"/>
        </w:rPr>
        <w:t xml:space="preserve">all of </w:t>
      </w:r>
      <w:r w:rsidRPr="00D006FB">
        <w:rPr>
          <w:rStyle w:val="StyleUnderline"/>
          <w:highlight w:val="green"/>
        </w:rPr>
        <w:t>your</w:t>
      </w:r>
      <w:r w:rsidRPr="00AC7836">
        <w:rPr>
          <w:rStyle w:val="StyleUnderline"/>
        </w:rPr>
        <w:t xml:space="preserve"> </w:t>
      </w:r>
      <w:r w:rsidRPr="00D006FB">
        <w:rPr>
          <w:rStyle w:val="StyleUnderline"/>
          <w:highlight w:val="green"/>
        </w:rPr>
        <w:t>impacts’’ on the environment</w:t>
      </w:r>
      <w:r w:rsidRPr="00AC7836">
        <w:rPr>
          <w:rStyle w:val="StyleUnderline"/>
        </w:rPr>
        <w:t xml:space="preserve"> </w:t>
      </w:r>
      <w:r w:rsidRPr="00D006FB">
        <w:rPr>
          <w:rStyle w:val="StyleUnderline"/>
          <w:highlight w:val="green"/>
        </w:rPr>
        <w:t>as well</w:t>
      </w:r>
      <w:r w:rsidRPr="00AC7836">
        <w:rPr>
          <w:rStyle w:val="StyleUnderline"/>
        </w:rPr>
        <w:t>,</w:t>
      </w:r>
      <w:r>
        <w:t xml:space="preserve"> Will Marshall, one of Planet’s three co-founders and its C.E.O., said to me.</w:t>
      </w:r>
    </w:p>
    <w:p w14:paraId="33C2A710" w14:textId="77777777" w:rsidR="008B4C10" w:rsidRPr="00AC7836" w:rsidRDefault="008B4C10" w:rsidP="008B4C10">
      <w:pPr>
        <w:rPr>
          <w:rStyle w:val="StyleUnderline"/>
        </w:rPr>
      </w:pPr>
      <w:r w:rsidRPr="00AC7836">
        <w:rPr>
          <w:rStyle w:val="StyleUnderline"/>
        </w:rPr>
        <w:t xml:space="preserve">Planet’s </w:t>
      </w:r>
      <w:r w:rsidRPr="00D006FB">
        <w:rPr>
          <w:rStyle w:val="StyleUnderline"/>
          <w:highlight w:val="green"/>
        </w:rPr>
        <w:t>satellites</w:t>
      </w:r>
      <w:r w:rsidRPr="00AC7836">
        <w:rPr>
          <w:rStyle w:val="StyleUnderline"/>
        </w:rPr>
        <w:t xml:space="preserve"> </w:t>
      </w:r>
      <w:r>
        <w:t xml:space="preserve">plus AI, Marshall explained, </w:t>
      </w:r>
      <w:r w:rsidRPr="00D006FB">
        <w:rPr>
          <w:rStyle w:val="StyleUnderline"/>
          <w:highlight w:val="green"/>
        </w:rPr>
        <w:t>can track</w:t>
      </w:r>
      <w:r w:rsidRPr="00AC7836">
        <w:rPr>
          <w:rStyle w:val="StyleUnderline"/>
        </w:rPr>
        <w:t xml:space="preserve"> a country’s trees, </w:t>
      </w:r>
      <w:r w:rsidRPr="00D006FB">
        <w:rPr>
          <w:rStyle w:val="StyleUnderline"/>
          <w:highlight w:val="green"/>
        </w:rPr>
        <w:t>farmlands</w:t>
      </w:r>
      <w:r w:rsidRPr="00AC7836">
        <w:rPr>
          <w:rStyle w:val="StyleUnderline"/>
        </w:rPr>
        <w:t xml:space="preserve">, coral reefs, coastal </w:t>
      </w:r>
      <w:proofErr w:type="gramStart"/>
      <w:r w:rsidRPr="00AC7836">
        <w:rPr>
          <w:rStyle w:val="StyleUnderline"/>
        </w:rPr>
        <w:t>mangroves</w:t>
      </w:r>
      <w:proofErr w:type="gramEnd"/>
      <w:r w:rsidRPr="00AC7836">
        <w:rPr>
          <w:rStyle w:val="StyleUnderline"/>
        </w:rPr>
        <w:t xml:space="preserve"> and smokestack emissions with incredible precision </w:t>
      </w:r>
      <w:r>
        <w:t xml:space="preserve">— down to three meters — </w:t>
      </w:r>
      <w:r w:rsidRPr="00D006FB">
        <w:rPr>
          <w:rStyle w:val="StyleUnderline"/>
          <w:highlight w:val="green"/>
        </w:rPr>
        <w:t>and provide transparency to show which trees are</w:t>
      </w:r>
      <w:r w:rsidRPr="00AC7836">
        <w:rPr>
          <w:rStyle w:val="StyleUnderline"/>
        </w:rPr>
        <w:t xml:space="preserve"> being </w:t>
      </w:r>
      <w:r w:rsidRPr="00D006FB">
        <w:rPr>
          <w:rStyle w:val="StyleUnderline"/>
          <w:highlight w:val="green"/>
        </w:rPr>
        <w:t>illegally logged</w:t>
      </w:r>
      <w:r w:rsidRPr="00AC7836">
        <w:rPr>
          <w:rStyle w:val="StyleUnderline"/>
        </w:rPr>
        <w:t xml:space="preserve"> by whom and whose factories are violating their carbon dioxide emissions promises.</w:t>
      </w:r>
    </w:p>
    <w:p w14:paraId="4D8FF212" w14:textId="77777777" w:rsidR="008B4C10" w:rsidRPr="00D006FB" w:rsidRDefault="008B4C10" w:rsidP="008B4C10">
      <w:r w:rsidRPr="00D006FB">
        <w:t>That data can then be used — in theory — to trigger consumer boycotts, spread through social networks, against the government or the food or mining company doing the damage, or it can stimulate foreign aid or investment in the country or community protecting its natural resources.</w:t>
      </w:r>
    </w:p>
    <w:p w14:paraId="26466D8A" w14:textId="77777777" w:rsidR="008B4C10" w:rsidRPr="00AC7836" w:rsidRDefault="008B4C10" w:rsidP="008B4C10">
      <w:pPr>
        <w:rPr>
          <w:rStyle w:val="StyleUnderline"/>
        </w:rPr>
      </w:pPr>
      <w:r>
        <w:t>For instance</w:t>
      </w:r>
      <w:r w:rsidRPr="00AC7836">
        <w:rPr>
          <w:rStyle w:val="StyleUnderline"/>
        </w:rPr>
        <w:t>, Planet,</w:t>
      </w:r>
      <w:r>
        <w:t xml:space="preserve"> </w:t>
      </w:r>
      <w:r w:rsidRPr="00AC7836">
        <w:rPr>
          <w:rStyle w:val="StyleUnderline"/>
        </w:rPr>
        <w:t>with a group of scientific and philanthropic partners, has helped create a detailed map</w:t>
      </w:r>
      <w:r>
        <w:t xml:space="preserve"> — the Allen Coral Atlas — </w:t>
      </w:r>
      <w:r w:rsidRPr="00AC7836">
        <w:rPr>
          <w:rStyle w:val="StyleUnderline"/>
        </w:rPr>
        <w:t xml:space="preserve">of all the world’s remaining coral reefs. The Philippines is using the atlas’s data about sea grass to plan nine new marine-protected areas throughout the country. </w:t>
      </w:r>
      <w:r>
        <w:t xml:space="preserve">At the same time, in a partnership paid by Norway, </w:t>
      </w:r>
      <w:r w:rsidRPr="00AC7836">
        <w:rPr>
          <w:rStyle w:val="StyleUnderline"/>
        </w:rPr>
        <w:t xml:space="preserve">Planet is tracking deforestation </w:t>
      </w:r>
      <w:r w:rsidRPr="00AC7836">
        <w:rPr>
          <w:rStyle w:val="StyleUnderline"/>
        </w:rPr>
        <w:lastRenderedPageBreak/>
        <w:t>in 64 tropical rainforest countries, including Brazil.</w:t>
      </w:r>
      <w:r>
        <w:t xml:space="preserve"> Using Planet’s pinpoint accuracy, </w:t>
      </w:r>
      <w:r w:rsidRPr="00AC7836">
        <w:rPr>
          <w:rStyle w:val="StyleUnderline"/>
        </w:rPr>
        <w:t xml:space="preserve">the Brazilian government has vastly increased the number of cease-and-desist citations against illegal loggers, according to Planet’s Brazilian partner, </w:t>
      </w:r>
      <w:proofErr w:type="spellStart"/>
      <w:r w:rsidRPr="00AC7836">
        <w:rPr>
          <w:rStyle w:val="StyleUnderline"/>
        </w:rPr>
        <w:t>MapBiomas</w:t>
      </w:r>
      <w:proofErr w:type="spellEnd"/>
      <w:r w:rsidRPr="00AC7836">
        <w:rPr>
          <w:rStyle w:val="StyleUnderline"/>
        </w:rPr>
        <w:t>.</w:t>
      </w:r>
    </w:p>
    <w:p w14:paraId="76E5082B" w14:textId="77777777" w:rsidR="008B4C10" w:rsidRPr="00AC7836" w:rsidRDefault="008B4C10" w:rsidP="008B4C10">
      <w:pPr>
        <w:rPr>
          <w:rStyle w:val="StyleUnderline"/>
        </w:rPr>
      </w:pPr>
      <w:r>
        <w:t xml:space="preserve">Even more important, Marshall said, is how </w:t>
      </w:r>
      <w:r w:rsidRPr="00D006FB">
        <w:rPr>
          <w:rStyle w:val="StyleUnderline"/>
        </w:rPr>
        <w:t>Planet’s</w:t>
      </w:r>
      <w:r w:rsidRPr="00AC7836">
        <w:rPr>
          <w:rStyle w:val="StyleUnderline"/>
        </w:rPr>
        <w:t xml:space="preserve"> commercial </w:t>
      </w:r>
      <w:r w:rsidRPr="00D006FB">
        <w:rPr>
          <w:rStyle w:val="StyleUnderline"/>
          <w:highlight w:val="green"/>
        </w:rPr>
        <w:t xml:space="preserve">business </w:t>
      </w:r>
      <w:r w:rsidRPr="00D006FB">
        <w:rPr>
          <w:rStyle w:val="StyleUnderline"/>
        </w:rPr>
        <w:t>also helps by</w:t>
      </w:r>
      <w:r w:rsidRPr="00AC7836">
        <w:rPr>
          <w:rStyle w:val="StyleUnderline"/>
        </w:rPr>
        <w:t xml:space="preserve">, for example, </w:t>
      </w:r>
      <w:r w:rsidRPr="00D006FB">
        <w:rPr>
          <w:rStyle w:val="StyleUnderline"/>
          <w:highlight w:val="green"/>
        </w:rPr>
        <w:t>enabling farmers to</w:t>
      </w:r>
      <w:r w:rsidRPr="00AC7836">
        <w:rPr>
          <w:rStyle w:val="StyleUnderline"/>
        </w:rPr>
        <w:t xml:space="preserve"> </w:t>
      </w:r>
      <w:r w:rsidRPr="00D006FB">
        <w:rPr>
          <w:rStyle w:val="StyleUnderline"/>
          <w:highlight w:val="green"/>
        </w:rPr>
        <w:t>do</w:t>
      </w:r>
      <w:r w:rsidRPr="00AC7836">
        <w:rPr>
          <w:rStyle w:val="StyleUnderline"/>
        </w:rPr>
        <w:t xml:space="preserve"> </w:t>
      </w:r>
      <w:r w:rsidRPr="00D006FB">
        <w:rPr>
          <w:rStyle w:val="StyleUnderline"/>
          <w:highlight w:val="green"/>
        </w:rPr>
        <w:t>precision agriculture</w:t>
      </w:r>
      <w:r w:rsidRPr="00AC7836">
        <w:rPr>
          <w:rStyle w:val="StyleUnderline"/>
        </w:rPr>
        <w:t xml:space="preserve"> by giving them fine-grain images of their crops so they know exactly where to add water and fertilizer or when to harvest. “</w:t>
      </w:r>
      <w:r w:rsidRPr="00D006FB">
        <w:rPr>
          <w:rStyle w:val="StyleUnderline"/>
        </w:rPr>
        <w:t>This may have the biggest</w:t>
      </w:r>
      <w:r w:rsidRPr="00AC7836">
        <w:rPr>
          <w:rStyle w:val="StyleUnderline"/>
        </w:rPr>
        <w:t xml:space="preserve"> ecosystem </w:t>
      </w:r>
      <w:r w:rsidRPr="00D006FB">
        <w:rPr>
          <w:rStyle w:val="StyleUnderline"/>
        </w:rPr>
        <w:t>impact of all</w:t>
      </w:r>
      <w:r w:rsidRPr="00AC7836">
        <w:rPr>
          <w:rStyle w:val="StyleUnderline"/>
        </w:rPr>
        <w:t>,”</w:t>
      </w:r>
      <w:r>
        <w:t xml:space="preserve"> he said. </w:t>
      </w:r>
      <w:r w:rsidRPr="00AC7836">
        <w:rPr>
          <w:rStyle w:val="StyleUnderline"/>
        </w:rPr>
        <w:t xml:space="preserve">More </w:t>
      </w:r>
      <w:r w:rsidRPr="00D006FB">
        <w:rPr>
          <w:rStyle w:val="StyleUnderline"/>
          <w:highlight w:val="green"/>
        </w:rPr>
        <w:t>efficient crop</w:t>
      </w:r>
      <w:r w:rsidRPr="00AC7836">
        <w:rPr>
          <w:rStyle w:val="StyleUnderline"/>
        </w:rPr>
        <w:t xml:space="preserve"> </w:t>
      </w:r>
      <w:r w:rsidRPr="00D006FB">
        <w:rPr>
          <w:rStyle w:val="StyleUnderline"/>
          <w:highlight w:val="green"/>
        </w:rPr>
        <w:t>yields</w:t>
      </w:r>
      <w:r w:rsidRPr="00AC7836">
        <w:rPr>
          <w:rStyle w:val="StyleUnderline"/>
        </w:rPr>
        <w:t xml:space="preserve"> that </w:t>
      </w:r>
      <w:r w:rsidRPr="00D006FB">
        <w:rPr>
          <w:rStyle w:val="StyleUnderline"/>
          <w:highlight w:val="green"/>
        </w:rPr>
        <w:t>use less water</w:t>
      </w:r>
      <w:r w:rsidRPr="00AC7836">
        <w:rPr>
          <w:rStyle w:val="StyleUnderline"/>
        </w:rPr>
        <w:t xml:space="preserve"> and fewer fertilizers end up “reducing the need to plow up more tropical forest and strengthens the environment generally.”</w:t>
      </w:r>
    </w:p>
    <w:p w14:paraId="4B774CEF" w14:textId="77777777" w:rsidR="008B4C10" w:rsidRPr="00AC7836" w:rsidRDefault="008B4C10" w:rsidP="008B4C10">
      <w:pPr>
        <w:rPr>
          <w:rStyle w:val="StyleUnderline"/>
        </w:rPr>
      </w:pPr>
      <w:r>
        <w:t xml:space="preserve">The other company I am watching is </w:t>
      </w:r>
      <w:r w:rsidRPr="00D006FB">
        <w:rPr>
          <w:rStyle w:val="StyleUnderline"/>
          <w:highlight w:val="green"/>
        </w:rPr>
        <w:t>Helion Energy</w:t>
      </w:r>
      <w:r>
        <w:t xml:space="preserve">, based in Redmond, Wash., which is working on </w:t>
      </w:r>
      <w:r w:rsidRPr="00AC7836">
        <w:rPr>
          <w:rStyle w:val="StyleUnderline"/>
        </w:rPr>
        <w:t>“the world’s first fusion power plant.”</w:t>
      </w:r>
      <w:r>
        <w:t xml:space="preserve"> Fusion energy has long been the holy grail for clean power generation — and it always seems 20 years away. As the International Atomic Energy Agency notes on its website: </w:t>
      </w:r>
      <w:r w:rsidRPr="00AC7836">
        <w:rPr>
          <w:rStyle w:val="StyleUnderline"/>
        </w:rPr>
        <w:t xml:space="preserve">“The sun, along with all other stars, is powered by a reaction called nuclear fusion. If nuclear fusion can be replicated on earth, it could provide virtually limitless clean, </w:t>
      </w:r>
      <w:proofErr w:type="gramStart"/>
      <w:r w:rsidRPr="00AC7836">
        <w:rPr>
          <w:rStyle w:val="StyleUnderline"/>
        </w:rPr>
        <w:t>safe</w:t>
      </w:r>
      <w:proofErr w:type="gramEnd"/>
      <w:r w:rsidRPr="00AC7836">
        <w:rPr>
          <w:rStyle w:val="StyleUnderline"/>
        </w:rPr>
        <w:t xml:space="preserve"> and affordable energy.”</w:t>
      </w:r>
    </w:p>
    <w:p w14:paraId="3ACF5BA5" w14:textId="77777777" w:rsidR="008B4C10" w:rsidRDefault="008B4C10" w:rsidP="008B4C10">
      <w:r>
        <w:t>Last June, as the website New Atlas reported, Helion published results confirming that its latest system had managed to heat a fusion plasma to a temperature over 100 million degrees Celsius, “which is significant, since it’s around the point at which there’s enough thermal energy to create large amounts of fusion.”</w:t>
      </w:r>
    </w:p>
    <w:p w14:paraId="3FFB9538" w14:textId="77777777" w:rsidR="008B4C10" w:rsidRPr="00AC7836" w:rsidRDefault="008B4C10" w:rsidP="008B4C10">
      <w:pPr>
        <w:rPr>
          <w:rStyle w:val="StyleUnderline"/>
        </w:rPr>
      </w:pPr>
      <w:r>
        <w:t xml:space="preserve">On Nov. 5, </w:t>
      </w:r>
      <w:proofErr w:type="gramStart"/>
      <w:r>
        <w:t>in the midst of</w:t>
      </w:r>
      <w:proofErr w:type="gramEnd"/>
      <w:r>
        <w:t xml:space="preserve"> Glasgow, Helion, across the Atlantic in Redmond, </w:t>
      </w:r>
      <w:r w:rsidRPr="00AC7836">
        <w:rPr>
          <w:rStyle w:val="StyleUnderline"/>
        </w:rPr>
        <w:t xml:space="preserve">announced that it had </w:t>
      </w:r>
      <w:r w:rsidRPr="00D006FB">
        <w:rPr>
          <w:rStyle w:val="StyleUnderline"/>
          <w:highlight w:val="green"/>
        </w:rPr>
        <w:t>raised $500 million</w:t>
      </w:r>
      <w:r w:rsidRPr="00AC7836">
        <w:rPr>
          <w:rStyle w:val="StyleUnderline"/>
        </w:rPr>
        <w:t xml:space="preserve"> in new financing in a round led by Sam Altman, C.E.O. of </w:t>
      </w:r>
      <w:proofErr w:type="spellStart"/>
      <w:r w:rsidRPr="00AC7836">
        <w:rPr>
          <w:rStyle w:val="StyleUnderline"/>
        </w:rPr>
        <w:t>OpenAI</w:t>
      </w:r>
      <w:proofErr w:type="spellEnd"/>
      <w:r w:rsidRPr="00AC7836">
        <w:rPr>
          <w:rStyle w:val="StyleUnderline"/>
        </w:rPr>
        <w:t xml:space="preserve"> and former president of Y Combinator, along with a Who’s Who of tech entrepreneurs.</w:t>
      </w:r>
    </w:p>
    <w:p w14:paraId="31985BBD" w14:textId="77777777" w:rsidR="008B4C10" w:rsidRDefault="008B4C10" w:rsidP="008B4C10">
      <w:r>
        <w:t>The current generation of Helion’s system, Techcrunch.com reported, “wouldn’t be able to replace your Tesla Powerwall and solar panels — the size of a generator is roughly the size of a shipping container. But at 50 megawatts, the generators could power around 40,000 homes.” As New Atlas pointed out, “Helion projects it will generate electricity at rock-bottom prices of around $10 per MWh … less than a third the price of coal-fired power or today’s solar PV installations.”</w:t>
      </w:r>
    </w:p>
    <w:p w14:paraId="3D0425B2" w14:textId="77777777" w:rsidR="008B4C10" w:rsidRPr="00AC7836" w:rsidRDefault="008B4C10" w:rsidP="008B4C10">
      <w:pPr>
        <w:rPr>
          <w:rStyle w:val="StyleUnderline"/>
        </w:rPr>
      </w:pPr>
      <w:r>
        <w:t xml:space="preserve">Is Helion THE holy grail? Don’t know. </w:t>
      </w:r>
      <w:r w:rsidRPr="00D006FB">
        <w:rPr>
          <w:rStyle w:val="StyleUnderline"/>
          <w:highlight w:val="green"/>
        </w:rPr>
        <w:t>There are</w:t>
      </w:r>
      <w:r w:rsidRPr="00AC7836">
        <w:rPr>
          <w:rStyle w:val="StyleUnderline"/>
        </w:rPr>
        <w:t xml:space="preserve"> other </w:t>
      </w:r>
      <w:r w:rsidRPr="00D006FB">
        <w:rPr>
          <w:rStyle w:val="StyleUnderline"/>
          <w:highlight w:val="green"/>
        </w:rPr>
        <w:t>companies</w:t>
      </w:r>
      <w:r w:rsidRPr="00AC7836">
        <w:rPr>
          <w:rStyle w:val="StyleUnderline"/>
        </w:rPr>
        <w:t xml:space="preserve"> </w:t>
      </w:r>
      <w:r w:rsidRPr="00D006FB">
        <w:rPr>
          <w:rStyle w:val="StyleUnderline"/>
          <w:highlight w:val="green"/>
        </w:rPr>
        <w:t>with</w:t>
      </w:r>
      <w:r w:rsidRPr="00AC7836">
        <w:rPr>
          <w:rStyle w:val="StyleUnderline"/>
        </w:rPr>
        <w:t xml:space="preserve"> </w:t>
      </w:r>
      <w:r w:rsidRPr="00D006FB">
        <w:rPr>
          <w:rStyle w:val="StyleUnderline"/>
          <w:highlight w:val="green"/>
        </w:rPr>
        <w:t>promising approaches</w:t>
      </w:r>
      <w:r w:rsidRPr="00AC7836">
        <w:rPr>
          <w:rStyle w:val="StyleUnderline"/>
        </w:rPr>
        <w:t xml:space="preserve"> — like Commonwealth Fusion Systems — </w:t>
      </w:r>
      <w:r w:rsidRPr="00D006FB">
        <w:rPr>
          <w:rStyle w:val="StyleUnderline"/>
          <w:highlight w:val="green"/>
        </w:rPr>
        <w:t>all racing to the same goal</w:t>
      </w:r>
      <w:r w:rsidRPr="00AC7836">
        <w:rPr>
          <w:rStyle w:val="StyleUnderline"/>
        </w:rPr>
        <w:t>. I</w:t>
      </w:r>
      <w:r>
        <w:t xml:space="preserve"> just know this: </w:t>
      </w:r>
      <w:r w:rsidRPr="00D006FB">
        <w:rPr>
          <w:rStyle w:val="Emphasis"/>
          <w:highlight w:val="green"/>
        </w:rPr>
        <w:t>We got into this hole thanks to</w:t>
      </w:r>
      <w:r w:rsidRPr="00AC7836">
        <w:rPr>
          <w:rStyle w:val="Emphasis"/>
        </w:rPr>
        <w:t xml:space="preserve"> the worst of </w:t>
      </w:r>
      <w:r w:rsidRPr="00D006FB">
        <w:rPr>
          <w:rStyle w:val="Emphasis"/>
          <w:highlight w:val="green"/>
        </w:rPr>
        <w:t>capitalism</w:t>
      </w:r>
      <w:r w:rsidRPr="00AC7836">
        <w:rPr>
          <w:rStyle w:val="Emphasis"/>
        </w:rPr>
        <w:t xml:space="preserve"> </w:t>
      </w:r>
      <w:r>
        <w:t xml:space="preserve">— </w:t>
      </w:r>
      <w:r w:rsidRPr="00AC7836">
        <w:rPr>
          <w:rStyle w:val="StyleUnderline"/>
        </w:rPr>
        <w:t>letting companies privatize their gains from despoiling the environment and warming the climate — while socializing the losses among all of us.</w:t>
      </w:r>
    </w:p>
    <w:p w14:paraId="6326F4CE" w14:textId="77777777" w:rsidR="008B4C10" w:rsidRDefault="008B4C10" w:rsidP="008B4C10">
      <w:pPr>
        <w:rPr>
          <w:rStyle w:val="Emphasis"/>
        </w:rPr>
      </w:pPr>
      <w:r w:rsidRPr="00AC7836">
        <w:rPr>
          <w:rStyle w:val="StyleUnderline"/>
        </w:rPr>
        <w:t xml:space="preserve">We can get out of it, in part, </w:t>
      </w:r>
      <w:r w:rsidRPr="00D006FB">
        <w:rPr>
          <w:rStyle w:val="Emphasis"/>
          <w:highlight w:val="green"/>
        </w:rPr>
        <w:t>by</w:t>
      </w:r>
      <w:r w:rsidRPr="00AC7836">
        <w:rPr>
          <w:rStyle w:val="Emphasis"/>
        </w:rPr>
        <w:t xml:space="preserve"> </w:t>
      </w:r>
      <w:r w:rsidRPr="00D006FB">
        <w:rPr>
          <w:rStyle w:val="Emphasis"/>
          <w:highlight w:val="green"/>
        </w:rPr>
        <w:t>accelerating</w:t>
      </w:r>
      <w:r w:rsidRPr="00AC7836">
        <w:rPr>
          <w:rStyle w:val="Emphasis"/>
        </w:rPr>
        <w:t xml:space="preserve"> the best of American </w:t>
      </w:r>
      <w:r w:rsidRPr="00D006FB">
        <w:rPr>
          <w:rStyle w:val="Emphasis"/>
          <w:highlight w:val="green"/>
        </w:rPr>
        <w:t>capitalism</w:t>
      </w:r>
      <w:r w:rsidRPr="00AC7836">
        <w:rPr>
          <w:rStyle w:val="StyleUnderline"/>
        </w:rPr>
        <w:t xml:space="preserve">. </w:t>
      </w:r>
      <w:r w:rsidRPr="00D006FB">
        <w:rPr>
          <w:rStyle w:val="StyleUnderline"/>
          <w:highlight w:val="green"/>
        </w:rPr>
        <w:t xml:space="preserve">We need to </w:t>
      </w:r>
      <w:r w:rsidRPr="00D006FB">
        <w:rPr>
          <w:rStyle w:val="Emphasis"/>
          <w:highlight w:val="green"/>
        </w:rPr>
        <w:t>re-energize our</w:t>
      </w:r>
      <w:r w:rsidRPr="00AC7836">
        <w:rPr>
          <w:rStyle w:val="Emphasis"/>
        </w:rPr>
        <w:t xml:space="preserve"> innovation </w:t>
      </w:r>
      <w:r w:rsidRPr="00D006FB">
        <w:rPr>
          <w:rStyle w:val="Emphasis"/>
          <w:highlight w:val="green"/>
        </w:rPr>
        <w:t>ecosystem</w:t>
      </w:r>
      <w:r w:rsidRPr="00AC7836">
        <w:rPr>
          <w:rStyle w:val="StyleUnderline"/>
        </w:rPr>
        <w:t xml:space="preserve"> to where government funds basic research that pushes the boundaries of physics, chemistry and biology and then combines that innovation with immigration policies that amass the world’s best pools of engineering talent and then </w:t>
      </w:r>
      <w:r w:rsidRPr="00AC7836">
        <w:rPr>
          <w:rStyle w:val="StyleUnderline"/>
        </w:rPr>
        <w:lastRenderedPageBreak/>
        <w:t xml:space="preserve">unleashes that talent — propelled by risk-takers — </w:t>
      </w:r>
      <w:r w:rsidRPr="00D006FB">
        <w:rPr>
          <w:rStyle w:val="Emphasis"/>
          <w:highlight w:val="green"/>
        </w:rPr>
        <w:t>to invent new</w:t>
      </w:r>
      <w:r w:rsidRPr="00AC7836">
        <w:rPr>
          <w:rStyle w:val="Emphasis"/>
        </w:rPr>
        <w:t xml:space="preserve"> clean </w:t>
      </w:r>
      <w:r w:rsidRPr="00D006FB">
        <w:rPr>
          <w:rStyle w:val="Emphasis"/>
          <w:highlight w:val="green"/>
        </w:rPr>
        <w:t>tech</w:t>
      </w:r>
      <w:r w:rsidRPr="00AC7836">
        <w:rPr>
          <w:rStyle w:val="Emphasis"/>
        </w:rPr>
        <w:t xml:space="preserve">nologies </w:t>
      </w:r>
      <w:r w:rsidRPr="00D006FB">
        <w:rPr>
          <w:rStyle w:val="Emphasis"/>
          <w:highlight w:val="green"/>
        </w:rPr>
        <w:t>to slow</w:t>
      </w:r>
      <w:r w:rsidRPr="00AC7836">
        <w:rPr>
          <w:rStyle w:val="Emphasis"/>
        </w:rPr>
        <w:t xml:space="preserve"> global </w:t>
      </w:r>
      <w:r w:rsidRPr="00D006FB">
        <w:rPr>
          <w:rStyle w:val="Emphasis"/>
          <w:highlight w:val="green"/>
        </w:rPr>
        <w:t>warming</w:t>
      </w:r>
      <w:r w:rsidRPr="00AC7836">
        <w:rPr>
          <w:rStyle w:val="Emphasis"/>
        </w:rPr>
        <w:t xml:space="preserve"> </w:t>
      </w:r>
      <w:r w:rsidRPr="00D006FB">
        <w:rPr>
          <w:rStyle w:val="Emphasis"/>
          <w:highlight w:val="green"/>
        </w:rPr>
        <w:t>at the</w:t>
      </w:r>
      <w:r w:rsidRPr="00AC7836">
        <w:rPr>
          <w:rStyle w:val="Emphasis"/>
        </w:rPr>
        <w:t xml:space="preserve"> warp </w:t>
      </w:r>
      <w:r w:rsidRPr="00D006FB">
        <w:rPr>
          <w:rStyle w:val="Emphasis"/>
          <w:highlight w:val="green"/>
        </w:rPr>
        <w:t>speed and scale</w:t>
      </w:r>
      <w:r w:rsidRPr="00AC7836">
        <w:rPr>
          <w:rStyle w:val="Emphasis"/>
        </w:rPr>
        <w:t xml:space="preserve"> </w:t>
      </w:r>
      <w:r w:rsidRPr="00D006FB">
        <w:rPr>
          <w:rStyle w:val="Emphasis"/>
          <w:highlight w:val="green"/>
        </w:rPr>
        <w:t>we need.</w:t>
      </w:r>
    </w:p>
    <w:p w14:paraId="688A6630" w14:textId="77777777" w:rsidR="008B4C10" w:rsidRPr="00510444" w:rsidRDefault="008B4C10" w:rsidP="008B4C10"/>
    <w:p w14:paraId="207F3A19" w14:textId="77777777" w:rsidR="008B4C10" w:rsidRDefault="008B4C10" w:rsidP="008B4C10">
      <w:pPr>
        <w:pStyle w:val="Heading4"/>
        <w:jc w:val="both"/>
      </w:pPr>
      <w:r>
        <w:t xml:space="preserve">It’s key to CCS – link-turns </w:t>
      </w:r>
      <w:r>
        <w:rPr>
          <w:u w:val="single"/>
        </w:rPr>
        <w:t>every</w:t>
      </w:r>
      <w:r>
        <w:t xml:space="preserve"> impact. </w:t>
      </w:r>
    </w:p>
    <w:p w14:paraId="4BE491D2" w14:textId="77777777" w:rsidR="008B4C10" w:rsidRPr="00A92EA2" w:rsidRDefault="008B4C10" w:rsidP="008B4C10">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1ABAFCBC" w14:textId="77777777" w:rsidR="008B4C10" w:rsidRDefault="008B4C10" w:rsidP="008B4C10">
      <w:pPr>
        <w:rPr>
          <w:szCs w:val="22"/>
        </w:rPr>
      </w:pPr>
      <w:r w:rsidRPr="00A92EA2">
        <w:rPr>
          <w:szCs w:val="22"/>
        </w:rPr>
        <w:t xml:space="preserve">GC: Green capitalism is a new economic system that values the natural resources on which human survival depends. It fosters a harmonious relationship with our planet, its </w:t>
      </w:r>
      <w:proofErr w:type="gramStart"/>
      <w:r w:rsidRPr="00A92EA2">
        <w:rPr>
          <w:szCs w:val="22"/>
        </w:rPr>
        <w:t>resources</w:t>
      </w:r>
      <w:proofErr w:type="gramEnd"/>
      <w:r w:rsidRPr="00A92EA2">
        <w:rPr>
          <w:szCs w:val="22"/>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Cs w:val="22"/>
        </w:rPr>
        <w:t>China</w:t>
      </w:r>
      <w:proofErr w:type="gramEnd"/>
      <w:r w:rsidRPr="00A92EA2">
        <w:rPr>
          <w:szCs w:val="22"/>
        </w:rPr>
        <w:t xml:space="preserve">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w:t>
      </w:r>
      <w:r w:rsidRPr="00A92EA2">
        <w:rPr>
          <w:rStyle w:val="StyleUnderline"/>
          <w:szCs w:val="22"/>
        </w:rPr>
        <w:lastRenderedPageBreak/>
        <w:t xml:space="preserve">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w:t>
      </w:r>
      <w:proofErr w:type="gramStart"/>
      <w:r w:rsidRPr="00A92EA2">
        <w:rPr>
          <w:szCs w:val="22"/>
        </w:rPr>
        <w:t>In particular, renewable</w:t>
      </w:r>
      <w:proofErr w:type="gramEnd"/>
      <w:r w:rsidRPr="00A92EA2">
        <w:rPr>
          <w:szCs w:val="22"/>
        </w:rPr>
        <w:t xml:space="preserv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proofErr w:type="gramStart"/>
      <w:r w:rsidRPr="00A92EA2">
        <w:rPr>
          <w:rStyle w:val="Emphasis"/>
          <w:szCs w:val="22"/>
          <w:highlight w:val="green"/>
        </w:rPr>
        <w:t>time</w:t>
      </w:r>
      <w:r w:rsidRPr="00A92EA2">
        <w:rPr>
          <w:rStyle w:val="Emphasis"/>
          <w:szCs w:val="22"/>
        </w:rPr>
        <w:t xml:space="preserve"> period</w:t>
      </w:r>
      <w:proofErr w:type="gramEnd"/>
      <w:r w:rsidRPr="00A92EA2">
        <w:rPr>
          <w:rStyle w:val="Emphasis"/>
          <w:szCs w:val="22"/>
        </w:rPr>
        <w:t xml:space="preserve">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w:t>
      </w:r>
      <w:proofErr w:type="gramStart"/>
      <w:r w:rsidRPr="00A92EA2">
        <w:rPr>
          <w:rStyle w:val="StyleUnderline"/>
          <w:szCs w:val="22"/>
        </w:rPr>
        <w:t xml:space="preserve">actually </w:t>
      </w:r>
      <w:r w:rsidRPr="00A92EA2">
        <w:rPr>
          <w:rStyle w:val="Emphasis"/>
          <w:szCs w:val="22"/>
        </w:rPr>
        <w:t>remove</w:t>
      </w:r>
      <w:proofErr w:type="gramEnd"/>
      <w:r w:rsidRPr="00A92EA2">
        <w:rPr>
          <w:rStyle w:val="Emphasis"/>
          <w:szCs w:val="22"/>
        </w:rPr>
        <w:t xml:space="preser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w:t>
      </w:r>
      <w:proofErr w:type="gramStart"/>
      <w:r w:rsidRPr="00A92EA2">
        <w:rPr>
          <w:rStyle w:val="StyleUnderline"/>
          <w:szCs w:val="22"/>
        </w:rPr>
        <w:t xml:space="preserve">actually </w:t>
      </w:r>
      <w:r w:rsidRPr="00A92EA2">
        <w:rPr>
          <w:rStyle w:val="Emphasis"/>
          <w:szCs w:val="22"/>
          <w:highlight w:val="green"/>
        </w:rPr>
        <w:t>remove</w:t>
      </w:r>
      <w:proofErr w:type="gramEnd"/>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w:t>
      </w:r>
      <w:r w:rsidRPr="00A92EA2">
        <w:rPr>
          <w:szCs w:val="22"/>
        </w:rPr>
        <w:lastRenderedPageBreak/>
        <w:t xml:space="preserve">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 xml:space="preserve">There is no time in this </w:t>
      </w:r>
      <w:proofErr w:type="gramStart"/>
      <w:r w:rsidRPr="00A92EA2">
        <w:rPr>
          <w:rStyle w:val="Emphasis"/>
          <w:szCs w:val="22"/>
        </w:rPr>
        <w:t>period of time</w:t>
      </w:r>
      <w:proofErr w:type="gramEnd"/>
      <w:r w:rsidRPr="00A92EA2">
        <w:rPr>
          <w:rStyle w:val="Emphasis"/>
          <w:szCs w:val="22"/>
        </w:rPr>
        <w:t xml:space="preserv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w:t>
      </w:r>
      <w:proofErr w:type="gramStart"/>
      <w:r w:rsidRPr="00A92EA2">
        <w:rPr>
          <w:szCs w:val="22"/>
        </w:rPr>
        <w:t>called often</w:t>
      </w:r>
      <w:proofErr w:type="gramEnd"/>
      <w:r w:rsidRPr="00A92EA2">
        <w:rPr>
          <w:szCs w:val="22"/>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w:t>
      </w:r>
      <w:proofErr w:type="gramStart"/>
      <w:r w:rsidRPr="00A92EA2">
        <w:rPr>
          <w:szCs w:val="22"/>
        </w:rPr>
        <w:t>a number of</w:t>
      </w:r>
      <w:proofErr w:type="gramEnd"/>
      <w:r w:rsidRPr="00A92EA2">
        <w:rPr>
          <w:szCs w:val="22"/>
        </w:rPr>
        <w:t xml:space="preserve">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Cs w:val="22"/>
        </w:rPr>
        <w:t>equity</w:t>
      </w:r>
      <w:proofErr w:type="gramEnd"/>
      <w:r w:rsidRPr="00A92EA2">
        <w:rPr>
          <w:szCs w:val="22"/>
        </w:rPr>
        <w:t xml:space="preserve">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127E6ACD" w14:textId="77777777" w:rsidR="008B4C10" w:rsidRDefault="008B4C10" w:rsidP="008B4C10">
      <w:pPr>
        <w:rPr>
          <w:szCs w:val="22"/>
        </w:rPr>
      </w:pPr>
    </w:p>
    <w:p w14:paraId="16D3FE49" w14:textId="77777777" w:rsidR="008B4C10" w:rsidRPr="00AC4611" w:rsidRDefault="008B4C10" w:rsidP="008B4C10">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lastRenderedPageBreak/>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5DCEF8C1" w14:textId="77777777" w:rsidR="008B4C10" w:rsidRPr="00AC4611" w:rsidRDefault="008B4C10" w:rsidP="008B4C10">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6829F3D4" w14:textId="77777777" w:rsidR="008B4C10" w:rsidRPr="00360D1B" w:rsidRDefault="008B4C10" w:rsidP="008B4C10">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 xml:space="preserve">with warming </w:t>
      </w:r>
      <w:proofErr w:type="gramStart"/>
      <w:r w:rsidRPr="009A63B1">
        <w:rPr>
          <w:b/>
          <w:bCs/>
          <w:szCs w:val="22"/>
          <w:highlight w:val="green"/>
          <w:u w:val="single"/>
        </w:rPr>
        <w:t>in excess of</w:t>
      </w:r>
      <w:proofErr w:type="gramEnd"/>
      <w:r w:rsidRPr="009A63B1">
        <w:rPr>
          <w:b/>
          <w:bCs/>
          <w:szCs w:val="22"/>
          <w:highlight w:val="green"/>
          <w:u w:val="single"/>
        </w:rPr>
        <w:t xml:space="preserve">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C7C058D" w14:textId="77777777" w:rsidR="008B4C10" w:rsidRPr="00360D1B" w:rsidRDefault="008B4C10" w:rsidP="008B4C10">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CEDBD87" w14:textId="77777777" w:rsidR="008B4C10" w:rsidRPr="00360D1B" w:rsidRDefault="008B4C10" w:rsidP="008B4C10">
      <w:pPr>
        <w:spacing w:line="276" w:lineRule="auto"/>
        <w:rPr>
          <w:sz w:val="14"/>
          <w:szCs w:val="14"/>
        </w:rPr>
      </w:pPr>
      <w:r w:rsidRPr="00360D1B">
        <w:rPr>
          <w:sz w:val="14"/>
          <w:szCs w:val="14"/>
        </w:rPr>
        <w:lastRenderedPageBreak/>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378CAC93" w14:textId="77777777" w:rsidR="008B4C10" w:rsidRPr="00360D1B" w:rsidRDefault="008B4C10" w:rsidP="008B4C10">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2AC556A6" w14:textId="77777777" w:rsidR="008B4C10" w:rsidRPr="00D73DBA" w:rsidRDefault="008B4C10" w:rsidP="008B4C10">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6F99F093" w14:textId="77777777" w:rsidR="008B4C10" w:rsidRPr="00360D1B" w:rsidRDefault="008B4C10" w:rsidP="008B4C10">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7FAF222C" w14:textId="77777777" w:rsidR="008B4C10" w:rsidRPr="00D73DBA" w:rsidRDefault="008B4C10" w:rsidP="008B4C10">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7CBEEC0A" w14:textId="77777777" w:rsidR="008B4C10" w:rsidRPr="00360D1B" w:rsidRDefault="008B4C10" w:rsidP="008B4C10">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37237CA" w14:textId="77777777" w:rsidR="008B4C10" w:rsidRPr="00360D1B" w:rsidRDefault="008B4C10" w:rsidP="008B4C10">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FD3197A" w14:textId="77777777" w:rsidR="008B4C10" w:rsidRPr="00360D1B" w:rsidRDefault="008B4C10" w:rsidP="008B4C10">
      <w:pPr>
        <w:spacing w:line="276" w:lineRule="auto"/>
        <w:rPr>
          <w:sz w:val="14"/>
          <w:szCs w:val="14"/>
        </w:rPr>
      </w:pPr>
      <w:r w:rsidRPr="00360D1B">
        <w:rPr>
          <w:sz w:val="14"/>
          <w:szCs w:val="14"/>
        </w:rPr>
        <w:lastRenderedPageBreak/>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30850FAC" w14:textId="77777777" w:rsidR="008B4C10" w:rsidRPr="00360D1B" w:rsidRDefault="008B4C10" w:rsidP="008B4C10">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7BB715B8" w14:textId="77777777" w:rsidR="008B4C10" w:rsidRPr="00360D1B" w:rsidRDefault="008B4C10" w:rsidP="008B4C10">
      <w:pPr>
        <w:spacing w:line="276" w:lineRule="auto"/>
        <w:rPr>
          <w:sz w:val="14"/>
        </w:rPr>
      </w:pPr>
      <w:r w:rsidRPr="00360D1B">
        <w:rPr>
          <w:sz w:val="14"/>
        </w:rPr>
        <w:t>Where Do We Go from Here?</w:t>
      </w:r>
    </w:p>
    <w:p w14:paraId="39C924B0" w14:textId="77777777" w:rsidR="008B4C10" w:rsidRPr="00360D1B" w:rsidRDefault="008B4C10" w:rsidP="008B4C10">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4913CB1" w14:textId="77777777" w:rsidR="008B4C10" w:rsidRPr="00360D1B" w:rsidRDefault="008B4C10" w:rsidP="008B4C10">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2D23A75" w14:textId="77777777" w:rsidR="008B4C10" w:rsidRPr="00D11930" w:rsidRDefault="008B4C10" w:rsidP="008B4C10">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w:t>
      </w:r>
      <w:r w:rsidRPr="00360D1B">
        <w:rPr>
          <w:sz w:val="14"/>
        </w:rPr>
        <w:lastRenderedPageBreak/>
        <w:t xml:space="preserve">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56193A33" w14:textId="77777777" w:rsidR="008B4C10" w:rsidRPr="00360D1B" w:rsidRDefault="008B4C10" w:rsidP="008B4C10">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20DA8A01" w14:textId="77777777" w:rsidR="008B4C10" w:rsidRPr="00360D1B" w:rsidRDefault="008B4C10" w:rsidP="008B4C10">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7AECF9D0" w14:textId="77777777" w:rsidR="008B4C10" w:rsidRPr="00360D1B" w:rsidRDefault="008B4C10" w:rsidP="008B4C10">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70389C44" w14:textId="77777777" w:rsidR="008B4C10" w:rsidRPr="00360D1B" w:rsidRDefault="008B4C10" w:rsidP="008B4C10">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46CFD8B6" w14:textId="77777777" w:rsidR="008B4C10" w:rsidRPr="00360D1B" w:rsidRDefault="008B4C10" w:rsidP="008B4C10">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2EB98946" w14:textId="77777777" w:rsidR="008B4C10" w:rsidRPr="00360D1B" w:rsidRDefault="008B4C10" w:rsidP="008B4C10">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1ED3FD07" w14:textId="77777777" w:rsidR="008B4C10" w:rsidRPr="00360D1B" w:rsidRDefault="008B4C10" w:rsidP="008B4C10">
      <w:pPr>
        <w:spacing w:line="276" w:lineRule="auto"/>
        <w:rPr>
          <w:sz w:val="14"/>
          <w:szCs w:val="16"/>
        </w:rPr>
      </w:pPr>
      <w:r w:rsidRPr="00360D1B">
        <w:rPr>
          <w:sz w:val="14"/>
          <w:szCs w:val="16"/>
        </w:rPr>
        <w:lastRenderedPageBreak/>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459EAAAB" w14:textId="77777777" w:rsidR="008B4C10" w:rsidRPr="00360D1B" w:rsidRDefault="008B4C10" w:rsidP="008B4C10">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730633A4" w14:textId="77777777" w:rsidR="008B4C10" w:rsidRPr="001A7B14" w:rsidRDefault="008B4C10" w:rsidP="008B4C10">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9A63B1">
        <w:rPr>
          <w:b/>
          <w:bCs/>
          <w:szCs w:val="22"/>
          <w:highlight w:val="green"/>
          <w:u w:val="single"/>
        </w:rPr>
        <w:t>Declining Arctic sea</w:t>
      </w:r>
      <w:proofErr w:type="gramEnd"/>
      <w:r w:rsidRPr="009A63B1">
        <w:rPr>
          <w:b/>
          <w:bCs/>
          <w:szCs w:val="22"/>
          <w:highlight w:val="green"/>
          <w:u w:val="single"/>
        </w:rPr>
        <w:t xml:space="preserve">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4FF80C65" w14:textId="77777777" w:rsidR="008B4C10" w:rsidRPr="00F94F3F" w:rsidRDefault="008B4C10" w:rsidP="008B4C10">
      <w:pPr>
        <w:rPr>
          <w:szCs w:val="22"/>
        </w:rPr>
      </w:pPr>
    </w:p>
    <w:p w14:paraId="64845116" w14:textId="77777777" w:rsidR="008B4C10" w:rsidRPr="00DC1BDC" w:rsidRDefault="008B4C10" w:rsidP="00F56573"/>
    <w:p w14:paraId="16AEC3DD" w14:textId="77777777" w:rsidR="00F56573" w:rsidRDefault="00F56573" w:rsidP="00F56573">
      <w:pPr>
        <w:pStyle w:val="Heading3"/>
        <w:jc w:val="left"/>
      </w:pPr>
    </w:p>
    <w:p w14:paraId="4B2E1558" w14:textId="48A2554A" w:rsidR="00716FB0" w:rsidRDefault="00716FB0" w:rsidP="00716FB0">
      <w:pPr>
        <w:pStyle w:val="Heading3"/>
      </w:pPr>
      <w:r>
        <w:lastRenderedPageBreak/>
        <w:t>Debris</w:t>
      </w:r>
    </w:p>
    <w:p w14:paraId="41F5A723" w14:textId="77777777" w:rsidR="00716FB0" w:rsidRPr="00100A2B" w:rsidRDefault="00716FB0" w:rsidP="00716FB0">
      <w:pPr>
        <w:pStyle w:val="Heading4"/>
      </w:pPr>
      <w:r>
        <w:t>N</w:t>
      </w:r>
      <w:r w:rsidRPr="00100A2B">
        <w:t xml:space="preserve">on UQ – </w:t>
      </w:r>
      <w:proofErr w:type="spellStart"/>
      <w:r w:rsidRPr="00100A2B">
        <w:t>squo</w:t>
      </w:r>
      <w:proofErr w:type="spellEnd"/>
      <w:r w:rsidRPr="00100A2B">
        <w:t xml:space="preserve"> debris thumps</w:t>
      </w:r>
      <w:r>
        <w:t xml:space="preserve"> </w:t>
      </w:r>
    </w:p>
    <w:p w14:paraId="0819BF36" w14:textId="77777777" w:rsidR="00716FB0" w:rsidRPr="00100A2B" w:rsidRDefault="00716FB0" w:rsidP="00716FB0">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5EC937C2" w14:textId="77777777" w:rsidR="00716FB0" w:rsidRPr="00100A2B" w:rsidRDefault="00716FB0" w:rsidP="00716FB0">
      <w:r w:rsidRPr="00100A2B">
        <w:rPr>
          <w:rStyle w:val="StyleUnderline"/>
        </w:rPr>
        <w:t>NASA has already warned that </w:t>
      </w:r>
      <w:r w:rsidRPr="00535A9C">
        <w:rPr>
          <w:rStyle w:val="StyleUnderline"/>
        </w:rPr>
        <w:t xml:space="preserve">the large amount of </w:t>
      </w:r>
      <w:r w:rsidRPr="00535A9C">
        <w:rPr>
          <w:rStyle w:val="StyleUnderline"/>
          <w:highlight w:val="green"/>
        </w:rPr>
        <w:t>space junk</w:t>
      </w:r>
      <w:r w:rsidRPr="00100A2B">
        <w:rPr>
          <w:rStyle w:val="StyleUnderline"/>
        </w:rPr>
        <w:t xml:space="preserve"> around our planet </w:t>
      </w:r>
      <w:r w:rsidRPr="00535A9C">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535A9C">
        <w:rPr>
          <w:rStyle w:val="StyleUnderline"/>
          <w:highlight w:val="green"/>
        </w:rPr>
        <w:t>an</w:t>
      </w:r>
      <w:r w:rsidRPr="00100A2B">
        <w:rPr>
          <w:rStyle w:val="StyleUnderline"/>
        </w:rPr>
        <w:t xml:space="preserve">other potentially </w:t>
      </w:r>
      <w:r w:rsidRPr="00535A9C">
        <w:rPr>
          <w:rStyle w:val="StyleUnderline"/>
          <w:highlight w:val="green"/>
        </w:rPr>
        <w:t>unforeseen consequence</w:t>
      </w:r>
      <w:r w:rsidRPr="00100A2B">
        <w:rPr>
          <w:rStyle w:val="StyleUnderline"/>
        </w:rPr>
        <w:t xml:space="preserve"> of that debris: </w:t>
      </w:r>
      <w:r w:rsidRPr="00535A9C">
        <w:rPr>
          <w:rStyle w:val="StyleUnderline"/>
          <w:highlight w:val="green"/>
        </w:rPr>
        <w:t>War.</w:t>
      </w:r>
    </w:p>
    <w:p w14:paraId="686CEFB5" w14:textId="77777777" w:rsidR="00716FB0" w:rsidRPr="00100A2B" w:rsidRDefault="00716FB0" w:rsidP="00716FB0">
      <w:pPr>
        <w:rPr>
          <w:rStyle w:val="StyleUnderline"/>
        </w:rPr>
      </w:pPr>
      <w:r w:rsidRPr="00100A2B">
        <w:rPr>
          <w:rStyle w:val="StyleUnderline"/>
        </w:rPr>
        <w:t xml:space="preserve">Scientists estimate that </w:t>
      </w:r>
      <w:r w:rsidRPr="00535A9C">
        <w:rPr>
          <w:rStyle w:val="StyleUnderline"/>
        </w:rPr>
        <w:t xml:space="preserve">anywhere from 500,000 to </w:t>
      </w:r>
      <w:r w:rsidRPr="00535A9C">
        <w:rPr>
          <w:rStyle w:val="StyleUnderline"/>
          <w:highlight w:val="green"/>
        </w:rPr>
        <w:t>600,000 pieces of</w:t>
      </w:r>
      <w:r w:rsidRPr="00100A2B">
        <w:rPr>
          <w:rStyle w:val="StyleUnderline"/>
        </w:rPr>
        <w:t xml:space="preserve"> human-made space </w:t>
      </w:r>
      <w:r w:rsidRPr="00535A9C">
        <w:rPr>
          <w:rStyle w:val="StyleUnderline"/>
          <w:highlight w:val="green"/>
        </w:rPr>
        <w:t>debris</w:t>
      </w:r>
      <w:r w:rsidRPr="00100A2B">
        <w:rPr>
          <w:rStyle w:val="StyleUnderline"/>
        </w:rPr>
        <w:t xml:space="preserve"> between 0.4 and 4 inches in size are </w:t>
      </w:r>
      <w:r w:rsidRPr="00535A9C">
        <w:rPr>
          <w:rStyle w:val="StyleUnderline"/>
          <w:highlight w:val="green"/>
        </w:rPr>
        <w:t>currently orbit</w:t>
      </w:r>
      <w:r w:rsidRPr="00100A2B">
        <w:rPr>
          <w:rStyle w:val="StyleUnderline"/>
        </w:rPr>
        <w:t>ing the Earth and traveling at speeds over 17,000 miles per hour.</w:t>
      </w:r>
    </w:p>
    <w:p w14:paraId="3634D19D" w14:textId="77777777" w:rsidR="00716FB0" w:rsidRDefault="00716FB0" w:rsidP="00716FB0">
      <w:r w:rsidRPr="00535A9C">
        <w:rPr>
          <w:rStyle w:val="StyleUnderline"/>
        </w:rPr>
        <w:t xml:space="preserve">If </w:t>
      </w:r>
      <w:r w:rsidRPr="00535A9C">
        <w:rPr>
          <w:rStyle w:val="StyleUnderline"/>
          <w:highlight w:val="green"/>
        </w:rPr>
        <w:t>one of those</w:t>
      </w:r>
      <w:r w:rsidRPr="00100A2B">
        <w:rPr>
          <w:rStyle w:val="StyleUnderline"/>
        </w:rPr>
        <w:t xml:space="preserve"> pieces smashed into a military satellite it "</w:t>
      </w:r>
      <w:r w:rsidRPr="00535A9C">
        <w:rPr>
          <w:rStyle w:val="StyleUnderline"/>
          <w:highlight w:val="green"/>
        </w:rPr>
        <w:t>may provoke</w:t>
      </w:r>
      <w:r w:rsidRPr="00535A9C">
        <w:rPr>
          <w:rStyle w:val="StyleUnderline"/>
        </w:rPr>
        <w:t xml:space="preserve"> political</w:t>
      </w:r>
      <w:r w:rsidRPr="00100A2B">
        <w:rPr>
          <w:rStyle w:val="StyleUnderline"/>
        </w:rPr>
        <w:t xml:space="preserve"> or even </w:t>
      </w:r>
      <w:r w:rsidRPr="00535A9C">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235A4C3A" w14:textId="77777777" w:rsidR="00716FB0" w:rsidRPr="00983EA7" w:rsidRDefault="00716FB0" w:rsidP="00716FB0">
      <w:pPr>
        <w:keepNext/>
        <w:keepLines/>
        <w:spacing w:before="200"/>
        <w:outlineLvl w:val="3"/>
        <w:rPr>
          <w:rFonts w:eastAsia="Malgun Gothic" w:cs="Times New Roman"/>
          <w:b/>
          <w:iCs/>
          <w:sz w:val="26"/>
        </w:rPr>
      </w:pPr>
      <w:r w:rsidRPr="00983EA7">
        <w:rPr>
          <w:rFonts w:eastAsia="Malgun Gothic" w:cs="Times New Roman"/>
          <w:b/>
          <w:iCs/>
          <w:sz w:val="26"/>
        </w:rPr>
        <w:t>Time frame – Kessler effect 200 years away</w:t>
      </w:r>
    </w:p>
    <w:p w14:paraId="5A2B1EE4" w14:textId="77777777" w:rsidR="00716FB0" w:rsidRPr="00100A2B" w:rsidRDefault="00716FB0" w:rsidP="00716FB0">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434CF828" w14:textId="77777777" w:rsidR="00716FB0" w:rsidRPr="00100A2B" w:rsidRDefault="00716FB0" w:rsidP="00716FB0">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535A9C">
        <w:rPr>
          <w:rStyle w:val="StyleUnderline"/>
          <w:highlight w:val="green"/>
        </w:rPr>
        <w:t>the so-</w:t>
      </w:r>
      <w:r w:rsidRPr="00100A2B">
        <w:rPr>
          <w:rStyle w:val="StyleUnderline"/>
        </w:rPr>
        <w:t xml:space="preserve">called </w:t>
      </w:r>
      <w:r w:rsidRPr="00535A9C">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AD8DC83" w14:textId="77777777" w:rsidR="00716FB0" w:rsidRPr="00100A2B" w:rsidRDefault="00716FB0" w:rsidP="00716FB0">
      <w:pPr>
        <w:ind w:left="720"/>
        <w:rPr>
          <w:rFonts w:eastAsia="Calibri"/>
        </w:rPr>
      </w:pPr>
      <w:r w:rsidRPr="00100A2B">
        <w:rPr>
          <w:rFonts w:eastAsia="Calibri"/>
        </w:rPr>
        <w:lastRenderedPageBreak/>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535A9C">
        <w:rPr>
          <w:rStyle w:val="StyleUnderline"/>
          <w:highlight w:val="green"/>
        </w:rPr>
        <w:t>debris</w:t>
      </w:r>
      <w:r w:rsidRPr="00100A2B">
        <w:rPr>
          <w:rStyle w:val="StyleUnderline"/>
        </w:rPr>
        <w:t xml:space="preserve"> population </w:t>
      </w:r>
      <w:r w:rsidRPr="00535A9C">
        <w:rPr>
          <w:rStyle w:val="StyleUnderline"/>
          <w:highlight w:val="green"/>
        </w:rPr>
        <w:t>is expected to increase by</w:t>
      </w:r>
      <w:r w:rsidRPr="00100A2B">
        <w:rPr>
          <w:rStyle w:val="StyleUnderline"/>
        </w:rPr>
        <w:t xml:space="preserve"> an average of </w:t>
      </w:r>
      <w:r w:rsidRPr="00535A9C">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6C908074" w14:textId="77777777" w:rsidR="00716FB0" w:rsidRPr="00983EA7" w:rsidRDefault="00716FB0" w:rsidP="00716FB0">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7E9CCD82" w14:textId="77777777" w:rsidR="00716FB0" w:rsidRPr="00100A2B" w:rsidRDefault="00716FB0" w:rsidP="00716FB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084FFAB" w14:textId="77777777" w:rsidR="00716FB0" w:rsidRPr="007E55D9" w:rsidRDefault="00716FB0" w:rsidP="00716FB0">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9511E4E" w14:textId="77777777" w:rsidR="00716FB0" w:rsidRPr="00983EA7" w:rsidRDefault="00716FB0" w:rsidP="00716FB0"/>
    <w:p w14:paraId="680498B6" w14:textId="77777777" w:rsidR="00716FB0" w:rsidRDefault="00716FB0" w:rsidP="00716FB0">
      <w:pPr>
        <w:pStyle w:val="Heading4"/>
      </w:pPr>
      <w:r>
        <w:t>Debris creates existential deterrence by raising the bar for conflict – international norms fail</w:t>
      </w:r>
    </w:p>
    <w:p w14:paraId="13635A0F" w14:textId="77777777" w:rsidR="00716FB0" w:rsidRPr="005A5216" w:rsidRDefault="00716FB0" w:rsidP="00716FB0">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6582A00D" w14:textId="77777777" w:rsidR="00716FB0" w:rsidRPr="005A5216" w:rsidRDefault="00716FB0" w:rsidP="00716FB0">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6ACB">
        <w:rPr>
          <w:rStyle w:val="Emphasis"/>
          <w:highlight w:val="green"/>
        </w:rPr>
        <w:t>Removing the danger of debris will weaken</w:t>
      </w:r>
      <w:r w:rsidRPr="00472F25">
        <w:rPr>
          <w:rStyle w:val="Emphasis"/>
        </w:rPr>
        <w:t xml:space="preserve"> that </w:t>
      </w:r>
      <w:r w:rsidRPr="00576ACB">
        <w:rPr>
          <w:rStyle w:val="Emphasis"/>
          <w:highlight w:val="green"/>
        </w:rPr>
        <w:t>restraint</w:t>
      </w:r>
      <w:r w:rsidRPr="00472F25">
        <w:rPr>
          <w:rStyle w:val="Emphasis"/>
        </w:rPr>
        <w:t xml:space="preserve"> </w:t>
      </w:r>
      <w:r w:rsidRPr="00576ACB">
        <w:rPr>
          <w:rStyle w:val="Emphasis"/>
          <w:highlight w:val="green"/>
        </w:rPr>
        <w:t>and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5F43122D" w14:textId="77777777" w:rsidR="00716FB0" w:rsidRPr="005A5216" w:rsidRDefault="00716FB0" w:rsidP="00716FB0">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w:t>
      </w:r>
      <w:r w:rsidRPr="00472F25">
        <w:rPr>
          <w:sz w:val="12"/>
        </w:rPr>
        <w:lastRenderedPageBreak/>
        <w:t xml:space="preserve">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2B1D2110" w14:textId="77777777" w:rsidR="00716FB0" w:rsidRPr="000B067A" w:rsidRDefault="00716FB0" w:rsidP="00716FB0"/>
    <w:p w14:paraId="178A3F0D" w14:textId="77777777" w:rsidR="00716FB0" w:rsidRPr="00100A2B" w:rsidRDefault="00716FB0" w:rsidP="00716FB0">
      <w:pPr>
        <w:pStyle w:val="Heading4"/>
      </w:pPr>
      <w:r w:rsidRPr="00100A2B">
        <w:t xml:space="preserve">Space debris creates existential deterrence and a taboo </w:t>
      </w:r>
    </w:p>
    <w:p w14:paraId="2DA1A034" w14:textId="77777777" w:rsidR="00716FB0" w:rsidRPr="00100A2B" w:rsidRDefault="00716FB0" w:rsidP="00716FB0">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2C8BB37F" w14:textId="77777777" w:rsidR="00716FB0" w:rsidRPr="00100A2B" w:rsidRDefault="00716FB0" w:rsidP="00716FB0">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0671E95B" w14:textId="77777777" w:rsidR="00716FB0" w:rsidRPr="008C315D" w:rsidRDefault="00716FB0" w:rsidP="00716FB0"/>
    <w:p w14:paraId="1D61C778" w14:textId="77777777" w:rsidR="00716FB0" w:rsidRPr="00F601E6" w:rsidRDefault="00716FB0" w:rsidP="00F601E6"/>
    <w:sectPr w:rsidR="00716FB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1F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2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F3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FA2"/>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FB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C1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40A"/>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573"/>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5ED131"/>
  <w14:defaultImageDpi w14:val="300"/>
  <w15:docId w15:val="{CCC0B9D6-F697-F14B-901D-90AC97F55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740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74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4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74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BE74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4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40A"/>
  </w:style>
  <w:style w:type="character" w:customStyle="1" w:styleId="Heading1Char">
    <w:name w:val="Heading 1 Char"/>
    <w:aliases w:val="Pocket Char"/>
    <w:basedOn w:val="DefaultParagraphFont"/>
    <w:link w:val="Heading1"/>
    <w:uiPriority w:val="9"/>
    <w:rsid w:val="00BE74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74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740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E740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E740A"/>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BE740A"/>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BE740A"/>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BE740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BE740A"/>
    <w:rPr>
      <w:color w:val="auto"/>
      <w:u w:val="none"/>
    </w:rPr>
  </w:style>
  <w:style w:type="paragraph" w:styleId="DocumentMap">
    <w:name w:val="Document Map"/>
    <w:basedOn w:val="Normal"/>
    <w:link w:val="DocumentMapChar"/>
    <w:uiPriority w:val="99"/>
    <w:semiHidden/>
    <w:unhideWhenUsed/>
    <w:rsid w:val="00BE74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40A"/>
    <w:rPr>
      <w:rFonts w:ascii="Lucida Grande" w:hAnsi="Lucida Grande" w:cs="Lucida Grande"/>
    </w:rPr>
  </w:style>
  <w:style w:type="paragraph" w:customStyle="1" w:styleId="Emphasis1">
    <w:name w:val="Emphasis1"/>
    <w:basedOn w:val="Normal"/>
    <w:link w:val="Emphasis"/>
    <w:autoRedefine/>
    <w:uiPriority w:val="20"/>
    <w:qFormat/>
    <w:rsid w:val="003A1FA2"/>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716FB0"/>
    <w:rPr>
      <w:u w:val="single"/>
    </w:rPr>
  </w:style>
  <w:style w:type="paragraph" w:styleId="Title">
    <w:name w:val="Title"/>
    <w:aliases w:val="title,UNDERLINE,Cites and Cards,Bold Underlined,Read This,Block Heading"/>
    <w:basedOn w:val="Normal"/>
    <w:next w:val="Normal"/>
    <w:link w:val="TitleChar"/>
    <w:uiPriority w:val="6"/>
    <w:qFormat/>
    <w:rsid w:val="00716FB0"/>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716FB0"/>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F5657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treasury.gov/policy-issues/financial-sanctions/recent-actions/20210716_33" TargetMode="External"/><Relationship Id="rId18" Type="http://schemas.openxmlformats.org/officeDocument/2006/relationships/hyperlink" Target="https://www.nytimes.com/2021/11/16/opinion/glasgow-climate-chang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17" Type="http://schemas.openxmlformats.org/officeDocument/2006/relationships/hyperlink" Target="https://www.aei.org/economics/ending-poverty-by-ending-capitalism-is-absolute-nonsense-just-so-so-wrong/" TargetMode="External"/><Relationship Id="rId2" Type="http://schemas.openxmlformats.org/officeDocument/2006/relationships/customXml" Target="../customXml/item2.xml"/><Relationship Id="rId16" Type="http://schemas.openxmlformats.org/officeDocument/2006/relationships/hyperlink" Target="https://www.globaltimes.cn/page/202109/1234460.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hyperlink" Target="https://www.andrewerickson.com/2021/06/quick-look-cmsis-4-6-may-2021-conference-large-scale-amphibious-warfare-in-chinese-military-strategy-taiwan-strait-campaign-focus/" TargetMode="External"/><Relationship Id="rId10" Type="http://schemas.openxmlformats.org/officeDocument/2006/relationships/hyperlink" Target="https://www.cnbc.com/2021/02/03/space-force-general-america-owns-space-with-help-from-elon-musks-spacex.htm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english.customs.gov.cn/Statics/0aba4bfd-f8ed-477c-9d16-dc3def897b7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33</Pages>
  <Words>16897</Words>
  <Characters>96317</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2022-03-18T21:19:00Z</dcterms:created>
  <dcterms:modified xsi:type="dcterms:W3CDTF">2022-03-18T21:19:00Z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