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22939" w14:textId="0A325A9D" w:rsidR="001E6B91" w:rsidRPr="00221625" w:rsidRDefault="001E6B91" w:rsidP="001E6B91">
      <w:pPr>
        <w:pStyle w:val="Heading3"/>
        <w:rPr>
          <w:rFonts w:asciiTheme="majorHAnsi" w:hAnsiTheme="majorHAnsi" w:cstheme="majorHAnsi"/>
        </w:rPr>
      </w:pPr>
      <w:r w:rsidRPr="00221625">
        <w:rPr>
          <w:rFonts w:asciiTheme="majorHAnsi" w:hAnsiTheme="majorHAnsi" w:cstheme="majorHAnsi"/>
        </w:rPr>
        <w:t xml:space="preserve">1NC – </w:t>
      </w:r>
      <w:r>
        <w:rPr>
          <w:rFonts w:asciiTheme="majorHAnsi" w:hAnsiTheme="majorHAnsi" w:cstheme="majorHAnsi"/>
        </w:rPr>
        <w:t>Long</w:t>
      </w:r>
      <w:r w:rsidRPr="00221625">
        <w:rPr>
          <w:rFonts w:asciiTheme="majorHAnsi" w:hAnsiTheme="majorHAnsi" w:cstheme="majorHAnsi"/>
        </w:rPr>
        <w:t xml:space="preserve"> </w:t>
      </w:r>
      <w:r>
        <w:rPr>
          <w:rFonts w:asciiTheme="majorHAnsi" w:hAnsiTheme="majorHAnsi" w:cstheme="majorHAnsi"/>
        </w:rPr>
        <w:t>– Clash</w:t>
      </w:r>
    </w:p>
    <w:p w14:paraId="2E147E39" w14:textId="77777777" w:rsidR="001E6B91" w:rsidRDefault="001E6B91" w:rsidP="001E6B91">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r w:rsidRPr="00221625">
        <w:rPr>
          <w:rFonts w:asciiTheme="majorHAnsi" w:hAnsiTheme="majorHAnsi" w:cstheme="majorHAnsi"/>
        </w:rPr>
        <w:br/>
      </w:r>
    </w:p>
    <w:p w14:paraId="633B16C3" w14:textId="77777777" w:rsidR="001E6B91" w:rsidRPr="0009531B" w:rsidRDefault="001E6B91" w:rsidP="001E6B91">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6CE530AC" w14:textId="77777777" w:rsidR="001E6B91" w:rsidRPr="0009531B" w:rsidRDefault="001E6B91" w:rsidP="001E6B91">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2F891DA9" w14:textId="77777777" w:rsidR="001E6B91" w:rsidRPr="00B554F6" w:rsidRDefault="001E6B91" w:rsidP="001E6B91">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A43BAE1" w14:textId="77777777" w:rsidR="001E6B91" w:rsidRPr="001F3E76" w:rsidRDefault="001E6B91" w:rsidP="001E6B91"/>
    <w:p w14:paraId="53652573" w14:textId="77777777" w:rsidR="001E6B91" w:rsidRPr="00221625" w:rsidRDefault="001E6B91" w:rsidP="001E6B91">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6A5A9334" w14:textId="77777777" w:rsidR="001E6B91" w:rsidRPr="00221625" w:rsidRDefault="001E6B91" w:rsidP="001E6B91">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 are often</w:t>
      </w:r>
      <w:proofErr w:type="gramEnd"/>
      <w:r w:rsidRPr="00221625">
        <w:rPr>
          <w:rFonts w:asciiTheme="majorHAnsi" w:hAnsiTheme="majorHAnsi" w:cstheme="majorHAnsi"/>
        </w:rPr>
        <w:t xml:space="preserve">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2FCE1758" w14:textId="77777777" w:rsidR="001E6B91" w:rsidRPr="00221625" w:rsidRDefault="001E6B91" w:rsidP="001E6B91">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10626290" w14:textId="77777777" w:rsidR="001E6B91" w:rsidRPr="00221625" w:rsidRDefault="001E6B91" w:rsidP="001E6B91">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296BEEC1" w14:textId="77777777" w:rsidR="001E6B91" w:rsidRDefault="001E6B91" w:rsidP="001E6B91">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w:t>
      </w:r>
      <w:r w:rsidRPr="00221625">
        <w:rPr>
          <w:rFonts w:asciiTheme="majorHAnsi" w:hAnsiTheme="majorHAnsi" w:cstheme="majorHAnsi"/>
        </w:rPr>
        <w:lastRenderedPageBreak/>
        <w:t xml:space="preserve">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2CB31DAF" w14:textId="77777777" w:rsidR="001E6B91" w:rsidRDefault="001E6B91" w:rsidP="001E6B91">
      <w:pPr>
        <w:ind w:right="288"/>
        <w:rPr>
          <w:rFonts w:asciiTheme="majorHAnsi" w:hAnsiTheme="majorHAnsi" w:cstheme="majorHAnsi"/>
        </w:rPr>
      </w:pPr>
    </w:p>
    <w:p w14:paraId="6E86858F" w14:textId="77777777" w:rsidR="001E6B91" w:rsidRDefault="001E6B91" w:rsidP="001E6B91">
      <w:pPr>
        <w:pStyle w:val="Heading4"/>
      </w:pPr>
      <w:r>
        <w:t xml:space="preserve">“Appropriation of outer space” by private entities refers to the exercise of exclusive control of space. </w:t>
      </w:r>
    </w:p>
    <w:p w14:paraId="39BEA7A0" w14:textId="77777777" w:rsidR="001E6B91" w:rsidRPr="00932A50" w:rsidRDefault="001E6B91" w:rsidP="001E6B91">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2317585" w14:textId="77777777" w:rsidR="001E6B91" w:rsidRPr="00315C09" w:rsidRDefault="001E6B91" w:rsidP="001E6B91">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E766BB3" w14:textId="77777777" w:rsidR="001E6B91" w:rsidRDefault="001E6B91" w:rsidP="001E6B91">
      <w:pPr>
        <w:pStyle w:val="Heading4"/>
      </w:pPr>
      <w:r>
        <w:lastRenderedPageBreak/>
        <w:t>Outer Space is considered anything that sits above the Earth’s atmosphere</w:t>
      </w:r>
    </w:p>
    <w:p w14:paraId="400E7996" w14:textId="77777777" w:rsidR="001E6B91" w:rsidRPr="00A80554" w:rsidRDefault="001E6B91" w:rsidP="001E6B91">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065B34E1" w14:textId="77777777" w:rsidR="001E6B91" w:rsidRPr="00A80554" w:rsidRDefault="001E6B91" w:rsidP="001E6B91">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740856DB" w14:textId="77777777" w:rsidR="001E6B91" w:rsidRPr="00D935B8" w:rsidRDefault="001E6B91" w:rsidP="001E6B91">
      <w:pPr>
        <w:pStyle w:val="Heading4"/>
      </w:pPr>
      <w:r>
        <w:t>Private entities are non-governmental corporations</w:t>
      </w:r>
    </w:p>
    <w:p w14:paraId="7EF8F575" w14:textId="77777777" w:rsidR="001E6B91" w:rsidRDefault="001E6B91" w:rsidP="001E6B91">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2FED8AE8" w14:textId="77777777" w:rsidR="001E6B91" w:rsidRDefault="001E6B91" w:rsidP="001E6B91">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46F6B46E" w14:textId="77777777" w:rsidR="001E6B91" w:rsidRDefault="001E6B91" w:rsidP="001E6B91">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0174CB1D" w14:textId="77777777" w:rsidR="001E6B91" w:rsidRPr="00BA0CFC" w:rsidRDefault="001E6B91" w:rsidP="001E6B91">
      <w:pPr>
        <w:pStyle w:val="Heading4"/>
      </w:pPr>
      <w:r>
        <w:t>Unjust means unfair or characterized by injustice</w:t>
      </w:r>
    </w:p>
    <w:p w14:paraId="78A0C144" w14:textId="77777777" w:rsidR="001E6B91" w:rsidRPr="00220287" w:rsidRDefault="001E6B91" w:rsidP="001E6B91">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proofErr w:type="gramStart"/>
      <w:r>
        <w:t>)</w:t>
      </w:r>
      <w:r w:rsidRPr="00466B57">
        <w:t>,</w:t>
      </w:r>
      <w:r>
        <w:t>“</w:t>
      </w:r>
      <w:proofErr w:type="gramEnd"/>
      <w:r>
        <w:t xml:space="preserve">unjust”, </w:t>
      </w:r>
      <w:r w:rsidRPr="00BA0CFC">
        <w:t>https://www.merriam-webster.com/dictionary/unjust</w:t>
      </w:r>
      <w:r>
        <w:t>, No Date] SS</w:t>
      </w:r>
    </w:p>
    <w:p w14:paraId="4A235493" w14:textId="77777777" w:rsidR="001E6B91" w:rsidRPr="00220287" w:rsidRDefault="001E6B91" w:rsidP="001E6B91">
      <w:pPr>
        <w:rPr>
          <w:rStyle w:val="StyleUnderline"/>
        </w:rPr>
      </w:pPr>
      <w:r w:rsidRPr="00220287">
        <w:rPr>
          <w:rStyle w:val="StyleUnderline"/>
        </w:rPr>
        <w:t>Definition of unjust</w:t>
      </w:r>
    </w:p>
    <w:p w14:paraId="48706EFB" w14:textId="77777777" w:rsidR="001E6B91" w:rsidRDefault="001E6B91" w:rsidP="001E6B91">
      <w:pPr>
        <w:rPr>
          <w:rStyle w:val="StyleUnderline"/>
        </w:rPr>
      </w:pPr>
      <w:r>
        <w:t>1</w:t>
      </w:r>
      <w:r w:rsidRPr="00BA0CFC">
        <w:rPr>
          <w:rStyle w:val="StyleUnderline"/>
          <w:highlight w:val="green"/>
        </w:rPr>
        <w:t xml:space="preserve">: characterized by </w:t>
      </w:r>
      <w:proofErr w:type="gramStart"/>
      <w:r w:rsidRPr="00BA0CFC">
        <w:rPr>
          <w:rStyle w:val="Emphasis"/>
          <w:highlight w:val="green"/>
        </w:rPr>
        <w:t>injustice</w:t>
      </w:r>
      <w:r w:rsidRPr="00BA0CFC">
        <w:rPr>
          <w:highlight w:val="green"/>
        </w:rPr>
        <w:t xml:space="preserve"> :</w:t>
      </w:r>
      <w:proofErr w:type="gramEnd"/>
      <w:r w:rsidRPr="00BA0CFC">
        <w:rPr>
          <w:highlight w:val="green"/>
        </w:rPr>
        <w:t xml:space="preserve"> </w:t>
      </w:r>
      <w:r w:rsidRPr="00BA0CFC">
        <w:rPr>
          <w:rStyle w:val="StyleUnderline"/>
          <w:highlight w:val="green"/>
        </w:rPr>
        <w:t>UNFAIR</w:t>
      </w:r>
    </w:p>
    <w:p w14:paraId="1C5E7C63" w14:textId="77777777" w:rsidR="001E6B91" w:rsidRPr="00EF7CA0" w:rsidRDefault="001E6B91" w:rsidP="001E6B91">
      <w:pPr>
        <w:ind w:right="288"/>
      </w:pPr>
    </w:p>
    <w:p w14:paraId="6FD69656" w14:textId="77777777" w:rsidR="001E6B91" w:rsidRPr="00221625" w:rsidRDefault="001E6B91" w:rsidP="001E6B91">
      <w:pPr>
        <w:pStyle w:val="Heading4"/>
        <w:rPr>
          <w:rFonts w:asciiTheme="majorHAnsi" w:hAnsiTheme="majorHAnsi" w:cstheme="majorHAnsi"/>
        </w:rPr>
      </w:pPr>
      <w:r w:rsidRPr="00221625">
        <w:rPr>
          <w:rFonts w:asciiTheme="majorHAnsi" w:hAnsiTheme="majorHAnsi" w:cstheme="majorHAnsi"/>
        </w:rPr>
        <w:lastRenderedPageBreak/>
        <w:t xml:space="preserve">It is </w:t>
      </w:r>
      <w:r w:rsidRPr="00221625">
        <w:rPr>
          <w:rFonts w:asciiTheme="majorHAnsi" w:hAnsiTheme="majorHAnsi" w:cstheme="majorHAnsi"/>
          <w:u w:val="single"/>
        </w:rPr>
        <w:t>irrelevant</w:t>
      </w:r>
      <w:r w:rsidRPr="00221625">
        <w:rPr>
          <w:rFonts w:asciiTheme="majorHAnsi" w:hAnsiTheme="majorHAnsi" w:cstheme="majorHAnsi"/>
        </w:rPr>
        <w:t xml:space="preserve"> if they are correct about </w:t>
      </w:r>
      <w:r w:rsidRPr="00221625">
        <w:rPr>
          <w:rFonts w:asciiTheme="majorHAnsi" w:hAnsiTheme="majorHAnsi" w:cstheme="majorHAnsi"/>
          <w:u w:val="single"/>
        </w:rPr>
        <w:t>everything that they said</w:t>
      </w:r>
      <w:r w:rsidRPr="00221625">
        <w:rPr>
          <w:rFonts w:asciiTheme="majorHAnsi" w:hAnsiTheme="majorHAnsi" w:cstheme="majorHAnsi"/>
        </w:rPr>
        <w:t xml:space="preserve"> – allowing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to </w:t>
      </w:r>
      <w:r w:rsidRPr="00221625">
        <w:rPr>
          <w:rFonts w:asciiTheme="majorHAnsi" w:hAnsiTheme="majorHAnsi" w:cstheme="majorHAnsi"/>
          <w:u w:val="single"/>
        </w:rPr>
        <w:t>deviate</w:t>
      </w:r>
      <w:r w:rsidRPr="00221625">
        <w:rPr>
          <w:rFonts w:asciiTheme="majorHAnsi" w:hAnsiTheme="majorHAnsi" w:cstheme="majorHAnsi"/>
        </w:rPr>
        <w:t xml:space="preserve"> from the resolution is a </w:t>
      </w:r>
      <w:r w:rsidRPr="00221625">
        <w:rPr>
          <w:rFonts w:asciiTheme="majorHAnsi" w:hAnsiTheme="majorHAnsi" w:cstheme="majorHAnsi"/>
          <w:u w:val="single"/>
        </w:rPr>
        <w:t>moral hazard</w:t>
      </w:r>
      <w:r w:rsidRPr="00221625">
        <w:rPr>
          <w:rFonts w:asciiTheme="majorHAnsi" w:hAnsiTheme="majorHAnsi" w:cstheme="majorHAnsi"/>
        </w:rPr>
        <w:t xml:space="preserve">, it justifies an </w:t>
      </w:r>
      <w:r w:rsidRPr="00221625">
        <w:rPr>
          <w:rFonts w:asciiTheme="majorHAnsi" w:hAnsiTheme="majorHAnsi" w:cstheme="majorHAnsi"/>
          <w:u w:val="single"/>
        </w:rPr>
        <w:t>infinite number</w:t>
      </w:r>
      <w:r w:rsidRPr="00221625">
        <w:rPr>
          <w:rFonts w:asciiTheme="majorHAnsi" w:hAnsiTheme="majorHAnsi" w:cstheme="majorHAnsi"/>
        </w:rPr>
        <w:t xml:space="preserve"> of unpredictable arguments with </w:t>
      </w:r>
      <w:r w:rsidRPr="00221625">
        <w:rPr>
          <w:rFonts w:asciiTheme="majorHAnsi" w:hAnsiTheme="majorHAnsi" w:cstheme="majorHAnsi"/>
          <w:u w:val="single"/>
        </w:rPr>
        <w:t>thin ties</w:t>
      </w:r>
      <w:r w:rsidRPr="00221625">
        <w:rPr>
          <w:rFonts w:asciiTheme="majorHAnsi" w:hAnsiTheme="majorHAnsi" w:cstheme="majorHAnsi"/>
        </w:rPr>
        <w:t xml:space="preserve"> to the resolution</w:t>
      </w:r>
      <w:r w:rsidRPr="00221625">
        <w:rPr>
          <w:rFonts w:asciiTheme="majorHAnsi" w:hAnsiTheme="majorHAnsi" w:cstheme="majorHAnsi"/>
        </w:rPr>
        <w:br/>
      </w:r>
    </w:p>
    <w:p w14:paraId="1652602C" w14:textId="77777777" w:rsidR="001E6B91" w:rsidRPr="00221625" w:rsidRDefault="001E6B91" w:rsidP="001E6B91">
      <w:pPr>
        <w:pStyle w:val="Heading4"/>
        <w:rPr>
          <w:rFonts w:asciiTheme="majorHAnsi" w:hAnsiTheme="majorHAnsi" w:cstheme="majorHAnsi"/>
        </w:rPr>
      </w:pPr>
      <w:r w:rsidRPr="00221625">
        <w:rPr>
          <w:rFonts w:asciiTheme="majorHAnsi" w:hAnsiTheme="majorHAnsi" w:cstheme="majorHAnsi"/>
        </w:rPr>
        <w:t xml:space="preserve">This undermines deliberation – turns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because they will </w:t>
      </w:r>
      <w:r w:rsidRPr="00221625">
        <w:rPr>
          <w:rFonts w:asciiTheme="majorHAnsi" w:hAnsiTheme="majorHAnsi" w:cstheme="majorHAnsi"/>
          <w:u w:val="single"/>
        </w:rPr>
        <w:t>never</w:t>
      </w:r>
      <w:r w:rsidRPr="00221625">
        <w:rPr>
          <w:rFonts w:asciiTheme="majorHAnsi" w:hAnsiTheme="majorHAnsi" w:cstheme="majorHAnsi"/>
        </w:rPr>
        <w:t xml:space="preserve"> be competent advocates for their position unless they have </w:t>
      </w:r>
      <w:r w:rsidRPr="00221625">
        <w:rPr>
          <w:rFonts w:asciiTheme="majorHAnsi" w:hAnsiTheme="majorHAnsi" w:cstheme="majorHAnsi"/>
          <w:u w:val="single"/>
        </w:rPr>
        <w:t>experience</w:t>
      </w:r>
      <w:r w:rsidRPr="00221625">
        <w:rPr>
          <w:rFonts w:asciiTheme="majorHAnsi" w:hAnsiTheme="majorHAnsi" w:cstheme="majorHAnsi"/>
        </w:rPr>
        <w:t xml:space="preserve"> against a </w:t>
      </w:r>
      <w:r w:rsidRPr="00221625">
        <w:rPr>
          <w:rFonts w:asciiTheme="majorHAnsi" w:hAnsiTheme="majorHAnsi" w:cstheme="majorHAnsi"/>
          <w:u w:val="single"/>
        </w:rPr>
        <w:t>well-prepared opponent</w:t>
      </w:r>
      <w:r w:rsidRPr="00221625">
        <w:rPr>
          <w:rFonts w:asciiTheme="majorHAnsi" w:hAnsiTheme="majorHAnsi" w:cstheme="majorHAnsi"/>
          <w:u w:val="single"/>
        </w:rPr>
        <w:br/>
      </w:r>
    </w:p>
    <w:p w14:paraId="7140466E" w14:textId="77777777" w:rsidR="001E6B91" w:rsidRPr="00221625" w:rsidRDefault="001E6B91" w:rsidP="001E6B91">
      <w:pPr>
        <w:pStyle w:val="Heading4"/>
        <w:rPr>
          <w:rFonts w:asciiTheme="majorHAnsi" w:hAnsiTheme="majorHAnsi" w:cstheme="majorHAnsi"/>
        </w:rPr>
      </w:pPr>
      <w:r w:rsidRPr="00221625">
        <w:rPr>
          <w:rFonts w:asciiTheme="majorHAnsi" w:hAnsiTheme="majorHAnsi" w:cstheme="majorHAnsi"/>
        </w:rPr>
        <w:t xml:space="preserve">A clear, well-defined resolution is critical to allow the neg to refute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in an in-depth fashion – this process of negation produces </w:t>
      </w:r>
      <w:r w:rsidRPr="00221625">
        <w:rPr>
          <w:rFonts w:asciiTheme="majorHAnsi" w:hAnsiTheme="majorHAnsi" w:cstheme="majorHAnsi"/>
          <w:u w:val="single"/>
        </w:rPr>
        <w:t>iterative testing and improvement</w:t>
      </w:r>
      <w:r w:rsidRPr="00221625">
        <w:rPr>
          <w:rFonts w:asciiTheme="majorHAnsi" w:hAnsiTheme="majorHAnsi" w:cstheme="majorHAnsi"/>
        </w:rPr>
        <w:t xml:space="preserve">, where we learn to improve our arguments based on our opponents’ arguments. This process does </w:t>
      </w:r>
      <w:r w:rsidRPr="00221625">
        <w:rPr>
          <w:rFonts w:asciiTheme="majorHAnsi" w:hAnsiTheme="majorHAnsi" w:cstheme="majorHAnsi"/>
          <w:u w:val="single"/>
        </w:rPr>
        <w:t>not</w:t>
      </w:r>
      <w:r w:rsidRPr="00221625">
        <w:rPr>
          <w:rFonts w:asciiTheme="majorHAnsi" w:hAnsiTheme="majorHAnsi" w:cstheme="majorHAnsi"/>
        </w:rPr>
        <w:t xml:space="preserve"> proscribe </w:t>
      </w:r>
      <w:proofErr w:type="gramStart"/>
      <w:r w:rsidRPr="00221625">
        <w:rPr>
          <w:rFonts w:asciiTheme="majorHAnsi" w:hAnsiTheme="majorHAnsi" w:cstheme="majorHAnsi"/>
        </w:rPr>
        <w:t>particular styles</w:t>
      </w:r>
      <w:proofErr w:type="gramEnd"/>
      <w:r w:rsidRPr="00221625">
        <w:rPr>
          <w:rFonts w:asciiTheme="majorHAnsi" w:hAnsiTheme="majorHAnsi" w:cstheme="majorHAnsi"/>
        </w:rPr>
        <w:t xml:space="preserve"> or forms of argument but </w:t>
      </w:r>
      <w:r w:rsidRPr="00221625">
        <w:rPr>
          <w:rFonts w:asciiTheme="majorHAnsi" w:hAnsiTheme="majorHAnsi" w:cstheme="majorHAnsi"/>
          <w:u w:val="single"/>
        </w:rPr>
        <w:t>does</w:t>
      </w:r>
      <w:r w:rsidRPr="00221625">
        <w:rPr>
          <w:rFonts w:asciiTheme="majorHAnsi" w:hAnsiTheme="majorHAnsi" w:cstheme="majorHAnsi"/>
        </w:rPr>
        <w:t xml:space="preserve"> require a common point of disagreement around which arguments can be organized</w:t>
      </w:r>
    </w:p>
    <w:p w14:paraId="49DAF0FB"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Ralf </w:t>
      </w:r>
      <w:proofErr w:type="spellStart"/>
      <w:r w:rsidRPr="00221625">
        <w:rPr>
          <w:rStyle w:val="Style13ptBold"/>
          <w:rFonts w:asciiTheme="majorHAnsi" w:hAnsiTheme="majorHAnsi" w:cstheme="majorHAnsi"/>
        </w:rPr>
        <w:t>Poscher</w:t>
      </w:r>
      <w:proofErr w:type="spellEnd"/>
      <w:r w:rsidRPr="00221625">
        <w:rPr>
          <w:rStyle w:val="Style13ptBold"/>
          <w:rFonts w:asciiTheme="majorHAnsi" w:hAnsiTheme="majorHAnsi" w:cstheme="majorHAnsi"/>
        </w:rPr>
        <w:t xml:space="preserve"> 16</w:t>
      </w:r>
      <w:r w:rsidRPr="00221625">
        <w:rPr>
          <w:rFonts w:asciiTheme="majorHAnsi" w:hAnsiTheme="majorHAnsi" w:cstheme="majorHAnsi"/>
        </w:rPr>
        <w:t xml:space="preserve">, director of the Institute for </w:t>
      </w:r>
      <w:proofErr w:type="spellStart"/>
      <w:r w:rsidRPr="00221625">
        <w:rPr>
          <w:rFonts w:asciiTheme="majorHAnsi" w:hAnsiTheme="majorHAnsi" w:cstheme="majorHAnsi"/>
        </w:rPr>
        <w:t>Staatswissenschaft</w:t>
      </w:r>
      <w:proofErr w:type="spellEnd"/>
      <w:r w:rsidRPr="00221625">
        <w:rPr>
          <w:rFonts w:asciiTheme="majorHAnsi" w:hAnsiTheme="majorHAnsi" w:cstheme="majorHAnsi"/>
        </w:rPr>
        <w:t xml:space="preserve"> &amp; Philosophy of Law, Professor of Public Law and Legal Philosophy, “Why We Argue About the Law: An Agonistic Account of Legal Disagreement,” in </w:t>
      </w:r>
      <w:proofErr w:type="spellStart"/>
      <w:r w:rsidRPr="00221625">
        <w:rPr>
          <w:rFonts w:asciiTheme="majorHAnsi" w:hAnsiTheme="majorHAnsi" w:cstheme="majorHAnsi"/>
          <w:i/>
        </w:rPr>
        <w:t>Metaphilosophy</w:t>
      </w:r>
      <w:proofErr w:type="spellEnd"/>
      <w:r w:rsidRPr="00221625">
        <w:rPr>
          <w:rFonts w:asciiTheme="majorHAnsi" w:hAnsiTheme="majorHAnsi" w:cstheme="majorHAnsi"/>
          <w:i/>
        </w:rPr>
        <w:t xml:space="preserve"> of Law</w:t>
      </w:r>
      <w:r w:rsidRPr="00221625">
        <w:rPr>
          <w:rFonts w:asciiTheme="majorHAnsi" w:hAnsiTheme="majorHAnsi" w:cstheme="majorHAnsi"/>
        </w:rPr>
        <w:t xml:space="preserve">, ed. </w:t>
      </w:r>
      <w:proofErr w:type="spellStart"/>
      <w:r w:rsidRPr="00221625">
        <w:rPr>
          <w:rFonts w:asciiTheme="majorHAnsi" w:hAnsiTheme="majorHAnsi" w:cstheme="majorHAnsi"/>
        </w:rPr>
        <w:t>Gizbert-Studnicki</w:t>
      </w:r>
      <w:proofErr w:type="spellEnd"/>
      <w:r w:rsidRPr="00221625">
        <w:rPr>
          <w:rFonts w:asciiTheme="majorHAnsi" w:hAnsiTheme="majorHAnsi" w:cstheme="majorHAnsi"/>
        </w:rPr>
        <w:t xml:space="preserve">, </w:t>
      </w:r>
      <w:proofErr w:type="spellStart"/>
      <w:r w:rsidRPr="00221625">
        <w:rPr>
          <w:rFonts w:asciiTheme="majorHAnsi" w:hAnsiTheme="majorHAnsi" w:cstheme="majorHAnsi"/>
        </w:rPr>
        <w:t>Dyrda</w:t>
      </w:r>
      <w:proofErr w:type="spellEnd"/>
      <w:r w:rsidRPr="00221625">
        <w:rPr>
          <w:rFonts w:asciiTheme="majorHAnsi" w:hAnsiTheme="majorHAnsi" w:cstheme="majorHAnsi"/>
        </w:rPr>
        <w:t>, Banas, 2/19/16, SSRN</w:t>
      </w:r>
    </w:p>
    <w:p w14:paraId="6F5BB34F"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Hegel’s</w:t>
      </w:r>
      <w:r w:rsidRPr="00221625">
        <w:rPr>
          <w:rFonts w:asciiTheme="majorHAnsi" w:hAnsiTheme="majorHAnsi" w:cstheme="majorHAnsi"/>
        </w:rPr>
        <w:tab/>
        <w:t xml:space="preserve"> dialectical thinking powerfully exploits the idea of </w:t>
      </w:r>
      <w:r w:rsidRPr="001F3E76">
        <w:rPr>
          <w:rStyle w:val="Emphasis"/>
          <w:rFonts w:asciiTheme="majorHAnsi" w:hAnsiTheme="majorHAnsi" w:cstheme="majorHAnsi"/>
          <w:highlight w:val="green"/>
        </w:rPr>
        <w:t>negation</w:t>
      </w:r>
      <w:r w:rsidRPr="00221625">
        <w:rPr>
          <w:rFonts w:asciiTheme="majorHAnsi" w:hAnsiTheme="majorHAnsi" w:cstheme="majorHAnsi"/>
        </w:rPr>
        <w:t xml:space="preserve">. It </w:t>
      </w:r>
      <w:r w:rsidRPr="001F3E76">
        <w:rPr>
          <w:rStyle w:val="StyleUnderline"/>
          <w:rFonts w:asciiTheme="majorHAnsi" w:hAnsiTheme="majorHAnsi" w:cstheme="majorHAnsi"/>
          <w:highlight w:val="green"/>
        </w:rPr>
        <w:t>is a central feature</w:t>
      </w:r>
      <w:r w:rsidRPr="00221625">
        <w:rPr>
          <w:rStyle w:val="StyleUnderline"/>
          <w:rFonts w:asciiTheme="majorHAnsi" w:hAnsiTheme="majorHAnsi" w:cstheme="majorHAnsi"/>
        </w:rPr>
        <w:t xml:space="preserve"> of spirit and consciousness</w:t>
      </w:r>
      <w:r w:rsidRPr="00221625">
        <w:rPr>
          <w:rFonts w:asciiTheme="majorHAnsi" w:hAnsiTheme="majorHAnsi" w:cstheme="majorHAnsi"/>
        </w:rPr>
        <w:t xml:space="preserve"> that they have the power to negate. The spirit “is this power only by looking the negative in the face and tarrying with it. This […] is the magical power that converts it into being.”102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tarrying with the negative is</w:t>
      </w:r>
      <w:r w:rsidRPr="00221625">
        <w:rPr>
          <w:rFonts w:asciiTheme="majorHAnsi" w:hAnsiTheme="majorHAnsi" w:cstheme="majorHAnsi"/>
        </w:rPr>
        <w:t xml:space="preserve"> part of what Hegel calls </w:t>
      </w:r>
      <w:r w:rsidRPr="001F3E76">
        <w:rPr>
          <w:rStyle w:val="StyleUnderline"/>
          <w:rFonts w:asciiTheme="majorHAnsi" w:hAnsiTheme="majorHAnsi" w:cstheme="majorHAnsi"/>
          <w:highlight w:val="green"/>
        </w:rPr>
        <w:t>the “</w:t>
      </w:r>
      <w:proofErr w:type="spellStart"/>
      <w:r w:rsidRPr="001F3E76">
        <w:rPr>
          <w:rStyle w:val="Emphasis"/>
          <w:rFonts w:asciiTheme="majorHAnsi" w:hAnsiTheme="majorHAnsi" w:cstheme="majorHAnsi"/>
          <w:highlight w:val="green"/>
        </w:rPr>
        <w:t>labour</w:t>
      </w:r>
      <w:proofErr w:type="spellEnd"/>
      <w:r w:rsidRPr="001F3E76">
        <w:rPr>
          <w:rStyle w:val="Emphasis"/>
          <w:rFonts w:asciiTheme="majorHAnsi" w:hAnsiTheme="majorHAnsi" w:cstheme="majorHAnsi"/>
          <w:highlight w:val="green"/>
        </w:rPr>
        <w:t xml:space="preserve"> of the negative</w:t>
      </w:r>
      <w:r w:rsidRPr="00221625">
        <w:rPr>
          <w:rStyle w:val="Emphasis"/>
          <w:rFonts w:asciiTheme="majorHAnsi" w:hAnsiTheme="majorHAnsi" w:cstheme="majorHAnsi"/>
        </w:rPr>
        <w:t>”</w:t>
      </w:r>
      <w:r w:rsidRPr="00221625">
        <w:rPr>
          <w:rFonts w:asciiTheme="majorHAnsi" w:hAnsiTheme="majorHAnsi" w:cstheme="majorHAnsi"/>
        </w:rPr>
        <w:t xml:space="preserve">103. In a loose reference to this Hegelian notion Gerald </w:t>
      </w:r>
      <w:proofErr w:type="spellStart"/>
      <w:r w:rsidRPr="00221625">
        <w:rPr>
          <w:rStyle w:val="StyleUnderline"/>
          <w:rFonts w:asciiTheme="majorHAnsi" w:hAnsiTheme="majorHAnsi" w:cstheme="majorHAnsi"/>
        </w:rPr>
        <w:t>Postema</w:t>
      </w:r>
      <w:proofErr w:type="spellEnd"/>
      <w:r w:rsidRPr="00221625">
        <w:rPr>
          <w:rStyle w:val="StyleUnderline"/>
          <w:rFonts w:asciiTheme="majorHAnsi" w:hAnsiTheme="majorHAnsi" w:cstheme="majorHAnsi"/>
        </w:rPr>
        <w:t xml:space="preserve"> points to yet another feature of disagreements as a necessary ingredient of the process of practical reasoning.</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Only if our reasoning is exposed to</w:t>
      </w:r>
      <w:r w:rsidRPr="00221625">
        <w:rPr>
          <w:rStyle w:val="StyleUnderline"/>
          <w:rFonts w:asciiTheme="majorHAnsi" w:hAnsiTheme="majorHAnsi" w:cstheme="majorHAnsi"/>
        </w:rPr>
        <w:t xml:space="preserve"> contrary </w:t>
      </w:r>
      <w:r w:rsidRPr="001F3E76">
        <w:rPr>
          <w:rStyle w:val="StyleUnderline"/>
          <w:rFonts w:asciiTheme="majorHAnsi" w:hAnsiTheme="majorHAnsi" w:cstheme="majorHAnsi"/>
          <w:highlight w:val="green"/>
        </w:rPr>
        <w:t>arguments can we test its merits</w:t>
      </w:r>
      <w:r w:rsidRPr="00221625">
        <w:rPr>
          <w:rFonts w:asciiTheme="majorHAnsi" w:hAnsiTheme="majorHAnsi" w:cstheme="majorHAnsi"/>
        </w:rPr>
        <w:t xml:space="preserve">. </w:t>
      </w:r>
      <w:r w:rsidRPr="00221625">
        <w:rPr>
          <w:rStyle w:val="StyleUnderline"/>
          <w:rFonts w:asciiTheme="majorHAnsi" w:hAnsiTheme="majorHAnsi" w:cstheme="majorHAnsi"/>
        </w:rPr>
        <w:t>We must go through the “labor of the negative” to have trust in</w:t>
      </w:r>
      <w:r w:rsidRPr="00221625">
        <w:rPr>
          <w:rFonts w:asciiTheme="majorHAnsi" w:hAnsiTheme="majorHAnsi" w:cstheme="majorHAnsi"/>
        </w:rPr>
        <w:t xml:space="preserve"> our deliberative </w:t>
      </w:r>
      <w:r w:rsidRPr="00221625">
        <w:rPr>
          <w:rStyle w:val="StyleUnderline"/>
          <w:rFonts w:asciiTheme="majorHAnsi" w:hAnsiTheme="majorHAnsi" w:cstheme="majorHAnsi"/>
        </w:rPr>
        <w:t>processes</w:t>
      </w:r>
      <w:r w:rsidRPr="00221625">
        <w:rPr>
          <w:rFonts w:asciiTheme="majorHAnsi" w:hAnsiTheme="majorHAnsi" w:cstheme="majorHAnsi"/>
        </w:rPr>
        <w:t>.104</w:t>
      </w:r>
    </w:p>
    <w:p w14:paraId="2BFACDA5"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This also holds where we seem to </w:t>
      </w:r>
      <w:proofErr w:type="gramStart"/>
      <w:r w:rsidRPr="00221625">
        <w:rPr>
          <w:rFonts w:asciiTheme="majorHAnsi" w:hAnsiTheme="majorHAnsi" w:cstheme="majorHAnsi"/>
        </w:rPr>
        <w:t>be in agreement</w:t>
      </w:r>
      <w:proofErr w:type="gramEnd"/>
      <w:r w:rsidRPr="00221625">
        <w:rPr>
          <w:rFonts w:asciiTheme="majorHAnsi" w:hAnsiTheme="majorHAnsi" w:cstheme="majorHAnsi"/>
        </w:rPr>
        <w:t xml:space="preserve">. </w:t>
      </w:r>
      <w:r w:rsidRPr="001F3E76">
        <w:rPr>
          <w:rStyle w:val="StyleUnderline"/>
          <w:rFonts w:asciiTheme="majorHAnsi" w:hAnsiTheme="majorHAnsi" w:cstheme="majorHAnsi"/>
          <w:highlight w:val="green"/>
        </w:rPr>
        <w:t>Agreement without</w:t>
      </w:r>
      <w:r w:rsidRPr="00221625">
        <w:rPr>
          <w:rStyle w:val="StyleUnderline"/>
          <w:rFonts w:asciiTheme="majorHAnsi" w:hAnsiTheme="majorHAnsi" w:cstheme="majorHAnsi"/>
        </w:rPr>
        <w:t xml:space="preserve"> exposure to </w:t>
      </w:r>
      <w:r w:rsidRPr="001F3E76">
        <w:rPr>
          <w:rStyle w:val="StyleUnderline"/>
          <w:rFonts w:asciiTheme="majorHAnsi" w:hAnsiTheme="majorHAnsi" w:cstheme="majorHAnsi"/>
          <w:highlight w:val="green"/>
        </w:rPr>
        <w:t>disagreement can be deceptive</w:t>
      </w:r>
      <w:r w:rsidRPr="00221625">
        <w:rPr>
          <w:rStyle w:val="StyleUnderline"/>
          <w:rFonts w:asciiTheme="majorHAnsi" w:hAnsiTheme="majorHAnsi" w:cstheme="majorHAnsi"/>
        </w:rPr>
        <w:t xml:space="preserve"> in various ways</w:t>
      </w:r>
      <w:r w:rsidRPr="00221625">
        <w:rPr>
          <w:rFonts w:asciiTheme="majorHAnsi" w:hAnsiTheme="majorHAnsi" w:cstheme="majorHAnsi"/>
        </w:rPr>
        <w:t xml:space="preserve">. The first phenomenon </w:t>
      </w:r>
      <w:proofErr w:type="spellStart"/>
      <w:r w:rsidRPr="00221625">
        <w:rPr>
          <w:rFonts w:asciiTheme="majorHAnsi" w:hAnsiTheme="majorHAnsi" w:cstheme="majorHAnsi"/>
        </w:rPr>
        <w:t>Postema</w:t>
      </w:r>
      <w:proofErr w:type="spellEnd"/>
      <w:r w:rsidRPr="00221625">
        <w:rPr>
          <w:rFonts w:asciiTheme="majorHAnsi" w:hAnsiTheme="majorHAnsi" w:cstheme="majorHAnsi"/>
        </w:rPr>
        <w:t xml:space="preserve"> draws attention to is the group polarization effect. </w:t>
      </w:r>
      <w:r w:rsidRPr="00221625">
        <w:rPr>
          <w:rStyle w:val="StyleUnderline"/>
          <w:rFonts w:asciiTheme="majorHAnsi" w:hAnsiTheme="majorHAnsi" w:cstheme="majorHAnsi"/>
        </w:rPr>
        <w:t>When a group of like‐minded people deliberates an issue, informational and reputational cascades produce more extreme views</w:t>
      </w:r>
      <w:r w:rsidRPr="00221625">
        <w:rPr>
          <w:rFonts w:asciiTheme="majorHAnsi" w:hAnsiTheme="majorHAnsi" w:cstheme="majorHAnsi"/>
        </w:rPr>
        <w:t xml:space="preserve"> </w:t>
      </w:r>
      <w:r w:rsidRPr="00221625">
        <w:rPr>
          <w:rStyle w:val="StyleUnderline"/>
          <w:rFonts w:asciiTheme="majorHAnsi" w:hAnsiTheme="majorHAnsi" w:cstheme="majorHAnsi"/>
        </w:rPr>
        <w:t>in</w:t>
      </w:r>
      <w:r w:rsidRPr="00221625">
        <w:rPr>
          <w:rFonts w:asciiTheme="majorHAnsi" w:hAnsiTheme="majorHAnsi" w:cstheme="majorHAnsi"/>
        </w:rPr>
        <w:t xml:space="preserve"> the process of </w:t>
      </w:r>
      <w:r w:rsidRPr="00221625">
        <w:rPr>
          <w:rStyle w:val="StyleUnderline"/>
          <w:rFonts w:asciiTheme="majorHAnsi" w:hAnsiTheme="majorHAnsi" w:cstheme="majorHAnsi"/>
        </w:rPr>
        <w:t>their deliberations</w:t>
      </w:r>
      <w:r w:rsidRPr="00221625">
        <w:rPr>
          <w:rFonts w:asciiTheme="majorHAnsi" w:hAnsiTheme="majorHAnsi" w:cstheme="majorHAnsi"/>
        </w:rPr>
        <w:t xml:space="preserve">.105 The </w:t>
      </w:r>
      <w:r w:rsidRPr="001F3E76">
        <w:rPr>
          <w:rStyle w:val="StyleUnderline"/>
          <w:rFonts w:asciiTheme="majorHAnsi" w:hAnsiTheme="majorHAnsi" w:cstheme="majorHAnsi"/>
          <w:highlight w:val="green"/>
        </w:rPr>
        <w:t>polarization and biases</w:t>
      </w:r>
      <w:r w:rsidRPr="00221625">
        <w:rPr>
          <w:rFonts w:asciiTheme="majorHAnsi" w:hAnsiTheme="majorHAnsi" w:cstheme="majorHAnsi"/>
        </w:rPr>
        <w:t xml:space="preserve"> that are well documented for such groups 106 </w:t>
      </w:r>
      <w:r w:rsidRPr="001F3E76">
        <w:rPr>
          <w:rStyle w:val="StyleUnderline"/>
          <w:rFonts w:asciiTheme="majorHAnsi" w:hAnsiTheme="majorHAnsi" w:cstheme="majorHAnsi"/>
          <w:highlight w:val="green"/>
        </w:rPr>
        <w:t>can be countered</w:t>
      </w:r>
      <w:r w:rsidRPr="00221625">
        <w:rPr>
          <w:rFonts w:asciiTheme="majorHAnsi" w:hAnsiTheme="majorHAnsi" w:cstheme="majorHAnsi"/>
        </w:rPr>
        <w:t xml:space="preserve"> at least in some settings </w:t>
      </w:r>
      <w:r w:rsidRPr="00221625">
        <w:rPr>
          <w:rStyle w:val="StyleUnderline"/>
          <w:rFonts w:asciiTheme="majorHAnsi" w:hAnsiTheme="majorHAnsi" w:cstheme="majorHAnsi"/>
        </w:rPr>
        <w:t xml:space="preserve">by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inclusion of </w:t>
      </w:r>
      <w:r w:rsidRPr="001F3E76">
        <w:rPr>
          <w:rStyle w:val="Emphasis"/>
          <w:rFonts w:asciiTheme="majorHAnsi" w:hAnsiTheme="majorHAnsi" w:cstheme="majorHAnsi"/>
          <w:highlight w:val="green"/>
        </w:rPr>
        <w:t>dissenting voices</w:t>
      </w:r>
      <w:r w:rsidRPr="00221625">
        <w:rPr>
          <w:rFonts w:asciiTheme="majorHAnsi" w:hAnsiTheme="majorHAnsi" w:cstheme="majorHAnsi"/>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w:t>
      </w:r>
      <w:r w:rsidRPr="00221625">
        <w:rPr>
          <w:rFonts w:asciiTheme="majorHAnsi" w:hAnsiTheme="majorHAnsi" w:cstheme="majorHAnsi"/>
        </w:rPr>
        <w:lastRenderedPageBreak/>
        <w:t xml:space="preserve">terms. Each of the </w:t>
      </w:r>
      <w:r w:rsidRPr="001F3E76">
        <w:rPr>
          <w:rStyle w:val="Emphasis"/>
          <w:rFonts w:asciiTheme="majorHAnsi" w:hAnsiTheme="majorHAnsi" w:cstheme="majorHAnsi"/>
          <w:highlight w:val="green"/>
        </w:rPr>
        <w:t>opposing positions will profit</w:t>
      </w:r>
      <w:r w:rsidRPr="001F3E76">
        <w:rPr>
          <w:rStyle w:val="StyleUnderline"/>
          <w:rFonts w:asciiTheme="majorHAnsi" w:hAnsiTheme="majorHAnsi" w:cstheme="majorHAnsi"/>
          <w:highlight w:val="green"/>
        </w:rPr>
        <w:t xml:space="preserve"> from</w:t>
      </w:r>
      <w:r w:rsidRPr="00221625">
        <w:rPr>
          <w:rStyle w:val="StyleUnderline"/>
          <w:rFonts w:asciiTheme="majorHAnsi" w:hAnsiTheme="majorHAnsi" w:cstheme="majorHAnsi"/>
        </w:rPr>
        <w:t xml:space="preserve"> the catharsis it received “by </w:t>
      </w:r>
      <w:r w:rsidRPr="001F3E76">
        <w:rPr>
          <w:rStyle w:val="StyleUnderline"/>
          <w:rFonts w:asciiTheme="majorHAnsi" w:hAnsiTheme="majorHAnsi" w:cstheme="majorHAnsi"/>
          <w:highlight w:val="green"/>
        </w:rPr>
        <w:t>looking the negative in the face</w:t>
      </w:r>
      <w:r w:rsidRPr="00221625">
        <w:rPr>
          <w:rStyle w:val="StyleUnderline"/>
          <w:rFonts w:asciiTheme="majorHAnsi" w:hAnsiTheme="majorHAnsi" w:cstheme="majorHAnsi"/>
        </w:rPr>
        <w:t xml:space="preserve"> and tarrying with it</w:t>
      </w:r>
      <w:r w:rsidRPr="00221625">
        <w:rPr>
          <w:rFonts w:asciiTheme="majorHAnsi" w:hAnsiTheme="majorHAnsi" w:cstheme="majorHAnsi"/>
        </w:rPr>
        <w:t>”.</w:t>
      </w:r>
    </w:p>
    <w:p w14:paraId="4FAFF4CE"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These advantages of disagreement in collective deliberations are mirrored on the individual level. </w:t>
      </w:r>
      <w:r w:rsidRPr="001F3E76">
        <w:rPr>
          <w:rStyle w:val="StyleUnderline"/>
          <w:rFonts w:asciiTheme="majorHAnsi" w:hAnsiTheme="majorHAnsi" w:cstheme="majorHAnsi"/>
          <w:highlight w:val="green"/>
        </w:rPr>
        <w:t>Even if the probability of</w:t>
      </w:r>
      <w:r w:rsidRPr="00221625">
        <w:rPr>
          <w:rStyle w:val="StyleUnderline"/>
          <w:rFonts w:asciiTheme="majorHAnsi" w:hAnsiTheme="majorHAnsi" w:cstheme="majorHAnsi"/>
        </w:rPr>
        <w:t xml:space="preserve"> reaching a </w:t>
      </w:r>
      <w:r w:rsidRPr="001F3E76">
        <w:rPr>
          <w:rStyle w:val="StyleUnderline"/>
          <w:rFonts w:asciiTheme="majorHAnsi" w:hAnsiTheme="majorHAnsi" w:cstheme="majorHAnsi"/>
          <w:highlight w:val="green"/>
        </w:rPr>
        <w:t>consensus</w:t>
      </w:r>
      <w:r w:rsidRPr="00221625">
        <w:rPr>
          <w:rStyle w:val="StyleUnderline"/>
          <w:rFonts w:asciiTheme="majorHAnsi" w:hAnsiTheme="majorHAnsi" w:cstheme="majorHAnsi"/>
        </w:rPr>
        <w:t xml:space="preserve"> with our opponents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very </w:t>
      </w:r>
      <w:r w:rsidRPr="001F3E76">
        <w:rPr>
          <w:rStyle w:val="StyleUnderline"/>
          <w:rFonts w:asciiTheme="majorHAnsi" w:hAnsiTheme="majorHAnsi" w:cstheme="majorHAnsi"/>
          <w:highlight w:val="green"/>
        </w:rPr>
        <w:t>low</w:t>
      </w:r>
      <w:r w:rsidRPr="00221625">
        <w:rPr>
          <w:rFonts w:asciiTheme="majorHAnsi" w:hAnsiTheme="majorHAnsi" w:cstheme="majorHAnsi"/>
        </w:rPr>
        <w:t xml:space="preserve"> from the beginning, as might be the case in deeply entrenched conflicts, </w:t>
      </w:r>
      <w:proofErr w:type="gramStart"/>
      <w:r w:rsidRPr="00221625">
        <w:rPr>
          <w:rStyle w:val="StyleUnderline"/>
          <w:rFonts w:asciiTheme="majorHAnsi" w:hAnsiTheme="majorHAnsi" w:cstheme="majorHAnsi"/>
        </w:rPr>
        <w:t>entering into</w:t>
      </w:r>
      <w:proofErr w:type="gramEnd"/>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an exchange of arguments can</w:t>
      </w:r>
      <w:r w:rsidRPr="00221625">
        <w:rPr>
          <w:rStyle w:val="StyleUnderline"/>
          <w:rFonts w:asciiTheme="majorHAnsi" w:hAnsiTheme="majorHAnsi" w:cstheme="majorHAnsi"/>
        </w:rPr>
        <w:t xml:space="preserve"> still serve to </w:t>
      </w:r>
      <w:r w:rsidRPr="001F3E76">
        <w:rPr>
          <w:rStyle w:val="Emphasis"/>
          <w:rFonts w:asciiTheme="majorHAnsi" w:hAnsiTheme="majorHAnsi" w:cstheme="majorHAnsi"/>
          <w:highlight w:val="green"/>
        </w:rPr>
        <w:t>test and improve our position</w:t>
      </w:r>
      <w:r w:rsidRPr="00221625">
        <w:rPr>
          <w:rFonts w:asciiTheme="majorHAnsi" w:hAnsiTheme="majorHAnsi" w:cstheme="majorHAnsi"/>
        </w:rPr>
        <w:t xml:space="preserve">. We </w:t>
      </w:r>
      <w:proofErr w:type="gramStart"/>
      <w:r w:rsidRPr="00221625">
        <w:rPr>
          <w:rFonts w:asciiTheme="majorHAnsi" w:hAnsiTheme="majorHAnsi" w:cstheme="majorHAnsi"/>
        </w:rPr>
        <w:t>have to</w:t>
      </w:r>
      <w:proofErr w:type="gramEnd"/>
      <w:r w:rsidRPr="00221625">
        <w:rPr>
          <w:rFonts w:asciiTheme="majorHAnsi" w:hAnsiTheme="majorHAnsi" w:cstheme="majorHAnsi"/>
        </w:rPr>
        <w:t xml:space="preserve"> do the “labor of the negative” for ourselves. Even if we cannot come up with a line of argument that coheres well with everybody else’s beliefs, </w:t>
      </w:r>
      <w:proofErr w:type="gramStart"/>
      <w:r w:rsidRPr="00221625">
        <w:rPr>
          <w:rFonts w:asciiTheme="majorHAnsi" w:hAnsiTheme="majorHAnsi" w:cstheme="majorHAnsi"/>
        </w:rPr>
        <w:t>attitudes</w:t>
      </w:r>
      <w:proofErr w:type="gramEnd"/>
      <w:r w:rsidRPr="00221625">
        <w:rPr>
          <w:rFonts w:asciiTheme="majorHAnsi" w:hAnsiTheme="majorHAnsi" w:cstheme="majorHAnsi"/>
        </w:rPr>
        <w:t xml:space="preserve">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14:paraId="2C4F4FB7" w14:textId="77777777" w:rsidR="001E6B91" w:rsidRPr="00221625" w:rsidRDefault="001E6B91" w:rsidP="001E6B91">
      <w:pPr>
        <w:rPr>
          <w:rFonts w:asciiTheme="majorHAnsi" w:hAnsiTheme="majorHAnsi" w:cstheme="majorHAnsi"/>
        </w:rPr>
      </w:pPr>
      <w:r w:rsidRPr="00221625">
        <w:rPr>
          <w:rStyle w:val="StyleUnderline"/>
          <w:rFonts w:asciiTheme="majorHAnsi" w:hAnsiTheme="majorHAnsi" w:cstheme="majorHAnsi"/>
        </w:rPr>
        <w:t>In hard cases we must</w:t>
      </w:r>
      <w:r w:rsidRPr="00221625">
        <w:rPr>
          <w:rFonts w:asciiTheme="majorHAnsi" w:hAnsiTheme="majorHAnsi" w:cstheme="majorHAnsi"/>
        </w:rPr>
        <w:t xml:space="preserve"> – in some way – </w:t>
      </w:r>
      <w:r w:rsidRPr="00221625">
        <w:rPr>
          <w:rStyle w:val="StyleUnderline"/>
          <w:rFonts w:asciiTheme="majorHAnsi" w:hAnsiTheme="majorHAnsi" w:cstheme="majorHAnsi"/>
        </w:rPr>
        <w:t>lay out the argument</w:t>
      </w:r>
      <w:r w:rsidRPr="00221625">
        <w:rPr>
          <w:rFonts w:asciiTheme="majorHAnsi" w:hAnsiTheme="majorHAnsi" w:cstheme="majorHAnsi"/>
        </w:rPr>
        <w:t xml:space="preserve"> for ourselves </w:t>
      </w:r>
      <w:r w:rsidRPr="00221625">
        <w:rPr>
          <w:rStyle w:val="StyleUnderline"/>
          <w:rFonts w:asciiTheme="majorHAnsi" w:hAnsiTheme="majorHAnsi" w:cstheme="majorHAnsi"/>
        </w:rPr>
        <w:t>to figure out what we believe to be the right answer</w:t>
      </w:r>
      <w:r w:rsidRPr="00221625">
        <w:rPr>
          <w:rFonts w:asciiTheme="majorHAnsi" w:hAnsiTheme="majorHAnsi" w:cstheme="majorHAnsi"/>
        </w:rPr>
        <w:t xml:space="preserve">. </w:t>
      </w:r>
      <w:r w:rsidRPr="00221625">
        <w:rPr>
          <w:rStyle w:val="StyleUnderline"/>
          <w:rFonts w:asciiTheme="majorHAnsi" w:hAnsiTheme="majorHAnsi" w:cstheme="majorHAnsi"/>
        </w:rPr>
        <w:t>We might not know what we believe ourselves</w:t>
      </w:r>
      <w:r w:rsidRPr="00221625">
        <w:rPr>
          <w:rFonts w:asciiTheme="majorHAnsi" w:hAnsiTheme="majorHAnsi" w:cstheme="majorHAnsi"/>
        </w:rPr>
        <w:t xml:space="preserve"> in questions of abortion, the death penalty, torture, and stem cell research, </w:t>
      </w:r>
      <w:r w:rsidRPr="00221625">
        <w:rPr>
          <w:rStyle w:val="StyleUnderline"/>
          <w:rFonts w:asciiTheme="majorHAnsi" w:hAnsiTheme="majorHAnsi" w:cstheme="majorHAnsi"/>
        </w:rPr>
        <w:t xml:space="preserve">until we have developed a line of argument against the background of our subjective beliefs, </w:t>
      </w:r>
      <w:proofErr w:type="gramStart"/>
      <w:r w:rsidRPr="00221625">
        <w:rPr>
          <w:rStyle w:val="StyleUnderline"/>
          <w:rFonts w:asciiTheme="majorHAnsi" w:hAnsiTheme="majorHAnsi" w:cstheme="majorHAnsi"/>
        </w:rPr>
        <w:t>attitudes</w:t>
      </w:r>
      <w:proofErr w:type="gramEnd"/>
      <w:r w:rsidRPr="00221625">
        <w:rPr>
          <w:rStyle w:val="StyleUnderline"/>
          <w:rFonts w:asciiTheme="majorHAnsi" w:hAnsiTheme="majorHAnsi" w:cstheme="majorHAnsi"/>
        </w:rPr>
        <w:t xml:space="preserve"> and dispositions</w:t>
      </w:r>
      <w:r w:rsidRPr="00221625">
        <w:rPr>
          <w:rFonts w:asciiTheme="majorHAnsi" w:hAnsiTheme="majorHAnsi" w:cstheme="majorHAnsi"/>
        </w:rPr>
        <w:t xml:space="preserve">. In these </w:t>
      </w:r>
      <w:proofErr w:type="gramStart"/>
      <w:r w:rsidRPr="00221625">
        <w:rPr>
          <w:rFonts w:asciiTheme="majorHAnsi" w:hAnsiTheme="majorHAnsi" w:cstheme="majorHAnsi"/>
        </w:rPr>
        <w:t>cases</w:t>
      </w:r>
      <w:proofErr w:type="gramEnd"/>
      <w:r w:rsidRPr="00221625">
        <w:rPr>
          <w:rFonts w:asciiTheme="majorHAnsi" w:hAnsiTheme="majorHAnsi" w:cstheme="majorHAnsi"/>
        </w:rPr>
        <w:t xml:space="preserve"> it might be rational to discuss the issue with someone unlikely to share some of our more fundamental convictions or who opposes the view towards which we lean. This might even be the most helpful way of corroborating a </w:t>
      </w:r>
      <w:proofErr w:type="gramStart"/>
      <w:r w:rsidRPr="00221625">
        <w:rPr>
          <w:rFonts w:asciiTheme="majorHAnsi" w:hAnsiTheme="majorHAnsi" w:cstheme="majorHAnsi"/>
        </w:rPr>
        <w:t>view, because</w:t>
      </w:r>
      <w:proofErr w:type="gramEnd"/>
      <w:r w:rsidRPr="00221625">
        <w:rPr>
          <w:rFonts w:asciiTheme="majorHAnsi" w:hAnsiTheme="majorHAnsi" w:cstheme="majorHAnsi"/>
        </w:rPr>
        <w:t xml:space="preserve"> we know that </w:t>
      </w:r>
      <w:r w:rsidRPr="001F3E76">
        <w:rPr>
          <w:rStyle w:val="StyleUnderline"/>
          <w:rFonts w:asciiTheme="majorHAnsi" w:hAnsiTheme="majorHAnsi" w:cstheme="majorHAnsi"/>
          <w:highlight w:val="green"/>
        </w:rPr>
        <w:t>our adversary is much more</w:t>
      </w:r>
      <w:r w:rsidRPr="00221625">
        <w:rPr>
          <w:rStyle w:val="StyleUnderline"/>
          <w:rFonts w:asciiTheme="majorHAnsi" w:hAnsiTheme="majorHAnsi" w:cstheme="majorHAnsi"/>
        </w:rPr>
        <w:t xml:space="preserve"> </w:t>
      </w:r>
      <w:r w:rsidRPr="001F3E76">
        <w:rPr>
          <w:rStyle w:val="Emphasis"/>
          <w:rFonts w:asciiTheme="majorHAnsi" w:hAnsiTheme="majorHAnsi" w:cstheme="majorHAnsi"/>
          <w:highlight w:val="green"/>
        </w:rPr>
        <w:t>motivated to find a potential flaw</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in our argument</w:t>
      </w:r>
      <w:r w:rsidRPr="00221625">
        <w:rPr>
          <w:rStyle w:val="StyleUnderline"/>
          <w:rFonts w:asciiTheme="majorHAnsi" w:hAnsiTheme="majorHAnsi" w:cstheme="majorHAnsi"/>
        </w:rPr>
        <w:t xml:space="preserve"> than someone with whom we know we are in agreement</w:t>
      </w:r>
      <w:r w:rsidRPr="00221625">
        <w:rPr>
          <w:rFonts w:asciiTheme="majorHAnsi" w:hAnsiTheme="majorHAnsi" w:cstheme="majorHAnsi"/>
        </w:rPr>
        <w:t xml:space="preserve">. It might be more helpful to discuss a liberal position with Scalia than with Breyer if we want to make sure that we have not overlooked some </w:t>
      </w:r>
      <w:proofErr w:type="gramStart"/>
      <w:r w:rsidRPr="00221625">
        <w:rPr>
          <w:rFonts w:asciiTheme="majorHAnsi" w:hAnsiTheme="majorHAnsi" w:cstheme="majorHAnsi"/>
        </w:rPr>
        <w:t>counter‐argument</w:t>
      </w:r>
      <w:proofErr w:type="gramEnd"/>
      <w:r w:rsidRPr="00221625">
        <w:rPr>
          <w:rFonts w:asciiTheme="majorHAnsi" w:hAnsiTheme="majorHAnsi" w:cstheme="majorHAnsi"/>
        </w:rPr>
        <w:t xml:space="preserve"> to our case.</w:t>
      </w:r>
    </w:p>
    <w:p w14:paraId="79B1E0E4"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221625">
        <w:rPr>
          <w:rStyle w:val="StyleUnderline"/>
          <w:rFonts w:asciiTheme="majorHAnsi" w:hAnsiTheme="majorHAnsi" w:cstheme="majorHAnsi"/>
        </w:rPr>
        <w:t xml:space="preserve">Argumentation with an adversary can have purposes </w:t>
      </w:r>
      <w:r w:rsidRPr="00221625">
        <w:rPr>
          <w:rStyle w:val="Emphasis"/>
          <w:rFonts w:asciiTheme="majorHAnsi" w:hAnsiTheme="majorHAnsi" w:cstheme="majorHAnsi"/>
        </w:rPr>
        <w:t>beyond persuading</w:t>
      </w:r>
      <w:r w:rsidRPr="00221625">
        <w:rPr>
          <w:rFonts w:asciiTheme="majorHAnsi" w:hAnsiTheme="majorHAnsi" w:cstheme="majorHAnsi"/>
        </w:rPr>
        <w:t xml:space="preserve"> him: </w:t>
      </w:r>
      <w:r w:rsidRPr="00221625">
        <w:rPr>
          <w:rStyle w:val="StyleUnderline"/>
          <w:rFonts w:asciiTheme="majorHAnsi" w:hAnsiTheme="majorHAnsi" w:cstheme="majorHAnsi"/>
        </w:rPr>
        <w:t>to test one’s own convictions, to engage our opponent in inferential commitments</w:t>
      </w:r>
      <w:r w:rsidRPr="00221625">
        <w:rPr>
          <w:rFonts w:asciiTheme="majorHAnsi" w:hAnsiTheme="majorHAnsi" w:cstheme="majorHAnsi"/>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14:paraId="380D7A9F"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f) The Advantage Over Non‐Argumentative Alternatives</w:t>
      </w:r>
    </w:p>
    <w:p w14:paraId="7825FFE6"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w:t>
      </w:r>
      <w:r w:rsidRPr="00221625">
        <w:rPr>
          <w:rFonts w:asciiTheme="majorHAnsi" w:hAnsiTheme="majorHAnsi" w:cstheme="majorHAnsi"/>
        </w:rPr>
        <w:lastRenderedPageBreak/>
        <w:t xml:space="preserve">some for whom it is a mixture of all of the reasons in shifting degrees as our disagreements evolve. It is also apparent that, </w:t>
      </w:r>
      <w:proofErr w:type="gramStart"/>
      <w:r w:rsidRPr="00221625">
        <w:rPr>
          <w:rFonts w:asciiTheme="majorHAnsi" w:hAnsiTheme="majorHAnsi" w:cstheme="majorHAnsi"/>
        </w:rPr>
        <w:t>with the exception of</w:t>
      </w:r>
      <w:proofErr w:type="gramEnd"/>
      <w:r w:rsidRPr="00221625">
        <w:rPr>
          <w:rFonts w:asciiTheme="majorHAnsi" w:hAnsiTheme="majorHAnsi" w:cstheme="majorHAnsi"/>
        </w:rPr>
        <w:t xml:space="preserve"> the first reason, the rationality of our disagreements is of a secondary nature. </w:t>
      </w:r>
      <w:r w:rsidRPr="001F3E76">
        <w:rPr>
          <w:rStyle w:val="StyleUnderline"/>
          <w:rFonts w:asciiTheme="majorHAnsi" w:hAnsiTheme="majorHAnsi" w:cstheme="majorHAnsi"/>
          <w:highlight w:val="green"/>
        </w:rPr>
        <w:t xml:space="preserve">The rational </w:t>
      </w:r>
      <w:r w:rsidRPr="001F3E76">
        <w:rPr>
          <w:rStyle w:val="Emphasis"/>
          <w:rFonts w:asciiTheme="majorHAnsi" w:hAnsiTheme="majorHAnsi" w:cstheme="majorHAnsi"/>
          <w:highlight w:val="green"/>
        </w:rPr>
        <w:t>does not lie in</w:t>
      </w:r>
      <w:r w:rsidRPr="00221625">
        <w:rPr>
          <w:rStyle w:val="Emphasis"/>
          <w:rFonts w:asciiTheme="majorHAnsi" w:hAnsiTheme="majorHAnsi" w:cstheme="majorHAnsi"/>
        </w:rPr>
        <w:t xml:space="preserve"> the discovery of </w:t>
      </w:r>
      <w:r w:rsidRPr="001F3E76">
        <w:rPr>
          <w:rStyle w:val="Emphasis"/>
          <w:rFonts w:asciiTheme="majorHAnsi" w:hAnsiTheme="majorHAnsi" w:cstheme="majorHAnsi"/>
          <w:highlight w:val="green"/>
        </w:rPr>
        <w:t>a single right answer</w:t>
      </w:r>
      <w:r w:rsidRPr="00221625">
        <w:rPr>
          <w:rStyle w:val="StyleUnderline"/>
          <w:rFonts w:asciiTheme="majorHAnsi" w:hAnsiTheme="majorHAnsi" w:cstheme="majorHAnsi"/>
        </w:rPr>
        <w:t xml:space="preserve"> to the topic of debate, since in hard cases there are no single right answers</w:t>
      </w:r>
      <w:r w:rsidRPr="00221625">
        <w:rPr>
          <w:rFonts w:asciiTheme="majorHAnsi" w:hAnsiTheme="majorHAnsi" w:cstheme="majorHAnsi"/>
        </w:rPr>
        <w:t xml:space="preserve">. Instead, </w:t>
      </w:r>
      <w:r w:rsidRPr="001F3E76">
        <w:rPr>
          <w:rStyle w:val="StyleUnderline"/>
          <w:rFonts w:asciiTheme="majorHAnsi" w:hAnsiTheme="majorHAnsi" w:cstheme="majorHAnsi"/>
          <w:highlight w:val="green"/>
        </w:rPr>
        <w:t>our disagreements are instrumental</w:t>
      </w:r>
      <w:r w:rsidRPr="00221625">
        <w:rPr>
          <w:rStyle w:val="StyleUnderline"/>
          <w:rFonts w:asciiTheme="majorHAnsi" w:hAnsiTheme="majorHAnsi" w:cstheme="majorHAnsi"/>
        </w:rPr>
        <w:t xml:space="preserve"> to rationales which lie </w:t>
      </w:r>
      <w:r w:rsidRPr="001F3E76">
        <w:rPr>
          <w:rStyle w:val="StyleUnderline"/>
          <w:rFonts w:asciiTheme="majorHAnsi" w:hAnsiTheme="majorHAnsi" w:cstheme="majorHAnsi"/>
          <w:highlight w:val="green"/>
        </w:rPr>
        <w:t>beyond the topic</w:t>
      </w:r>
      <w:r w:rsidRPr="00221625">
        <w:rPr>
          <w:rStyle w:val="StyleUnderline"/>
          <w:rFonts w:asciiTheme="majorHAnsi" w:hAnsiTheme="majorHAnsi" w:cstheme="majorHAnsi"/>
        </w:rPr>
        <w:t xml:space="preserve"> at hand</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 xml:space="preserve">like the </w:t>
      </w:r>
      <w:r w:rsidRPr="001F3E76">
        <w:rPr>
          <w:rStyle w:val="Emphasis"/>
          <w:rFonts w:asciiTheme="majorHAnsi" w:hAnsiTheme="majorHAnsi" w:cstheme="majorHAnsi"/>
          <w:highlight w:val="green"/>
        </w:rPr>
        <w:t>exploration of</w:t>
      </w:r>
      <w:r w:rsidRPr="00221625">
        <w:rPr>
          <w:rStyle w:val="Emphasis"/>
          <w:rFonts w:asciiTheme="majorHAnsi" w:hAnsiTheme="majorHAnsi" w:cstheme="majorHAnsi"/>
        </w:rPr>
        <w:t xml:space="preserve"> our </w:t>
      </w:r>
      <w:r w:rsidRPr="001F3E76">
        <w:rPr>
          <w:rStyle w:val="Emphasis"/>
          <w:rFonts w:asciiTheme="majorHAnsi" w:hAnsiTheme="majorHAnsi" w:cstheme="majorHAnsi"/>
          <w:highlight w:val="green"/>
        </w:rPr>
        <w:t>communalities</w:t>
      </w:r>
      <w:r w:rsidRPr="00221625">
        <w:rPr>
          <w:rFonts w:asciiTheme="majorHAnsi" w:hAnsiTheme="majorHAnsi" w:cstheme="majorHAnsi"/>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221625">
        <w:rPr>
          <w:rFonts w:asciiTheme="majorHAnsi" w:hAnsiTheme="majorHAnsi" w:cstheme="majorHAnsi"/>
        </w:rPr>
        <w:t>has to</w:t>
      </w:r>
      <w:proofErr w:type="gramEnd"/>
      <w:r w:rsidRPr="00221625">
        <w:rPr>
          <w:rFonts w:asciiTheme="majorHAnsi" w:hAnsiTheme="majorHAnsi" w:cstheme="majorHAnsi"/>
        </w:rPr>
        <w:t xml:space="preserve"> come by some non‐argumentative mean and courts have always relied on them. For the medieval courts of the Germanic </w:t>
      </w:r>
      <w:proofErr w:type="gramStart"/>
      <w:r w:rsidRPr="00221625">
        <w:rPr>
          <w:rFonts w:asciiTheme="majorHAnsi" w:hAnsiTheme="majorHAnsi" w:cstheme="majorHAnsi"/>
        </w:rPr>
        <w:t>tradition</w:t>
      </w:r>
      <w:proofErr w:type="gramEnd"/>
      <w:r w:rsidRPr="00221625">
        <w:rPr>
          <w:rFonts w:asciiTheme="majorHAnsi" w:hAnsiTheme="majorHAnsi" w:cstheme="majorHAnsi"/>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221625">
        <w:rPr>
          <w:rFonts w:asciiTheme="majorHAnsi" w:hAnsiTheme="majorHAnsi" w:cstheme="majorHAnsi"/>
        </w:rPr>
        <w:t>Currin</w:t>
      </w:r>
      <w:proofErr w:type="spellEnd"/>
      <w:r w:rsidRPr="00221625">
        <w:rPr>
          <w:rFonts w:asciiTheme="majorHAnsi" w:hAnsiTheme="majorHAnsi" w:cstheme="majorHAnsi"/>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p>
    <w:p w14:paraId="64D70819"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objectives</w:t>
      </w:r>
      <w:r w:rsidRPr="00221625">
        <w:rPr>
          <w:rStyle w:val="StyleUnderline"/>
          <w:rFonts w:asciiTheme="majorHAnsi" w:hAnsiTheme="majorHAnsi" w:cstheme="majorHAnsi"/>
        </w:rPr>
        <w:t xml:space="preserve"> listed </w:t>
      </w:r>
      <w:r w:rsidRPr="001F3E76">
        <w:rPr>
          <w:rStyle w:val="StyleUnderline"/>
          <w:rFonts w:asciiTheme="majorHAnsi" w:hAnsiTheme="majorHAnsi" w:cstheme="majorHAnsi"/>
          <w:highlight w:val="green"/>
        </w:rPr>
        <w:t xml:space="preserve">above </w:t>
      </w:r>
      <w:r w:rsidRPr="001F3E76">
        <w:rPr>
          <w:rStyle w:val="Emphasis"/>
          <w:rFonts w:asciiTheme="majorHAnsi" w:hAnsiTheme="majorHAnsi" w:cstheme="majorHAnsi"/>
          <w:highlight w:val="green"/>
        </w:rPr>
        <w:t>could not be achieved</w:t>
      </w:r>
      <w:r w:rsidRPr="001F3E76">
        <w:rPr>
          <w:rStyle w:val="StyleUnderline"/>
          <w:rFonts w:asciiTheme="majorHAnsi" w:hAnsiTheme="majorHAnsi" w:cstheme="majorHAnsi"/>
          <w:highlight w:val="green"/>
        </w:rPr>
        <w:t xml:space="preserve"> by a non‐argumentative procedure</w:t>
      </w:r>
      <w:r w:rsidRPr="00221625">
        <w:rPr>
          <w:rFonts w:asciiTheme="majorHAnsi" w:hAnsiTheme="majorHAnsi" w:cstheme="majorHAnsi"/>
        </w:rPr>
        <w:t xml:space="preserve">. Flipping a coin, throwing </w:t>
      </w:r>
      <w:proofErr w:type="gramStart"/>
      <w:r w:rsidRPr="00221625">
        <w:rPr>
          <w:rFonts w:asciiTheme="majorHAnsi" w:hAnsiTheme="majorHAnsi" w:cstheme="majorHAnsi"/>
        </w:rPr>
        <w:t>dice</w:t>
      </w:r>
      <w:proofErr w:type="gramEnd"/>
      <w:r w:rsidRPr="00221625">
        <w:rPr>
          <w:rFonts w:asciiTheme="majorHAnsi" w:hAnsiTheme="majorHAnsi" w:cstheme="majorHAnsi"/>
        </w:rPr>
        <w:t xml:space="preserve"> or </w:t>
      </w:r>
      <w:r w:rsidRPr="00221625">
        <w:rPr>
          <w:rStyle w:val="StyleUnderline"/>
          <w:rFonts w:asciiTheme="majorHAnsi" w:hAnsiTheme="majorHAnsi" w:cstheme="majorHAnsi"/>
        </w:rPr>
        <w:t>taking a gut vote would not help us to explore our communalities or our inferential commitments nor help to scrutinize the positions in</w:t>
      </w:r>
      <w:r w:rsidRPr="00221625">
        <w:rPr>
          <w:rFonts w:asciiTheme="majorHAnsi" w:hAnsiTheme="majorHAnsi" w:cstheme="majorHAnsi"/>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w:t>
      </w:r>
      <w:r w:rsidRPr="00221625">
        <w:rPr>
          <w:rStyle w:val="StyleUnderline"/>
          <w:rFonts w:asciiTheme="majorHAnsi" w:hAnsiTheme="majorHAnsi" w:cstheme="majorHAnsi"/>
        </w:rPr>
        <w:t>the labor of the negative reduces the chances that constructions</w:t>
      </w:r>
      <w:r w:rsidRPr="00221625">
        <w:rPr>
          <w:rFonts w:asciiTheme="majorHAnsi" w:hAnsiTheme="majorHAnsi" w:cstheme="majorHAnsi"/>
        </w:rPr>
        <w:t xml:space="preserve"> of the law </w:t>
      </w:r>
      <w:r w:rsidRPr="00221625">
        <w:rPr>
          <w:rStyle w:val="StyleUnderline"/>
          <w:rFonts w:asciiTheme="majorHAnsi" w:hAnsiTheme="majorHAnsi" w:cstheme="majorHAnsi"/>
        </w:rPr>
        <w:t>that have major flaws or inconsistencies built into the arguments supporting them will prevail</w:t>
      </w:r>
      <w:r w:rsidRPr="00221625">
        <w:rPr>
          <w:rFonts w:asciiTheme="majorHAnsi" w:hAnsiTheme="majorHAnsi" w:cstheme="majorHAnsi"/>
        </w:rPr>
        <w:t xml:space="preserve">.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Pure non‐rational procedures – like flipping a coin – would only provide for the decision part. </w:t>
      </w:r>
      <w:r w:rsidRPr="001F3E76">
        <w:rPr>
          <w:rStyle w:val="StyleUnderline"/>
          <w:rFonts w:asciiTheme="majorHAnsi" w:hAnsiTheme="majorHAnsi" w:cstheme="majorHAnsi"/>
          <w:highlight w:val="green"/>
        </w:rPr>
        <w:t>Pure argumentative procedures</w:t>
      </w:r>
      <w:r w:rsidRPr="00221625">
        <w:rPr>
          <w:rFonts w:asciiTheme="majorHAnsi" w:hAnsiTheme="majorHAnsi" w:cstheme="majorHAnsi"/>
        </w:rPr>
        <w:t xml:space="preserve"> – which are </w:t>
      </w:r>
      <w:r w:rsidRPr="001F3E76">
        <w:rPr>
          <w:rStyle w:val="Emphasis"/>
          <w:rFonts w:asciiTheme="majorHAnsi" w:hAnsiTheme="majorHAnsi" w:cstheme="majorHAnsi"/>
          <w:highlight w:val="green"/>
        </w:rPr>
        <w:t>not geared</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towards a decision</w:t>
      </w:r>
      <w:r w:rsidRPr="00221625">
        <w:rPr>
          <w:rStyle w:val="Emphasis"/>
          <w:rFonts w:asciiTheme="majorHAnsi" w:hAnsiTheme="majorHAnsi" w:cstheme="majorHAnsi"/>
        </w:rPr>
        <w:t xml:space="preserve"> procedure</w:t>
      </w:r>
      <w:r w:rsidRPr="00221625">
        <w:rPr>
          <w:rFonts w:asciiTheme="majorHAnsi" w:hAnsiTheme="majorHAnsi" w:cstheme="majorHAnsi"/>
        </w:rPr>
        <w:t xml:space="preserve"> – </w:t>
      </w:r>
      <w:r w:rsidRPr="001F3E76">
        <w:rPr>
          <w:rStyle w:val="StyleUnderline"/>
          <w:rFonts w:asciiTheme="majorHAnsi" w:hAnsiTheme="majorHAnsi" w:cstheme="majorHAnsi"/>
          <w:highlight w:val="green"/>
        </w:rPr>
        <w:t>would undercut the incentive structure of</w:t>
      </w:r>
      <w:r w:rsidRPr="00221625">
        <w:rPr>
          <w:rStyle w:val="StyleUnderline"/>
          <w:rFonts w:asciiTheme="majorHAnsi" w:hAnsiTheme="majorHAnsi" w:cstheme="majorHAnsi"/>
        </w:rPr>
        <w:t xml:space="preserve"> our agonistic </w:t>
      </w:r>
      <w:r w:rsidRPr="001F3E76">
        <w:rPr>
          <w:rStyle w:val="StyleUnderline"/>
          <w:rFonts w:asciiTheme="majorHAnsi" w:hAnsiTheme="majorHAnsi" w:cstheme="majorHAnsi"/>
          <w:highlight w:val="green"/>
        </w:rPr>
        <w:t>disagreements</w:t>
      </w:r>
      <w:r w:rsidRPr="00221625">
        <w:rPr>
          <w:rFonts w:asciiTheme="majorHAnsi" w:hAnsiTheme="majorHAnsi" w:cstheme="majorHAnsi"/>
        </w:rPr>
        <w:t xml:space="preserve">.115 In the face of unresolvable </w:t>
      </w:r>
      <w:r w:rsidRPr="00221625">
        <w:rPr>
          <w:rFonts w:asciiTheme="majorHAnsi" w:hAnsiTheme="majorHAnsi" w:cstheme="majorHAnsi"/>
        </w:rPr>
        <w:lastRenderedPageBreak/>
        <w:t xml:space="preserve">disagreements endless debates would seem an idle enterprise. </w:t>
      </w:r>
      <w:r w:rsidRPr="001F3E76">
        <w:rPr>
          <w:rStyle w:val="StyleUnderline"/>
          <w:rFonts w:asciiTheme="majorHAnsi" w:hAnsiTheme="majorHAnsi" w:cstheme="majorHAnsi"/>
          <w:highlight w:val="green"/>
        </w:rPr>
        <w:t>That the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debates are about </w:t>
      </w:r>
      <w:r w:rsidRPr="001F3E76">
        <w:rPr>
          <w:rStyle w:val="Emphasis"/>
          <w:rFonts w:asciiTheme="majorHAnsi" w:hAnsiTheme="majorHAnsi" w:cstheme="majorHAnsi"/>
          <w:highlight w:val="green"/>
        </w:rPr>
        <w:t>winning</w:t>
      </w:r>
      <w:r w:rsidRPr="00221625">
        <w:rPr>
          <w:rStyle w:val="Emphasis"/>
          <w:rFonts w:asciiTheme="majorHAnsi" w:hAnsiTheme="majorHAnsi" w:cstheme="majorHAnsi"/>
        </w:rPr>
        <w:t xml:space="preserve"> or losing</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helps</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keep</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participants engaged</w:t>
      </w:r>
      <w:r w:rsidRPr="00221625">
        <w:rPr>
          <w:rFonts w:asciiTheme="majorHAnsi" w:hAnsiTheme="majorHAnsi" w:cstheme="majorHAnsi"/>
        </w:rPr>
        <w:t>. That the decision depends on counting reasoned opinions guarantees that the engagement focuses on rational argumentation. No plain non‐argumentative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14:paraId="285E9681"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2. The Semantics of Agonistic Disagreements</w:t>
      </w:r>
    </w:p>
    <w:p w14:paraId="4FC08A29" w14:textId="77777777" w:rsidR="001E6B91" w:rsidRPr="00221625" w:rsidRDefault="001E6B91" w:rsidP="001E6B91">
      <w:pPr>
        <w:rPr>
          <w:rFonts w:asciiTheme="majorHAnsi" w:hAnsiTheme="majorHAnsi" w:cstheme="majorHAnsi"/>
        </w:rPr>
      </w:pPr>
      <w:r w:rsidRPr="001F3E76">
        <w:rPr>
          <w:rStyle w:val="StyleUnderline"/>
          <w:rFonts w:asciiTheme="majorHAnsi" w:hAnsiTheme="majorHAnsi" w:cstheme="majorHAnsi"/>
          <w:highlight w:val="green"/>
        </w:rPr>
        <w:t>The agonistic account</w:t>
      </w:r>
      <w:r w:rsidRPr="00221625">
        <w:rPr>
          <w:rStyle w:val="StyleUnderline"/>
          <w:rFonts w:asciiTheme="majorHAnsi" w:hAnsiTheme="majorHAnsi" w:cstheme="majorHAnsi"/>
        </w:rPr>
        <w:t xml:space="preserve"> </w:t>
      </w:r>
      <w:r w:rsidRPr="00221625">
        <w:rPr>
          <w:rStyle w:val="Emphasis"/>
          <w:rFonts w:asciiTheme="majorHAnsi" w:hAnsiTheme="majorHAnsi" w:cstheme="majorHAnsi"/>
        </w:rPr>
        <w:t>does not presuppose a fact</w:t>
      </w:r>
      <w:r w:rsidRPr="00221625">
        <w:rPr>
          <w:rStyle w:val="StyleUnderline"/>
          <w:rFonts w:asciiTheme="majorHAnsi" w:hAnsiTheme="majorHAnsi" w:cstheme="majorHAnsi"/>
        </w:rPr>
        <w:t xml:space="preserve"> of the matter, it </w:t>
      </w:r>
      <w:r w:rsidRPr="001F3E76">
        <w:rPr>
          <w:rStyle w:val="StyleUnderline"/>
          <w:rFonts w:asciiTheme="majorHAnsi" w:hAnsiTheme="majorHAnsi" w:cstheme="majorHAnsi"/>
          <w:highlight w:val="green"/>
        </w:rPr>
        <w:t xml:space="preserve">is </w:t>
      </w:r>
      <w:r w:rsidRPr="001F3E76">
        <w:rPr>
          <w:rStyle w:val="Emphasis"/>
          <w:rFonts w:asciiTheme="majorHAnsi" w:hAnsiTheme="majorHAnsi" w:cstheme="majorHAnsi"/>
          <w:highlight w:val="green"/>
        </w:rPr>
        <w:t>not accompanied by</w:t>
      </w:r>
      <w:r w:rsidRPr="00221625">
        <w:rPr>
          <w:rStyle w:val="Emphasis"/>
          <w:rFonts w:asciiTheme="majorHAnsi" w:hAnsiTheme="majorHAnsi" w:cstheme="majorHAnsi"/>
        </w:rPr>
        <w:t xml:space="preserve"> an </w:t>
      </w:r>
      <w:r w:rsidRPr="001F3E76">
        <w:rPr>
          <w:rStyle w:val="Emphasis"/>
          <w:rFonts w:asciiTheme="majorHAnsi" w:hAnsiTheme="majorHAnsi" w:cstheme="majorHAnsi"/>
          <w:highlight w:val="green"/>
        </w:rPr>
        <w:t>ontological commitment</w:t>
      </w:r>
      <w:r w:rsidRPr="00221625">
        <w:rPr>
          <w:rStyle w:val="StyleUnderline"/>
          <w:rFonts w:asciiTheme="majorHAnsi" w:hAnsiTheme="majorHAnsi" w:cstheme="majorHAnsi"/>
        </w:rPr>
        <w:t xml:space="preserve">, and the question of how the fact of the matter could be known to us is </w:t>
      </w:r>
      <w:r w:rsidRPr="00221625">
        <w:rPr>
          <w:rStyle w:val="Emphasis"/>
          <w:rFonts w:asciiTheme="majorHAnsi" w:hAnsiTheme="majorHAnsi" w:cstheme="majorHAnsi"/>
        </w:rPr>
        <w:t>not even raised</w:t>
      </w:r>
      <w:r w:rsidRPr="00221625">
        <w:rPr>
          <w:rFonts w:asciiTheme="majorHAnsi" w:hAnsiTheme="majorHAnsi" w:cstheme="majorHAnsi"/>
        </w:rPr>
        <w:t xml:space="preserve">. </w:t>
      </w:r>
      <w:proofErr w:type="gramStart"/>
      <w:r w:rsidRPr="00221625">
        <w:rPr>
          <w:rFonts w:asciiTheme="majorHAnsi" w:hAnsiTheme="majorHAnsi" w:cstheme="majorHAnsi"/>
        </w:rPr>
        <w:t>Thus</w:t>
      </w:r>
      <w:proofErr w:type="gramEnd"/>
      <w:r w:rsidRPr="00221625">
        <w:rPr>
          <w:rFonts w:asciiTheme="majorHAnsi" w:hAnsiTheme="majorHAnsi" w:cstheme="majorHAnsi"/>
        </w:rPr>
        <w:t xml:space="preserve"> </w:t>
      </w:r>
      <w:r w:rsidRPr="00221625">
        <w:rPr>
          <w:rStyle w:val="StyleUnderline"/>
          <w:rFonts w:asciiTheme="majorHAnsi" w:hAnsiTheme="majorHAnsi" w:cstheme="majorHAnsi"/>
        </w:rPr>
        <w:t>the agonistic account of</w:t>
      </w:r>
      <w:r w:rsidRPr="00221625">
        <w:rPr>
          <w:rFonts w:asciiTheme="majorHAnsi" w:hAnsiTheme="majorHAnsi" w:cstheme="majorHAnsi"/>
        </w:rPr>
        <w:t xml:space="preserve"> legal </w:t>
      </w:r>
      <w:r w:rsidRPr="00221625">
        <w:rPr>
          <w:rStyle w:val="StyleUnderline"/>
          <w:rFonts w:asciiTheme="majorHAnsi" w:hAnsiTheme="majorHAnsi" w:cstheme="majorHAnsi"/>
        </w:rPr>
        <w:t>disagreement is not confronted with the metaphysical or epistemological questions</w:t>
      </w:r>
      <w:r w:rsidRPr="00221625">
        <w:rPr>
          <w:rFonts w:asciiTheme="majorHAnsi" w:hAnsiTheme="majorHAnsi" w:cstheme="majorHAnsi"/>
        </w:rPr>
        <w:t xml:space="preserve"> that plague one‐right‐answer theories in particular. However, it must still come up with a semantics that explains in what sense we disagree about the same issue and are not just talking at cross purposes.</w:t>
      </w:r>
    </w:p>
    <w:p w14:paraId="288122AF"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In a series of articles David Plunkett and Tim </w:t>
      </w:r>
      <w:proofErr w:type="spellStart"/>
      <w:r w:rsidRPr="00221625">
        <w:rPr>
          <w:rFonts w:asciiTheme="majorHAnsi" w:hAnsiTheme="majorHAnsi" w:cstheme="majorHAnsi"/>
        </w:rPr>
        <w:t>Sundell</w:t>
      </w:r>
      <w:proofErr w:type="spellEnd"/>
      <w:r w:rsidRPr="00221625">
        <w:rPr>
          <w:rFonts w:asciiTheme="majorHAnsi" w:hAnsiTheme="majorHAnsi" w:cstheme="majorHAnsi"/>
        </w:rPr>
        <w:t xml:space="preserve">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221625">
        <w:rPr>
          <w:rFonts w:asciiTheme="majorHAnsi" w:hAnsiTheme="majorHAnsi" w:cstheme="majorHAnsi"/>
        </w:rPr>
        <w:t>punishment”‐</w:t>
      </w:r>
      <w:proofErr w:type="gramEnd"/>
      <w:r w:rsidRPr="00221625">
        <w:rPr>
          <w:rFonts w:asciiTheme="majorHAnsi" w:hAnsiTheme="majorHAnsi" w:cstheme="majorHAnsi"/>
        </w:rPr>
        <w:t xml:space="preserve">clause thus serves to argue about the permissibility of the death penalty. This account, </w:t>
      </w:r>
      <w:proofErr w:type="gramStart"/>
      <w:r w:rsidRPr="00221625">
        <w:rPr>
          <w:rFonts w:asciiTheme="majorHAnsi" w:hAnsiTheme="majorHAnsi" w:cstheme="majorHAnsi"/>
        </w:rPr>
        <w:t>however</w:t>
      </w:r>
      <w:proofErr w:type="gramEnd"/>
      <w:r w:rsidRPr="00221625">
        <w:rPr>
          <w:rFonts w:asciiTheme="majorHAnsi" w:hAnsiTheme="majorHAnsi" w:cstheme="majorHAnsi"/>
        </w:rPr>
        <w:t xml:space="preserve"> only provides a very superficial semantic </w:t>
      </w:r>
      <w:r w:rsidRPr="00221625">
        <w:rPr>
          <w:rFonts w:asciiTheme="majorHAnsi" w:hAnsiTheme="majorHAnsi" w:cstheme="majorHAnsi"/>
          <w:szCs w:val="16"/>
        </w:rPr>
        <w:t xml:space="preserve">commonality. But the commonality between the participants of a legal disagreement </w:t>
      </w:r>
      <w:proofErr w:type="gramStart"/>
      <w:r w:rsidRPr="00221625">
        <w:rPr>
          <w:rFonts w:asciiTheme="majorHAnsi" w:hAnsiTheme="majorHAnsi" w:cstheme="majorHAnsi"/>
          <w:szCs w:val="16"/>
        </w:rPr>
        <w:t>go</w:t>
      </w:r>
      <w:proofErr w:type="gramEnd"/>
      <w:r w:rsidRPr="00221625">
        <w:rPr>
          <w:rFonts w:asciiTheme="majorHAnsi" w:hAnsiTheme="majorHAnsi" w:cstheme="majorHAnsi"/>
          <w:szCs w:val="16"/>
        </w:rPr>
        <w:t xml:space="preserve"> deeper than a discussion whether the term “bank” should in future only to be used for financial institutions, which fulfills every criteria for semantic negotiations that Plunkett and </w:t>
      </w:r>
      <w:proofErr w:type="spellStart"/>
      <w:r w:rsidRPr="00221625">
        <w:rPr>
          <w:rFonts w:asciiTheme="majorHAnsi" w:hAnsiTheme="majorHAnsi" w:cstheme="majorHAnsi"/>
          <w:szCs w:val="16"/>
        </w:rPr>
        <w:t>Sundell</w:t>
      </w:r>
      <w:proofErr w:type="spellEnd"/>
      <w:r w:rsidRPr="00221625">
        <w:rPr>
          <w:rFonts w:asciiTheme="majorHAnsi" w:hAnsiTheme="majorHAnsi" w:cstheme="majorHAnsi"/>
          <w:szCs w:val="16"/>
        </w:rPr>
        <w:t xml:space="preserve"> propose. Unlike in mere semantic negotiations, like the on the disambiguation</w:t>
      </w:r>
      <w:r w:rsidRPr="00221625">
        <w:rPr>
          <w:rFonts w:asciiTheme="majorHAnsi" w:hAnsiTheme="majorHAnsi" w:cstheme="majorHAnsi"/>
        </w:rPr>
        <w:t xml:space="preserve"> of the term “bank”, </w:t>
      </w:r>
      <w:r w:rsidRPr="00221625">
        <w:rPr>
          <w:rStyle w:val="StyleUnderline"/>
          <w:rFonts w:asciiTheme="majorHAnsi" w:hAnsiTheme="majorHAnsi" w:cstheme="majorHAnsi"/>
        </w:rPr>
        <w:t xml:space="preserve">there is also some kind of identity of the </w:t>
      </w:r>
      <w:r w:rsidRPr="00221625">
        <w:rPr>
          <w:rStyle w:val="Emphasis"/>
          <w:rFonts w:asciiTheme="majorHAnsi" w:hAnsiTheme="majorHAnsi" w:cstheme="majorHAnsi"/>
        </w:rPr>
        <w:t>substantive issues at stake</w:t>
      </w:r>
      <w:r w:rsidRPr="00221625">
        <w:rPr>
          <w:rStyle w:val="StyleUnderline"/>
          <w:rFonts w:asciiTheme="majorHAnsi" w:hAnsiTheme="majorHAnsi" w:cstheme="majorHAnsi"/>
        </w:rPr>
        <w:t xml:space="preserve"> in legal disagreements</w:t>
      </w:r>
      <w:r w:rsidRPr="00221625">
        <w:rPr>
          <w:rFonts w:asciiTheme="majorHAnsi" w:hAnsiTheme="majorHAnsi" w:cstheme="majorHAnsi"/>
        </w:rPr>
        <w:t xml:space="preserve">. </w:t>
      </w:r>
    </w:p>
    <w:p w14:paraId="7D1C5A9A"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w:t>
      </w:r>
    </w:p>
    <w:p w14:paraId="43CCCDA4"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w:t>
      </w:r>
      <w:r w:rsidRPr="00221625">
        <w:rPr>
          <w:rFonts w:asciiTheme="majorHAnsi" w:hAnsiTheme="majorHAnsi" w:cstheme="majorHAnsi"/>
        </w:rPr>
        <w:lastRenderedPageBreak/>
        <w:t>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14:paraId="22F9E49F"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w:t>
      </w:r>
      <w:r w:rsidRPr="00221625">
        <w:rPr>
          <w:rStyle w:val="StyleUnderline"/>
          <w:rFonts w:asciiTheme="majorHAnsi" w:hAnsiTheme="majorHAnsi" w:cstheme="majorHAnsi"/>
        </w:rPr>
        <w:t>the conceptual unity of a linguistic practice is not ratified by the existence of a single best answer, but by the unity of the interpretive effort that extends to</w:t>
      </w:r>
      <w:r w:rsidRPr="00221625">
        <w:rPr>
          <w:rFonts w:asciiTheme="majorHAnsi" w:hAnsiTheme="majorHAnsi" w:cstheme="majorHAnsi"/>
        </w:rPr>
        <w:t xml:space="preserve"> legal </w:t>
      </w:r>
      <w:r w:rsidRPr="00221625">
        <w:rPr>
          <w:rStyle w:val="StyleUnderline"/>
          <w:rFonts w:asciiTheme="majorHAnsi" w:hAnsiTheme="majorHAnsi" w:cstheme="majorHAnsi"/>
        </w:rPr>
        <w:t>materials and</w:t>
      </w:r>
      <w:r w:rsidRPr="00221625">
        <w:rPr>
          <w:rFonts w:asciiTheme="majorHAnsi" w:hAnsiTheme="majorHAnsi" w:cstheme="majorHAnsi"/>
        </w:rPr>
        <w:t xml:space="preserve"> legal </w:t>
      </w:r>
      <w:r w:rsidRPr="00221625">
        <w:rPr>
          <w:rStyle w:val="StyleUnderline"/>
          <w:rFonts w:asciiTheme="majorHAnsi" w:hAnsiTheme="majorHAnsi" w:cstheme="majorHAnsi"/>
        </w:rPr>
        <w:t>practices that have sufficient overlap</w:t>
      </w:r>
      <w:r w:rsidRPr="00221625">
        <w:rPr>
          <w:rFonts w:asciiTheme="majorHAnsi" w:hAnsiTheme="majorHAnsi" w:cstheme="majorHAnsi"/>
        </w:rPr>
        <w:t xml:space="preserve">119 – be it only in a historical perspective120. </w:t>
      </w:r>
      <w:r w:rsidRPr="001F3E76">
        <w:rPr>
          <w:rStyle w:val="StyleUnderline"/>
          <w:rFonts w:asciiTheme="majorHAnsi" w:hAnsiTheme="majorHAnsi" w:cstheme="majorHAnsi"/>
          <w:highlight w:val="green"/>
        </w:rPr>
        <w:t>The fulcrum of disagreement</w:t>
      </w:r>
      <w:r w:rsidRPr="00221625">
        <w:rPr>
          <w:rFonts w:asciiTheme="majorHAnsi" w:hAnsiTheme="majorHAnsi" w:cstheme="majorHAnsi"/>
        </w:rPr>
        <w:t xml:space="preserve"> that Dworkin sees </w:t>
      </w:r>
      <w:r w:rsidRPr="001F3E76">
        <w:rPr>
          <w:rStyle w:val="StyleUnderline"/>
          <w:rFonts w:asciiTheme="majorHAnsi" w:hAnsiTheme="majorHAnsi" w:cstheme="majorHAnsi"/>
          <w:highlight w:val="green"/>
        </w:rPr>
        <w:t>in</w:t>
      </w:r>
      <w:r w:rsidRPr="00221625">
        <w:rPr>
          <w:rStyle w:val="StyleUnderline"/>
          <w:rFonts w:asciiTheme="majorHAnsi" w:hAnsiTheme="majorHAnsi" w:cstheme="majorHAnsi"/>
        </w:rPr>
        <w:t xml:space="preserve"> the existence of </w:t>
      </w:r>
      <w:r w:rsidRPr="001F3E76">
        <w:rPr>
          <w:rStyle w:val="StyleUnderline"/>
          <w:rFonts w:asciiTheme="majorHAnsi" w:hAnsiTheme="majorHAnsi" w:cstheme="majorHAnsi"/>
          <w:highlight w:val="green"/>
        </w:rPr>
        <w:t>a single right answer</w:t>
      </w:r>
      <w:r w:rsidRPr="00221625">
        <w:rPr>
          <w:rFonts w:asciiTheme="majorHAnsi" w:hAnsiTheme="majorHAnsi" w:cstheme="majorHAnsi"/>
        </w:rPr>
        <w:t xml:space="preserve">121 </w:t>
      </w:r>
      <w:r w:rsidRPr="001F3E76">
        <w:rPr>
          <w:rStyle w:val="StyleUnderline"/>
          <w:rFonts w:asciiTheme="majorHAnsi" w:hAnsiTheme="majorHAnsi" w:cstheme="majorHAnsi"/>
          <w:highlight w:val="green"/>
        </w:rPr>
        <w:t>does not lie in its existence, but in</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the </w:t>
      </w:r>
      <w:r w:rsidRPr="001F3E76">
        <w:rPr>
          <w:rStyle w:val="Emphasis"/>
          <w:rFonts w:asciiTheme="majorHAnsi" w:hAnsiTheme="majorHAnsi" w:cstheme="majorHAnsi"/>
          <w:highlight w:val="green"/>
        </w:rPr>
        <w:t>communality of the effort</w:t>
      </w:r>
      <w:r w:rsidRPr="00221625">
        <w:rPr>
          <w:rFonts w:asciiTheme="majorHAnsi" w:hAnsiTheme="majorHAnsi" w:cstheme="majorHAnsi"/>
        </w:rPr>
        <w:t xml:space="preserve"> – </w:t>
      </w:r>
      <w:r w:rsidRPr="001F3E76">
        <w:rPr>
          <w:rStyle w:val="StyleUnderline"/>
          <w:rFonts w:asciiTheme="majorHAnsi" w:hAnsiTheme="majorHAnsi" w:cstheme="majorHAnsi"/>
          <w:highlight w:val="green"/>
        </w:rPr>
        <w:t xml:space="preserve">if only </w:t>
      </w:r>
      <w:proofErr w:type="gramStart"/>
      <w:r w:rsidRPr="001F3E76">
        <w:rPr>
          <w:rStyle w:val="StyleUnderline"/>
          <w:rFonts w:asciiTheme="majorHAnsi" w:hAnsiTheme="majorHAnsi" w:cstheme="majorHAnsi"/>
          <w:highlight w:val="green"/>
        </w:rPr>
        <w:t>on</w:t>
      </w:r>
      <w:r w:rsidRPr="00221625">
        <w:rPr>
          <w:rStyle w:val="StyleUnderline"/>
          <w:rFonts w:asciiTheme="majorHAnsi" w:hAnsiTheme="majorHAnsi" w:cstheme="majorHAnsi"/>
        </w:rPr>
        <w:t xml:space="preserve"> the basis of</w:t>
      </w:r>
      <w:proofErr w:type="gramEnd"/>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an </w:t>
      </w:r>
      <w:r w:rsidRPr="001F3E76">
        <w:rPr>
          <w:rStyle w:val="Emphasis"/>
          <w:rFonts w:asciiTheme="majorHAnsi" w:hAnsiTheme="majorHAnsi" w:cstheme="majorHAnsi"/>
          <w:highlight w:val="green"/>
        </w:rPr>
        <w:t>overlapping common ground</w:t>
      </w:r>
      <w:r w:rsidRPr="00221625">
        <w:rPr>
          <w:rFonts w:asciiTheme="majorHAnsi" w:hAnsiTheme="majorHAnsi" w:cstheme="majorHAnsi"/>
        </w:rPr>
        <w:t xml:space="preserve"> </w:t>
      </w:r>
      <w:r w:rsidRPr="00221625">
        <w:rPr>
          <w:rStyle w:val="StyleUnderline"/>
          <w:rFonts w:asciiTheme="majorHAnsi" w:hAnsiTheme="majorHAnsi" w:cstheme="majorHAnsi"/>
        </w:rPr>
        <w:t>of</w:t>
      </w:r>
      <w:r w:rsidRPr="00221625">
        <w:rPr>
          <w:rFonts w:asciiTheme="majorHAnsi" w:hAnsiTheme="majorHAnsi" w:cstheme="majorHAnsi"/>
        </w:rPr>
        <w:t xml:space="preserve"> legal </w:t>
      </w:r>
      <w:r w:rsidRPr="00221625">
        <w:rPr>
          <w:rStyle w:val="StyleUnderline"/>
          <w:rFonts w:asciiTheme="majorHAnsi" w:hAnsiTheme="majorHAnsi" w:cstheme="majorHAnsi"/>
        </w:rPr>
        <w:t>materials, accepted practices, experiences and dispositions</w:t>
      </w:r>
      <w:r w:rsidRPr="00221625">
        <w:rPr>
          <w:rFonts w:asciiTheme="majorHAnsi" w:hAnsiTheme="majorHAnsi" w:cstheme="majorHAnsi"/>
        </w:rPr>
        <w:t xml:space="preserve">. As </w:t>
      </w:r>
      <w:r w:rsidRPr="00221625">
        <w:rPr>
          <w:rStyle w:val="StyleUnderline"/>
          <w:rFonts w:asciiTheme="majorHAnsi" w:hAnsiTheme="majorHAnsi" w:cstheme="majorHAnsi"/>
        </w:rPr>
        <w:t>two athletes are engaged in the same contest when they follow the same rules</w:t>
      </w:r>
      <w:r w:rsidRPr="00221625">
        <w:rPr>
          <w:rFonts w:asciiTheme="majorHAnsi" w:hAnsiTheme="majorHAnsi" w:cstheme="majorHAnsi"/>
        </w:rPr>
        <w:t xml:space="preserve">, share the same concept of winning and losing and act in the same context, but follow very different styles of </w:t>
      </w:r>
      <w:proofErr w:type="gramStart"/>
      <w:r w:rsidRPr="00221625">
        <w:rPr>
          <w:rFonts w:asciiTheme="majorHAnsi" w:hAnsiTheme="majorHAnsi" w:cstheme="majorHAnsi"/>
        </w:rPr>
        <w:t>e.g.</w:t>
      </w:r>
      <w:proofErr w:type="gramEnd"/>
      <w:r w:rsidRPr="00221625">
        <w:rPr>
          <w:rFonts w:asciiTheme="majorHAnsi" w:hAnsiTheme="majorHAnsi" w:cstheme="majorHAnsi"/>
        </w:rPr>
        <w:t xml:space="preserve"> wrestling, boxing, swimming etc. They are in the same contest, </w:t>
      </w:r>
      <w:r w:rsidRPr="001F3E76">
        <w:rPr>
          <w:rStyle w:val="Emphasis"/>
          <w:rFonts w:asciiTheme="majorHAnsi" w:hAnsiTheme="majorHAnsi" w:cstheme="majorHAnsi"/>
          <w:highlight w:val="green"/>
        </w:rPr>
        <w:t>even if</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there is no single best style</w:t>
      </w:r>
      <w:r w:rsidRPr="00221625">
        <w:rPr>
          <w:rFonts w:asciiTheme="majorHAnsi" w:hAnsiTheme="majorHAnsi" w:cstheme="majorHAnsi"/>
        </w:rPr>
        <w:t xml:space="preserve"> in which to wrestle, </w:t>
      </w:r>
      <w:proofErr w:type="gramStart"/>
      <w:r w:rsidRPr="00221625">
        <w:rPr>
          <w:rFonts w:asciiTheme="majorHAnsi" w:hAnsiTheme="majorHAnsi" w:cstheme="majorHAnsi"/>
        </w:rPr>
        <w:t>box</w:t>
      </w:r>
      <w:proofErr w:type="gramEnd"/>
      <w:r w:rsidRPr="00221625">
        <w:rPr>
          <w:rFonts w:asciiTheme="majorHAnsi" w:hAnsiTheme="majorHAnsi" w:cstheme="majorHAnsi"/>
        </w:rPr>
        <w:t xml:space="preserve"> or swim. </w:t>
      </w:r>
      <w:r w:rsidRPr="001F3E76">
        <w:rPr>
          <w:rStyle w:val="StyleUnderline"/>
          <w:rFonts w:asciiTheme="majorHAnsi" w:hAnsiTheme="majorHAnsi" w:cstheme="majorHAnsi"/>
          <w:highlight w:val="green"/>
        </w:rPr>
        <w:t>Each</w:t>
      </w:r>
      <w:r w:rsidRPr="00221625">
        <w:rPr>
          <w:rFonts w:asciiTheme="majorHAnsi" w:hAnsiTheme="majorHAnsi" w:cstheme="majorHAnsi"/>
        </w:rPr>
        <w:t xml:space="preserve">, however,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engaged in </w:t>
      </w:r>
      <w:r w:rsidRPr="001F3E76">
        <w:rPr>
          <w:rStyle w:val="StyleUnderline"/>
          <w:rFonts w:asciiTheme="majorHAnsi" w:hAnsiTheme="majorHAnsi" w:cstheme="majorHAnsi"/>
          <w:highlight w:val="green"/>
        </w:rPr>
        <w:t>developing the best style to win</w:t>
      </w:r>
      <w:r w:rsidRPr="00221625">
        <w:rPr>
          <w:rStyle w:val="StyleUnderline"/>
          <w:rFonts w:asciiTheme="majorHAnsi" w:hAnsiTheme="majorHAnsi" w:cstheme="majorHAnsi"/>
        </w:rPr>
        <w:t xml:space="preserve"> against their opponent</w:t>
      </w:r>
      <w:r w:rsidRPr="00221625">
        <w:rPr>
          <w:rFonts w:asciiTheme="majorHAnsi" w:hAnsiTheme="majorHAnsi" w:cstheme="majorHAnsi"/>
        </w:rPr>
        <w:t xml:space="preserve">, just as two lawyers try to develop the best argument to convince a bench of judges.122 Within such a semantic framework </w:t>
      </w:r>
      <w:r w:rsidRPr="001F3E76">
        <w:rPr>
          <w:rStyle w:val="StyleUnderline"/>
          <w:rFonts w:asciiTheme="majorHAnsi" w:hAnsiTheme="majorHAnsi" w:cstheme="majorHAnsi"/>
          <w:highlight w:val="green"/>
        </w:rPr>
        <w:t>even people with radically opposing views about</w:t>
      </w:r>
      <w:r w:rsidRPr="00221625">
        <w:rPr>
          <w:rStyle w:val="StyleUnderline"/>
          <w:rFonts w:asciiTheme="majorHAnsi" w:hAnsiTheme="majorHAnsi" w:cstheme="majorHAnsi"/>
        </w:rPr>
        <w:t xml:space="preserve"> the application of </w:t>
      </w:r>
      <w:r w:rsidRPr="001F3E76">
        <w:rPr>
          <w:rStyle w:val="StyleUnderline"/>
          <w:rFonts w:asciiTheme="majorHAnsi" w:hAnsiTheme="majorHAnsi" w:cstheme="majorHAnsi"/>
          <w:highlight w:val="green"/>
        </w:rPr>
        <w:t xml:space="preserve">an expression can still </w:t>
      </w:r>
      <w:r w:rsidRPr="001F3E76">
        <w:rPr>
          <w:rStyle w:val="Emphasis"/>
          <w:rFonts w:asciiTheme="majorHAnsi" w:hAnsiTheme="majorHAnsi" w:cstheme="majorHAnsi"/>
          <w:highlight w:val="green"/>
        </w:rPr>
        <w:t>share a concept</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in </w:t>
      </w:r>
      <w:r w:rsidRPr="001F3E76">
        <w:rPr>
          <w:rStyle w:val="StyleUnderline"/>
          <w:rFonts w:asciiTheme="majorHAnsi" w:hAnsiTheme="majorHAnsi" w:cstheme="majorHAnsi"/>
          <w:highlight w:val="green"/>
        </w:rPr>
        <w:t>that they are engaged in the same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process</w:t>
      </w:r>
      <w:r w:rsidRPr="00221625">
        <w:rPr>
          <w:rStyle w:val="StyleUnderline"/>
          <w:rFonts w:asciiTheme="majorHAnsi" w:hAnsiTheme="majorHAnsi" w:cstheme="majorHAnsi"/>
        </w:rPr>
        <w:t xml:space="preserve"> of theorizing </w:t>
      </w:r>
      <w:r w:rsidRPr="001F3E76">
        <w:rPr>
          <w:rStyle w:val="StyleUnderline"/>
          <w:rFonts w:asciiTheme="majorHAnsi" w:hAnsiTheme="majorHAnsi" w:cstheme="majorHAnsi"/>
          <w:highlight w:val="green"/>
        </w:rPr>
        <w:t>over roughly the same</w:t>
      </w:r>
      <w:r w:rsidRPr="00221625">
        <w:rPr>
          <w:rFonts w:asciiTheme="majorHAnsi" w:hAnsiTheme="majorHAnsi" w:cstheme="majorHAnsi"/>
        </w:rPr>
        <w:t xml:space="preserve"> legal </w:t>
      </w:r>
      <w:r w:rsidRPr="001F3E76">
        <w:rPr>
          <w:rStyle w:val="StyleUnderline"/>
          <w:rFonts w:asciiTheme="majorHAnsi" w:hAnsiTheme="majorHAnsi" w:cstheme="majorHAnsi"/>
          <w:highlight w:val="green"/>
        </w:rPr>
        <w:t>materials and practices</w:t>
      </w:r>
      <w:r w:rsidRPr="00221625">
        <w:rPr>
          <w:rStyle w:val="StyleUnderline"/>
          <w:rFonts w:asciiTheme="majorHAnsi" w:hAnsiTheme="majorHAnsi" w:cstheme="majorHAnsi"/>
        </w:rPr>
        <w:t>.</w:t>
      </w:r>
      <w:r w:rsidRPr="00221625">
        <w:rPr>
          <w:rFonts w:asciiTheme="majorHAnsi" w:hAnsiTheme="majorHAnsi" w:cstheme="majorHAnsi"/>
        </w:rPr>
        <w:t xml:space="preserve"> Semantic frameworks along </w:t>
      </w:r>
      <w:r w:rsidRPr="00221625">
        <w:rPr>
          <w:rStyle w:val="StyleUnderline"/>
          <w:rFonts w:asciiTheme="majorHAnsi" w:hAnsiTheme="majorHAnsi" w:cstheme="majorHAnsi"/>
        </w:rPr>
        <w:t>these lines allow for adamant disagreements without abandoning the idea that people are talking about the same concept</w:t>
      </w:r>
      <w:r w:rsidRPr="00221625">
        <w:rPr>
          <w:rFonts w:asciiTheme="majorHAnsi" w:hAnsiTheme="majorHAnsi" w:cstheme="majorHAnsi"/>
        </w:rPr>
        <w:t xml:space="preserve">.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1F3E76">
        <w:rPr>
          <w:rStyle w:val="StyleUnderline"/>
          <w:rFonts w:asciiTheme="majorHAnsi" w:hAnsiTheme="majorHAnsi" w:cstheme="majorHAnsi"/>
          <w:highlight w:val="green"/>
        </w:rPr>
        <w:t>semantic</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unity is provided by</w:t>
      </w:r>
      <w:r w:rsidRPr="00221625">
        <w:rPr>
          <w:rStyle w:val="StyleUnderline"/>
          <w:rFonts w:asciiTheme="majorHAnsi" w:hAnsiTheme="majorHAnsi" w:cstheme="majorHAnsi"/>
        </w:rPr>
        <w:t xml:space="preserve"> the </w:t>
      </w:r>
      <w:r w:rsidRPr="001F3E76">
        <w:rPr>
          <w:rStyle w:val="Emphasis"/>
          <w:rFonts w:asciiTheme="majorHAnsi" w:hAnsiTheme="majorHAnsi" w:cstheme="majorHAnsi"/>
          <w:highlight w:val="green"/>
        </w:rPr>
        <w:t>largely overlapping</w:t>
      </w:r>
      <w:r w:rsidRPr="00221625">
        <w:rPr>
          <w:rFonts w:asciiTheme="majorHAnsi" w:hAnsiTheme="majorHAnsi" w:cstheme="majorHAnsi"/>
        </w:rPr>
        <w:t xml:space="preserve"> legal </w:t>
      </w:r>
      <w:r w:rsidRPr="001F3E76">
        <w:rPr>
          <w:rStyle w:val="StyleUnderline"/>
          <w:rFonts w:asciiTheme="majorHAnsi" w:hAnsiTheme="majorHAnsi" w:cstheme="majorHAnsi"/>
          <w:highlight w:val="green"/>
        </w:rPr>
        <w:t>materials that form the basis for</w:t>
      </w:r>
      <w:r w:rsidRPr="00221625">
        <w:rPr>
          <w:rStyle w:val="StyleUnderline"/>
          <w:rFonts w:asciiTheme="majorHAnsi" w:hAnsiTheme="majorHAnsi" w:cstheme="majorHAnsi"/>
        </w:rPr>
        <w:t xml:space="preserve"> their </w:t>
      </w:r>
      <w:r w:rsidRPr="001F3E76">
        <w:rPr>
          <w:rStyle w:val="StyleUnderline"/>
          <w:rFonts w:asciiTheme="majorHAnsi" w:hAnsiTheme="majorHAnsi" w:cstheme="majorHAnsi"/>
          <w:highlight w:val="green"/>
        </w:rPr>
        <w:t>disagreement</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Such</w:t>
      </w:r>
      <w:r w:rsidRPr="00221625">
        <w:rPr>
          <w:rStyle w:val="StyleUnderline"/>
          <w:rFonts w:asciiTheme="majorHAnsi" w:hAnsiTheme="majorHAnsi" w:cstheme="majorHAnsi"/>
        </w:rPr>
        <w:t xml:space="preserve"> a semantic </w:t>
      </w:r>
      <w:r w:rsidRPr="001F3E76">
        <w:rPr>
          <w:rStyle w:val="StyleUnderline"/>
          <w:rFonts w:asciiTheme="majorHAnsi" w:hAnsiTheme="majorHAnsi" w:cstheme="majorHAnsi"/>
          <w:highlight w:val="green"/>
        </w:rPr>
        <w:t xml:space="preserve">collapses only when we </w:t>
      </w:r>
      <w:r w:rsidRPr="001F3E76">
        <w:rPr>
          <w:rStyle w:val="Emphasis"/>
          <w:rFonts w:asciiTheme="majorHAnsi" w:hAnsiTheme="majorHAnsi" w:cstheme="majorHAnsi"/>
          <w:highlight w:val="green"/>
        </w:rPr>
        <w:t>lack a sufficient overlap</w:t>
      </w:r>
      <w:r w:rsidRPr="00221625">
        <w:rPr>
          <w:rStyle w:val="StyleUnderline"/>
          <w:rFonts w:asciiTheme="majorHAnsi" w:hAnsiTheme="majorHAnsi" w:cstheme="majorHAnsi"/>
        </w:rPr>
        <w:t xml:space="preserve"> in the materials</w:t>
      </w:r>
      <w:r w:rsidRPr="00221625">
        <w:rPr>
          <w:rFonts w:asciiTheme="majorHAnsi" w:hAnsiTheme="majorHAnsi" w:cstheme="majorHAnsi"/>
        </w:rPr>
        <w:t xml:space="preserve">. To use an example of Michael Moore’s: If we wanted to debate whether a certain work of art was “just”, we share neither paradigms nor a tradition of applying the concept of justice to art such as to engage in an intelligible controversy. </w:t>
      </w:r>
    </w:p>
    <w:p w14:paraId="67C46BA5" w14:textId="77777777" w:rsidR="001E6B91" w:rsidRPr="00221625" w:rsidRDefault="001E6B91" w:rsidP="001E6B91">
      <w:pPr>
        <w:pStyle w:val="Heading4"/>
        <w:rPr>
          <w:rFonts w:asciiTheme="majorHAnsi" w:hAnsiTheme="majorHAnsi" w:cstheme="majorHAnsi"/>
        </w:rPr>
      </w:pPr>
      <w:r w:rsidRPr="00221625">
        <w:rPr>
          <w:rFonts w:asciiTheme="majorHAnsi" w:hAnsiTheme="majorHAnsi" w:cstheme="majorHAnsi"/>
        </w:rPr>
        <w:t xml:space="preserve">These skills are </w:t>
      </w:r>
      <w:r w:rsidRPr="00221625">
        <w:rPr>
          <w:rFonts w:asciiTheme="majorHAnsi" w:hAnsiTheme="majorHAnsi" w:cstheme="majorHAnsi"/>
          <w:u w:val="single"/>
        </w:rPr>
        <w:t>tremendously valuable</w:t>
      </w:r>
      <w:r w:rsidRPr="00221625">
        <w:rPr>
          <w:rFonts w:asciiTheme="majorHAnsi" w:hAnsiTheme="majorHAnsi" w:cstheme="majorHAnsi"/>
        </w:rPr>
        <w:t xml:space="preserve"> for </w:t>
      </w:r>
      <w:r w:rsidRPr="00221625">
        <w:rPr>
          <w:rFonts w:asciiTheme="majorHAnsi" w:hAnsiTheme="majorHAnsi" w:cstheme="majorHAnsi"/>
          <w:u w:val="single"/>
        </w:rPr>
        <w:t>movement building</w:t>
      </w:r>
      <w:r w:rsidRPr="00221625">
        <w:rPr>
          <w:rFonts w:asciiTheme="majorHAnsi" w:hAnsiTheme="majorHAnsi" w:cstheme="majorHAnsi"/>
        </w:rPr>
        <w:t xml:space="preserve"> and </w:t>
      </w:r>
      <w:r w:rsidRPr="00221625">
        <w:rPr>
          <w:rFonts w:asciiTheme="majorHAnsi" w:hAnsiTheme="majorHAnsi" w:cstheme="majorHAnsi"/>
          <w:u w:val="single"/>
        </w:rPr>
        <w:t>challenging injustice</w:t>
      </w:r>
      <w:r w:rsidRPr="00221625">
        <w:rPr>
          <w:rFonts w:asciiTheme="majorHAnsi" w:hAnsiTheme="majorHAnsi" w:cstheme="majorHAnsi"/>
        </w:rPr>
        <w:t xml:space="preserve"> but </w:t>
      </w:r>
      <w:r w:rsidRPr="00221625">
        <w:rPr>
          <w:rFonts w:asciiTheme="majorHAnsi" w:hAnsiTheme="majorHAnsi" w:cstheme="majorHAnsi"/>
          <w:u w:val="single"/>
        </w:rPr>
        <w:t>require</w:t>
      </w:r>
      <w:r w:rsidRPr="00221625">
        <w:rPr>
          <w:rFonts w:asciiTheme="majorHAnsi" w:hAnsiTheme="majorHAnsi" w:cstheme="majorHAnsi"/>
        </w:rPr>
        <w:t xml:space="preserve"> engagement with a well-prepared opponent</w:t>
      </w:r>
    </w:p>
    <w:p w14:paraId="75628882" w14:textId="77777777" w:rsidR="001E6B91" w:rsidRPr="00221625" w:rsidRDefault="001E6B91" w:rsidP="001E6B91">
      <w:pPr>
        <w:rPr>
          <w:rFonts w:asciiTheme="majorHAnsi" w:hAnsiTheme="majorHAnsi" w:cstheme="majorHAnsi"/>
        </w:rPr>
      </w:pPr>
      <w:proofErr w:type="spellStart"/>
      <w:r w:rsidRPr="00221625">
        <w:rPr>
          <w:rStyle w:val="Style13ptBold"/>
          <w:rFonts w:asciiTheme="majorHAnsi" w:hAnsiTheme="majorHAnsi" w:cstheme="majorHAnsi"/>
        </w:rPr>
        <w:t>Talisse</w:t>
      </w:r>
      <w:proofErr w:type="spellEnd"/>
      <w:r w:rsidRPr="00221625">
        <w:rPr>
          <w:rStyle w:val="Style13ptBold"/>
          <w:rFonts w:asciiTheme="majorHAnsi" w:hAnsiTheme="majorHAnsi" w:cstheme="majorHAnsi"/>
        </w:rPr>
        <w:t xml:space="preserve"> 5</w:t>
      </w:r>
      <w:r w:rsidRPr="00221625">
        <w:rPr>
          <w:rFonts w:asciiTheme="majorHAnsi" w:hAnsiTheme="majorHAnsi" w:cstheme="majorHAnsi"/>
        </w:rPr>
        <w:t xml:space="preserve"> – Professor of Philosophy @ </w:t>
      </w:r>
      <w:proofErr w:type="spellStart"/>
      <w:r w:rsidRPr="00221625">
        <w:rPr>
          <w:rFonts w:asciiTheme="majorHAnsi" w:hAnsiTheme="majorHAnsi" w:cstheme="majorHAnsi"/>
        </w:rPr>
        <w:t>Vandy</w:t>
      </w:r>
      <w:proofErr w:type="spellEnd"/>
      <w:r w:rsidRPr="00221625">
        <w:rPr>
          <w:rFonts w:asciiTheme="majorHAnsi" w:hAnsiTheme="majorHAnsi" w:cstheme="majorHAnsi"/>
        </w:rPr>
        <w:t xml:space="preserve"> (Robert, Philosophy &amp; Social Criticism, “</w:t>
      </w:r>
      <w:proofErr w:type="spellStart"/>
      <w:r w:rsidRPr="00221625">
        <w:rPr>
          <w:rFonts w:asciiTheme="majorHAnsi" w:hAnsiTheme="majorHAnsi" w:cstheme="majorHAnsi"/>
        </w:rPr>
        <w:t>Deliberativist</w:t>
      </w:r>
      <w:proofErr w:type="spellEnd"/>
      <w:r w:rsidRPr="00221625">
        <w:rPr>
          <w:rFonts w:asciiTheme="majorHAnsi" w:hAnsiTheme="majorHAnsi" w:cstheme="majorHAnsi"/>
        </w:rPr>
        <w:t xml:space="preserve"> responses to activist challenges,” 31(4) p. 429-431)</w:t>
      </w:r>
    </w:p>
    <w:p w14:paraId="601BCED2"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The argument thus far might appear to turn exclusively upon different conceptions of what reasonableness entails. The </w:t>
      </w:r>
      <w:proofErr w:type="spellStart"/>
      <w:r w:rsidRPr="00221625">
        <w:rPr>
          <w:rFonts w:asciiTheme="majorHAnsi" w:hAnsiTheme="majorHAnsi" w:cstheme="majorHAnsi"/>
        </w:rPr>
        <w:t>deliberativist</w:t>
      </w:r>
      <w:proofErr w:type="spellEnd"/>
      <w:r w:rsidRPr="00221625">
        <w:rPr>
          <w:rFonts w:asciiTheme="majorHAnsi" w:hAnsiTheme="majorHAnsi" w:cstheme="majorHAnsi"/>
        </w:rPr>
        <w:t xml:space="preserve"> view I have sketched holds that </w:t>
      </w:r>
      <w:r w:rsidRPr="00221625">
        <w:rPr>
          <w:rStyle w:val="StyleUnderline"/>
          <w:rFonts w:asciiTheme="majorHAnsi" w:hAnsiTheme="majorHAnsi" w:cstheme="majorHAnsi"/>
        </w:rPr>
        <w:t>reasonableness involves some degree of</w:t>
      </w:r>
      <w:r w:rsidRPr="00221625">
        <w:rPr>
          <w:rFonts w:asciiTheme="majorHAnsi" w:hAnsiTheme="majorHAnsi" w:cstheme="majorHAnsi"/>
        </w:rPr>
        <w:t xml:space="preserve"> what we may call </w:t>
      </w:r>
      <w:r w:rsidRPr="00221625">
        <w:rPr>
          <w:rStyle w:val="StyleUnderline"/>
          <w:rFonts w:asciiTheme="majorHAnsi" w:hAnsiTheme="majorHAnsi" w:cstheme="majorHAnsi"/>
        </w:rPr>
        <w:t xml:space="preserve">epistemic modesty. On this view,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reasonable </w:t>
      </w:r>
      <w:r w:rsidRPr="001F3E76">
        <w:rPr>
          <w:rStyle w:val="StyleUnderline"/>
          <w:rFonts w:asciiTheme="majorHAnsi" w:hAnsiTheme="majorHAnsi" w:cstheme="majorHAnsi"/>
          <w:highlight w:val="green"/>
        </w:rPr>
        <w:lastRenderedPageBreak/>
        <w:t>citizen seeks to have her beliefs reﬂect the best available reasons, and</w:t>
      </w:r>
      <w:r w:rsidRPr="00221625">
        <w:rPr>
          <w:rStyle w:val="StyleUnderline"/>
          <w:rFonts w:asciiTheme="majorHAnsi" w:hAnsiTheme="majorHAnsi" w:cstheme="majorHAnsi"/>
        </w:rPr>
        <w:t xml:space="preserve"> so she </w:t>
      </w:r>
      <w:r w:rsidRPr="001F3E76">
        <w:rPr>
          <w:rStyle w:val="StyleUnderline"/>
          <w:rFonts w:asciiTheme="majorHAnsi" w:hAnsiTheme="majorHAnsi" w:cstheme="majorHAnsi"/>
          <w:highlight w:val="green"/>
        </w:rPr>
        <w:t>enters</w:t>
      </w:r>
      <w:r w:rsidRPr="00221625">
        <w:rPr>
          <w:rStyle w:val="StyleUnderline"/>
          <w:rFonts w:asciiTheme="majorHAnsi" w:hAnsiTheme="majorHAnsi" w:cstheme="majorHAnsi"/>
        </w:rPr>
        <w:t xml:space="preserve"> into </w:t>
      </w:r>
      <w:r w:rsidRPr="001F3E76">
        <w:rPr>
          <w:rStyle w:val="StyleUnderline"/>
          <w:rFonts w:asciiTheme="majorHAnsi" w:hAnsiTheme="majorHAnsi" w:cstheme="majorHAnsi"/>
          <w:highlight w:val="green"/>
        </w:rPr>
        <w:t>public discourse as a way of testing</w:t>
      </w:r>
      <w:r w:rsidRPr="00221625">
        <w:rPr>
          <w:rStyle w:val="StyleUnderline"/>
          <w:rFonts w:asciiTheme="majorHAnsi" w:hAnsiTheme="majorHAnsi" w:cstheme="majorHAnsi"/>
        </w:rPr>
        <w:t xml:space="preserve"> her </w:t>
      </w:r>
      <w:r w:rsidRPr="001F3E76">
        <w:rPr>
          <w:rStyle w:val="StyleUnderline"/>
          <w:rFonts w:asciiTheme="majorHAnsi" w:hAnsiTheme="majorHAnsi" w:cstheme="majorHAnsi"/>
          <w:highlight w:val="green"/>
        </w:rPr>
        <w:t>views against</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objections</w:t>
      </w:r>
      <w:r w:rsidRPr="00221625">
        <w:rPr>
          <w:rStyle w:val="StyleUnderline"/>
          <w:rFonts w:asciiTheme="majorHAnsi" w:hAnsiTheme="majorHAnsi" w:cstheme="majorHAnsi"/>
        </w:rPr>
        <w:t xml:space="preserve"> and questions </w:t>
      </w:r>
      <w:r w:rsidRPr="001F3E76">
        <w:rPr>
          <w:rStyle w:val="StyleUnderline"/>
          <w:rFonts w:asciiTheme="majorHAnsi" w:hAnsiTheme="majorHAnsi" w:cstheme="majorHAnsi"/>
          <w:highlight w:val="green"/>
        </w:rPr>
        <w:t>of those who disagree</w:t>
      </w:r>
      <w:r w:rsidRPr="00221625">
        <w:rPr>
          <w:rFonts w:asciiTheme="majorHAnsi" w:hAnsiTheme="majorHAnsi" w:cstheme="majorHAnsi"/>
        </w:rPr>
        <w:t xml:space="preserve">; hence </w:t>
      </w:r>
      <w:r w:rsidRPr="001F3E76">
        <w:rPr>
          <w:rStyle w:val="StyleUnderline"/>
          <w:rFonts w:asciiTheme="majorHAnsi" w:hAnsiTheme="majorHAnsi" w:cstheme="majorHAnsi"/>
          <w:highlight w:val="green"/>
        </w:rPr>
        <w:t>she implicitly holds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her</w:t>
      </w:r>
      <w:r w:rsidRPr="00221625">
        <w:rPr>
          <w:rStyle w:val="StyleUnderline"/>
          <w:rFonts w:asciiTheme="majorHAnsi" w:hAnsiTheme="majorHAnsi" w:cstheme="majorHAnsi"/>
        </w:rPr>
        <w:t xml:space="preserve"> present </w:t>
      </w:r>
      <w:r w:rsidRPr="001F3E76">
        <w:rPr>
          <w:rStyle w:val="StyleUnderline"/>
          <w:rFonts w:asciiTheme="majorHAnsi" w:hAnsiTheme="majorHAnsi" w:cstheme="majorHAnsi"/>
          <w:highlight w:val="green"/>
        </w:rPr>
        <w:t xml:space="preserve">view is open to </w:t>
      </w:r>
      <w:r w:rsidRPr="00221625">
        <w:rPr>
          <w:rStyle w:val="StyleUnderline"/>
          <w:rFonts w:asciiTheme="majorHAnsi" w:hAnsiTheme="majorHAnsi" w:cstheme="majorHAnsi"/>
        </w:rPr>
        <w:t xml:space="preserve">reasonable </w:t>
      </w:r>
      <w:r w:rsidRPr="001F3E76">
        <w:rPr>
          <w:rStyle w:val="StyleUnderline"/>
          <w:rFonts w:asciiTheme="majorHAnsi" w:hAnsiTheme="majorHAnsi" w:cstheme="majorHAnsi"/>
          <w:highlight w:val="green"/>
        </w:rPr>
        <w:t>critique</w:t>
      </w:r>
      <w:r w:rsidRPr="00221625">
        <w:rPr>
          <w:rFonts w:asciiTheme="majorHAnsi" w:hAnsiTheme="majorHAnsi" w:cstheme="majorHAnsi"/>
        </w:rPr>
        <w:t xml:space="preserve"> and that others who hold opposing views may be able to offer justiﬁcations for their views that are at least as strong as her reasons for her own. </w:t>
      </w:r>
      <w:proofErr w:type="gramStart"/>
      <w:r w:rsidRPr="00221625">
        <w:rPr>
          <w:rFonts w:asciiTheme="majorHAnsi" w:hAnsiTheme="majorHAnsi" w:cstheme="majorHAnsi"/>
        </w:rPr>
        <w:t>Thus</w:t>
      </w:r>
      <w:proofErr w:type="gramEnd"/>
      <w:r w:rsidRPr="00221625">
        <w:rPr>
          <w:rFonts w:asciiTheme="majorHAnsi" w:hAnsiTheme="majorHAnsi" w:cstheme="majorHAnsi"/>
        </w:rPr>
        <w:t xml:space="preserve"> </w:t>
      </w:r>
      <w:r w:rsidRPr="001F3E76">
        <w:rPr>
          <w:rStyle w:val="StyleUnderline"/>
          <w:rFonts w:asciiTheme="majorHAnsi" w:hAnsiTheme="majorHAnsi" w:cstheme="majorHAnsi"/>
          <w:highlight w:val="green"/>
        </w:rPr>
        <w:t>any</w:t>
      </w:r>
      <w:r w:rsidRPr="00221625">
        <w:rPr>
          <w:rStyle w:val="StyleUnderline"/>
          <w:rFonts w:asciiTheme="majorHAnsi" w:hAnsiTheme="majorHAnsi" w:cstheme="majorHAnsi"/>
        </w:rPr>
        <w:t xml:space="preserve"> mode of </w:t>
      </w:r>
      <w:r w:rsidRPr="001F3E76">
        <w:rPr>
          <w:rStyle w:val="StyleUnderline"/>
          <w:rFonts w:asciiTheme="majorHAnsi" w:hAnsiTheme="majorHAnsi" w:cstheme="majorHAnsi"/>
          <w:highlight w:val="green"/>
        </w:rPr>
        <w:t>politics</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that presumes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discourse is extraneous to</w:t>
      </w:r>
      <w:r w:rsidRPr="00221625">
        <w:rPr>
          <w:rStyle w:val="StyleUnderline"/>
          <w:rFonts w:asciiTheme="majorHAnsi" w:hAnsiTheme="majorHAnsi" w:cstheme="majorHAnsi"/>
        </w:rPr>
        <w:t xml:space="preserve"> questions of </w:t>
      </w:r>
      <w:r w:rsidRPr="001F3E76">
        <w:rPr>
          <w:rStyle w:val="StyleUnderline"/>
          <w:rFonts w:asciiTheme="majorHAnsi" w:hAnsiTheme="majorHAnsi" w:cstheme="majorHAnsi"/>
          <w:highlight w:val="green"/>
        </w:rPr>
        <w:t>justice</w:t>
      </w:r>
      <w:r w:rsidRPr="00221625">
        <w:rPr>
          <w:rStyle w:val="StyleUnderline"/>
          <w:rFonts w:asciiTheme="majorHAnsi" w:hAnsiTheme="majorHAnsi" w:cstheme="majorHAnsi"/>
        </w:rPr>
        <w:t xml:space="preserve"> and justiﬁcation </w:t>
      </w:r>
      <w:r w:rsidRPr="001F3E76">
        <w:rPr>
          <w:rStyle w:val="StyleUnderline"/>
          <w:rFonts w:asciiTheme="majorHAnsi" w:hAnsiTheme="majorHAnsi" w:cstheme="majorHAnsi"/>
          <w:highlight w:val="green"/>
        </w:rPr>
        <w:t>is unreasonable</w:t>
      </w:r>
      <w:r w:rsidRPr="00221625">
        <w:rPr>
          <w:rFonts w:asciiTheme="majorHAnsi" w:hAnsiTheme="majorHAnsi" w:cstheme="majorHAnsi"/>
        </w:rPr>
        <w:t xml:space="preserve">. The activist sees no reason to accept this. Reasonableness for the activist consists in the ability to act on reasons that upon due reﬂection seem adequate to underwrite action; discussion with those who disagree need not be involved. According to the activist, there are certain cases in which he does in fact know the truth about what justice requires and in which there is no room for reasoned objection. Under such conditions, the </w:t>
      </w:r>
      <w:proofErr w:type="spellStart"/>
      <w:r w:rsidRPr="00221625">
        <w:rPr>
          <w:rFonts w:asciiTheme="majorHAnsi" w:hAnsiTheme="majorHAnsi" w:cstheme="majorHAnsi"/>
        </w:rPr>
        <w:t>deliberativist’s</w:t>
      </w:r>
      <w:proofErr w:type="spellEnd"/>
      <w:r w:rsidRPr="00221625">
        <w:rPr>
          <w:rFonts w:asciiTheme="majorHAnsi" w:hAnsiTheme="majorHAnsi" w:cstheme="majorHAnsi"/>
        </w:rPr>
        <w:t xml:space="preserve"> demand for discussion can only obstruct justice; it is therefore irrational. It may seem that we have reached an impasse. However, there is a further line of criticism that the activist must face. To the activist’s view that at least in certain situations he may reasonably decline to engage with persons he disagrees with (107), the deliberative democrat can raise the phenomenon that Cass Sunstein has called ‘group polarization’ (Sunstein, 2003; 2001a: </w:t>
      </w:r>
      <w:proofErr w:type="spellStart"/>
      <w:r w:rsidRPr="00221625">
        <w:rPr>
          <w:rFonts w:asciiTheme="majorHAnsi" w:hAnsiTheme="majorHAnsi" w:cstheme="majorHAnsi"/>
        </w:rPr>
        <w:t>ch.</w:t>
      </w:r>
      <w:proofErr w:type="spellEnd"/>
      <w:r w:rsidRPr="00221625">
        <w:rPr>
          <w:rFonts w:asciiTheme="majorHAnsi" w:hAnsiTheme="majorHAnsi" w:cstheme="majorHAnsi"/>
        </w:rPr>
        <w:t xml:space="preserve"> 3; 2001b: </w:t>
      </w:r>
      <w:proofErr w:type="spellStart"/>
      <w:r w:rsidRPr="00221625">
        <w:rPr>
          <w:rFonts w:asciiTheme="majorHAnsi" w:hAnsiTheme="majorHAnsi" w:cstheme="majorHAnsi"/>
        </w:rPr>
        <w:t>ch.</w:t>
      </w:r>
      <w:proofErr w:type="spellEnd"/>
      <w:r w:rsidRPr="00221625">
        <w:rPr>
          <w:rFonts w:asciiTheme="majorHAnsi" w:hAnsiTheme="majorHAnsi" w:cstheme="majorHAnsi"/>
        </w:rPr>
        <w:t xml:space="preserve"> 1). To explain: consider that political </w:t>
      </w:r>
      <w:r w:rsidRPr="001F3E76">
        <w:rPr>
          <w:rStyle w:val="StyleUnderline"/>
          <w:rFonts w:asciiTheme="majorHAnsi" w:hAnsiTheme="majorHAnsi" w:cstheme="majorHAnsi"/>
          <w:highlight w:val="green"/>
        </w:rPr>
        <w:t xml:space="preserve">activists </w:t>
      </w:r>
      <w:r w:rsidRPr="001F3E76">
        <w:rPr>
          <w:rStyle w:val="Emphasis"/>
          <w:rFonts w:asciiTheme="majorHAnsi" w:hAnsiTheme="majorHAnsi" w:cstheme="majorHAnsi"/>
          <w:highlight w:val="green"/>
        </w:rPr>
        <w:t>cannot eschew deliberation</w:t>
      </w:r>
      <w:r w:rsidRPr="00221625">
        <w:rPr>
          <w:rFonts w:asciiTheme="majorHAnsi" w:hAnsiTheme="majorHAnsi" w:cstheme="majorHAnsi"/>
          <w:u w:val="single"/>
        </w:rPr>
        <w:t xml:space="preserve"> </w:t>
      </w:r>
      <w:r w:rsidRPr="00221625">
        <w:rPr>
          <w:rFonts w:asciiTheme="majorHAnsi" w:hAnsiTheme="majorHAnsi" w:cstheme="majorHAnsi"/>
        </w:rPr>
        <w:t xml:space="preserve">altogether; </w:t>
      </w:r>
      <w:r w:rsidRPr="001F3E76">
        <w:rPr>
          <w:rStyle w:val="StyleUnderline"/>
          <w:rFonts w:asciiTheme="majorHAnsi" w:hAnsiTheme="majorHAnsi" w:cstheme="majorHAnsi"/>
          <w:highlight w:val="green"/>
        </w:rPr>
        <w:t>they</w:t>
      </w:r>
      <w:r w:rsidRPr="00221625">
        <w:rPr>
          <w:rFonts w:asciiTheme="majorHAnsi" w:hAnsiTheme="majorHAnsi" w:cstheme="majorHAnsi"/>
        </w:rPr>
        <w:t xml:space="preserve"> often </w:t>
      </w:r>
      <w:r w:rsidRPr="001F3E76">
        <w:rPr>
          <w:rStyle w:val="StyleUnderline"/>
          <w:rFonts w:asciiTheme="majorHAnsi" w:hAnsiTheme="majorHAnsi" w:cstheme="majorHAnsi"/>
          <w:highlight w:val="green"/>
        </w:rPr>
        <w:t>engage in rallies, demonstrations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teach-ins</w:t>
      </w:r>
      <w:r w:rsidRPr="001F3E76">
        <w:rPr>
          <w:rFonts w:asciiTheme="majorHAnsi" w:hAnsiTheme="majorHAnsi" w:cstheme="majorHAnsi"/>
          <w:highlight w:val="green"/>
        </w:rPr>
        <w:t>,</w:t>
      </w:r>
      <w:r w:rsidRPr="00221625">
        <w:rPr>
          <w:rFonts w:asciiTheme="majorHAnsi" w:hAnsiTheme="majorHAnsi" w:cstheme="majorHAnsi"/>
        </w:rPr>
        <w:t xml:space="preserve"> workshops, </w:t>
      </w:r>
      <w:r w:rsidRPr="001F3E76">
        <w:rPr>
          <w:rStyle w:val="StyleUnderline"/>
          <w:rFonts w:asciiTheme="majorHAnsi" w:hAnsiTheme="majorHAnsi" w:cstheme="majorHAnsi"/>
          <w:highlight w:val="green"/>
        </w:rPr>
        <w:t>and</w:t>
      </w:r>
      <w:r w:rsidRPr="00221625">
        <w:rPr>
          <w:rFonts w:asciiTheme="majorHAnsi" w:hAnsiTheme="majorHAnsi" w:cstheme="majorHAnsi"/>
        </w:rPr>
        <w:t xml:space="preserve"> other </w:t>
      </w:r>
      <w:r w:rsidRPr="001F3E76">
        <w:rPr>
          <w:rStyle w:val="StyleUnderline"/>
          <w:rFonts w:asciiTheme="majorHAnsi" w:hAnsiTheme="majorHAnsi" w:cstheme="majorHAnsi"/>
          <w:highlight w:val="green"/>
        </w:rPr>
        <w:t>activities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in which they</w:t>
      </w:r>
      <w:r w:rsidRPr="00221625">
        <w:rPr>
          <w:rStyle w:val="StyleUnderline"/>
          <w:rFonts w:asciiTheme="majorHAnsi" w:hAnsiTheme="majorHAnsi" w:cstheme="majorHAnsi"/>
        </w:rPr>
        <w:t xml:space="preserve"> are called to </w:t>
      </w:r>
      <w:r w:rsidRPr="001F3E76">
        <w:rPr>
          <w:rStyle w:val="StyleUnderline"/>
          <w:rFonts w:asciiTheme="majorHAnsi" w:hAnsiTheme="majorHAnsi" w:cstheme="majorHAnsi"/>
          <w:highlight w:val="green"/>
        </w:rPr>
        <w:t>make public the case for their views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Activists</w:t>
      </w:r>
      <w:r w:rsidRPr="00221625">
        <w:rPr>
          <w:rStyle w:val="StyleUnderline"/>
          <w:rFonts w:asciiTheme="majorHAnsi" w:hAnsiTheme="majorHAnsi" w:cstheme="majorHAnsi"/>
        </w:rPr>
        <w:t xml:space="preserve"> also </w:t>
      </w:r>
      <w:r w:rsidRPr="001F3E76">
        <w:rPr>
          <w:rStyle w:val="StyleUnderline"/>
          <w:rFonts w:asciiTheme="majorHAnsi" w:hAnsiTheme="majorHAnsi" w:cstheme="majorHAnsi"/>
          <w:highlight w:val="green"/>
        </w:rPr>
        <w:t>must engage in deliberation</w:t>
      </w:r>
      <w:r w:rsidRPr="00221625">
        <w:rPr>
          <w:rStyle w:val="StyleUnderline"/>
          <w:rFonts w:asciiTheme="majorHAnsi" w:hAnsiTheme="majorHAnsi" w:cstheme="majorHAnsi"/>
        </w:rPr>
        <w:t xml:space="preserve"> among themselves </w:t>
      </w:r>
      <w:r w:rsidRPr="001F3E76">
        <w:rPr>
          <w:rStyle w:val="StyleUnderline"/>
          <w:rFonts w:asciiTheme="majorHAnsi" w:hAnsiTheme="majorHAnsi" w:cstheme="majorHAnsi"/>
          <w:highlight w:val="green"/>
        </w:rPr>
        <w:t xml:space="preserve">when </w:t>
      </w:r>
      <w:r w:rsidRPr="001F3E76">
        <w:rPr>
          <w:rStyle w:val="Emphasis"/>
          <w:rFonts w:asciiTheme="majorHAnsi" w:hAnsiTheme="majorHAnsi" w:cstheme="majorHAnsi"/>
          <w:highlight w:val="green"/>
        </w:rPr>
        <w:t>deciding strategy</w:t>
      </w:r>
      <w:r w:rsidRPr="00221625">
        <w:rPr>
          <w:rStyle w:val="StyleUnderline"/>
          <w:rFonts w:asciiTheme="majorHAnsi" w:hAnsiTheme="majorHAnsi" w:cstheme="majorHAnsi"/>
        </w:rPr>
        <w:t>.</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Political </w:t>
      </w:r>
      <w:r w:rsidRPr="001F3E76">
        <w:rPr>
          <w:rStyle w:val="StyleUnderline"/>
          <w:rFonts w:asciiTheme="majorHAnsi" w:hAnsiTheme="majorHAnsi" w:cstheme="majorHAnsi"/>
          <w:highlight w:val="green"/>
        </w:rPr>
        <w:t>movements must be organized</w:t>
      </w:r>
      <w:r w:rsidRPr="00221625">
        <w:rPr>
          <w:rFonts w:asciiTheme="majorHAnsi" w:hAnsiTheme="majorHAnsi" w:cstheme="majorHAnsi"/>
        </w:rPr>
        <w:t xml:space="preserve">, hence those involved must decide upon targets, methods, and tactics; they must also decide upon the content of their pamphlets and the precise messages they most wish to convey to the press. Often </w:t>
      </w:r>
      <w:r w:rsidRPr="00221625">
        <w:rPr>
          <w:rStyle w:val="StyleUnderline"/>
          <w:rFonts w:asciiTheme="majorHAnsi" w:hAnsiTheme="majorHAnsi" w:cstheme="majorHAnsi"/>
        </w:rPr>
        <w:t>the</w:t>
      </w:r>
      <w:r w:rsidRPr="00221625">
        <w:rPr>
          <w:rFonts w:asciiTheme="majorHAnsi" w:hAnsiTheme="majorHAnsi" w:cstheme="majorHAnsi"/>
          <w:u w:val="single"/>
        </w:rPr>
        <w:t xml:space="preserve"> </w:t>
      </w:r>
      <w:r w:rsidRPr="00221625">
        <w:rPr>
          <w:rStyle w:val="StyleUnderline"/>
          <w:rFonts w:asciiTheme="majorHAnsi" w:hAnsiTheme="majorHAnsi" w:cstheme="majorHAnsi"/>
        </w:rPr>
        <w:t>audience in</w:t>
      </w:r>
      <w:r w:rsidRPr="00221625">
        <w:rPr>
          <w:rFonts w:asciiTheme="majorHAnsi" w:hAnsiTheme="majorHAnsi" w:cstheme="majorHAnsi"/>
        </w:rPr>
        <w:t xml:space="preserve"> </w:t>
      </w:r>
      <w:proofErr w:type="gramStart"/>
      <w:r w:rsidRPr="00221625">
        <w:rPr>
          <w:rFonts w:asciiTheme="majorHAnsi" w:hAnsiTheme="majorHAnsi" w:cstheme="majorHAnsi"/>
        </w:rPr>
        <w:t xml:space="preserve">both of </w:t>
      </w:r>
      <w:r w:rsidRPr="00221625">
        <w:rPr>
          <w:rStyle w:val="StyleUnderline"/>
          <w:rFonts w:asciiTheme="majorHAnsi" w:hAnsiTheme="majorHAnsi" w:cstheme="majorHAnsi"/>
        </w:rPr>
        <w:t>these</w:t>
      </w:r>
      <w:proofErr w:type="gramEnd"/>
      <w:r w:rsidRPr="00221625">
        <w:rPr>
          <w:rFonts w:asciiTheme="majorHAnsi" w:hAnsiTheme="majorHAnsi" w:cstheme="majorHAnsi"/>
        </w:rPr>
        <w:t xml:space="preserve"> deliberative </w:t>
      </w:r>
      <w:r w:rsidRPr="00221625">
        <w:rPr>
          <w:rStyle w:val="StyleUnderline"/>
          <w:rFonts w:asciiTheme="majorHAnsi" w:hAnsiTheme="majorHAnsi" w:cstheme="majorHAnsi"/>
        </w:rPr>
        <w:t>contexts will be a self-selected and sympathetic group of like-minded activists. Group polarization is a well-documented phenomenon that has ‘been found all over the world</w:t>
      </w:r>
      <w:r w:rsidRPr="00221625">
        <w:rPr>
          <w:rFonts w:asciiTheme="majorHAnsi" w:hAnsiTheme="majorHAnsi" w:cstheme="majorHAnsi"/>
        </w:rPr>
        <w:t xml:space="preserve"> and in many diverse tasks’;</w:t>
      </w:r>
      <w:r w:rsidRPr="00221625">
        <w:rPr>
          <w:rFonts w:asciiTheme="majorHAnsi" w:hAnsiTheme="majorHAnsi" w:cstheme="majorHAnsi"/>
          <w:u w:val="single"/>
        </w:rPr>
        <w:t xml:space="preserve"> </w:t>
      </w:r>
      <w:r w:rsidRPr="00221625">
        <w:rPr>
          <w:rStyle w:val="StyleUnderline"/>
          <w:rFonts w:asciiTheme="majorHAnsi" w:hAnsiTheme="majorHAnsi" w:cstheme="majorHAnsi"/>
        </w:rPr>
        <w:t>it means that ‘members of a deliberating group predictably move towards a more extreme point in the direction indicated by the members’</w:t>
      </w:r>
      <w:r w:rsidRPr="00221625">
        <w:rPr>
          <w:rFonts w:asciiTheme="majorHAnsi" w:hAnsiTheme="majorHAnsi" w:cstheme="majorHAnsi"/>
          <w:u w:val="single"/>
        </w:rPr>
        <w:t xml:space="preserve"> </w:t>
      </w:r>
      <w:proofErr w:type="spellStart"/>
      <w:r w:rsidRPr="00221625">
        <w:rPr>
          <w:rStyle w:val="Emphasis"/>
          <w:rFonts w:asciiTheme="majorHAnsi" w:hAnsiTheme="majorHAnsi" w:cstheme="majorHAnsi"/>
        </w:rPr>
        <w:t>predeliberation</w:t>
      </w:r>
      <w:proofErr w:type="spellEnd"/>
      <w:r w:rsidRPr="00221625">
        <w:rPr>
          <w:rStyle w:val="Emphasis"/>
          <w:rFonts w:asciiTheme="majorHAnsi" w:hAnsiTheme="majorHAnsi" w:cstheme="majorHAnsi"/>
        </w:rPr>
        <w:t xml:space="preserve"> tendencies’</w:t>
      </w:r>
      <w:r w:rsidRPr="00221625">
        <w:rPr>
          <w:rFonts w:asciiTheme="majorHAnsi" w:hAnsiTheme="majorHAnsi" w:cstheme="majorHAnsi"/>
        </w:rPr>
        <w:t xml:space="preserve"> (Sunstein, 2003: 81–2). Importantly, in groups that ‘engage in repeated discussions’ over time, the polarization is even more pronounced (2003: 86 Hence discussion in a small but devoted activist enclave that meets regularly to strategize and protest ‘should produce a situation in which individuals hold positions more extreme than those of any individual member before the series of deliberations began’ (ibid.) 17 The fact of group polarization is relevant to our discussion because the activist has proposed that he may reasonably decline to engage in discussion with those with whom he disagrees in cases in which the requirements of justice are so clear that he can be conﬁdent that he has the truth. </w:t>
      </w:r>
      <w:r w:rsidRPr="001F3E76">
        <w:rPr>
          <w:rStyle w:val="StyleUnderline"/>
          <w:rFonts w:asciiTheme="majorHAnsi" w:hAnsiTheme="majorHAnsi" w:cstheme="majorHAnsi"/>
          <w:highlight w:val="green"/>
        </w:rPr>
        <w:t>Group polarization suggests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deliberatively confronting those with whom we disagree is essential even when we have</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truth</w:t>
      </w:r>
      <w:r w:rsidRPr="00221625">
        <w:rPr>
          <w:rFonts w:asciiTheme="majorHAnsi" w:hAnsiTheme="majorHAnsi" w:cstheme="majorHAnsi"/>
        </w:rPr>
        <w:t>. For even if we have the truth,</w:t>
      </w:r>
      <w:r w:rsidRPr="00221625">
        <w:rPr>
          <w:rFonts w:asciiTheme="majorHAnsi" w:hAnsiTheme="majorHAnsi" w:cstheme="majorHAnsi"/>
          <w:u w:val="single"/>
        </w:rPr>
        <w:t xml:space="preserve"> </w:t>
      </w:r>
      <w:r w:rsidRPr="001F3E76">
        <w:rPr>
          <w:rStyle w:val="StyleUnderline"/>
          <w:rFonts w:asciiTheme="majorHAnsi" w:hAnsiTheme="majorHAnsi" w:cstheme="majorHAnsi"/>
          <w:highlight w:val="green"/>
        </w:rPr>
        <w:t>if we do not engage opposing views, but instead deliberate only with those with whom we agree, our view will shift progressively to a more</w:t>
      </w:r>
      <w:r w:rsidRPr="001F3E76">
        <w:rPr>
          <w:rFonts w:asciiTheme="majorHAnsi" w:hAnsiTheme="majorHAnsi" w:cstheme="majorHAnsi"/>
          <w:highlight w:val="green"/>
          <w:u w:val="single"/>
        </w:rPr>
        <w:t xml:space="preserve"> </w:t>
      </w:r>
      <w:r w:rsidRPr="001F3E76">
        <w:rPr>
          <w:rStyle w:val="Emphasis"/>
          <w:rFonts w:asciiTheme="majorHAnsi" w:hAnsiTheme="majorHAnsi" w:cstheme="majorHAnsi"/>
          <w:highlight w:val="green"/>
        </w:rPr>
        <w:t>extreme point</w:t>
      </w:r>
      <w:r w:rsidRPr="001F3E76">
        <w:rPr>
          <w:rStyle w:val="StyleUnderline"/>
          <w:rFonts w:asciiTheme="majorHAnsi" w:hAnsiTheme="majorHAnsi" w:cstheme="majorHAnsi"/>
          <w:highlight w:val="green"/>
        </w:rPr>
        <w:t>, and</w:t>
      </w:r>
      <w:r w:rsidRPr="00221625">
        <w:rPr>
          <w:rStyle w:val="StyleUnderline"/>
          <w:rFonts w:asciiTheme="majorHAnsi" w:hAnsiTheme="majorHAnsi" w:cstheme="majorHAnsi"/>
        </w:rPr>
        <w:t xml:space="preserve"> thus</w:t>
      </w:r>
      <w:r w:rsidRPr="00221625">
        <w:rPr>
          <w:rFonts w:asciiTheme="majorHAnsi" w:hAnsiTheme="majorHAnsi" w:cstheme="majorHAnsi"/>
          <w:u w:val="single"/>
        </w:rPr>
        <w:t xml:space="preserve"> </w:t>
      </w:r>
      <w:r w:rsidRPr="001F3E76">
        <w:rPr>
          <w:rStyle w:val="Emphasis"/>
          <w:rFonts w:asciiTheme="majorHAnsi" w:hAnsiTheme="majorHAnsi" w:cstheme="majorHAnsi"/>
          <w:highlight w:val="green"/>
        </w:rPr>
        <w:t xml:space="preserve">we lose </w:t>
      </w:r>
      <w:r w:rsidRPr="00221625">
        <w:rPr>
          <w:rStyle w:val="Emphasis"/>
          <w:rFonts w:asciiTheme="majorHAnsi" w:hAnsiTheme="majorHAnsi" w:cstheme="majorHAnsi"/>
        </w:rPr>
        <w:t xml:space="preserve">the </w:t>
      </w:r>
      <w:r w:rsidRPr="001F3E76">
        <w:rPr>
          <w:rStyle w:val="Emphasis"/>
          <w:rFonts w:asciiTheme="majorHAnsi" w:hAnsiTheme="majorHAnsi" w:cstheme="majorHAnsi"/>
          <w:highlight w:val="green"/>
        </w:rPr>
        <w:t>truth</w:t>
      </w:r>
      <w:r w:rsidRPr="00221625">
        <w:rPr>
          <w:rStyle w:val="Emphasis"/>
          <w:rFonts w:asciiTheme="majorHAnsi" w:hAnsiTheme="majorHAnsi" w:cstheme="majorHAnsi"/>
        </w:rPr>
        <w:t>.</w:t>
      </w:r>
      <w:r w:rsidRPr="00221625">
        <w:rPr>
          <w:rFonts w:asciiTheme="majorHAnsi" w:hAnsiTheme="majorHAnsi" w:cstheme="majorHAnsi"/>
        </w:rPr>
        <w:t xml:space="preserve"> </w:t>
      </w:r>
      <w:proofErr w:type="gramStart"/>
      <w:r w:rsidRPr="00221625">
        <w:rPr>
          <w:rFonts w:asciiTheme="majorHAnsi" w:hAnsiTheme="majorHAnsi" w:cstheme="majorHAnsi"/>
        </w:rPr>
        <w:t>In order to</w:t>
      </w:r>
      <w:proofErr w:type="gramEnd"/>
      <w:r w:rsidRPr="00221625">
        <w:rPr>
          <w:rFonts w:asciiTheme="majorHAnsi" w:hAnsiTheme="majorHAnsi" w:cstheme="majorHAnsi"/>
        </w:rPr>
        <w:t xml:space="preserve"> avoid polarization, deliberation must take place within heterogeneous ‘argument pools’ (Sunstein, 2003: 93). </w:t>
      </w:r>
      <w:r w:rsidRPr="001F3E76">
        <w:rPr>
          <w:rStyle w:val="StyleUnderline"/>
          <w:rFonts w:asciiTheme="majorHAnsi" w:hAnsiTheme="majorHAnsi" w:cstheme="majorHAnsi"/>
          <w:highlight w:val="green"/>
        </w:rPr>
        <w:t>This</w:t>
      </w:r>
      <w:r w:rsidRPr="00221625">
        <w:rPr>
          <w:rStyle w:val="StyleUnderline"/>
          <w:rFonts w:asciiTheme="majorHAnsi" w:hAnsiTheme="majorHAnsi" w:cstheme="majorHAnsi"/>
        </w:rPr>
        <w:t xml:space="preserve"> of course </w:t>
      </w:r>
      <w:r w:rsidRPr="001F3E76">
        <w:rPr>
          <w:rStyle w:val="StyleUnderline"/>
          <w:rFonts w:asciiTheme="majorHAnsi" w:hAnsiTheme="majorHAnsi" w:cstheme="majorHAnsi"/>
          <w:highlight w:val="green"/>
        </w:rPr>
        <w:t>does not mean</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there should be no groups devoted to</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achievement of some common political goal; it</w:t>
      </w:r>
      <w:r w:rsidRPr="00221625">
        <w:rPr>
          <w:rStyle w:val="StyleUnderline"/>
          <w:rFonts w:asciiTheme="majorHAnsi" w:hAnsiTheme="majorHAnsi" w:cstheme="majorHAnsi"/>
        </w:rPr>
        <w:t xml:space="preserve"> rather </w:t>
      </w:r>
      <w:r w:rsidRPr="001F3E76">
        <w:rPr>
          <w:rStyle w:val="StyleUnderline"/>
          <w:rFonts w:asciiTheme="majorHAnsi" w:hAnsiTheme="majorHAnsi" w:cstheme="majorHAnsi"/>
          <w:highlight w:val="green"/>
        </w:rPr>
        <w:t>suggests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engagement with those with whom one disagrees is</w:t>
      </w:r>
      <w:r w:rsidRPr="001F3E76">
        <w:rPr>
          <w:rFonts w:asciiTheme="majorHAnsi" w:hAnsiTheme="majorHAnsi" w:cstheme="majorHAnsi"/>
          <w:highlight w:val="green"/>
          <w:u w:val="single"/>
        </w:rPr>
        <w:t xml:space="preserve"> </w:t>
      </w:r>
      <w:r w:rsidRPr="001F3E76">
        <w:rPr>
          <w:rStyle w:val="Emphasis"/>
          <w:rFonts w:asciiTheme="majorHAnsi" w:hAnsiTheme="majorHAnsi" w:cstheme="majorHAnsi"/>
          <w:highlight w:val="green"/>
        </w:rPr>
        <w:t>essential</w:t>
      </w:r>
      <w:r w:rsidRPr="001F3E76">
        <w:rPr>
          <w:rStyle w:val="StyleUnderline"/>
          <w:rFonts w:asciiTheme="majorHAnsi" w:hAnsiTheme="majorHAnsi" w:cstheme="majorHAnsi"/>
          <w:sz w:val="32"/>
          <w:highlight w:val="green"/>
        </w:rPr>
        <w:t xml:space="preserve"> </w:t>
      </w:r>
      <w:r w:rsidRPr="001F3E76">
        <w:rPr>
          <w:rStyle w:val="StyleUnderline"/>
          <w:rFonts w:asciiTheme="majorHAnsi" w:hAnsiTheme="majorHAnsi" w:cstheme="majorHAnsi"/>
          <w:highlight w:val="green"/>
        </w:rPr>
        <w:t>to the</w:t>
      </w:r>
      <w:r w:rsidRPr="00221625">
        <w:rPr>
          <w:rStyle w:val="StyleUnderline"/>
          <w:rFonts w:asciiTheme="majorHAnsi" w:hAnsiTheme="majorHAnsi" w:cstheme="majorHAnsi"/>
        </w:rPr>
        <w:t xml:space="preserve"> proper </w:t>
      </w:r>
      <w:r w:rsidRPr="001F3E76">
        <w:rPr>
          <w:rStyle w:val="StyleUnderline"/>
          <w:rFonts w:asciiTheme="majorHAnsi" w:hAnsiTheme="majorHAnsi" w:cstheme="majorHAnsi"/>
          <w:highlight w:val="green"/>
        </w:rPr>
        <w:t>pursuit of justice.</w:t>
      </w:r>
      <w:r w:rsidRPr="00221625">
        <w:rPr>
          <w:rFonts w:asciiTheme="majorHAnsi" w:hAnsiTheme="majorHAnsi" w:cstheme="majorHAnsi"/>
        </w:rPr>
        <w:t xml:space="preserve"> Insofar as the activist denies this, he is unreasonable.</w:t>
      </w:r>
    </w:p>
    <w:p w14:paraId="25DA4833" w14:textId="77777777" w:rsidR="001E6B91" w:rsidRPr="00221625" w:rsidRDefault="001E6B91" w:rsidP="001E6B91">
      <w:pPr>
        <w:pStyle w:val="Heading4"/>
        <w:rPr>
          <w:rFonts w:asciiTheme="majorHAnsi" w:hAnsiTheme="majorHAnsi" w:cstheme="majorHAnsi"/>
        </w:rPr>
      </w:pPr>
      <w:r w:rsidRPr="00221625">
        <w:rPr>
          <w:rFonts w:asciiTheme="majorHAnsi" w:hAnsiTheme="majorHAnsi" w:cstheme="majorHAnsi"/>
          <w:u w:val="single"/>
        </w:rPr>
        <w:lastRenderedPageBreak/>
        <w:t>Prefer our impact</w:t>
      </w:r>
      <w:r w:rsidRPr="00221625">
        <w:rPr>
          <w:rFonts w:asciiTheme="majorHAnsi" w:hAnsiTheme="majorHAnsi" w:cstheme="majorHAnsi"/>
        </w:rPr>
        <w:t>:</w:t>
      </w:r>
    </w:p>
    <w:p w14:paraId="4210944F" w14:textId="77777777" w:rsidR="001E6B91" w:rsidRPr="00221625" w:rsidRDefault="001E6B91" w:rsidP="001E6B91">
      <w:pPr>
        <w:pStyle w:val="Heading4"/>
        <w:numPr>
          <w:ilvl w:val="0"/>
          <w:numId w:val="12"/>
        </w:numPr>
        <w:tabs>
          <w:tab w:val="num" w:pos="360"/>
        </w:tabs>
        <w:spacing w:before="200" w:line="240" w:lineRule="auto"/>
        <w:ind w:left="360"/>
        <w:rPr>
          <w:rFonts w:asciiTheme="majorHAnsi" w:hAnsiTheme="majorHAnsi" w:cstheme="majorHAnsi"/>
        </w:rPr>
      </w:pPr>
      <w:r w:rsidRPr="00221625">
        <w:rPr>
          <w:rFonts w:asciiTheme="majorHAnsi" w:hAnsiTheme="majorHAnsi" w:cstheme="majorHAnsi"/>
          <w:u w:val="single"/>
        </w:rPr>
        <w:t>Skepticism</w:t>
      </w:r>
      <w:r w:rsidRPr="00221625">
        <w:rPr>
          <w:rFonts w:asciiTheme="majorHAnsi" w:hAnsiTheme="majorHAnsi" w:cstheme="majorHAnsi"/>
        </w:rPr>
        <w:t xml:space="preserve"> – presume all their truth claims false because they have not been properly tested</w:t>
      </w:r>
    </w:p>
    <w:p w14:paraId="111674FE" w14:textId="77777777" w:rsidR="001E6B91" w:rsidRPr="00221625" w:rsidRDefault="001E6B91" w:rsidP="001E6B91">
      <w:pPr>
        <w:pStyle w:val="Heading4"/>
        <w:numPr>
          <w:ilvl w:val="0"/>
          <w:numId w:val="12"/>
        </w:numPr>
        <w:tabs>
          <w:tab w:val="num" w:pos="360"/>
        </w:tabs>
        <w:spacing w:before="200" w:line="240" w:lineRule="auto"/>
        <w:ind w:left="360"/>
        <w:rPr>
          <w:rFonts w:asciiTheme="majorHAnsi" w:hAnsiTheme="majorHAnsi" w:cstheme="majorHAnsi"/>
        </w:rPr>
      </w:pPr>
      <w:r w:rsidRPr="00221625">
        <w:rPr>
          <w:rFonts w:asciiTheme="majorHAnsi" w:hAnsiTheme="majorHAnsi" w:cstheme="majorHAnsi"/>
          <w:u w:val="single"/>
        </w:rPr>
        <w:t>Scope</w:t>
      </w:r>
      <w:r w:rsidRPr="00221625">
        <w:rPr>
          <w:rFonts w:asciiTheme="majorHAnsi" w:hAnsiTheme="majorHAnsi" w:cstheme="majorHAnsi"/>
        </w:rPr>
        <w:t xml:space="preserve"> – 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can you remember what happened round () of () your junior year?</w:t>
      </w:r>
      <w:r w:rsidRPr="00221625">
        <w:rPr>
          <w:rFonts w:asciiTheme="majorHAnsi" w:hAnsiTheme="majorHAnsi" w:cstheme="majorHAnsi"/>
        </w:rPr>
        <w:t xml:space="preserve"> – individual rounds don’t affect our subjectivity, but a model of debate that forefronts clash and rigorous negation can turn us into more competent advocates</w:t>
      </w:r>
    </w:p>
    <w:p w14:paraId="2592E308" w14:textId="77777777" w:rsidR="001E6B91" w:rsidRPr="00221625" w:rsidRDefault="001E6B91" w:rsidP="001E6B91">
      <w:pPr>
        <w:rPr>
          <w:rFonts w:asciiTheme="majorHAnsi" w:hAnsiTheme="majorHAnsi" w:cstheme="majorHAnsi"/>
        </w:rPr>
      </w:pPr>
    </w:p>
    <w:p w14:paraId="0F1C6A93" w14:textId="77777777" w:rsidR="001E6B91" w:rsidRPr="00221625" w:rsidRDefault="001E6B91" w:rsidP="001E6B91">
      <w:pPr>
        <w:pStyle w:val="Heading4"/>
        <w:rPr>
          <w:rFonts w:asciiTheme="majorHAnsi" w:hAnsiTheme="majorHAnsi" w:cstheme="majorHAnsi"/>
        </w:rPr>
      </w:pPr>
      <w:r w:rsidRPr="00221625">
        <w:rPr>
          <w:rFonts w:asciiTheme="majorHAnsi" w:hAnsiTheme="majorHAnsi" w:cstheme="majorHAnsi"/>
        </w:rPr>
        <w:t xml:space="preserve">Deliberative processes like debate rarely </w:t>
      </w:r>
      <w:r w:rsidRPr="00221625">
        <w:rPr>
          <w:rFonts w:asciiTheme="majorHAnsi" w:hAnsiTheme="majorHAnsi" w:cstheme="majorHAnsi"/>
          <w:u w:val="single"/>
        </w:rPr>
        <w:t>change</w:t>
      </w:r>
      <w:r w:rsidRPr="00221625">
        <w:rPr>
          <w:rFonts w:asciiTheme="majorHAnsi" w:hAnsiTheme="majorHAnsi" w:cstheme="majorHAnsi"/>
        </w:rPr>
        <w:t xml:space="preserve"> latent preferences, but they can make us </w:t>
      </w:r>
      <w:r w:rsidRPr="00221625">
        <w:rPr>
          <w:rFonts w:asciiTheme="majorHAnsi" w:hAnsiTheme="majorHAnsi" w:cstheme="majorHAnsi"/>
          <w:u w:val="single"/>
        </w:rPr>
        <w:t>less vulnerable</w:t>
      </w:r>
      <w:r w:rsidRPr="00221625">
        <w:rPr>
          <w:rFonts w:asciiTheme="majorHAnsi" w:hAnsiTheme="majorHAnsi" w:cstheme="majorHAnsi"/>
        </w:rPr>
        <w:t xml:space="preserve"> to political manipulation – that means our framework doesn’t </w:t>
      </w:r>
      <w:r w:rsidRPr="00221625">
        <w:rPr>
          <w:rFonts w:asciiTheme="majorHAnsi" w:hAnsiTheme="majorHAnsi" w:cstheme="majorHAnsi"/>
          <w:u w:val="single"/>
        </w:rPr>
        <w:t>create</w:t>
      </w:r>
      <w:r w:rsidRPr="00221625">
        <w:rPr>
          <w:rFonts w:asciiTheme="majorHAnsi" w:hAnsiTheme="majorHAnsi" w:cstheme="majorHAnsi"/>
        </w:rPr>
        <w:t xml:space="preserve"> neocons but makes us better equipped to </w:t>
      </w:r>
      <w:r w:rsidRPr="00221625">
        <w:rPr>
          <w:rFonts w:asciiTheme="majorHAnsi" w:hAnsiTheme="majorHAnsi" w:cstheme="majorHAnsi"/>
          <w:u w:val="single"/>
        </w:rPr>
        <w:t>resist</w:t>
      </w:r>
      <w:r w:rsidRPr="00221625">
        <w:rPr>
          <w:rFonts w:asciiTheme="majorHAnsi" w:hAnsiTheme="majorHAnsi" w:cstheme="majorHAnsi"/>
        </w:rPr>
        <w:t xml:space="preserve"> them</w:t>
      </w:r>
    </w:p>
    <w:p w14:paraId="50313383"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 xml:space="preserve">Simon </w:t>
      </w:r>
      <w:r w:rsidRPr="00221625">
        <w:rPr>
          <w:rStyle w:val="Style13ptBold"/>
          <w:rFonts w:asciiTheme="majorHAnsi" w:hAnsiTheme="majorHAnsi" w:cstheme="majorHAnsi"/>
        </w:rPr>
        <w:t>Niemeyer</w:t>
      </w:r>
      <w:r w:rsidRPr="00221625">
        <w:rPr>
          <w:rFonts w:asciiTheme="majorHAnsi" w:hAnsiTheme="majorHAnsi" w:cstheme="majorHAnsi"/>
        </w:rPr>
        <w:t xml:space="preserve"> - Centre for Deliberative Global Governance, The Australian National University - </w:t>
      </w:r>
      <w:r w:rsidRPr="00221625">
        <w:rPr>
          <w:rStyle w:val="Style13ptBold"/>
          <w:rFonts w:asciiTheme="majorHAnsi" w:hAnsiTheme="majorHAnsi" w:cstheme="majorHAnsi"/>
        </w:rPr>
        <w:t>2011</w:t>
      </w:r>
      <w:r w:rsidRPr="00221625">
        <w:rPr>
          <w:rFonts w:asciiTheme="majorHAnsi" w:hAnsiTheme="majorHAnsi" w:cstheme="majorHAnsi"/>
        </w:rPr>
        <w:t xml:space="preserve">, </w:t>
      </w:r>
    </w:p>
    <w:p w14:paraId="0A920594" w14:textId="77777777" w:rsidR="001E6B91" w:rsidRPr="00221625" w:rsidRDefault="001E6B91" w:rsidP="001E6B91">
      <w:pPr>
        <w:rPr>
          <w:rFonts w:asciiTheme="majorHAnsi" w:hAnsiTheme="majorHAnsi" w:cstheme="majorHAnsi"/>
        </w:rPr>
      </w:pPr>
      <w:r w:rsidRPr="00221625">
        <w:rPr>
          <w:rFonts w:asciiTheme="majorHAnsi" w:hAnsiTheme="majorHAnsi" w:cstheme="majorHAnsi"/>
        </w:rPr>
        <w:t>The Emancipatory Effect of Deliberation: Empirical Lessons from Mini-Publics, Politics &amp; Society, 39(1) 103–140, SAGE Publications</w:t>
      </w:r>
    </w:p>
    <w:p w14:paraId="55E1B6A7" w14:textId="615250C7" w:rsidR="001E6B91" w:rsidRDefault="001E6B91" w:rsidP="00F601E6">
      <w:pPr>
        <w:rPr>
          <w:rStyle w:val="StyleUnderline"/>
          <w:rFonts w:asciiTheme="majorHAnsi" w:hAnsiTheme="majorHAnsi" w:cstheme="majorHAnsi"/>
        </w:rPr>
      </w:pPr>
      <w:r w:rsidRPr="001F3E76">
        <w:rPr>
          <w:rStyle w:val="StyleUnderline"/>
          <w:rFonts w:asciiTheme="majorHAnsi" w:hAnsiTheme="majorHAnsi" w:cstheme="majorHAnsi"/>
          <w:highlight w:val="green"/>
        </w:rPr>
        <w:t>The results of</w:t>
      </w:r>
      <w:r w:rsidRPr="00221625">
        <w:rPr>
          <w:rFonts w:asciiTheme="majorHAnsi" w:hAnsiTheme="majorHAnsi" w:cstheme="majorHAnsi"/>
        </w:rPr>
        <w:t xml:space="preserve"> the two </w:t>
      </w:r>
      <w:r w:rsidRPr="001F3E76">
        <w:rPr>
          <w:rStyle w:val="StyleUnderline"/>
          <w:rFonts w:asciiTheme="majorHAnsi" w:hAnsiTheme="majorHAnsi" w:cstheme="majorHAnsi"/>
          <w:highlight w:val="green"/>
        </w:rPr>
        <w:t>case studies</w:t>
      </w:r>
      <w:r w:rsidRPr="00221625">
        <w:rPr>
          <w:rFonts w:asciiTheme="majorHAnsi" w:hAnsiTheme="majorHAnsi" w:cstheme="majorHAnsi"/>
        </w:rPr>
        <w:t xml:space="preserve"> in this article </w:t>
      </w:r>
      <w:r w:rsidRPr="001F3E76">
        <w:rPr>
          <w:rStyle w:val="StyleUnderline"/>
          <w:rFonts w:asciiTheme="majorHAnsi" w:hAnsiTheme="majorHAnsi" w:cstheme="majorHAnsi"/>
          <w:highlight w:val="green"/>
        </w:rPr>
        <w:t>suggest</w:t>
      </w:r>
      <w:r w:rsidRPr="00221625">
        <w:rPr>
          <w:rFonts w:asciiTheme="majorHAnsi" w:hAnsiTheme="majorHAnsi" w:cstheme="majorHAnsi"/>
        </w:rPr>
        <w:t xml:space="preserve"> that </w:t>
      </w:r>
      <w:r w:rsidRPr="001F3E76">
        <w:rPr>
          <w:rStyle w:val="StyleUnderline"/>
          <w:rFonts w:asciiTheme="majorHAnsi" w:hAnsiTheme="majorHAnsi" w:cstheme="majorHAnsi"/>
          <w:highlight w:val="green"/>
        </w:rPr>
        <w:t>deliberation does not</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fundamentally change individuals</w:t>
      </w:r>
      <w:r w:rsidRPr="00221625">
        <w:rPr>
          <w:rStyle w:val="StyleUnderline"/>
          <w:rFonts w:asciiTheme="majorHAnsi" w:hAnsiTheme="majorHAnsi" w:cstheme="majorHAnsi"/>
        </w:rPr>
        <w:t xml:space="preserve"> or inculcate a sense of moral duty</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w:t>
      </w:r>
      <w:proofErr w:type="gramStart"/>
      <w:r w:rsidRPr="00221625">
        <w:rPr>
          <w:rStyle w:val="StyleUnderline"/>
          <w:rFonts w:asciiTheme="majorHAnsi" w:hAnsiTheme="majorHAnsi" w:cstheme="majorHAnsi"/>
        </w:rPr>
        <w:t xml:space="preserve">particular </w:t>
      </w:r>
      <w:r w:rsidRPr="001F3E76">
        <w:rPr>
          <w:rStyle w:val="StyleUnderline"/>
          <w:rFonts w:asciiTheme="majorHAnsi" w:hAnsiTheme="majorHAnsi" w:cstheme="majorHAnsi"/>
          <w:highlight w:val="green"/>
        </w:rPr>
        <w:t>values</w:t>
      </w:r>
      <w:proofErr w:type="gramEnd"/>
      <w:r w:rsidRPr="001F3E76">
        <w:rPr>
          <w:rStyle w:val="StyleUnderline"/>
          <w:rFonts w:asciiTheme="majorHAnsi" w:hAnsiTheme="majorHAnsi" w:cstheme="majorHAnsi"/>
          <w:highlight w:val="green"/>
        </w:rPr>
        <w:t xml:space="preserve"> that prevailed</w:t>
      </w:r>
      <w:r w:rsidRPr="00221625">
        <w:rPr>
          <w:rStyle w:val="StyleUnderline"/>
          <w:rFonts w:asciiTheme="majorHAnsi" w:hAnsiTheme="majorHAnsi" w:cstheme="majorHAnsi"/>
        </w:rPr>
        <w:t xml:space="preserve"> </w:t>
      </w:r>
      <w:r w:rsidRPr="00221625">
        <w:rPr>
          <w:rFonts w:asciiTheme="majorHAnsi" w:hAnsiTheme="majorHAnsi" w:cstheme="majorHAnsi"/>
        </w:rPr>
        <w:t xml:space="preserve">in both issues </w:t>
      </w:r>
      <w:r w:rsidRPr="001F3E76">
        <w:rPr>
          <w:rStyle w:val="StyleUnderline"/>
          <w:rFonts w:asciiTheme="majorHAnsi" w:hAnsiTheme="majorHAnsi" w:cstheme="majorHAnsi"/>
          <w:highlight w:val="green"/>
        </w:rPr>
        <w:t>were always present</w:t>
      </w:r>
      <w:r w:rsidRPr="00221625">
        <w:rPr>
          <w:rFonts w:asciiTheme="majorHAnsi" w:hAnsiTheme="majorHAnsi" w:cstheme="majorHAnsi"/>
        </w:rPr>
        <w:t xml:space="preserve"> (and measurable), </w:t>
      </w:r>
      <w:r w:rsidRPr="001F3E76">
        <w:rPr>
          <w:rStyle w:val="StyleUnderline"/>
          <w:rFonts w:asciiTheme="majorHAnsi" w:hAnsiTheme="majorHAnsi" w:cstheme="majorHAnsi"/>
          <w:highlight w:val="green"/>
        </w:rPr>
        <w:t>even if</w:t>
      </w:r>
      <w:r w:rsidRPr="00221625">
        <w:rPr>
          <w:rStyle w:val="StyleUnderline"/>
          <w:rFonts w:asciiTheme="majorHAnsi" w:hAnsiTheme="majorHAnsi" w:cstheme="majorHAnsi"/>
        </w:rPr>
        <w:t xml:space="preserve"> they were </w:t>
      </w:r>
      <w:r w:rsidRPr="001F3E76">
        <w:rPr>
          <w:rStyle w:val="StyleUnderline"/>
          <w:rFonts w:asciiTheme="majorHAnsi" w:hAnsiTheme="majorHAnsi" w:cstheme="majorHAnsi"/>
          <w:highlight w:val="green"/>
        </w:rPr>
        <w:t>latent</w:t>
      </w:r>
      <w:r w:rsidRPr="00221625">
        <w:rPr>
          <w:rStyle w:val="StyleUnderline"/>
          <w:rFonts w:asciiTheme="majorHAnsi" w:hAnsiTheme="majorHAnsi" w:cstheme="majorHAnsi"/>
        </w:rPr>
        <w:t xml:space="preserve"> in expressed preferences</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Before deliberation, most</w:t>
      </w:r>
      <w:r w:rsidRPr="00221625">
        <w:rPr>
          <w:rStyle w:val="StyleUnderline"/>
          <w:rFonts w:asciiTheme="majorHAnsi" w:hAnsiTheme="majorHAnsi" w:cstheme="majorHAnsi"/>
        </w:rPr>
        <w:t xml:space="preserve"> participants </w:t>
      </w:r>
      <w:r w:rsidRPr="001F3E76">
        <w:rPr>
          <w:rStyle w:val="StyleUnderline"/>
          <w:rFonts w:asciiTheme="majorHAnsi" w:hAnsiTheme="majorHAnsi" w:cstheme="majorHAnsi"/>
          <w:highlight w:val="green"/>
        </w:rPr>
        <w:t>believed they were acting in</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public interes</w:t>
      </w:r>
      <w:r w:rsidRPr="001F3E76">
        <w:rPr>
          <w:rFonts w:asciiTheme="majorHAnsi" w:hAnsiTheme="majorHAnsi" w:cstheme="majorHAnsi"/>
          <w:highlight w:val="green"/>
        </w:rPr>
        <w:t>t</w:t>
      </w:r>
      <w:r w:rsidRPr="00221625">
        <w:rPr>
          <w:rFonts w:asciiTheme="majorHAnsi" w:hAnsiTheme="majorHAnsi" w:cstheme="majorHAnsi"/>
        </w:rPr>
        <w:t xml:space="preserve">,69 </w:t>
      </w:r>
      <w:r w:rsidRPr="001F3E76">
        <w:rPr>
          <w:rStyle w:val="StyleUnderline"/>
          <w:rFonts w:asciiTheme="majorHAnsi" w:hAnsiTheme="majorHAnsi" w:cstheme="majorHAnsi"/>
          <w:highlight w:val="green"/>
        </w:rPr>
        <w:t>but good intentions alone are not sufficient to formulate civic-minded preferences</w:t>
      </w:r>
      <w:r w:rsidRPr="00221625">
        <w:rPr>
          <w:rStyle w:val="StyleUnderline"/>
          <w:rFonts w:asciiTheme="majorHAnsi" w:hAnsiTheme="majorHAnsi" w:cstheme="majorHAnsi"/>
        </w:rPr>
        <w:t>.</w:t>
      </w:r>
      <w:r w:rsidRPr="00221625">
        <w:rPr>
          <w:rFonts w:asciiTheme="majorHAnsi" w:hAnsiTheme="majorHAnsi" w:cstheme="majorHAnsi"/>
        </w:rPr>
        <w:t xml:space="preserve"> </w:t>
      </w:r>
      <w:proofErr w:type="spellStart"/>
      <w:r w:rsidRPr="00221625">
        <w:rPr>
          <w:rFonts w:asciiTheme="majorHAnsi" w:hAnsiTheme="majorHAnsi" w:cstheme="majorHAnsi"/>
        </w:rPr>
        <w:t>Predeliberative</w:t>
      </w:r>
      <w:proofErr w:type="spellEnd"/>
      <w:r w:rsidRPr="00221625">
        <w:rPr>
          <w:rFonts w:asciiTheme="majorHAnsi" w:hAnsiTheme="majorHAnsi" w:cstheme="majorHAnsi"/>
        </w:rPr>
        <w:t xml:space="preserve"> preferences were more strongly influenced by discourses associated with symbolic politics. Following deliberation, symbolic cues reduced the “cost” of arriving at a decision,70 but the cognitive shortcut resulted in positions that did not properly reflect participants’ overall subjectivity. </w:t>
      </w:r>
      <w:r w:rsidRPr="001F3E76">
        <w:rPr>
          <w:rStyle w:val="StyleUnderline"/>
          <w:rFonts w:asciiTheme="majorHAnsi" w:hAnsiTheme="majorHAnsi" w:cstheme="majorHAnsi"/>
          <w:highlight w:val="green"/>
        </w:rPr>
        <w:t>Before deliberation, symbolic politics</w:t>
      </w:r>
      <w:r w:rsidRPr="00221625">
        <w:rPr>
          <w:rFonts w:asciiTheme="majorHAnsi" w:hAnsiTheme="majorHAnsi" w:cstheme="majorHAnsi"/>
        </w:rPr>
        <w:t>—or at least the mere presence of potent symbols—</w:t>
      </w:r>
      <w:r w:rsidRPr="001F3E76">
        <w:rPr>
          <w:rStyle w:val="StyleUnderline"/>
          <w:rFonts w:asciiTheme="majorHAnsi" w:hAnsiTheme="majorHAnsi" w:cstheme="majorHAnsi"/>
          <w:highlight w:val="green"/>
        </w:rPr>
        <w:t>distorted</w:t>
      </w:r>
      <w:r w:rsidRPr="00221625">
        <w:rPr>
          <w:rStyle w:val="StyleUnderline"/>
          <w:rFonts w:asciiTheme="majorHAnsi" w:hAnsiTheme="majorHAnsi" w:cstheme="majorHAnsi"/>
        </w:rPr>
        <w:t xml:space="preserve"> participants’ </w:t>
      </w:r>
      <w:r w:rsidRPr="001F3E76">
        <w:rPr>
          <w:rStyle w:val="StyleUnderline"/>
          <w:rFonts w:asciiTheme="majorHAnsi" w:hAnsiTheme="majorHAnsi" w:cstheme="majorHAnsi"/>
          <w:highlight w:val="green"/>
        </w:rPr>
        <w:t>preferences</w:t>
      </w:r>
      <w:r w:rsidRPr="00221625">
        <w:rPr>
          <w:rFonts w:asciiTheme="majorHAnsi" w:hAnsiTheme="majorHAnsi" w:cstheme="majorHAnsi"/>
        </w:rPr>
        <w:t xml:space="preserve">. This process may be manipulative and overt, as in the case of the Bloomfield Track, or incidental, as in the case of the Fremantle Bridge. </w:t>
      </w:r>
      <w:r w:rsidRPr="001F3E76">
        <w:rPr>
          <w:rStyle w:val="StyleUnderline"/>
          <w:rFonts w:asciiTheme="majorHAnsi" w:hAnsiTheme="majorHAnsi" w:cstheme="majorHAnsi"/>
          <w:highlight w:val="green"/>
        </w:rPr>
        <w:t>Deliberation successfully corrected the influence</w:t>
      </w:r>
      <w:r w:rsidRPr="00221625">
        <w:rPr>
          <w:rStyle w:val="StyleUnderline"/>
          <w:rFonts w:asciiTheme="majorHAnsi" w:hAnsiTheme="majorHAnsi" w:cstheme="majorHAnsi"/>
        </w:rPr>
        <w:t xml:space="preserve"> of symbolic politics </w:t>
      </w:r>
      <w:r w:rsidRPr="001F3E76">
        <w:rPr>
          <w:rStyle w:val="StyleUnderline"/>
          <w:rFonts w:asciiTheme="majorHAnsi" w:hAnsiTheme="majorHAnsi" w:cstheme="majorHAnsi"/>
          <w:highlight w:val="green"/>
        </w:rPr>
        <w:t>because it provided</w:t>
      </w:r>
      <w:r w:rsidRPr="00221625">
        <w:rPr>
          <w:rStyle w:val="StyleUnderline"/>
          <w:rFonts w:asciiTheme="majorHAnsi" w:hAnsiTheme="majorHAnsi" w:cstheme="majorHAnsi"/>
        </w:rPr>
        <w:t xml:space="preserve"> both </w:t>
      </w:r>
      <w:r w:rsidRPr="001F3E76">
        <w:rPr>
          <w:rStyle w:val="StyleUnderline"/>
          <w:rFonts w:asciiTheme="majorHAnsi" w:hAnsiTheme="majorHAnsi" w:cstheme="majorHAnsi"/>
          <w:highlight w:val="green"/>
        </w:rPr>
        <w:t>the incentive and</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means to develop positions</w:t>
      </w:r>
      <w:r w:rsidRPr="00221625">
        <w:rPr>
          <w:rStyle w:val="StyleUnderline"/>
          <w:rFonts w:asciiTheme="majorHAnsi" w:hAnsiTheme="majorHAnsi" w:cstheme="majorHAnsi"/>
        </w:rPr>
        <w:t xml:space="preserve"> on an intersubjective set of recognized issues that extended beyond the narrow set of unhelpful symbolic ones</w:t>
      </w:r>
      <w:r w:rsidRPr="00221625">
        <w:rPr>
          <w:rFonts w:asciiTheme="majorHAnsi" w:hAnsiTheme="majorHAnsi" w:cstheme="majorHAnsi"/>
        </w:rPr>
        <w:t xml:space="preserve">. The mechanism whereby this occurred did not so much involve changing incentive structures, as predicted by institutional rational choice.71 Rather, </w:t>
      </w:r>
      <w:r w:rsidRPr="00221625">
        <w:rPr>
          <w:rStyle w:val="StyleUnderline"/>
          <w:rFonts w:asciiTheme="majorHAnsi" w:hAnsiTheme="majorHAnsi" w:cstheme="majorHAnsi"/>
        </w:rPr>
        <w:t xml:space="preserve">it </w:t>
      </w:r>
      <w:r w:rsidRPr="001F3E76">
        <w:rPr>
          <w:rStyle w:val="StyleUnderline"/>
          <w:rFonts w:asciiTheme="majorHAnsi" w:hAnsiTheme="majorHAnsi" w:cstheme="majorHAnsi"/>
          <w:highlight w:val="green"/>
        </w:rPr>
        <w:t>changed the decision pathway from a</w:t>
      </w:r>
      <w:r w:rsidRPr="00221625">
        <w:rPr>
          <w:rStyle w:val="StyleUnderline"/>
          <w:rFonts w:asciiTheme="majorHAnsi" w:hAnsiTheme="majorHAnsi" w:cstheme="majorHAnsi"/>
        </w:rPr>
        <w:t xml:space="preserve"> casual </w:t>
      </w:r>
      <w:r w:rsidRPr="001F3E76">
        <w:rPr>
          <w:rStyle w:val="StyleUnderline"/>
          <w:rFonts w:asciiTheme="majorHAnsi" w:hAnsiTheme="majorHAnsi" w:cstheme="majorHAnsi"/>
          <w:highlight w:val="green"/>
        </w:rPr>
        <w:t>understanding of emotionally appealing content to a deeper understanding that allowed participants to better express their own subjectivity</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The change was as much a function of stripping away the impact of symbolic arguments as it was due to participants’ increased ability and willingness to deal with issue complexity</w:t>
      </w:r>
      <w:r w:rsidRPr="00221625">
        <w:rPr>
          <w:rStyle w:val="StyleUnderline"/>
          <w:rFonts w:asciiTheme="majorHAnsi" w:hAnsiTheme="majorHAnsi" w:cstheme="majorHAnsi"/>
        </w:rPr>
        <w:t>.</w:t>
      </w:r>
      <w:r w:rsidRPr="00221625">
        <w:rPr>
          <w:rFonts w:asciiTheme="majorHAnsi" w:hAnsiTheme="majorHAnsi" w:cstheme="majorHAnsi"/>
        </w:rPr>
        <w:t xml:space="preserve"> This suggests that </w:t>
      </w:r>
      <w:r w:rsidRPr="00221625">
        <w:rPr>
          <w:rStyle w:val="StyleUnderline"/>
          <w:rFonts w:asciiTheme="majorHAnsi" w:hAnsiTheme="majorHAnsi" w:cstheme="majorHAnsi"/>
        </w:rPr>
        <w:t xml:space="preserve">the transformative effect might be more easily replicated in the wider public sphere than is ordinarily supposed. </w:t>
      </w:r>
      <w:r w:rsidRPr="00221625">
        <w:rPr>
          <w:rFonts w:asciiTheme="majorHAnsi" w:hAnsiTheme="majorHAnsi" w:cstheme="majorHAnsi"/>
        </w:rPr>
        <w:t xml:space="preserve">The Potential for Deliberative Democracy In a sense, there is nothing particularly surprising in the results discussed here. </w:t>
      </w:r>
      <w:r w:rsidRPr="00221625">
        <w:rPr>
          <w:rStyle w:val="StyleUnderline"/>
          <w:rFonts w:asciiTheme="majorHAnsi" w:hAnsiTheme="majorHAnsi" w:cstheme="majorHAnsi"/>
        </w:rPr>
        <w:t xml:space="preserve">It has been repeatedly demonstrated that, </w:t>
      </w:r>
      <w:r w:rsidRPr="001F3E76">
        <w:rPr>
          <w:rStyle w:val="StyleUnderline"/>
          <w:rFonts w:asciiTheme="majorHAnsi" w:hAnsiTheme="majorHAnsi" w:cstheme="majorHAnsi"/>
          <w:highlight w:val="green"/>
        </w:rPr>
        <w:lastRenderedPageBreak/>
        <w:t>in contrast to the</w:t>
      </w:r>
      <w:r w:rsidRPr="00221625">
        <w:rPr>
          <w:rStyle w:val="StyleUnderline"/>
          <w:rFonts w:asciiTheme="majorHAnsi" w:hAnsiTheme="majorHAnsi" w:cstheme="majorHAnsi"/>
        </w:rPr>
        <w:t xml:space="preserve"> persisting </w:t>
      </w:r>
      <w:r w:rsidRPr="001F3E76">
        <w:rPr>
          <w:rStyle w:val="StyleUnderline"/>
          <w:rFonts w:asciiTheme="majorHAnsi" w:hAnsiTheme="majorHAnsi" w:cstheme="majorHAnsi"/>
          <w:highlight w:val="green"/>
        </w:rPr>
        <w:t>Schumpeterian assertion regarding “primitive citizens,” citizens do have the</w:t>
      </w:r>
      <w:r w:rsidRPr="00221625">
        <w:rPr>
          <w:rStyle w:val="StyleUnderline"/>
          <w:rFonts w:asciiTheme="majorHAnsi" w:hAnsiTheme="majorHAnsi" w:cstheme="majorHAnsi"/>
        </w:rPr>
        <w:t xml:space="preserve"> right </w:t>
      </w:r>
      <w:r w:rsidRPr="001F3E76">
        <w:rPr>
          <w:rStyle w:val="StyleUnderline"/>
          <w:rFonts w:asciiTheme="majorHAnsi" w:hAnsiTheme="majorHAnsi" w:cstheme="majorHAnsi"/>
          <w:highlight w:val="green"/>
        </w:rPr>
        <w:t>stuff to make democracy work</w:t>
      </w:r>
      <w:r w:rsidRPr="00221625">
        <w:rPr>
          <w:rFonts w:asciiTheme="majorHAnsi" w:hAnsiTheme="majorHAnsi" w:cstheme="majorHAnsi"/>
        </w:rPr>
        <w:t xml:space="preserve">.72 However, </w:t>
      </w:r>
      <w:r w:rsidRPr="00221625">
        <w:rPr>
          <w:rStyle w:val="StyleUnderline"/>
          <w:rFonts w:asciiTheme="majorHAnsi" w:hAnsiTheme="majorHAnsi" w:cstheme="majorHAnsi"/>
        </w:rPr>
        <w:t xml:space="preserve">Schumpeter is at least partly </w:t>
      </w:r>
      <w:proofErr w:type="gramStart"/>
      <w:r w:rsidRPr="00221625">
        <w:rPr>
          <w:rStyle w:val="StyleUnderline"/>
          <w:rFonts w:asciiTheme="majorHAnsi" w:hAnsiTheme="majorHAnsi" w:cstheme="majorHAnsi"/>
        </w:rPr>
        <w:t>correct—</w:t>
      </w:r>
      <w:r w:rsidRPr="001F3E76">
        <w:rPr>
          <w:rStyle w:val="StyleUnderline"/>
          <w:rFonts w:asciiTheme="majorHAnsi" w:hAnsiTheme="majorHAnsi" w:cstheme="majorHAnsi"/>
          <w:highlight w:val="green"/>
        </w:rPr>
        <w:t>citizens</w:t>
      </w:r>
      <w:proofErr w:type="gramEnd"/>
      <w:r w:rsidRPr="001F3E76">
        <w:rPr>
          <w:rStyle w:val="StyleUnderline"/>
          <w:rFonts w:asciiTheme="majorHAnsi" w:hAnsiTheme="majorHAnsi" w:cstheme="majorHAnsi"/>
          <w:highlight w:val="green"/>
        </w:rPr>
        <w:t xml:space="preserve"> often</w:t>
      </w:r>
      <w:r w:rsidRPr="00221625">
        <w:rPr>
          <w:rStyle w:val="StyleUnderline"/>
          <w:rFonts w:asciiTheme="majorHAnsi" w:hAnsiTheme="majorHAnsi" w:cstheme="majorHAnsi"/>
        </w:rPr>
        <w:t xml:space="preserve"> do </w:t>
      </w:r>
      <w:r w:rsidRPr="001F3E76">
        <w:rPr>
          <w:rStyle w:val="StyleUnderline"/>
          <w:rFonts w:asciiTheme="majorHAnsi" w:hAnsiTheme="majorHAnsi" w:cstheme="majorHAnsi"/>
          <w:highlight w:val="green"/>
        </w:rPr>
        <w:t>become primitive when they enter the political field.</w:t>
      </w:r>
      <w:r w:rsidRPr="00221625">
        <w:rPr>
          <w:rStyle w:val="StyleUnderline"/>
          <w:rFonts w:asciiTheme="majorHAnsi" w:hAnsiTheme="majorHAnsi" w:cstheme="majorHAnsi"/>
        </w:rPr>
        <w:t xml:space="preserve"> But this is largely </w:t>
      </w:r>
      <w:r w:rsidRPr="001F3E76">
        <w:rPr>
          <w:rStyle w:val="StyleUnderline"/>
          <w:rFonts w:asciiTheme="majorHAnsi" w:hAnsiTheme="majorHAnsi" w:cstheme="majorHAnsi"/>
          <w:highlight w:val="green"/>
        </w:rPr>
        <w:t>due to the nature of politics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they encounter</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characterized by a parade of emotive issues and symbolic cues propagated by</w:t>
      </w:r>
      <w:r w:rsidRPr="00221625">
        <w:rPr>
          <w:rStyle w:val="StyleUnderline"/>
          <w:rFonts w:asciiTheme="majorHAnsi" w:hAnsiTheme="majorHAnsi" w:cstheme="majorHAnsi"/>
        </w:rPr>
        <w:t xml:space="preserve"> both </w:t>
      </w:r>
      <w:r w:rsidRPr="001F3E76">
        <w:rPr>
          <w:rStyle w:val="StyleUnderline"/>
          <w:rFonts w:asciiTheme="majorHAnsi" w:hAnsiTheme="majorHAnsi" w:cstheme="majorHAnsi"/>
          <w:highlight w:val="green"/>
        </w:rPr>
        <w:t>elites</w:t>
      </w:r>
      <w:r w:rsidRPr="00221625">
        <w:rPr>
          <w:rStyle w:val="StyleUnderline"/>
          <w:rFonts w:asciiTheme="majorHAnsi" w:hAnsiTheme="majorHAnsi" w:cstheme="majorHAnsi"/>
        </w:rPr>
        <w:t xml:space="preserve"> and mass media in the public sphere</w:t>
      </w:r>
      <w:r w:rsidRPr="00221625">
        <w:rPr>
          <w:rFonts w:asciiTheme="majorHAnsi" w:hAnsiTheme="majorHAnsi" w:cstheme="majorHAnsi"/>
        </w:rPr>
        <w:t xml:space="preserve">. The evidence presented in this article suggests that </w:t>
      </w:r>
      <w:r w:rsidRPr="001F3E76">
        <w:rPr>
          <w:rStyle w:val="StyleUnderline"/>
          <w:rFonts w:asciiTheme="majorHAnsi" w:hAnsiTheme="majorHAnsi" w:cstheme="majorHAnsi"/>
          <w:highlight w:val="green"/>
        </w:rPr>
        <w:t>politics as usual is the illness, and deliberative democracy can provide a cure.</w:t>
      </w:r>
    </w:p>
    <w:p w14:paraId="2DF1CF8A" w14:textId="30B3B487" w:rsidR="00634020" w:rsidRDefault="00634020" w:rsidP="00F601E6">
      <w:pPr>
        <w:rPr>
          <w:rStyle w:val="StyleUnderline"/>
          <w:rFonts w:asciiTheme="majorHAnsi" w:hAnsiTheme="majorHAnsi" w:cstheme="majorHAnsi"/>
        </w:rPr>
      </w:pPr>
    </w:p>
    <w:p w14:paraId="79217F3F" w14:textId="5E75170B" w:rsidR="00634020" w:rsidRDefault="00634020" w:rsidP="00634020">
      <w:pPr>
        <w:pStyle w:val="Heading3"/>
        <w:rPr>
          <w:rStyle w:val="StyleUnderline"/>
          <w:rFonts w:asciiTheme="majorHAnsi" w:hAnsiTheme="majorHAnsi" w:cstheme="majorHAnsi"/>
        </w:rPr>
      </w:pPr>
      <w:r>
        <w:rPr>
          <w:rStyle w:val="StyleUnderline"/>
          <w:rFonts w:asciiTheme="majorHAnsi" w:hAnsiTheme="majorHAnsi" w:cstheme="majorHAnsi"/>
        </w:rPr>
        <w:lastRenderedPageBreak/>
        <w:t xml:space="preserve">1NC – Case </w:t>
      </w:r>
    </w:p>
    <w:p w14:paraId="593551A2" w14:textId="1D9804A4" w:rsidR="001E6B91" w:rsidRDefault="001E6B91" w:rsidP="00F601E6">
      <w:pPr>
        <w:rPr>
          <w:rFonts w:asciiTheme="majorHAnsi" w:hAnsiTheme="majorHAnsi" w:cstheme="majorHAnsi"/>
          <w:b/>
          <w:u w:val="single"/>
        </w:rPr>
      </w:pPr>
    </w:p>
    <w:p w14:paraId="08666C16" w14:textId="77777777" w:rsidR="00634020" w:rsidRPr="00A17682" w:rsidRDefault="00634020" w:rsidP="00634020">
      <w:pPr>
        <w:keepNext/>
        <w:keepLines/>
        <w:spacing w:before="40"/>
        <w:outlineLvl w:val="3"/>
        <w:rPr>
          <w:rFonts w:eastAsia="MS Gothic" w:cs="Arial"/>
          <w:b/>
          <w:iCs/>
          <w:sz w:val="26"/>
          <w:szCs w:val="22"/>
        </w:rPr>
      </w:pPr>
      <w:r w:rsidRPr="00A17682">
        <w:rPr>
          <w:rFonts w:eastAsia="MS Gothic" w:cs="Arial"/>
          <w:b/>
          <w:iCs/>
          <w:sz w:val="26"/>
          <w:szCs w:val="22"/>
        </w:rPr>
        <w:t xml:space="preserve">State influence is inevitable--- shifting focus to reforms is the only thing that can create a </w:t>
      </w:r>
      <w:proofErr w:type="spellStart"/>
      <w:r w:rsidRPr="00A17682">
        <w:rPr>
          <w:rFonts w:eastAsia="MS Gothic" w:cs="Arial"/>
          <w:b/>
          <w:iCs/>
          <w:sz w:val="26"/>
          <w:szCs w:val="22"/>
        </w:rPr>
        <w:t>signficant</w:t>
      </w:r>
      <w:proofErr w:type="spellEnd"/>
      <w:r w:rsidRPr="00A17682">
        <w:rPr>
          <w:rFonts w:eastAsia="MS Gothic" w:cs="Arial"/>
          <w:b/>
          <w:iCs/>
          <w:sz w:val="26"/>
          <w:szCs w:val="22"/>
        </w:rPr>
        <w:t xml:space="preserve"> change for women </w:t>
      </w:r>
    </w:p>
    <w:p w14:paraId="5C4D2FB4" w14:textId="77777777" w:rsidR="00634020" w:rsidRPr="00A17682" w:rsidRDefault="00634020" w:rsidP="00634020">
      <w:pPr>
        <w:rPr>
          <w:rFonts w:eastAsia="Times New Roman" w:cs="Arial"/>
          <w:szCs w:val="22"/>
        </w:rPr>
      </w:pPr>
      <w:r w:rsidRPr="00A17682">
        <w:rPr>
          <w:rFonts w:eastAsia="Times New Roman" w:cs="Arial"/>
          <w:szCs w:val="22"/>
        </w:rPr>
        <w:t xml:space="preserve">R. W. </w:t>
      </w:r>
      <w:r w:rsidRPr="00A17682">
        <w:rPr>
          <w:rFonts w:eastAsia="Times New Roman" w:cs="Arial"/>
          <w:b/>
          <w:bCs/>
          <w:sz w:val="26"/>
          <w:szCs w:val="22"/>
        </w:rPr>
        <w:t>Connell 90</w:t>
      </w:r>
      <w:r w:rsidRPr="00A17682">
        <w:rPr>
          <w:rFonts w:eastAsia="Times New Roman" w:cs="Arial"/>
          <w:szCs w:val="22"/>
        </w:rPr>
        <w:t>, “The State, Gender, and Sexual Politics: Theory and Appraisal”, Theory and Society, Vol. 19, No. 5, (</w:t>
      </w:r>
      <w:proofErr w:type="gramStart"/>
      <w:r w:rsidRPr="00A17682">
        <w:rPr>
          <w:rFonts w:eastAsia="Times New Roman" w:cs="Arial"/>
          <w:szCs w:val="22"/>
        </w:rPr>
        <w:t>Oct.,</w:t>
      </w:r>
      <w:proofErr w:type="gramEnd"/>
      <w:r w:rsidRPr="00A17682">
        <w:rPr>
          <w:rFonts w:eastAsia="Times New Roman" w:cs="Arial"/>
          <w:szCs w:val="22"/>
        </w:rPr>
        <w:t xml:space="preserve"> 1990), pp. 507-544, </w:t>
      </w:r>
      <w:hyperlink r:id="rId17" w:history="1">
        <w:r w:rsidRPr="00A17682">
          <w:rPr>
            <w:rFonts w:eastAsia="Times New Roman" w:cs="Arial"/>
            <w:szCs w:val="22"/>
          </w:rPr>
          <w:t>http://www.jstor.org/stable/657562</w:t>
        </w:r>
      </w:hyperlink>
      <w:r w:rsidRPr="00A17682">
        <w:rPr>
          <w:rFonts w:eastAsia="Times New Roman" w:cs="Arial"/>
          <w:szCs w:val="22"/>
        </w:rPr>
        <w:t xml:space="preserve">, EHS MKS </w:t>
      </w:r>
    </w:p>
    <w:p w14:paraId="182BF093" w14:textId="77777777" w:rsidR="00634020" w:rsidRPr="00A17682" w:rsidRDefault="00634020" w:rsidP="00634020">
      <w:pPr>
        <w:rPr>
          <w:rFonts w:eastAsia="Times New Roman" w:cs="Arial"/>
          <w:b/>
          <w:iCs/>
          <w:szCs w:val="22"/>
          <w:u w:val="single"/>
        </w:rPr>
      </w:pPr>
      <w:r w:rsidRPr="00A17682">
        <w:rPr>
          <w:rFonts w:eastAsia="Times New Roman" w:cs="Arial"/>
          <w:sz w:val="12"/>
          <w:szCs w:val="22"/>
        </w:rPr>
        <w:t xml:space="preserve">Because of its power to regulate and its power to create, </w:t>
      </w:r>
      <w:r w:rsidRPr="00A17682">
        <w:rPr>
          <w:rFonts w:eastAsia="Times New Roman" w:cs="Arial"/>
          <w:szCs w:val="22"/>
          <w:highlight w:val="cyan"/>
          <w:u w:val="single"/>
        </w:rPr>
        <w:t>the state is a major stake in gender politics; and the exercise of that power is</w:t>
      </w:r>
      <w:r w:rsidRPr="00A17682">
        <w:rPr>
          <w:rFonts w:eastAsia="Times New Roman" w:cs="Arial"/>
          <w:szCs w:val="22"/>
          <w:u w:val="single"/>
        </w:rPr>
        <w:t xml:space="preserve"> a con- </w:t>
      </w:r>
      <w:proofErr w:type="spellStart"/>
      <w:r w:rsidRPr="00A17682">
        <w:rPr>
          <w:rFonts w:eastAsia="Times New Roman" w:cs="Arial"/>
          <w:szCs w:val="22"/>
          <w:u w:val="single"/>
        </w:rPr>
        <w:t>stant</w:t>
      </w:r>
      <w:proofErr w:type="spellEnd"/>
      <w:r w:rsidRPr="00A17682">
        <w:rPr>
          <w:rFonts w:eastAsia="Times New Roman" w:cs="Arial"/>
          <w:szCs w:val="22"/>
          <w:u w:val="single"/>
        </w:rPr>
        <w:t xml:space="preserve"> </w:t>
      </w:r>
      <w:r w:rsidRPr="00A17682">
        <w:rPr>
          <w:rFonts w:eastAsia="Times New Roman" w:cs="Arial"/>
          <w:szCs w:val="22"/>
          <w:highlight w:val="cyan"/>
          <w:u w:val="single"/>
        </w:rPr>
        <w:t xml:space="preserve">incitement to </w:t>
      </w:r>
      <w:r w:rsidRPr="00A17682">
        <w:rPr>
          <w:rFonts w:eastAsia="Times New Roman" w:cs="Arial"/>
          <w:b/>
          <w:iCs/>
          <w:szCs w:val="22"/>
          <w:highlight w:val="cyan"/>
          <w:u w:val="single"/>
        </w:rPr>
        <w:t>claim the stake</w:t>
      </w:r>
      <w:r w:rsidRPr="00A17682">
        <w:rPr>
          <w:rFonts w:eastAsia="Times New Roman" w:cs="Arial"/>
          <w:szCs w:val="22"/>
          <w:u w:val="single"/>
        </w:rPr>
        <w:t xml:space="preserve">. </w:t>
      </w:r>
      <w:proofErr w:type="gramStart"/>
      <w:r w:rsidRPr="00A17682">
        <w:rPr>
          <w:rFonts w:eastAsia="Times New Roman" w:cs="Arial"/>
          <w:szCs w:val="22"/>
          <w:u w:val="single"/>
        </w:rPr>
        <w:t>Thus</w:t>
      </w:r>
      <w:proofErr w:type="gramEnd"/>
      <w:r w:rsidRPr="00A17682">
        <w:rPr>
          <w:rFonts w:eastAsia="Times New Roman" w:cs="Arial"/>
          <w:szCs w:val="22"/>
          <w:u w:val="single"/>
        </w:rPr>
        <w:t xml:space="preserve"> </w:t>
      </w:r>
      <w:r w:rsidRPr="00A17682">
        <w:rPr>
          <w:rFonts w:eastAsia="Times New Roman" w:cs="Arial"/>
          <w:szCs w:val="22"/>
          <w:highlight w:val="cyan"/>
          <w:u w:val="single"/>
        </w:rPr>
        <w:t xml:space="preserve">the state becomes the </w:t>
      </w:r>
      <w:r w:rsidRPr="00A17682">
        <w:rPr>
          <w:rFonts w:eastAsia="Times New Roman" w:cs="Arial"/>
          <w:b/>
          <w:iCs/>
          <w:szCs w:val="22"/>
          <w:highlight w:val="cyan"/>
          <w:u w:val="single"/>
        </w:rPr>
        <w:t xml:space="preserve">focus </w:t>
      </w:r>
      <w:r w:rsidRPr="00A17682">
        <w:rPr>
          <w:rFonts w:eastAsia="Times New Roman" w:cs="Arial"/>
          <w:szCs w:val="22"/>
          <w:highlight w:val="cyan"/>
          <w:u w:val="single"/>
        </w:rPr>
        <w:t>of</w:t>
      </w:r>
      <w:r w:rsidRPr="00A17682">
        <w:rPr>
          <w:rFonts w:eastAsia="Times New Roman" w:cs="Arial"/>
          <w:sz w:val="12"/>
          <w:szCs w:val="22"/>
        </w:rPr>
        <w:t xml:space="preserve"> interest-group formation and </w:t>
      </w:r>
      <w:r w:rsidRPr="00A17682">
        <w:rPr>
          <w:rFonts w:eastAsia="Times New Roman" w:cs="Arial"/>
          <w:szCs w:val="22"/>
          <w:highlight w:val="cyan"/>
          <w:u w:val="single"/>
        </w:rPr>
        <w:t>mobilization in sexual politics</w:t>
      </w:r>
      <w:r w:rsidRPr="00A17682">
        <w:rPr>
          <w:rFonts w:eastAsia="Times New Roman" w:cs="Arial"/>
          <w:sz w:val="12"/>
          <w:szCs w:val="22"/>
        </w:rPr>
        <w:t xml:space="preserve">. </w:t>
      </w:r>
      <w:r w:rsidRPr="00A17682">
        <w:rPr>
          <w:rFonts w:eastAsia="Times New Roman" w:cs="Arial"/>
          <w:szCs w:val="22"/>
          <w:u w:val="single"/>
        </w:rPr>
        <w:t>It is worth recalling just how wide the liberal state's activity in relation to gender is</w:t>
      </w:r>
      <w:r w:rsidRPr="00A17682">
        <w:rPr>
          <w:rFonts w:eastAsia="Times New Roman" w:cs="Arial"/>
          <w:sz w:val="12"/>
          <w:szCs w:val="22"/>
        </w:rPr>
        <w:t xml:space="preserve">. This activity includes family policy, population policy, labor force and labor market management, housing policy, regulation of sexual behavior and expression, provision of </w:t>
      </w:r>
      <w:proofErr w:type="gramStart"/>
      <w:r w:rsidRPr="00A17682">
        <w:rPr>
          <w:rFonts w:eastAsia="Times New Roman" w:cs="Arial"/>
          <w:sz w:val="12"/>
          <w:szCs w:val="22"/>
        </w:rPr>
        <w:t>child care</w:t>
      </w:r>
      <w:proofErr w:type="gramEnd"/>
      <w:r w:rsidRPr="00A17682">
        <w:rPr>
          <w:rFonts w:eastAsia="Times New Roman" w:cs="Arial"/>
          <w:sz w:val="12"/>
          <w:szCs w:val="22"/>
        </w:rPr>
        <w:t xml:space="preserve">, mass </w:t>
      </w:r>
      <w:proofErr w:type="spellStart"/>
      <w:r w:rsidRPr="00A17682">
        <w:rPr>
          <w:rFonts w:eastAsia="Times New Roman" w:cs="Arial"/>
          <w:sz w:val="12"/>
          <w:szCs w:val="22"/>
        </w:rPr>
        <w:t>educa</w:t>
      </w:r>
      <w:proofErr w:type="spellEnd"/>
      <w:r w:rsidRPr="00A17682">
        <w:rPr>
          <w:rFonts w:eastAsia="Times New Roman" w:cs="Arial"/>
          <w:sz w:val="12"/>
          <w:szCs w:val="22"/>
        </w:rPr>
        <w:t xml:space="preserve">- </w:t>
      </w:r>
      <w:proofErr w:type="spellStart"/>
      <w:r w:rsidRPr="00A17682">
        <w:rPr>
          <w:rFonts w:eastAsia="Times New Roman" w:cs="Arial"/>
          <w:sz w:val="12"/>
          <w:szCs w:val="22"/>
        </w:rPr>
        <w:t>tion</w:t>
      </w:r>
      <w:proofErr w:type="spellEnd"/>
      <w:r w:rsidRPr="00A17682">
        <w:rPr>
          <w:rFonts w:eastAsia="Times New Roman" w:cs="Arial"/>
          <w:sz w:val="12"/>
          <w:szCs w:val="22"/>
        </w:rPr>
        <w:t xml:space="preserve">, taxation and income redistribution, the creation and use of </w:t>
      </w:r>
      <w:proofErr w:type="spellStart"/>
      <w:r w:rsidRPr="00A17682">
        <w:rPr>
          <w:rFonts w:eastAsia="Times New Roman" w:cs="Arial"/>
          <w:sz w:val="12"/>
          <w:szCs w:val="22"/>
        </w:rPr>
        <w:t>mili</w:t>
      </w:r>
      <w:proofErr w:type="spellEnd"/>
      <w:r w:rsidRPr="00A17682">
        <w:rPr>
          <w:rFonts w:eastAsia="Times New Roman" w:cs="Arial"/>
          <w:sz w:val="12"/>
          <w:szCs w:val="22"/>
        </w:rPr>
        <w:t xml:space="preserve">- </w:t>
      </w:r>
      <w:proofErr w:type="spellStart"/>
      <w:r w:rsidRPr="00A17682">
        <w:rPr>
          <w:rFonts w:eastAsia="Times New Roman" w:cs="Arial"/>
          <w:sz w:val="12"/>
          <w:szCs w:val="22"/>
        </w:rPr>
        <w:t>tary</w:t>
      </w:r>
      <w:proofErr w:type="spellEnd"/>
      <w:r w:rsidRPr="00A17682">
        <w:rPr>
          <w:rFonts w:eastAsia="Times New Roman" w:cs="Arial"/>
          <w:sz w:val="12"/>
          <w:szCs w:val="22"/>
        </w:rPr>
        <w:t xml:space="preserve"> forces - and that is not the whole of it. This is not a sideline; it is a major realm of state policy. </w:t>
      </w:r>
      <w:r w:rsidRPr="00A17682">
        <w:rPr>
          <w:rFonts w:eastAsia="Times New Roman" w:cs="Arial"/>
          <w:szCs w:val="22"/>
          <w:highlight w:val="cyan"/>
          <w:u w:val="single"/>
        </w:rPr>
        <w:t xml:space="preserve">Control of </w:t>
      </w:r>
      <w:r w:rsidRPr="00A17682">
        <w:rPr>
          <w:rFonts w:eastAsia="Times New Roman" w:cs="Arial"/>
          <w:szCs w:val="22"/>
          <w:u w:val="single"/>
        </w:rPr>
        <w:t xml:space="preserve">the </w:t>
      </w:r>
      <w:r w:rsidRPr="00A17682">
        <w:rPr>
          <w:rFonts w:eastAsia="Times New Roman" w:cs="Arial"/>
          <w:szCs w:val="22"/>
          <w:highlight w:val="cyan"/>
          <w:u w:val="single"/>
        </w:rPr>
        <w:t>machinery</w:t>
      </w:r>
      <w:r w:rsidRPr="00A17682">
        <w:rPr>
          <w:rFonts w:eastAsia="Times New Roman" w:cs="Arial"/>
          <w:szCs w:val="22"/>
          <w:u w:val="single"/>
        </w:rPr>
        <w:t xml:space="preserve"> that conducts these activities </w:t>
      </w:r>
      <w:r w:rsidRPr="00A17682">
        <w:rPr>
          <w:rFonts w:eastAsia="Times New Roman" w:cs="Arial"/>
          <w:szCs w:val="22"/>
          <w:highlight w:val="cyan"/>
          <w:u w:val="single"/>
        </w:rPr>
        <w:t xml:space="preserve">is a </w:t>
      </w:r>
      <w:r w:rsidRPr="00A17682">
        <w:rPr>
          <w:rFonts w:eastAsia="Times New Roman" w:cs="Arial"/>
          <w:b/>
          <w:iCs/>
          <w:szCs w:val="22"/>
          <w:highlight w:val="cyan"/>
          <w:u w:val="single"/>
        </w:rPr>
        <w:t>massive asset in gender politics</w:t>
      </w:r>
      <w:r w:rsidRPr="00A17682">
        <w:rPr>
          <w:rFonts w:eastAsia="Times New Roman" w:cs="Arial"/>
          <w:szCs w:val="22"/>
          <w:highlight w:val="cyan"/>
          <w:u w:val="single"/>
        </w:rPr>
        <w:t xml:space="preserve">. </w:t>
      </w:r>
      <w:r w:rsidRPr="00A17682">
        <w:rPr>
          <w:rFonts w:eastAsia="Times New Roman" w:cs="Arial"/>
          <w:szCs w:val="22"/>
          <w:u w:val="single"/>
        </w:rPr>
        <w:t xml:space="preserve">In </w:t>
      </w:r>
      <w:r w:rsidRPr="00A17682">
        <w:rPr>
          <w:rFonts w:eastAsia="Times New Roman" w:cs="Arial"/>
          <w:b/>
          <w:iCs/>
          <w:szCs w:val="22"/>
          <w:u w:val="single"/>
        </w:rPr>
        <w:t>many situations</w:t>
      </w:r>
      <w:r w:rsidRPr="00A17682">
        <w:rPr>
          <w:rFonts w:eastAsia="Times New Roman" w:cs="Arial"/>
          <w:szCs w:val="22"/>
          <w:highlight w:val="yellow"/>
          <w:u w:val="single"/>
        </w:rPr>
        <w:t xml:space="preserve"> </w:t>
      </w:r>
      <w:r w:rsidRPr="00A17682">
        <w:rPr>
          <w:rFonts w:eastAsia="Times New Roman" w:cs="Arial"/>
          <w:szCs w:val="22"/>
          <w:highlight w:val="cyan"/>
          <w:u w:val="single"/>
        </w:rPr>
        <w:t xml:space="preserve">it will be </w:t>
      </w:r>
      <w:r w:rsidRPr="00A17682">
        <w:rPr>
          <w:rFonts w:eastAsia="Times New Roman" w:cs="Arial"/>
          <w:b/>
          <w:iCs/>
          <w:szCs w:val="22"/>
          <w:highlight w:val="cyan"/>
          <w:u w:val="single"/>
        </w:rPr>
        <w:t>tactically decisive</w:t>
      </w:r>
      <w:r w:rsidRPr="00A17682">
        <w:rPr>
          <w:rFonts w:eastAsia="Times New Roman" w:cs="Arial"/>
          <w:szCs w:val="22"/>
          <w:highlight w:val="cyan"/>
          <w:u w:val="single"/>
        </w:rPr>
        <w:t>. The state is</w:t>
      </w:r>
      <w:r w:rsidRPr="00A17682">
        <w:rPr>
          <w:rFonts w:eastAsia="Times New Roman" w:cs="Arial"/>
          <w:szCs w:val="22"/>
          <w:u w:val="single"/>
        </w:rPr>
        <w:t xml:space="preserve"> therefore </w:t>
      </w:r>
      <w:r w:rsidRPr="00A17682">
        <w:rPr>
          <w:rFonts w:eastAsia="Times New Roman" w:cs="Arial"/>
          <w:szCs w:val="22"/>
          <w:highlight w:val="cyan"/>
          <w:u w:val="single"/>
        </w:rPr>
        <w:t>a focus for the mobilization</w:t>
      </w:r>
      <w:r w:rsidRPr="00A17682">
        <w:rPr>
          <w:rFonts w:eastAsia="Times New Roman" w:cs="Arial"/>
          <w:szCs w:val="22"/>
          <w:u w:val="single"/>
        </w:rPr>
        <w:t xml:space="preserve"> of interests that is </w:t>
      </w:r>
      <w:r w:rsidRPr="00A17682">
        <w:rPr>
          <w:rFonts w:eastAsia="Times New Roman" w:cs="Arial"/>
          <w:b/>
          <w:iCs/>
          <w:szCs w:val="22"/>
          <w:u w:val="single"/>
        </w:rPr>
        <w:t xml:space="preserve">central </w:t>
      </w:r>
      <w:r w:rsidRPr="00A17682">
        <w:rPr>
          <w:rFonts w:eastAsia="Times New Roman" w:cs="Arial"/>
          <w:b/>
          <w:iCs/>
          <w:szCs w:val="22"/>
          <w:highlight w:val="cyan"/>
          <w:u w:val="single"/>
        </w:rPr>
        <w:t>to gender politics on the large scale</w:t>
      </w:r>
      <w:r w:rsidRPr="00A17682">
        <w:rPr>
          <w:rFonts w:eastAsia="Times New Roman" w:cs="Arial"/>
          <w:sz w:val="12"/>
          <w:szCs w:val="22"/>
          <w:highlight w:val="cyan"/>
        </w:rPr>
        <w:t xml:space="preserve">. </w:t>
      </w:r>
      <w:r w:rsidRPr="00A17682">
        <w:rPr>
          <w:rFonts w:eastAsia="Times New Roman" w:cs="Arial"/>
          <w:szCs w:val="22"/>
          <w:highlight w:val="cyan"/>
          <w:u w:val="single"/>
        </w:rPr>
        <w:t>Feminism's</w:t>
      </w:r>
      <w:r w:rsidRPr="00A17682">
        <w:rPr>
          <w:rFonts w:eastAsia="Times New Roman" w:cs="Arial"/>
          <w:szCs w:val="22"/>
          <w:u w:val="single"/>
        </w:rPr>
        <w:t xml:space="preserve"> historical con- </w:t>
      </w:r>
      <w:proofErr w:type="spellStart"/>
      <w:r w:rsidRPr="00A17682">
        <w:rPr>
          <w:rFonts w:eastAsia="Times New Roman" w:cs="Arial"/>
          <w:szCs w:val="22"/>
          <w:u w:val="single"/>
        </w:rPr>
        <w:t>cern</w:t>
      </w:r>
      <w:proofErr w:type="spellEnd"/>
      <w:r w:rsidRPr="00A17682">
        <w:rPr>
          <w:rFonts w:eastAsia="Times New Roman" w:cs="Arial"/>
          <w:szCs w:val="22"/>
          <w:u w:val="single"/>
        </w:rPr>
        <w:t xml:space="preserve"> with the state, and </w:t>
      </w:r>
      <w:r w:rsidRPr="00A17682">
        <w:rPr>
          <w:rFonts w:eastAsia="Times New Roman" w:cs="Arial"/>
          <w:szCs w:val="22"/>
          <w:highlight w:val="cyan"/>
          <w:u w:val="single"/>
        </w:rPr>
        <w:t>attempts to capture a share of state power, appear</w:t>
      </w:r>
      <w:r w:rsidRPr="00A17682">
        <w:rPr>
          <w:rFonts w:eastAsia="Times New Roman" w:cs="Arial"/>
          <w:sz w:val="12"/>
          <w:szCs w:val="22"/>
        </w:rPr>
        <w:t xml:space="preserve"> in this light as </w:t>
      </w:r>
      <w:r w:rsidRPr="00A17682">
        <w:rPr>
          <w:rFonts w:eastAsia="Times New Roman" w:cs="Arial"/>
          <w:szCs w:val="22"/>
          <w:highlight w:val="cyan"/>
          <w:u w:val="single"/>
        </w:rPr>
        <w:t xml:space="preserve">a </w:t>
      </w:r>
      <w:r w:rsidRPr="00A17682">
        <w:rPr>
          <w:rFonts w:eastAsia="Times New Roman" w:cs="Arial"/>
          <w:b/>
          <w:iCs/>
          <w:szCs w:val="22"/>
          <w:highlight w:val="cyan"/>
          <w:u w:val="single"/>
        </w:rPr>
        <w:t>necessary response to</w:t>
      </w:r>
      <w:r w:rsidRPr="00A17682">
        <w:rPr>
          <w:rFonts w:eastAsia="Times New Roman" w:cs="Arial"/>
          <w:b/>
          <w:iCs/>
          <w:szCs w:val="22"/>
          <w:u w:val="single"/>
        </w:rPr>
        <w:t xml:space="preserve"> a </w:t>
      </w:r>
      <w:r w:rsidRPr="00A17682">
        <w:rPr>
          <w:rFonts w:eastAsia="Times New Roman" w:cs="Arial"/>
          <w:b/>
          <w:iCs/>
          <w:szCs w:val="22"/>
          <w:highlight w:val="cyan"/>
          <w:u w:val="single"/>
        </w:rPr>
        <w:t>historical reality</w:t>
      </w:r>
      <w:r w:rsidRPr="00A17682">
        <w:rPr>
          <w:rFonts w:eastAsia="Times New Roman" w:cs="Arial"/>
          <w:sz w:val="12"/>
          <w:szCs w:val="22"/>
        </w:rPr>
        <w:t xml:space="preserve">. </w:t>
      </w:r>
      <w:r w:rsidRPr="00A17682">
        <w:rPr>
          <w:rFonts w:eastAsia="Times New Roman" w:cs="Arial"/>
          <w:szCs w:val="22"/>
          <w:u w:val="single"/>
        </w:rPr>
        <w:t xml:space="preserve">They are </w:t>
      </w:r>
      <w:r w:rsidRPr="00A17682">
        <w:rPr>
          <w:rFonts w:eastAsia="Times New Roman" w:cs="Arial"/>
          <w:b/>
          <w:iCs/>
          <w:szCs w:val="22"/>
          <w:highlight w:val="cyan"/>
          <w:u w:val="single"/>
        </w:rPr>
        <w:t>not an error brought on by an overdose of liberalism or</w:t>
      </w:r>
      <w:r w:rsidRPr="00A17682">
        <w:rPr>
          <w:rFonts w:eastAsia="Times New Roman" w:cs="Arial"/>
          <w:b/>
          <w:iCs/>
          <w:szCs w:val="22"/>
          <w:u w:val="single"/>
        </w:rPr>
        <w:t xml:space="preserve"> a capitula- </w:t>
      </w:r>
      <w:proofErr w:type="spellStart"/>
      <w:r w:rsidRPr="00A17682">
        <w:rPr>
          <w:rFonts w:eastAsia="Times New Roman" w:cs="Arial"/>
          <w:b/>
          <w:iCs/>
          <w:szCs w:val="22"/>
          <w:u w:val="single"/>
        </w:rPr>
        <w:t>tion</w:t>
      </w:r>
      <w:proofErr w:type="spellEnd"/>
      <w:r w:rsidRPr="00A17682">
        <w:rPr>
          <w:rFonts w:eastAsia="Times New Roman" w:cs="Arial"/>
          <w:b/>
          <w:iCs/>
          <w:szCs w:val="22"/>
          <w:u w:val="single"/>
        </w:rPr>
        <w:t xml:space="preserve"> to </w:t>
      </w:r>
      <w:r w:rsidRPr="00A17682">
        <w:rPr>
          <w:rFonts w:eastAsia="Times New Roman" w:cs="Arial"/>
          <w:b/>
          <w:iCs/>
          <w:szCs w:val="22"/>
          <w:highlight w:val="cyan"/>
          <w:u w:val="single"/>
        </w:rPr>
        <w:t>patriarchy</w:t>
      </w:r>
      <w:r w:rsidRPr="00A17682">
        <w:rPr>
          <w:rFonts w:eastAsia="Times New Roman" w:cs="Arial"/>
          <w:szCs w:val="22"/>
          <w:highlight w:val="cyan"/>
          <w:u w:val="single"/>
        </w:rPr>
        <w:t>.</w:t>
      </w:r>
      <w:r w:rsidRPr="00A17682">
        <w:rPr>
          <w:rFonts w:eastAsia="Times New Roman" w:cs="Arial"/>
          <w:sz w:val="12"/>
          <w:szCs w:val="22"/>
        </w:rPr>
        <w:t xml:space="preserve"> As </w:t>
      </w:r>
      <w:proofErr w:type="spellStart"/>
      <w:r w:rsidRPr="00A17682">
        <w:rPr>
          <w:rFonts w:eastAsia="Times New Roman" w:cs="Arial"/>
          <w:sz w:val="12"/>
          <w:szCs w:val="22"/>
        </w:rPr>
        <w:t>Franzway</w:t>
      </w:r>
      <w:proofErr w:type="spellEnd"/>
      <w:r w:rsidRPr="00A17682">
        <w:rPr>
          <w:rFonts w:eastAsia="Times New Roman" w:cs="Arial"/>
          <w:sz w:val="12"/>
          <w:szCs w:val="22"/>
        </w:rPr>
        <w:t xml:space="preserve"> puts it, </w:t>
      </w:r>
      <w:r w:rsidRPr="00A17682">
        <w:rPr>
          <w:rFonts w:eastAsia="Times New Roman" w:cs="Arial"/>
          <w:szCs w:val="22"/>
          <w:highlight w:val="cyan"/>
          <w:u w:val="single"/>
        </w:rPr>
        <w:t xml:space="preserve">the state is </w:t>
      </w:r>
      <w:r w:rsidRPr="00A17682">
        <w:rPr>
          <w:rFonts w:eastAsia="Times New Roman" w:cs="Arial"/>
          <w:b/>
          <w:iCs/>
          <w:szCs w:val="22"/>
          <w:highlight w:val="cyan"/>
          <w:u w:val="single"/>
        </w:rPr>
        <w:t>unavoidable</w:t>
      </w:r>
      <w:r w:rsidRPr="00A17682">
        <w:rPr>
          <w:rFonts w:eastAsia="Times New Roman" w:cs="Arial"/>
          <w:szCs w:val="22"/>
          <w:highlight w:val="cyan"/>
          <w:u w:val="single"/>
        </w:rPr>
        <w:t xml:space="preserve"> for feminism</w:t>
      </w:r>
      <w:r w:rsidRPr="00A17682">
        <w:rPr>
          <w:rFonts w:eastAsia="Times New Roman" w:cs="Arial"/>
          <w:szCs w:val="22"/>
          <w:u w:val="single"/>
        </w:rPr>
        <w:t>. The question is not whether feminism will deal with the state, but how: on what terms, with what tactics, toward what goals</w:t>
      </w:r>
      <w:r w:rsidRPr="00A17682">
        <w:rPr>
          <w:rFonts w:eastAsia="Times New Roman" w:cs="Arial"/>
          <w:sz w:val="12"/>
          <w:szCs w:val="22"/>
        </w:rPr>
        <w:t>.5</w:t>
      </w:r>
      <w:r w:rsidRPr="00A17682">
        <w:rPr>
          <w:rFonts w:eastAsia="Times New Roman" w:cs="Arial"/>
          <w:sz w:val="12"/>
          <w:szCs w:val="22"/>
          <w:highlight w:val="cyan"/>
        </w:rPr>
        <w:t xml:space="preserve">" </w:t>
      </w:r>
      <w:r w:rsidRPr="00A17682">
        <w:rPr>
          <w:rFonts w:eastAsia="Times New Roman" w:cs="Arial"/>
          <w:szCs w:val="22"/>
          <w:highlight w:val="cyan"/>
          <w:u w:val="single"/>
        </w:rPr>
        <w:t>The same is true of the politics of homosexuality</w:t>
      </w:r>
      <w:r w:rsidRPr="00A17682">
        <w:rPr>
          <w:rFonts w:eastAsia="Times New Roman" w:cs="Arial"/>
          <w:sz w:val="12"/>
          <w:szCs w:val="22"/>
        </w:rPr>
        <w:t xml:space="preserve"> among men. The ear- </w:t>
      </w:r>
      <w:proofErr w:type="spellStart"/>
      <w:r w:rsidRPr="00A17682">
        <w:rPr>
          <w:rFonts w:eastAsia="Times New Roman" w:cs="Arial"/>
          <w:sz w:val="12"/>
          <w:szCs w:val="22"/>
        </w:rPr>
        <w:t>liest</w:t>
      </w:r>
      <w:proofErr w:type="spellEnd"/>
      <w:r w:rsidRPr="00A17682">
        <w:rPr>
          <w:rFonts w:eastAsia="Times New Roman" w:cs="Arial"/>
          <w:sz w:val="12"/>
          <w:szCs w:val="22"/>
        </w:rPr>
        <w:t xml:space="preserve"> attempts to agitate for toleration produced a half-illegal, half-aca- demic mode of organizing that reached its peak in </w:t>
      </w:r>
      <w:proofErr w:type="gramStart"/>
      <w:r w:rsidRPr="00A17682">
        <w:rPr>
          <w:rFonts w:eastAsia="Times New Roman" w:cs="Arial"/>
          <w:sz w:val="12"/>
          <w:szCs w:val="22"/>
        </w:rPr>
        <w:t>Weimar Germany, and</w:t>
      </w:r>
      <w:proofErr w:type="gramEnd"/>
      <w:r w:rsidRPr="00A17682">
        <w:rPr>
          <w:rFonts w:eastAsia="Times New Roman" w:cs="Arial"/>
          <w:sz w:val="12"/>
          <w:szCs w:val="22"/>
        </w:rPr>
        <w:t xml:space="preserve"> was smashed by the Nazis. (The Institute of Sexual Science was </w:t>
      </w:r>
      <w:proofErr w:type="gramStart"/>
      <w:r w:rsidRPr="00A17682">
        <w:rPr>
          <w:rFonts w:eastAsia="Times New Roman" w:cs="Arial"/>
          <w:sz w:val="12"/>
          <w:szCs w:val="22"/>
        </w:rPr>
        <w:t>vandalized</w:t>
      </w:r>
      <w:proofErr w:type="gramEnd"/>
      <w:r w:rsidRPr="00A17682">
        <w:rPr>
          <w:rFonts w:eastAsia="Times New Roman" w:cs="Arial"/>
          <w:sz w:val="12"/>
          <w:szCs w:val="22"/>
        </w:rPr>
        <w:t xml:space="preserve"> and its library burnt in 1933; later, gay men were sent to concentration camps or shot.) A long period of lobbying for legal reform followed, punctuated by bouts of state repression. (Homosexual men were, for instance, targeted in the McCarthyite period in the United States</w:t>
      </w:r>
      <w:r w:rsidRPr="00A17682">
        <w:rPr>
          <w:rFonts w:eastAsia="Times New Roman" w:cs="Arial"/>
          <w:sz w:val="12"/>
          <w:szCs w:val="22"/>
          <w:highlight w:val="cyan"/>
        </w:rPr>
        <w:t xml:space="preserve">.) </w:t>
      </w:r>
      <w:r w:rsidRPr="00A17682">
        <w:rPr>
          <w:rFonts w:eastAsia="Times New Roman" w:cs="Arial"/>
          <w:szCs w:val="22"/>
          <w:highlight w:val="cyan"/>
          <w:u w:val="single"/>
        </w:rPr>
        <w:t>The gay liberation movement</w:t>
      </w:r>
      <w:r w:rsidRPr="00A17682">
        <w:rPr>
          <w:rFonts w:eastAsia="Times New Roman" w:cs="Arial"/>
          <w:szCs w:val="22"/>
          <w:u w:val="single"/>
        </w:rPr>
        <w:t xml:space="preserve"> changed the methods and </w:t>
      </w:r>
      <w:r w:rsidRPr="00A17682">
        <w:rPr>
          <w:rFonts w:eastAsia="Times New Roman" w:cs="Arial"/>
          <w:szCs w:val="22"/>
          <w:highlight w:val="cyan"/>
          <w:u w:val="single"/>
        </w:rPr>
        <w:t>expanded</w:t>
      </w:r>
      <w:r w:rsidRPr="00A17682">
        <w:rPr>
          <w:rFonts w:eastAsia="Times New Roman" w:cs="Arial"/>
          <w:szCs w:val="22"/>
          <w:u w:val="single"/>
        </w:rPr>
        <w:t xml:space="preserve"> the </w:t>
      </w:r>
      <w:r w:rsidRPr="00A17682">
        <w:rPr>
          <w:rFonts w:eastAsia="Times New Roman" w:cs="Arial"/>
          <w:szCs w:val="22"/>
          <w:highlight w:val="cyan"/>
          <w:u w:val="single"/>
        </w:rPr>
        <w:t>goals to include social revolution, but still dealt with the state over policing, de-criminalization, and anti-discrimination</w:t>
      </w:r>
      <w:r w:rsidRPr="00A17682">
        <w:rPr>
          <w:rFonts w:eastAsia="Times New Roman" w:cs="Arial"/>
          <w:sz w:val="12"/>
          <w:szCs w:val="22"/>
        </w:rPr>
        <w:t xml:space="preserve">. Since the early 1970s </w:t>
      </w:r>
      <w:r w:rsidRPr="00A17682">
        <w:rPr>
          <w:rFonts w:eastAsia="Times New Roman" w:cs="Arial"/>
          <w:szCs w:val="22"/>
          <w:u w:val="single"/>
        </w:rPr>
        <w:t xml:space="preserve">gay politics has evolved a complex mixture of </w:t>
      </w:r>
      <w:proofErr w:type="spellStart"/>
      <w:r w:rsidRPr="00A17682">
        <w:rPr>
          <w:rFonts w:eastAsia="Times New Roman" w:cs="Arial"/>
          <w:szCs w:val="22"/>
          <w:u w:val="single"/>
        </w:rPr>
        <w:t>confron</w:t>
      </w:r>
      <w:proofErr w:type="spellEnd"/>
      <w:r w:rsidRPr="00A17682">
        <w:rPr>
          <w:rFonts w:eastAsia="Times New Roman" w:cs="Arial"/>
          <w:szCs w:val="22"/>
          <w:u w:val="single"/>
        </w:rPr>
        <w:t xml:space="preserve">- </w:t>
      </w:r>
      <w:proofErr w:type="spellStart"/>
      <w:r w:rsidRPr="00A17682">
        <w:rPr>
          <w:rFonts w:eastAsia="Times New Roman" w:cs="Arial"/>
          <w:szCs w:val="22"/>
          <w:u w:val="single"/>
        </w:rPr>
        <w:t>tation</w:t>
      </w:r>
      <w:proofErr w:type="spellEnd"/>
      <w:r w:rsidRPr="00A17682">
        <w:rPr>
          <w:rFonts w:eastAsia="Times New Roman" w:cs="Arial"/>
          <w:szCs w:val="22"/>
          <w:u w:val="single"/>
        </w:rPr>
        <w:t>, cooperation, and representation</w:t>
      </w:r>
      <w:r w:rsidRPr="00A17682">
        <w:rPr>
          <w:rFonts w:eastAsia="Times New Roman" w:cs="Arial"/>
          <w:sz w:val="12"/>
          <w:szCs w:val="22"/>
        </w:rPr>
        <w:t xml:space="preserve">. In some cities, including San Francisco and Sydney, gay men as such have successfully run for public office. </w:t>
      </w:r>
      <w:r w:rsidRPr="00A17682">
        <w:rPr>
          <w:rFonts w:eastAsia="Times New Roman" w:cs="Arial"/>
          <w:szCs w:val="22"/>
          <w:u w:val="single"/>
        </w:rPr>
        <w:t>Around the AIDS crisis</w:t>
      </w:r>
      <w:r w:rsidRPr="00A17682">
        <w:rPr>
          <w:rFonts w:eastAsia="Times New Roman" w:cs="Arial"/>
          <w:sz w:val="12"/>
          <w:szCs w:val="22"/>
        </w:rPr>
        <w:t xml:space="preserve"> of the 1980s, in countries such as the United States and Australia, </w:t>
      </w:r>
      <w:r w:rsidRPr="00A17682">
        <w:rPr>
          <w:rFonts w:eastAsia="Times New Roman" w:cs="Arial"/>
          <w:szCs w:val="22"/>
          <w:u w:val="single"/>
        </w:rPr>
        <w:t xml:space="preserve">gay </w:t>
      </w:r>
      <w:proofErr w:type="gramStart"/>
      <w:r w:rsidRPr="00A17682">
        <w:rPr>
          <w:rFonts w:eastAsia="Times New Roman" w:cs="Arial"/>
          <w:szCs w:val="22"/>
          <w:u w:val="single"/>
        </w:rPr>
        <w:t>community based</w:t>
      </w:r>
      <w:proofErr w:type="gramEnd"/>
      <w:r w:rsidRPr="00A17682">
        <w:rPr>
          <w:rFonts w:eastAsia="Times New Roman" w:cs="Arial"/>
          <w:szCs w:val="22"/>
          <w:u w:val="single"/>
        </w:rPr>
        <w:t xml:space="preserve"> organizations and state health services have entered a close</w:t>
      </w:r>
      <w:r w:rsidRPr="00A17682">
        <w:rPr>
          <w:rFonts w:eastAsia="Times New Roman" w:cs="Arial"/>
          <w:sz w:val="12"/>
          <w:szCs w:val="22"/>
        </w:rPr>
        <w:t xml:space="preserve"> - </w:t>
      </w:r>
      <w:r w:rsidRPr="00A17682">
        <w:rPr>
          <w:rFonts w:eastAsia="Times New Roman" w:cs="Arial"/>
          <w:szCs w:val="22"/>
          <w:u w:val="single"/>
        </w:rPr>
        <w:t>if often tense</w:t>
      </w:r>
      <w:r w:rsidRPr="00A17682">
        <w:rPr>
          <w:rFonts w:eastAsia="Times New Roman" w:cs="Arial"/>
          <w:sz w:val="12"/>
          <w:szCs w:val="22"/>
        </w:rPr>
        <w:t xml:space="preserve"> - </w:t>
      </w:r>
      <w:r w:rsidRPr="00A17682">
        <w:rPr>
          <w:rFonts w:eastAsia="Times New Roman" w:cs="Arial"/>
          <w:szCs w:val="22"/>
          <w:u w:val="single"/>
        </w:rPr>
        <w:t xml:space="preserve">long-term relationship.' </w:t>
      </w:r>
      <w:r w:rsidRPr="00A17682">
        <w:rPr>
          <w:rFonts w:eastAsia="Times New Roman" w:cs="Arial"/>
          <w:sz w:val="12"/>
          <w:szCs w:val="22"/>
        </w:rPr>
        <w:t xml:space="preserve">In a longer historical perspective, </w:t>
      </w:r>
      <w:r w:rsidRPr="00A17682">
        <w:rPr>
          <w:rFonts w:eastAsia="Times New Roman" w:cs="Arial"/>
          <w:szCs w:val="22"/>
          <w:u w:val="single"/>
        </w:rPr>
        <w:t xml:space="preserve">all these forms of politics are </w:t>
      </w:r>
      <w:proofErr w:type="gramStart"/>
      <w:r w:rsidRPr="00A17682">
        <w:rPr>
          <w:rFonts w:eastAsia="Times New Roman" w:cs="Arial"/>
          <w:szCs w:val="22"/>
          <w:u w:val="single"/>
        </w:rPr>
        <w:t>fairly new</w:t>
      </w:r>
      <w:proofErr w:type="gramEnd"/>
      <w:r w:rsidRPr="00A17682">
        <w:rPr>
          <w:rFonts w:eastAsia="Times New Roman" w:cs="Arial"/>
          <w:sz w:val="12"/>
          <w:szCs w:val="22"/>
        </w:rPr>
        <w:t xml:space="preserve">. Fantasies like </w:t>
      </w:r>
      <w:proofErr w:type="spellStart"/>
      <w:r w:rsidRPr="00A17682">
        <w:rPr>
          <w:rFonts w:eastAsia="Times New Roman" w:cs="Arial"/>
          <w:sz w:val="12"/>
          <w:szCs w:val="22"/>
        </w:rPr>
        <w:t>Aristophanes's</w:t>
      </w:r>
      <w:proofErr w:type="spellEnd"/>
      <w:r w:rsidRPr="00A17682">
        <w:rPr>
          <w:rFonts w:eastAsia="Times New Roman" w:cs="Arial"/>
          <w:sz w:val="12"/>
          <w:szCs w:val="22"/>
        </w:rPr>
        <w:t xml:space="preserve"> Lysistrata aside, </w:t>
      </w:r>
      <w:r w:rsidRPr="00A17682">
        <w:rPr>
          <w:rFonts w:eastAsia="Times New Roman" w:cs="Arial"/>
          <w:szCs w:val="22"/>
          <w:u w:val="single"/>
        </w:rPr>
        <w:t xml:space="preserve">the open </w:t>
      </w:r>
      <w:proofErr w:type="spellStart"/>
      <w:r w:rsidRPr="00A17682">
        <w:rPr>
          <w:rFonts w:eastAsia="Times New Roman" w:cs="Arial"/>
          <w:szCs w:val="22"/>
          <w:u w:val="single"/>
        </w:rPr>
        <w:t>mobiliza</w:t>
      </w:r>
      <w:proofErr w:type="spellEnd"/>
      <w:r w:rsidRPr="00A17682">
        <w:rPr>
          <w:rFonts w:eastAsia="Times New Roman" w:cs="Arial"/>
          <w:szCs w:val="22"/>
          <w:u w:val="single"/>
        </w:rPr>
        <w:t xml:space="preserve">- </w:t>
      </w:r>
      <w:proofErr w:type="spellStart"/>
      <w:r w:rsidRPr="00A17682">
        <w:rPr>
          <w:rFonts w:eastAsia="Times New Roman" w:cs="Arial"/>
          <w:szCs w:val="22"/>
          <w:u w:val="single"/>
        </w:rPr>
        <w:t>tion</w:t>
      </w:r>
      <w:proofErr w:type="spellEnd"/>
      <w:r w:rsidRPr="00A17682">
        <w:rPr>
          <w:rFonts w:eastAsia="Times New Roman" w:cs="Arial"/>
          <w:szCs w:val="22"/>
          <w:u w:val="single"/>
        </w:rPr>
        <w:t xml:space="preserve"> of groups around demands or programs in sexual politics dates only from the mid-nineteenth century. </w:t>
      </w:r>
      <w:r w:rsidRPr="00A17682">
        <w:rPr>
          <w:rFonts w:eastAsia="Times New Roman" w:cs="Arial"/>
          <w:sz w:val="12"/>
          <w:szCs w:val="22"/>
        </w:rPr>
        <w:t xml:space="preserve">The politics that characterized other patriarchal gender orders in history were constructed along other lines, for instance as a politics of kinship, or faction formation in </w:t>
      </w:r>
      <w:proofErr w:type="spellStart"/>
      <w:r w:rsidRPr="00A17682">
        <w:rPr>
          <w:rFonts w:eastAsia="Times New Roman" w:cs="Arial"/>
          <w:sz w:val="12"/>
          <w:szCs w:val="22"/>
        </w:rPr>
        <w:t>agri</w:t>
      </w:r>
      <w:proofErr w:type="spellEnd"/>
      <w:r w:rsidRPr="00A17682">
        <w:rPr>
          <w:rFonts w:eastAsia="Times New Roman" w:cs="Arial"/>
          <w:sz w:val="12"/>
          <w:szCs w:val="22"/>
        </w:rPr>
        <w:t xml:space="preserve">- cultural villages. It can plausibly be argued that </w:t>
      </w:r>
      <w:r w:rsidRPr="00A17682">
        <w:rPr>
          <w:rFonts w:eastAsia="Times New Roman" w:cs="Arial"/>
          <w:szCs w:val="22"/>
          <w:u w:val="single"/>
        </w:rPr>
        <w:t xml:space="preserve">modern patterns re- </w:t>
      </w:r>
      <w:proofErr w:type="spellStart"/>
      <w:r w:rsidRPr="00A17682">
        <w:rPr>
          <w:rFonts w:eastAsia="Times New Roman" w:cs="Arial"/>
          <w:szCs w:val="22"/>
          <w:u w:val="single"/>
        </w:rPr>
        <w:t>sulted</w:t>
      </w:r>
      <w:proofErr w:type="spellEnd"/>
      <w:r w:rsidRPr="00A17682">
        <w:rPr>
          <w:rFonts w:eastAsia="Times New Roman" w:cs="Arial"/>
          <w:szCs w:val="22"/>
          <w:u w:val="single"/>
        </w:rPr>
        <w:t xml:space="preserve"> from a </w:t>
      </w:r>
      <w:r w:rsidRPr="00A17682">
        <w:rPr>
          <w:rFonts w:eastAsia="Times New Roman" w:cs="Arial"/>
          <w:szCs w:val="22"/>
          <w:highlight w:val="cyan"/>
          <w:u w:val="single"/>
        </w:rPr>
        <w:t>reconfiguration of gender politics around the</w:t>
      </w:r>
      <w:r w:rsidRPr="00A17682">
        <w:rPr>
          <w:rFonts w:eastAsia="Times New Roman" w:cs="Arial"/>
          <w:szCs w:val="22"/>
          <w:u w:val="single"/>
        </w:rPr>
        <w:t xml:space="preserve"> growth of the liberal </w:t>
      </w:r>
      <w:r w:rsidRPr="00A17682">
        <w:rPr>
          <w:rFonts w:eastAsia="Times New Roman" w:cs="Arial"/>
          <w:szCs w:val="22"/>
          <w:highlight w:val="cyan"/>
          <w:u w:val="single"/>
        </w:rPr>
        <w:t>state.</w:t>
      </w:r>
      <w:r w:rsidRPr="00A17682">
        <w:rPr>
          <w:rFonts w:eastAsia="Times New Roman" w:cs="Arial"/>
          <w:szCs w:val="22"/>
          <w:u w:val="single"/>
        </w:rPr>
        <w:t xml:space="preserve"> </w:t>
      </w:r>
      <w:proofErr w:type="gramStart"/>
      <w:r w:rsidRPr="00A17682">
        <w:rPr>
          <w:rFonts w:eastAsia="Times New Roman" w:cs="Arial"/>
          <w:szCs w:val="22"/>
          <w:u w:val="single"/>
        </w:rPr>
        <w:t>In particular its</w:t>
      </w:r>
      <w:proofErr w:type="gramEnd"/>
      <w:r w:rsidRPr="00A17682">
        <w:rPr>
          <w:rFonts w:eastAsia="Times New Roman" w:cs="Arial"/>
          <w:szCs w:val="22"/>
          <w:u w:val="single"/>
        </w:rPr>
        <w:t xml:space="preserve"> structure of legitimation </w:t>
      </w:r>
      <w:r w:rsidRPr="00A17682">
        <w:rPr>
          <w:rFonts w:eastAsia="Times New Roman" w:cs="Arial"/>
          <w:szCs w:val="22"/>
          <w:highlight w:val="cyan"/>
          <w:u w:val="single"/>
        </w:rPr>
        <w:t>through</w:t>
      </w:r>
      <w:r w:rsidRPr="00A17682">
        <w:rPr>
          <w:rFonts w:eastAsia="Times New Roman" w:cs="Arial"/>
          <w:szCs w:val="22"/>
          <w:u w:val="single"/>
        </w:rPr>
        <w:t xml:space="preserve"> </w:t>
      </w:r>
      <w:r w:rsidRPr="00A17682">
        <w:rPr>
          <w:rFonts w:eastAsia="Times New Roman" w:cs="Arial"/>
          <w:sz w:val="12"/>
          <w:szCs w:val="22"/>
        </w:rPr>
        <w:t xml:space="preserve">plebiscite or </w:t>
      </w:r>
      <w:r w:rsidRPr="00A17682">
        <w:rPr>
          <w:rFonts w:eastAsia="Times New Roman" w:cs="Arial"/>
          <w:szCs w:val="22"/>
          <w:highlight w:val="cyan"/>
          <w:u w:val="single"/>
        </w:rPr>
        <w:t xml:space="preserve">electoral democracy </w:t>
      </w:r>
      <w:r w:rsidRPr="00A17682">
        <w:rPr>
          <w:rFonts w:eastAsia="Times New Roman" w:cs="Arial"/>
          <w:b/>
          <w:iCs/>
          <w:szCs w:val="22"/>
          <w:highlight w:val="cyan"/>
          <w:u w:val="single"/>
        </w:rPr>
        <w:t>invited the response of popular mobilization</w:t>
      </w:r>
    </w:p>
    <w:p w14:paraId="68B8E542" w14:textId="77777777" w:rsidR="00634020" w:rsidRPr="00A17682" w:rsidRDefault="00634020" w:rsidP="00634020">
      <w:pPr>
        <w:keepNext/>
        <w:keepLines/>
        <w:spacing w:before="40"/>
        <w:outlineLvl w:val="3"/>
        <w:rPr>
          <w:rFonts w:eastAsia="MS Gothic" w:cs="Arial"/>
          <w:b/>
          <w:iCs/>
          <w:sz w:val="26"/>
          <w:szCs w:val="22"/>
        </w:rPr>
      </w:pPr>
      <w:r w:rsidRPr="00A17682">
        <w:rPr>
          <w:rFonts w:eastAsia="MS Gothic" w:cs="Arial"/>
          <w:b/>
          <w:iCs/>
          <w:sz w:val="26"/>
          <w:szCs w:val="22"/>
        </w:rPr>
        <w:t>Title IX created substantial impacts on the education system for women</w:t>
      </w:r>
    </w:p>
    <w:p w14:paraId="183FF51D" w14:textId="77777777" w:rsidR="00634020" w:rsidRPr="00A17682" w:rsidRDefault="00634020" w:rsidP="00634020">
      <w:pPr>
        <w:rPr>
          <w:rFonts w:eastAsia="Cambria" w:cs="Arial"/>
          <w:szCs w:val="22"/>
        </w:rPr>
      </w:pPr>
      <w:r w:rsidRPr="00A17682">
        <w:rPr>
          <w:rFonts w:eastAsia="Cambria" w:cs="Arial"/>
          <w:szCs w:val="22"/>
        </w:rPr>
        <w:t xml:space="preserve">EMMA </w:t>
      </w:r>
      <w:r w:rsidRPr="00A17682">
        <w:rPr>
          <w:rFonts w:eastAsia="Cambria" w:cs="Arial"/>
          <w:b/>
          <w:bCs/>
          <w:sz w:val="26"/>
          <w:szCs w:val="22"/>
        </w:rPr>
        <w:t>CHADBAND 12</w:t>
      </w:r>
      <w:r w:rsidRPr="00A17682">
        <w:rPr>
          <w:rFonts w:eastAsia="Cambria" w:cs="Arial"/>
          <w:szCs w:val="22"/>
        </w:rPr>
        <w:t xml:space="preserve"> (“Nine Ways Title IX Has Helped Girls and Women in Education, June 21, 2012, </w:t>
      </w:r>
      <w:proofErr w:type="spellStart"/>
      <w:r w:rsidRPr="00A17682">
        <w:rPr>
          <w:rFonts w:eastAsia="Cambria" w:cs="Arial"/>
          <w:szCs w:val="22"/>
        </w:rPr>
        <w:t>Chadband</w:t>
      </w:r>
      <w:proofErr w:type="spellEnd"/>
      <w:r w:rsidRPr="00A17682">
        <w:rPr>
          <w:rFonts w:eastAsia="Cambria" w:cs="Arial"/>
          <w:szCs w:val="22"/>
        </w:rPr>
        <w:t xml:space="preserve">: Transport Workers Union of America International Union,, </w:t>
      </w:r>
      <w:hyperlink r:id="rId18" w:history="1">
        <w:r w:rsidRPr="00A17682">
          <w:rPr>
            <w:rFonts w:eastAsia="Cambria" w:cs="Arial"/>
            <w:szCs w:val="22"/>
          </w:rPr>
          <w:t>http://neatoday.org/2012/06/21/nine-ways-title-ix-has-helped-girls-and-women-in-education-2/</w:t>
        </w:r>
      </w:hyperlink>
      <w:r w:rsidRPr="00A17682">
        <w:rPr>
          <w:rFonts w:eastAsia="Cambria" w:cs="Arial"/>
          <w:szCs w:val="22"/>
        </w:rPr>
        <w:t>, EHS MKS)</w:t>
      </w:r>
    </w:p>
    <w:p w14:paraId="68AB0EBB" w14:textId="77777777" w:rsidR="00634020" w:rsidRPr="00A17682" w:rsidRDefault="00634020" w:rsidP="00634020">
      <w:pPr>
        <w:rPr>
          <w:rFonts w:eastAsia="Cambria" w:cs="Arial"/>
          <w:szCs w:val="22"/>
        </w:rPr>
      </w:pPr>
    </w:p>
    <w:p w14:paraId="05611ACB" w14:textId="77777777" w:rsidR="00634020" w:rsidRPr="00A17682" w:rsidRDefault="00634020" w:rsidP="00634020">
      <w:pPr>
        <w:rPr>
          <w:rFonts w:eastAsia="Cambria" w:cs="Arial"/>
          <w:szCs w:val="36"/>
        </w:rPr>
      </w:pPr>
      <w:r w:rsidRPr="00A17682">
        <w:rPr>
          <w:rFonts w:eastAsia="Cambria" w:cs="Arial"/>
          <w:szCs w:val="36"/>
        </w:rPr>
        <w:lastRenderedPageBreak/>
        <w:t xml:space="preserve">Forty years ago this week, </w:t>
      </w:r>
      <w:r w:rsidRPr="00A17682">
        <w:rPr>
          <w:rFonts w:eastAsia="Cambria" w:cs="Arial"/>
          <w:szCs w:val="22"/>
          <w:highlight w:val="cyan"/>
          <w:u w:val="single"/>
        </w:rPr>
        <w:t>Title IX</w:t>
      </w:r>
      <w:r w:rsidRPr="00A17682">
        <w:rPr>
          <w:rFonts w:eastAsia="Cambria" w:cs="Arial"/>
          <w:szCs w:val="22"/>
          <w:u w:val="single"/>
        </w:rPr>
        <w:t>,</w:t>
      </w:r>
      <w:r w:rsidRPr="00A17682">
        <w:rPr>
          <w:rFonts w:eastAsia="Cambria" w:cs="Arial"/>
          <w:szCs w:val="36"/>
        </w:rPr>
        <w:t xml:space="preserve"> which </w:t>
      </w:r>
      <w:r w:rsidRPr="00A17682">
        <w:rPr>
          <w:rFonts w:eastAsia="Cambria" w:cs="Arial"/>
          <w:szCs w:val="22"/>
          <w:highlight w:val="cyan"/>
          <w:u w:val="single"/>
        </w:rPr>
        <w:t>bans sex discrimination in any federally funded education program</w:t>
      </w:r>
      <w:r w:rsidRPr="00A17682">
        <w:rPr>
          <w:rFonts w:eastAsia="Cambria" w:cs="Arial"/>
          <w:szCs w:val="36"/>
        </w:rPr>
        <w:t xml:space="preserve">, was signed into law. Many people think this groundbreaking law’s effects have been limited to equal access to athletics, but </w:t>
      </w:r>
      <w:r w:rsidRPr="00A17682">
        <w:rPr>
          <w:rFonts w:eastAsia="Cambria" w:cs="Arial"/>
          <w:szCs w:val="22"/>
          <w:u w:val="single"/>
        </w:rPr>
        <w:t>Ti</w:t>
      </w:r>
      <w:r w:rsidRPr="00A17682">
        <w:rPr>
          <w:rFonts w:eastAsia="Cambria" w:cs="Arial"/>
          <w:szCs w:val="22"/>
          <w:highlight w:val="cyan"/>
          <w:u w:val="single"/>
        </w:rPr>
        <w:t>tle IX’s impact on the education system has been far and wide</w:t>
      </w:r>
      <w:r w:rsidRPr="00A17682">
        <w:rPr>
          <w:rFonts w:eastAsia="Cambria" w:cs="Arial"/>
          <w:szCs w:val="22"/>
          <w:u w:val="single"/>
        </w:rPr>
        <w:t xml:space="preserve">. </w:t>
      </w:r>
      <w:r w:rsidRPr="00A17682">
        <w:rPr>
          <w:rFonts w:eastAsia="Cambria" w:cs="Arial"/>
          <w:szCs w:val="36"/>
        </w:rPr>
        <w:t>1.</w:t>
      </w:r>
      <w:r w:rsidRPr="00A17682">
        <w:rPr>
          <w:rFonts w:eastAsia="Cambria" w:cs="Arial"/>
          <w:szCs w:val="22"/>
          <w:highlight w:val="cyan"/>
          <w:u w:val="single"/>
        </w:rPr>
        <w:t>Equal access to higher education</w:t>
      </w:r>
      <w:r w:rsidRPr="00A17682">
        <w:rPr>
          <w:rFonts w:eastAsia="Cambria" w:cs="Arial"/>
          <w:szCs w:val="36"/>
        </w:rPr>
        <w:t xml:space="preserve"> – Until the 1970s, some colleges and universities refused to admit women. Before Title IX, this was perfectly legal. Now, </w:t>
      </w:r>
      <w:r w:rsidRPr="00A17682">
        <w:rPr>
          <w:rFonts w:eastAsia="Cambria" w:cs="Arial"/>
          <w:szCs w:val="22"/>
          <w:highlight w:val="cyan"/>
          <w:u w:val="single"/>
        </w:rPr>
        <w:t>more women than men are enrolled in college,</w:t>
      </w:r>
      <w:r w:rsidRPr="00A17682">
        <w:rPr>
          <w:rFonts w:eastAsia="Cambria" w:cs="Arial"/>
          <w:szCs w:val="22"/>
          <w:u w:val="single"/>
        </w:rPr>
        <w:t xml:space="preserve"> and </w:t>
      </w:r>
      <w:r w:rsidRPr="00A17682">
        <w:rPr>
          <w:rFonts w:eastAsia="Cambria" w:cs="Arial"/>
          <w:szCs w:val="22"/>
          <w:highlight w:val="cyan"/>
          <w:u w:val="single"/>
        </w:rPr>
        <w:t>more women are going into careers previously geared toward men in science and technology fields</w:t>
      </w:r>
      <w:r w:rsidRPr="00A17682">
        <w:rPr>
          <w:rFonts w:eastAsia="Cambria" w:cs="Arial"/>
          <w:szCs w:val="36"/>
        </w:rPr>
        <w:t xml:space="preserve">. 2. </w:t>
      </w:r>
      <w:r w:rsidRPr="00A17682">
        <w:rPr>
          <w:rFonts w:eastAsia="Cambria" w:cs="Arial"/>
          <w:szCs w:val="22"/>
          <w:highlight w:val="cyan"/>
          <w:u w:val="single"/>
        </w:rPr>
        <w:t>Career education</w:t>
      </w:r>
      <w:r w:rsidRPr="00A17682">
        <w:rPr>
          <w:rFonts w:eastAsia="Cambria" w:cs="Arial"/>
          <w:szCs w:val="36"/>
        </w:rPr>
        <w:t xml:space="preserve"> – Were there boys in your high school home economics class? Girls in the shop class? That wouldn’t have been possible without Title IX. </w:t>
      </w:r>
      <w:r w:rsidRPr="00A17682">
        <w:rPr>
          <w:rFonts w:eastAsia="Cambria" w:cs="Arial"/>
          <w:szCs w:val="22"/>
          <w:u w:val="single"/>
        </w:rPr>
        <w:t xml:space="preserve">Before Title IX, many schools only allowed women to train for careers they found suitable for women – namely, housekeeping. Now, </w:t>
      </w:r>
      <w:r w:rsidRPr="00A17682">
        <w:rPr>
          <w:rFonts w:eastAsia="Cambria" w:cs="Arial"/>
          <w:szCs w:val="22"/>
          <w:highlight w:val="cyan"/>
          <w:u w:val="single"/>
        </w:rPr>
        <w:t>school administrators can’t legally dictate which students can take which classes based on gender</w:t>
      </w:r>
      <w:r w:rsidRPr="00A17682">
        <w:rPr>
          <w:rFonts w:eastAsia="Cambria" w:cs="Arial"/>
          <w:szCs w:val="22"/>
          <w:u w:val="single"/>
        </w:rPr>
        <w:t xml:space="preserve">. </w:t>
      </w:r>
      <w:r w:rsidRPr="00A17682">
        <w:rPr>
          <w:rFonts w:eastAsia="Cambria" w:cs="Arial"/>
          <w:szCs w:val="36"/>
        </w:rPr>
        <w:t>3</w:t>
      </w:r>
      <w:r w:rsidRPr="00A17682">
        <w:rPr>
          <w:rFonts w:eastAsia="Cambria" w:cs="Arial"/>
          <w:szCs w:val="22"/>
          <w:u w:val="single"/>
        </w:rPr>
        <w:t>. Pr</w:t>
      </w:r>
      <w:r w:rsidRPr="00A17682">
        <w:rPr>
          <w:rFonts w:eastAsia="Cambria" w:cs="Arial"/>
          <w:szCs w:val="22"/>
          <w:highlight w:val="cyan"/>
          <w:u w:val="single"/>
        </w:rPr>
        <w:t>otection for pregnant and parenting students</w:t>
      </w:r>
      <w:r w:rsidRPr="00A17682">
        <w:rPr>
          <w:rFonts w:eastAsia="Cambria" w:cs="Arial"/>
          <w:szCs w:val="36"/>
        </w:rPr>
        <w:t xml:space="preserve"> – Until Title IX, it was legal to expel pregnant students. Now, </w:t>
      </w:r>
      <w:r w:rsidRPr="00A17682">
        <w:rPr>
          <w:rFonts w:eastAsia="Cambria" w:cs="Arial"/>
          <w:szCs w:val="22"/>
          <w:u w:val="single"/>
        </w:rPr>
        <w:t>sc</w:t>
      </w:r>
      <w:r w:rsidRPr="00A17682">
        <w:rPr>
          <w:rFonts w:eastAsia="Cambria" w:cs="Arial"/>
          <w:szCs w:val="22"/>
          <w:highlight w:val="cyan"/>
          <w:u w:val="single"/>
        </w:rPr>
        <w:t>hools are allowed to create separate programs for student-parents</w:t>
      </w:r>
      <w:r w:rsidRPr="00A17682">
        <w:rPr>
          <w:rFonts w:eastAsia="Cambria" w:cs="Arial"/>
          <w:szCs w:val="36"/>
          <w:highlight w:val="cyan"/>
        </w:rPr>
        <w:t>,</w:t>
      </w:r>
      <w:r w:rsidRPr="00A17682">
        <w:rPr>
          <w:rFonts w:eastAsia="Cambria" w:cs="Arial"/>
          <w:szCs w:val="36"/>
        </w:rPr>
        <w:t xml:space="preserve"> but the programs must be comparable to a normal school curriculum and enrollment must be voluntary. 4</w:t>
      </w:r>
      <w:r w:rsidRPr="00A17682">
        <w:rPr>
          <w:rFonts w:eastAsia="Cambria" w:cs="Arial"/>
          <w:szCs w:val="22"/>
          <w:u w:val="single"/>
        </w:rPr>
        <w:t xml:space="preserve">. </w:t>
      </w:r>
      <w:r w:rsidRPr="00A17682">
        <w:rPr>
          <w:rFonts w:eastAsia="Cambria" w:cs="Arial"/>
          <w:szCs w:val="22"/>
          <w:highlight w:val="cyan"/>
          <w:u w:val="single"/>
        </w:rPr>
        <w:t>Equal access to academia</w:t>
      </w:r>
      <w:r w:rsidRPr="00A17682">
        <w:rPr>
          <w:rFonts w:eastAsia="Cambria" w:cs="Arial"/>
          <w:szCs w:val="36"/>
        </w:rPr>
        <w:t xml:space="preserve"> – Have you ever had a female professor? Before Title IX, she probably would’ve had to work at a women’s-only college, for less pay, and she might not have ever gotten tenure. 5. </w:t>
      </w:r>
      <w:r w:rsidRPr="00A17682">
        <w:rPr>
          <w:rFonts w:eastAsia="Cambria" w:cs="Arial"/>
          <w:szCs w:val="22"/>
          <w:highlight w:val="cyan"/>
          <w:u w:val="single"/>
        </w:rPr>
        <w:t>Changing gender stereotypes in the classroom</w:t>
      </w:r>
      <w:r w:rsidRPr="00A17682">
        <w:rPr>
          <w:rFonts w:eastAsia="Cambria" w:cs="Arial"/>
          <w:szCs w:val="36"/>
        </w:rPr>
        <w:t xml:space="preserve"> – It was once widely accepted that boys were good at math and science, while girls were good at domestic activities. Textbooks showed girls as nurturing wives and mothers, while boys were shown as powerful and aggressive. </w:t>
      </w:r>
      <w:r w:rsidRPr="00A17682">
        <w:rPr>
          <w:rFonts w:eastAsia="Cambria" w:cs="Arial"/>
          <w:szCs w:val="22"/>
          <w:u w:val="single"/>
        </w:rPr>
        <w:t>T</w:t>
      </w:r>
      <w:r w:rsidRPr="00A17682">
        <w:rPr>
          <w:rFonts w:eastAsia="Cambria" w:cs="Arial"/>
          <w:szCs w:val="22"/>
          <w:highlight w:val="cyan"/>
          <w:u w:val="single"/>
        </w:rPr>
        <w:t>hanks</w:t>
      </w:r>
      <w:r w:rsidRPr="00A17682">
        <w:rPr>
          <w:rFonts w:eastAsia="Cambria" w:cs="Arial"/>
          <w:szCs w:val="36"/>
        </w:rPr>
        <w:t xml:space="preserve"> in part </w:t>
      </w:r>
      <w:r w:rsidRPr="00A17682">
        <w:rPr>
          <w:rFonts w:eastAsia="Cambria" w:cs="Arial"/>
          <w:szCs w:val="22"/>
          <w:highlight w:val="cyan"/>
          <w:u w:val="single"/>
        </w:rPr>
        <w:t>to Title IX, gender stereotypes are now challenged in classrooms and in learning materials including textbooks</w:t>
      </w:r>
      <w:r w:rsidRPr="00A17682">
        <w:rPr>
          <w:rFonts w:eastAsia="Cambria" w:cs="Arial"/>
          <w:szCs w:val="22"/>
          <w:u w:val="single"/>
        </w:rPr>
        <w:t xml:space="preserve">. </w:t>
      </w:r>
      <w:r w:rsidRPr="00A17682">
        <w:rPr>
          <w:rFonts w:eastAsia="Cambria" w:cs="Arial"/>
          <w:szCs w:val="36"/>
        </w:rPr>
        <w:t xml:space="preserve">6. </w:t>
      </w:r>
      <w:r w:rsidRPr="00A17682">
        <w:rPr>
          <w:rFonts w:eastAsia="Cambria" w:cs="Arial"/>
          <w:szCs w:val="22"/>
          <w:highlight w:val="cyan"/>
          <w:u w:val="single"/>
        </w:rPr>
        <w:t>Fighting sexual harassment</w:t>
      </w:r>
      <w:r w:rsidRPr="00A17682">
        <w:rPr>
          <w:rFonts w:eastAsia="Cambria" w:cs="Arial"/>
          <w:szCs w:val="36"/>
          <w:highlight w:val="cyan"/>
        </w:rPr>
        <w:t xml:space="preserve"> – </w:t>
      </w:r>
      <w:r w:rsidRPr="00A17682">
        <w:rPr>
          <w:rFonts w:eastAsia="Cambria" w:cs="Arial"/>
          <w:szCs w:val="22"/>
          <w:highlight w:val="cyan"/>
          <w:u w:val="single"/>
        </w:rPr>
        <w:t>Under Title IX, schools have a legal obligation to prevent and address any reported sexual harassment. Administrators used to be able to dismiss claims of sexual harassment as trivial or simply as “boys being boys.”</w:t>
      </w:r>
      <w:r w:rsidRPr="00A17682">
        <w:rPr>
          <w:rFonts w:eastAsia="Cambria" w:cs="Arial"/>
          <w:szCs w:val="22"/>
          <w:u w:val="single"/>
        </w:rPr>
        <w:t xml:space="preserve"> </w:t>
      </w:r>
      <w:r w:rsidRPr="00A17682">
        <w:rPr>
          <w:rFonts w:eastAsia="Cambria" w:cs="Arial"/>
          <w:szCs w:val="36"/>
        </w:rPr>
        <w:t xml:space="preserve">7. Access to athletics – This is the most widely known impact of Title IX. According to the National Organization for Women (NOW), before Title IX, one in 27 girls played varsity high school sports. By 2001, one in every 2.5 girls played, meaning a total of 2.8 million girls played varsity sports. 8. Athletic scholarships for women – Before Title IX, athletic scholarships for women were virtually nonexistent because so few women were involved with sports. According to NOW, in 2003, there was more than $1 million in scholarships for women at Division I schools. 9. Increased self-confidence in girls – According to the Women’s Sports Foundation, women who are active in sports have more </w:t>
      </w:r>
      <w:proofErr w:type="spellStart"/>
      <w:r w:rsidRPr="00A17682">
        <w:rPr>
          <w:rFonts w:eastAsia="Cambria" w:cs="Arial"/>
          <w:szCs w:val="36"/>
        </w:rPr>
        <w:t>self confidence</w:t>
      </w:r>
      <w:proofErr w:type="spellEnd"/>
      <w:r w:rsidRPr="00A17682">
        <w:rPr>
          <w:rFonts w:eastAsia="Cambria" w:cs="Arial"/>
          <w:szCs w:val="36"/>
        </w:rPr>
        <w:t xml:space="preserve"> and are more outgoing than women who do not participate. These women would’ve never experienced these benefits if they weren’t allowed to participate in sports. </w:t>
      </w:r>
    </w:p>
    <w:p w14:paraId="794D7EB6" w14:textId="77777777" w:rsidR="00634020" w:rsidRPr="00A17682" w:rsidRDefault="00634020" w:rsidP="00634020">
      <w:pPr>
        <w:keepNext/>
        <w:keepLines/>
        <w:spacing w:before="40"/>
        <w:outlineLvl w:val="3"/>
        <w:rPr>
          <w:rFonts w:eastAsia="MS Gothic" w:cs="Arial"/>
          <w:b/>
          <w:bCs/>
          <w:iCs/>
          <w:sz w:val="26"/>
          <w:szCs w:val="22"/>
        </w:rPr>
      </w:pPr>
      <w:r w:rsidRPr="00A17682">
        <w:rPr>
          <w:rFonts w:eastAsia="MS Gothic" w:cs="Arial"/>
          <w:b/>
          <w:bCs/>
          <w:iCs/>
          <w:sz w:val="26"/>
          <w:szCs w:val="22"/>
        </w:rPr>
        <w:t xml:space="preserve"> As of 2016, women are allowed to serve in all combat roles—seen as a win </w:t>
      </w:r>
    </w:p>
    <w:p w14:paraId="2D030953" w14:textId="77777777" w:rsidR="00634020" w:rsidRPr="00A17682" w:rsidRDefault="00634020" w:rsidP="00634020">
      <w:pPr>
        <w:rPr>
          <w:rFonts w:eastAsia="Cambria" w:cs="Arial"/>
          <w:szCs w:val="36"/>
        </w:rPr>
      </w:pPr>
      <w:r w:rsidRPr="00A17682">
        <w:rPr>
          <w:rFonts w:eastAsia="Cambria" w:cs="Arial"/>
          <w:b/>
          <w:bCs/>
          <w:sz w:val="26"/>
          <w:szCs w:val="22"/>
        </w:rPr>
        <w:t>ALEXANDER AND STEWART 15</w:t>
      </w:r>
      <w:r w:rsidRPr="00A17682">
        <w:rPr>
          <w:rFonts w:eastAsia="Cambria" w:cs="Arial"/>
          <w:szCs w:val="36"/>
        </w:rPr>
        <w:t xml:space="preserve"> (“U.S. military opens all combat roles to women”, Alexander:  Business Network International (BNI), Stewart: reporter for Reuters, Fri Dec 4, 2015, http://www.reuters.com/article/us-usa-military-women-combat-idUSKBN0TM28520151204, EHS MKS) </w:t>
      </w:r>
    </w:p>
    <w:p w14:paraId="68897CB5" w14:textId="77777777" w:rsidR="00634020" w:rsidRPr="00A17682" w:rsidRDefault="00634020" w:rsidP="00634020">
      <w:pPr>
        <w:rPr>
          <w:rFonts w:eastAsia="Cambria" w:cs="Arial"/>
          <w:szCs w:val="36"/>
        </w:rPr>
      </w:pPr>
    </w:p>
    <w:p w14:paraId="7D82177F" w14:textId="77777777" w:rsidR="00634020" w:rsidRPr="00A17682" w:rsidRDefault="00634020" w:rsidP="00634020">
      <w:pPr>
        <w:rPr>
          <w:rFonts w:eastAsia="Cambria" w:cs="Arial"/>
          <w:sz w:val="12"/>
          <w:szCs w:val="36"/>
        </w:rPr>
      </w:pPr>
      <w:r w:rsidRPr="00A17682">
        <w:rPr>
          <w:rFonts w:eastAsia="Cambria" w:cs="Arial"/>
          <w:szCs w:val="22"/>
          <w:highlight w:val="cyan"/>
          <w:u w:val="single"/>
        </w:rPr>
        <w:t>The U.S. military will let women serve in all combat roles</w:t>
      </w:r>
      <w:r w:rsidRPr="00A17682">
        <w:rPr>
          <w:rFonts w:eastAsia="Cambria" w:cs="Arial"/>
          <w:sz w:val="12"/>
          <w:szCs w:val="36"/>
        </w:rPr>
        <w:t xml:space="preserve">, Defense Secretary Ash Carter said on Thursday in a historic move striking down gender barriers in the armed forces. </w:t>
      </w:r>
      <w:r w:rsidRPr="00A17682">
        <w:rPr>
          <w:rFonts w:eastAsia="Cambria" w:cs="Arial"/>
          <w:szCs w:val="22"/>
          <w:u w:val="single"/>
        </w:rPr>
        <w:t xml:space="preserve">"As long as they qualify and meet the standards, </w:t>
      </w:r>
      <w:r w:rsidRPr="00A17682">
        <w:rPr>
          <w:rFonts w:eastAsia="Cambria" w:cs="Arial"/>
          <w:szCs w:val="22"/>
          <w:highlight w:val="cyan"/>
          <w:u w:val="single"/>
        </w:rPr>
        <w:t>women will now be able to contribute to our mission in ways they could not befor</w:t>
      </w:r>
      <w:r w:rsidRPr="00A17682">
        <w:rPr>
          <w:rFonts w:eastAsia="Cambria" w:cs="Arial"/>
          <w:szCs w:val="22"/>
          <w:u w:val="single"/>
        </w:rPr>
        <w:t>e,</w:t>
      </w:r>
      <w:r w:rsidRPr="00A17682">
        <w:rPr>
          <w:rFonts w:eastAsia="Cambria" w:cs="Arial"/>
          <w:sz w:val="12"/>
          <w:szCs w:val="36"/>
        </w:rPr>
        <w:t xml:space="preserve">" Carter told a Pentagon news conference. </w:t>
      </w:r>
      <w:r w:rsidRPr="00A17682">
        <w:rPr>
          <w:rFonts w:eastAsia="Cambria" w:cs="Arial"/>
          <w:szCs w:val="22"/>
          <w:u w:val="single"/>
        </w:rPr>
        <w:t>"</w:t>
      </w:r>
      <w:r w:rsidRPr="00A17682">
        <w:rPr>
          <w:rFonts w:eastAsia="Cambria" w:cs="Arial"/>
          <w:szCs w:val="22"/>
          <w:highlight w:val="cyan"/>
          <w:u w:val="single"/>
        </w:rPr>
        <w:t xml:space="preserve">They'll </w:t>
      </w:r>
      <w:r w:rsidRPr="00A17682">
        <w:rPr>
          <w:rFonts w:eastAsia="Cambria" w:cs="Arial"/>
          <w:szCs w:val="22"/>
          <w:highlight w:val="cyan"/>
          <w:u w:val="single"/>
        </w:rPr>
        <w:lastRenderedPageBreak/>
        <w:t>be allowed to drive tanks, fire mortars, and lead infantry soldiers into combat</w:t>
      </w:r>
      <w:r w:rsidRPr="00A17682">
        <w:rPr>
          <w:rFonts w:eastAsia="Cambria" w:cs="Arial"/>
          <w:sz w:val="12"/>
          <w:szCs w:val="36"/>
        </w:rPr>
        <w:t xml:space="preserve">. They'll be able to serve as Army Rangers and Green Berets, Navy SEALS, Marine Corps infantry, Air Force </w:t>
      </w:r>
      <w:proofErr w:type="spellStart"/>
      <w:r w:rsidRPr="00A17682">
        <w:rPr>
          <w:rFonts w:eastAsia="Cambria" w:cs="Arial"/>
          <w:sz w:val="12"/>
          <w:szCs w:val="36"/>
        </w:rPr>
        <w:t>parajumpers</w:t>
      </w:r>
      <w:proofErr w:type="spellEnd"/>
      <w:r w:rsidRPr="00A17682">
        <w:rPr>
          <w:rFonts w:eastAsia="Cambria" w:cs="Arial"/>
          <w:sz w:val="12"/>
          <w:szCs w:val="36"/>
        </w:rPr>
        <w:t xml:space="preserve"> and everything else that was previously open only to men," he said. President Barack </w:t>
      </w:r>
      <w:r w:rsidRPr="00A17682">
        <w:rPr>
          <w:rFonts w:eastAsia="Cambria" w:cs="Arial"/>
          <w:szCs w:val="22"/>
          <w:highlight w:val="cyan"/>
          <w:u w:val="single"/>
        </w:rPr>
        <w:t>Obama called the move a "historic step forward," saying it would "make our military even stronger</w:t>
      </w:r>
      <w:r w:rsidRPr="00A17682">
        <w:rPr>
          <w:rFonts w:eastAsia="Cambria" w:cs="Arial"/>
          <w:szCs w:val="22"/>
          <w:u w:val="single"/>
        </w:rPr>
        <w:t>."</w:t>
      </w:r>
      <w:r w:rsidRPr="00A17682">
        <w:rPr>
          <w:rFonts w:eastAsia="Cambria" w:cs="Arial"/>
          <w:sz w:val="12"/>
          <w:szCs w:val="36"/>
        </w:rPr>
        <w:t xml:space="preserve"> "Our armed forces will draw on an even wider pool of talent. Women who can meet the high standards required will have new opportunities to serve," Obama said in a statement Carter said the opening to women would take place following a 30-day review period, after which they would be integrated into the new roles in a "deliberate and methodical manner" as positions come open. The waiting period enables Congress to review the decision and raise any objections. He acknowledged the decision could lead to more debate over whether women would have to register for the draft, an issue he said was already under litigation. The U.S. military is currently an all-volunteer force, but young men are still required to register in case the draft is reactivated. Asked whether the decision opened the door to women being required to serve in front-line combat positions, Carter said members of the military had some choices but not "absolute choice."</w:t>
      </w:r>
    </w:p>
    <w:p w14:paraId="02CC6AFC" w14:textId="77777777" w:rsidR="00634020" w:rsidRPr="00A17682" w:rsidRDefault="00634020" w:rsidP="00634020">
      <w:pPr>
        <w:keepNext/>
        <w:keepLines/>
        <w:spacing w:before="40"/>
        <w:outlineLvl w:val="3"/>
        <w:rPr>
          <w:rFonts w:eastAsia="MS Gothic" w:cs="Arial"/>
          <w:b/>
          <w:iCs/>
          <w:sz w:val="26"/>
          <w:szCs w:val="22"/>
        </w:rPr>
      </w:pPr>
      <w:r w:rsidRPr="00A17682">
        <w:rPr>
          <w:rFonts w:eastAsia="MS Gothic" w:cs="Arial"/>
          <w:b/>
          <w:iCs/>
          <w:sz w:val="26"/>
          <w:szCs w:val="22"/>
        </w:rPr>
        <w:t xml:space="preserve">Sonia Sotomayor has consistently worked within the state to create major reform- proves its possible </w:t>
      </w:r>
    </w:p>
    <w:p w14:paraId="77310528" w14:textId="77777777" w:rsidR="00634020" w:rsidRPr="00A17682" w:rsidRDefault="00634020" w:rsidP="00634020">
      <w:pPr>
        <w:rPr>
          <w:rFonts w:eastAsia="Cambria" w:cs="Arial"/>
          <w:b/>
          <w:bCs/>
          <w:sz w:val="18"/>
          <w:szCs w:val="18"/>
        </w:rPr>
      </w:pPr>
      <w:r w:rsidRPr="00A17682">
        <w:rPr>
          <w:rFonts w:eastAsia="Cambria" w:cs="Arial"/>
          <w:bCs/>
          <w:sz w:val="26"/>
          <w:szCs w:val="22"/>
        </w:rPr>
        <w:t xml:space="preserve">Daniel </w:t>
      </w:r>
      <w:r w:rsidRPr="00A17682">
        <w:rPr>
          <w:rFonts w:eastAsia="Cambria" w:cs="Arial"/>
          <w:b/>
          <w:bCs/>
          <w:sz w:val="26"/>
          <w:szCs w:val="22"/>
        </w:rPr>
        <w:t xml:space="preserve">Chavez 10 </w:t>
      </w:r>
      <w:r w:rsidRPr="00A17682">
        <w:rPr>
          <w:rFonts w:eastAsia="Cambria" w:cs="Arial"/>
          <w:bCs/>
          <w:sz w:val="18"/>
          <w:szCs w:val="18"/>
        </w:rPr>
        <w:t>(“WOMAN HERO: SONIA SOTOMAYOR, (June 2010), http://myhero.com/hero.asp?hero=sonia_sotomayor2010, EHS MKS)</w:t>
      </w:r>
    </w:p>
    <w:p w14:paraId="6BF6B668" w14:textId="602CFEF8" w:rsidR="001E6B91" w:rsidRDefault="00634020" w:rsidP="006A654F">
      <w:pPr>
        <w:rPr>
          <w:rFonts w:asciiTheme="majorHAnsi" w:hAnsiTheme="majorHAnsi" w:cstheme="majorHAnsi"/>
          <w:b/>
          <w:u w:val="single"/>
        </w:rPr>
      </w:pPr>
      <w:r w:rsidRPr="00A17682">
        <w:rPr>
          <w:rFonts w:eastAsia="Cambria" w:cs="Arial"/>
          <w:szCs w:val="22"/>
          <w:highlight w:val="cyan"/>
          <w:u w:val="single"/>
        </w:rPr>
        <w:t>Sotomayor has worked at almost every level in the judicial system over</w:t>
      </w:r>
      <w:r w:rsidRPr="00A17682">
        <w:rPr>
          <w:rFonts w:eastAsia="Cambria" w:cs="Arial"/>
          <w:szCs w:val="22"/>
          <w:u w:val="single"/>
        </w:rPr>
        <w:t xml:space="preserve"> a span of </w:t>
      </w:r>
      <w:r w:rsidRPr="00A17682">
        <w:rPr>
          <w:rFonts w:eastAsia="Cambria" w:cs="Arial"/>
          <w:szCs w:val="22"/>
          <w:highlight w:val="cyan"/>
          <w:u w:val="single"/>
        </w:rPr>
        <w:t>three decades</w:t>
      </w:r>
      <w:r w:rsidRPr="00A17682">
        <w:rPr>
          <w:rFonts w:eastAsia="Cambria" w:cs="Arial"/>
          <w:szCs w:val="22"/>
          <w:u w:val="single"/>
        </w:rPr>
        <w:t>.</w:t>
      </w:r>
      <w:r w:rsidRPr="00A17682">
        <w:rPr>
          <w:rFonts w:eastAsia="Cambria" w:cs="Arial"/>
          <w:szCs w:val="22"/>
        </w:rPr>
        <w:t xml:space="preserve"> </w:t>
      </w:r>
      <w:r w:rsidRPr="00A17682">
        <w:rPr>
          <w:rFonts w:eastAsia="Cambria" w:cs="Arial"/>
          <w:szCs w:val="22"/>
          <w:u w:val="single"/>
        </w:rPr>
        <w:t>In 1979,</w:t>
      </w:r>
      <w:r w:rsidRPr="00A17682">
        <w:rPr>
          <w:rFonts w:eastAsia="Cambria" w:cs="Arial"/>
          <w:szCs w:val="22"/>
        </w:rPr>
        <w:t xml:space="preserve"> fresh out of Yale Law School</w:t>
      </w:r>
      <w:r w:rsidRPr="00A17682">
        <w:rPr>
          <w:rFonts w:eastAsia="Cambria" w:cs="Arial"/>
          <w:szCs w:val="22"/>
          <w:u w:val="single"/>
        </w:rPr>
        <w:t xml:space="preserve">, </w:t>
      </w:r>
      <w:r w:rsidRPr="00A17682">
        <w:rPr>
          <w:rFonts w:eastAsia="Cambria" w:cs="Arial"/>
          <w:szCs w:val="22"/>
          <w:highlight w:val="cyan"/>
          <w:u w:val="single"/>
        </w:rPr>
        <w:t>Sotomayor became an Assistant District Attorney in Manhattan</w:t>
      </w:r>
      <w:r w:rsidRPr="00A17682">
        <w:rPr>
          <w:rFonts w:eastAsia="Cambria" w:cs="Arial"/>
          <w:szCs w:val="22"/>
          <w:u w:val="single"/>
        </w:rPr>
        <w:t xml:space="preserve"> in 1979 </w:t>
      </w:r>
      <w:r w:rsidRPr="00A17682">
        <w:rPr>
          <w:rFonts w:eastAsia="Cambria" w:cs="Arial"/>
          <w:szCs w:val="22"/>
          <w:highlight w:val="cyan"/>
          <w:u w:val="single"/>
        </w:rPr>
        <w:t>where she</w:t>
      </w:r>
      <w:r w:rsidRPr="00A17682">
        <w:rPr>
          <w:rFonts w:eastAsia="Cambria" w:cs="Arial"/>
          <w:szCs w:val="22"/>
          <w:u w:val="single"/>
        </w:rPr>
        <w:t xml:space="preserve"> </w:t>
      </w:r>
      <w:r w:rsidRPr="00A17682">
        <w:rPr>
          <w:rFonts w:eastAsia="Cambria" w:cs="Arial"/>
          <w:szCs w:val="22"/>
          <w:highlight w:val="cyan"/>
          <w:u w:val="single"/>
        </w:rPr>
        <w:t>tried many criminal cases</w:t>
      </w:r>
      <w:r w:rsidRPr="00A17682">
        <w:rPr>
          <w:rFonts w:eastAsia="Cambria" w:cs="Arial"/>
          <w:szCs w:val="22"/>
          <w:u w:val="single"/>
        </w:rPr>
        <w:t xml:space="preserve"> over a span of five years </w:t>
      </w:r>
      <w:r w:rsidRPr="00A17682">
        <w:rPr>
          <w:rFonts w:eastAsia="Cambria" w:cs="Arial"/>
          <w:szCs w:val="22"/>
          <w:highlight w:val="cyan"/>
          <w:u w:val="single"/>
        </w:rPr>
        <w:t>and spent almost every day in the courtroom</w:t>
      </w:r>
      <w:r w:rsidRPr="00A17682">
        <w:rPr>
          <w:rFonts w:eastAsia="Cambria" w:cs="Arial"/>
          <w:szCs w:val="22"/>
          <w:u w:val="single"/>
        </w:rPr>
        <w:t>.</w:t>
      </w:r>
      <w:r w:rsidRPr="00A17682">
        <w:rPr>
          <w:rFonts w:eastAsia="Cambria" w:cs="Arial"/>
          <w:szCs w:val="22"/>
        </w:rPr>
        <w:t xml:space="preserve"> She entered private practice in 1984 and became a partner in 1988 at the firm Pavia and Harcourt. Her judicial service began in October 1992 when President </w:t>
      </w:r>
      <w:r w:rsidRPr="00A17682">
        <w:rPr>
          <w:rFonts w:eastAsia="Cambria" w:cs="Arial"/>
          <w:szCs w:val="22"/>
          <w:u w:val="single"/>
        </w:rPr>
        <w:t xml:space="preserve">George H.W. </w:t>
      </w:r>
      <w:r w:rsidRPr="00A17682">
        <w:rPr>
          <w:rFonts w:eastAsia="Cambria" w:cs="Arial"/>
          <w:szCs w:val="22"/>
          <w:highlight w:val="cyan"/>
          <w:u w:val="single"/>
        </w:rPr>
        <w:t>Bush appointed her to the United States District Court for the Southern District of New Yor</w:t>
      </w:r>
      <w:r w:rsidRPr="00A17682">
        <w:rPr>
          <w:rFonts w:eastAsia="Cambria" w:cs="Arial"/>
          <w:szCs w:val="22"/>
          <w:u w:val="single"/>
        </w:rPr>
        <w:t>k</w:t>
      </w:r>
      <w:r w:rsidRPr="00A17682">
        <w:rPr>
          <w:rFonts w:eastAsia="Cambria" w:cs="Arial"/>
          <w:szCs w:val="22"/>
        </w:rPr>
        <w:t xml:space="preserve">. From 1992-1998 </w:t>
      </w:r>
      <w:r w:rsidRPr="00A17682">
        <w:rPr>
          <w:rFonts w:eastAsia="Cambria" w:cs="Arial"/>
          <w:szCs w:val="22"/>
          <w:highlight w:val="cyan"/>
        </w:rPr>
        <w:t>s</w:t>
      </w:r>
      <w:r w:rsidRPr="00A17682">
        <w:rPr>
          <w:rFonts w:eastAsia="Cambria" w:cs="Arial"/>
          <w:szCs w:val="22"/>
          <w:highlight w:val="cyan"/>
          <w:u w:val="single"/>
        </w:rPr>
        <w:t>he presided around 450 cases</w:t>
      </w:r>
      <w:r w:rsidRPr="00A17682">
        <w:rPr>
          <w:rFonts w:eastAsia="Cambria" w:cs="Arial"/>
          <w:szCs w:val="22"/>
          <w:u w:val="single"/>
        </w:rPr>
        <w:t xml:space="preserve"> in which </w:t>
      </w:r>
      <w:r w:rsidRPr="00A17682">
        <w:rPr>
          <w:rFonts w:eastAsia="Cambria" w:cs="Arial"/>
          <w:szCs w:val="22"/>
          <w:highlight w:val="cyan"/>
          <w:u w:val="single"/>
        </w:rPr>
        <w:t>she earned a reputation as a “sharp and fearless jurist who does not let powerful interests bully her into departing from the rule of law.”</w:t>
      </w:r>
      <w:r w:rsidRPr="00A17682">
        <w:rPr>
          <w:rFonts w:eastAsia="Cambria" w:cs="Arial"/>
          <w:szCs w:val="22"/>
          <w:u w:val="single"/>
        </w:rPr>
        <w:t xml:space="preserve"> </w:t>
      </w:r>
      <w:r w:rsidRPr="00A17682">
        <w:rPr>
          <w:rFonts w:eastAsia="Cambria" w:cs="Arial"/>
          <w:szCs w:val="22"/>
        </w:rPr>
        <w:t xml:space="preserve">President William H. </w:t>
      </w:r>
      <w:r w:rsidRPr="00A17682">
        <w:rPr>
          <w:rFonts w:eastAsia="Cambria" w:cs="Arial"/>
          <w:szCs w:val="22"/>
          <w:highlight w:val="cyan"/>
          <w:u w:val="single"/>
        </w:rPr>
        <w:t>Clinton appointed Judge Sotomayor to the U.S. Court of Appeals</w:t>
      </w:r>
      <w:r w:rsidRPr="00A17682">
        <w:rPr>
          <w:rFonts w:eastAsia="Cambria" w:cs="Arial"/>
          <w:szCs w:val="22"/>
          <w:u w:val="single"/>
        </w:rPr>
        <w:t xml:space="preserve"> </w:t>
      </w:r>
      <w:r w:rsidRPr="00A17682">
        <w:rPr>
          <w:rFonts w:eastAsia="Cambria" w:cs="Arial"/>
          <w:szCs w:val="22"/>
        </w:rPr>
        <w:t xml:space="preserve">for the Second Circuit </w:t>
      </w:r>
      <w:r w:rsidRPr="00A17682">
        <w:rPr>
          <w:rFonts w:eastAsia="Cambria" w:cs="Arial"/>
          <w:szCs w:val="22"/>
          <w:highlight w:val="cyan"/>
          <w:u w:val="single"/>
        </w:rPr>
        <w:t>in 1998</w:t>
      </w:r>
      <w:r w:rsidRPr="00A17682">
        <w:rPr>
          <w:rFonts w:eastAsia="Cambria" w:cs="Arial"/>
          <w:szCs w:val="22"/>
        </w:rPr>
        <w:t xml:space="preserve">. She also served as an adjunct professor at the NYU School of Law in 1998 and a lecturer at Columbia Law School in 1999. With all her achievements and recognitions, Sotomayor has also been highly criticized and had the majority of Senate Republicans oppose her nomination for Supreme Court Justice. She was under close observation and was attacked by critics for when </w:t>
      </w:r>
      <w:r w:rsidRPr="00A17682">
        <w:rPr>
          <w:rFonts w:eastAsia="Cambria" w:cs="Arial"/>
          <w:szCs w:val="22"/>
          <w:highlight w:val="cyan"/>
          <w:u w:val="single"/>
        </w:rPr>
        <w:t>she remarked, “Personal experiences and gender have a lot to do with judges’ decisions.”</w:t>
      </w:r>
      <w:r w:rsidRPr="00A17682">
        <w:rPr>
          <w:rFonts w:eastAsia="Cambria" w:cs="Arial"/>
          <w:szCs w:val="22"/>
          <w:u w:val="single"/>
        </w:rPr>
        <w:t xml:space="preserve"> </w:t>
      </w:r>
      <w:r w:rsidRPr="00A17682">
        <w:rPr>
          <w:rFonts w:eastAsia="Cambria" w:cs="Arial"/>
          <w:szCs w:val="22"/>
        </w:rPr>
        <w:t xml:space="preserve">She was also, at one point, criticized for being racist when she made the comment saying, “I would hope a wise Latina woman with the richness of her experiences would more often than not reach a better conclusion than a white male who hasn’t lived that life.” But that belief she has sustained throughout her life is what has allowed her to be where she is today. She has always been true to her word and has defended what she thinks is right. As many people have agreed with her, “Personal experiences affect what judges choose to see,” and there is nothing wrong with that because it allows for a fair decision. Sotomayor’s personality not only made her liked and respected in the courtroom, but by the people that surrounded her as well. Robin Kar, who was a clerk for Sotomayor from 1998 to 1999, described her as a "warm, extraordinarily kind and caring person." Kar remarked, "She has an amazing story, but she's also just an amazing person." He also added that she </w:t>
      </w:r>
      <w:proofErr w:type="gramStart"/>
      <w:r w:rsidRPr="00A17682">
        <w:rPr>
          <w:rFonts w:eastAsia="Cambria" w:cs="Arial"/>
          <w:szCs w:val="22"/>
        </w:rPr>
        <w:t>has the ability to</w:t>
      </w:r>
      <w:proofErr w:type="gramEnd"/>
      <w:r w:rsidRPr="00A17682">
        <w:rPr>
          <w:rFonts w:eastAsia="Cambria" w:cs="Arial"/>
          <w:szCs w:val="22"/>
        </w:rPr>
        <w:t xml:space="preserve"> get to know all of the people around her. "She was the judge who, in the courthouse for example, knew all of the doormen, knew the cafeteria workers, who knew the janitors -- she didn't just know all of the other judges and the politicians. She really went out of her way to get to know everyone and was well loved by everyone," which truly shows the kind of person Sotomayor is. Sonia Sotomayor’s humility is another great trademark of hers. She mentions, “I stand on the shoulders of countless people, yet there is one extraordinary person who is my life aspiration - that person is my mother, Celina Sotomayor.” To us, Sotomayor is a </w:t>
      </w:r>
      <w:proofErr w:type="gramStart"/>
      <w:r w:rsidRPr="00A17682">
        <w:rPr>
          <w:rFonts w:eastAsia="Cambria" w:cs="Arial"/>
          <w:szCs w:val="22"/>
        </w:rPr>
        <w:t>one of a kind</w:t>
      </w:r>
      <w:proofErr w:type="gramEnd"/>
      <w:r w:rsidRPr="00A17682">
        <w:rPr>
          <w:rFonts w:eastAsia="Cambria" w:cs="Arial"/>
          <w:szCs w:val="22"/>
        </w:rPr>
        <w:t xml:space="preserve"> </w:t>
      </w:r>
      <w:r w:rsidRPr="00A17682">
        <w:rPr>
          <w:rFonts w:eastAsia="Cambria" w:cs="Arial"/>
          <w:szCs w:val="22"/>
        </w:rPr>
        <w:lastRenderedPageBreak/>
        <w:t xml:space="preserve">hero, but to Sonia, her mother is the true hero. She taught her that hard-working mentality and led her to everything she has accomplished. Celina now lives in </w:t>
      </w:r>
      <w:proofErr w:type="gramStart"/>
      <w:r w:rsidRPr="00A17682">
        <w:rPr>
          <w:rFonts w:eastAsia="Cambria" w:cs="Arial"/>
          <w:szCs w:val="22"/>
        </w:rPr>
        <w:t>Florida</w:t>
      </w:r>
      <w:proofErr w:type="gramEnd"/>
      <w:r w:rsidRPr="00A17682">
        <w:rPr>
          <w:rFonts w:eastAsia="Cambria" w:cs="Arial"/>
          <w:szCs w:val="22"/>
        </w:rPr>
        <w:t xml:space="preserve"> and she still speaks with her </w:t>
      </w:r>
      <w:proofErr w:type="spellStart"/>
      <w:r w:rsidRPr="00A17682">
        <w:rPr>
          <w:rFonts w:eastAsia="Cambria" w:cs="Arial"/>
          <w:szCs w:val="22"/>
        </w:rPr>
        <w:t>everyday</w:t>
      </w:r>
      <w:proofErr w:type="spellEnd"/>
      <w:r w:rsidRPr="00A17682">
        <w:rPr>
          <w:rFonts w:eastAsia="Cambria" w:cs="Arial"/>
          <w:szCs w:val="22"/>
        </w:rPr>
        <w:t xml:space="preserve">. On May 26th 2009, President Barack </w:t>
      </w:r>
      <w:r w:rsidRPr="00A17682">
        <w:rPr>
          <w:rFonts w:eastAsia="Cambria" w:cs="Arial"/>
          <w:szCs w:val="22"/>
          <w:highlight w:val="cyan"/>
          <w:u w:val="single"/>
        </w:rPr>
        <w:t>Obama nominated</w:t>
      </w:r>
      <w:r w:rsidRPr="00A17682">
        <w:rPr>
          <w:rFonts w:eastAsia="Cambria" w:cs="Arial"/>
          <w:szCs w:val="22"/>
          <w:u w:val="single"/>
        </w:rPr>
        <w:t xml:space="preserve"> Sonia </w:t>
      </w:r>
      <w:r w:rsidRPr="00A17682">
        <w:rPr>
          <w:rFonts w:eastAsia="Cambria" w:cs="Arial"/>
          <w:szCs w:val="22"/>
          <w:highlight w:val="cyan"/>
          <w:u w:val="single"/>
        </w:rPr>
        <w:t>Sotomayor to the U.S. Supreme Court Justice</w:t>
      </w:r>
      <w:r w:rsidRPr="00A17682">
        <w:rPr>
          <w:rFonts w:eastAsia="Cambria" w:cs="Arial"/>
          <w:szCs w:val="22"/>
          <w:u w:val="single"/>
        </w:rPr>
        <w:t>.</w:t>
      </w:r>
      <w:r w:rsidRPr="00A17682">
        <w:rPr>
          <w:rFonts w:eastAsia="Cambria" w:cs="Arial"/>
          <w:szCs w:val="22"/>
        </w:rPr>
        <w:t xml:space="preserve"> </w:t>
      </w:r>
    </w:p>
    <w:p w14:paraId="594C223F" w14:textId="77777777" w:rsidR="00634020" w:rsidRPr="001E6B91" w:rsidRDefault="00634020" w:rsidP="00F601E6">
      <w:pPr>
        <w:rPr>
          <w:rFonts w:asciiTheme="majorHAnsi" w:hAnsiTheme="majorHAnsi" w:cstheme="majorHAnsi"/>
          <w:b/>
          <w:u w:val="single"/>
        </w:rPr>
      </w:pPr>
    </w:p>
    <w:sectPr w:rsidR="00634020" w:rsidRPr="001E6B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6B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B9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020"/>
    <w:rsid w:val="006379E9"/>
    <w:rsid w:val="006438CB"/>
    <w:rsid w:val="006529B9"/>
    <w:rsid w:val="00654695"/>
    <w:rsid w:val="0065500A"/>
    <w:rsid w:val="00655217"/>
    <w:rsid w:val="0065727C"/>
    <w:rsid w:val="00674A78"/>
    <w:rsid w:val="00696A16"/>
    <w:rsid w:val="006A4840"/>
    <w:rsid w:val="006A52A0"/>
    <w:rsid w:val="006A654F"/>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396"/>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4B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BB784E"/>
  <w14:defaultImageDpi w14:val="300"/>
  <w15:docId w15:val="{4C92EEFB-7E5F-6E47-A4F3-E83477C2D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02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40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40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340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3402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1E6B9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340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020"/>
  </w:style>
  <w:style w:type="character" w:customStyle="1" w:styleId="Heading1Char">
    <w:name w:val="Heading 1 Char"/>
    <w:aliases w:val="Pocket Char"/>
    <w:basedOn w:val="DefaultParagraphFont"/>
    <w:link w:val="Heading1"/>
    <w:uiPriority w:val="9"/>
    <w:rsid w:val="006340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402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3402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340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402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634020"/>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63402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34020"/>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634020"/>
    <w:rPr>
      <w:color w:val="auto"/>
      <w:u w:val="none"/>
    </w:rPr>
  </w:style>
  <w:style w:type="paragraph" w:styleId="DocumentMap">
    <w:name w:val="Document Map"/>
    <w:basedOn w:val="Normal"/>
    <w:link w:val="DocumentMapChar"/>
    <w:uiPriority w:val="99"/>
    <w:semiHidden/>
    <w:unhideWhenUsed/>
    <w:rsid w:val="006340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020"/>
    <w:rPr>
      <w:rFonts w:ascii="Lucida Grande" w:hAnsi="Lucida Grande" w:cs="Lucida Grande"/>
    </w:rPr>
  </w:style>
  <w:style w:type="paragraph" w:customStyle="1" w:styleId="textbold">
    <w:name w:val="text bold"/>
    <w:basedOn w:val="Normal"/>
    <w:link w:val="Emphasis"/>
    <w:uiPriority w:val="20"/>
    <w:qFormat/>
    <w:rsid w:val="001E6B91"/>
    <w:pPr>
      <w:spacing w:after="0" w:line="240" w:lineRule="auto"/>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1E6B91"/>
    <w:rPr>
      <w:rFonts w:ascii="Arial" w:hAnsi="Arial" w:cs="Arial" w:hint="default"/>
      <w:b w:val="0"/>
      <w:bCs w:val="0"/>
      <w:sz w:val="20"/>
      <w:u w:val="single"/>
    </w:rPr>
  </w:style>
  <w:style w:type="character" w:customStyle="1" w:styleId="Heading5Char">
    <w:name w:val="Heading 5 Char"/>
    <w:basedOn w:val="DefaultParagraphFont"/>
    <w:link w:val="Heading5"/>
    <w:uiPriority w:val="9"/>
    <w:semiHidden/>
    <w:rsid w:val="001E6B91"/>
    <w:rPr>
      <w:rFonts w:asciiTheme="majorHAnsi" w:eastAsiaTheme="majorEastAsia" w:hAnsiTheme="majorHAnsi" w:cstheme="majorBidi"/>
      <w:color w:val="365F91" w:themeColor="accent1" w:themeShade="BF"/>
      <w:sz w:val="22"/>
    </w:rPr>
  </w:style>
  <w:style w:type="paragraph" w:styleId="NoSpacing">
    <w:name w:val="No Spacing"/>
    <w:uiPriority w:val="1"/>
    <w:rsid w:val="001E6B91"/>
    <w:rPr>
      <w:rFonts w:ascii="Garamond" w:hAnsi="Garamond"/>
      <w:sz w:val="22"/>
    </w:rPr>
  </w:style>
  <w:style w:type="paragraph" w:customStyle="1" w:styleId="Analytic">
    <w:name w:val="Analytic"/>
    <w:basedOn w:val="Normal"/>
    <w:autoRedefine/>
    <w:qFormat/>
    <w:rsid w:val="001E6B91"/>
    <w:rPr>
      <w:b/>
      <w:bCs/>
      <w:color w:val="404040" w:themeColor="text1" w:themeTint="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neatoday.org/2012/06/21/nine-ways-title-ix-has-helped-girls-and-women-in-education-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jstor.org/stable/657562"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15</Pages>
  <Words>6877</Words>
  <Characters>39205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3</cp:revision>
  <dcterms:created xsi:type="dcterms:W3CDTF">2022-02-12T16:27:00Z</dcterms:created>
  <dcterms:modified xsi:type="dcterms:W3CDTF">2022-02-12T17:25:00Z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