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78A82" w14:textId="77777777" w:rsidR="006A1BDB" w:rsidRPr="00100A2B" w:rsidRDefault="006A1BDB" w:rsidP="006A1BDB">
      <w:pPr>
        <w:pStyle w:val="Heading3"/>
      </w:pPr>
      <w:r w:rsidRPr="00100A2B">
        <w:t>1NC – D</w:t>
      </w:r>
      <w:r>
        <w:t>A</w:t>
      </w:r>
    </w:p>
    <w:p w14:paraId="79199A94" w14:textId="77777777" w:rsidR="006A1BDB" w:rsidRPr="00100A2B" w:rsidRDefault="006A1BDB" w:rsidP="006A1BDB">
      <w:pPr>
        <w:pStyle w:val="Heading4"/>
      </w:pPr>
      <w:r w:rsidRPr="00100A2B">
        <w:t xml:space="preserve">The US commercial space industry is booming – private space companies are driving innovation </w:t>
      </w:r>
    </w:p>
    <w:p w14:paraId="664C1B8C" w14:textId="77777777" w:rsidR="006A1BDB" w:rsidRPr="00100A2B" w:rsidRDefault="006A1BDB" w:rsidP="006A1BDB">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10C9A666" w14:textId="77777777" w:rsidR="006A1BDB" w:rsidRPr="00100A2B" w:rsidRDefault="006A1BDB" w:rsidP="006A1BDB">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2301570C" w14:textId="77777777" w:rsidR="006A1BDB" w:rsidRPr="00100A2B" w:rsidRDefault="006A1BDB" w:rsidP="006A1BDB">
      <w:pPr>
        <w:rPr>
          <w:rStyle w:val="StyleUnderline"/>
        </w:rPr>
      </w:pP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100A2B">
        <w:t>, however,</w:t>
      </w:r>
      <w:r w:rsidRPr="00100A2B">
        <w:rPr>
          <w:rStyle w:val="StyleUnderline"/>
        </w:rPr>
        <w:t xml:space="preserve"> </w:t>
      </w:r>
      <w:r w:rsidRPr="003D4C87">
        <w:rPr>
          <w:rStyle w:val="StyleUnderline"/>
          <w:highlight w:val="green"/>
        </w:rPr>
        <w:t>billionaires such as Bezos</w:t>
      </w:r>
      <w:r w:rsidRPr="00100A2B">
        <w:rPr>
          <w:rStyle w:val="StyleUnderline"/>
        </w:rPr>
        <w:t xml:space="preserve">, Elon </w:t>
      </w:r>
      <w:r w:rsidRPr="003D4C87">
        <w:rPr>
          <w:rStyle w:val="StyleUnderline"/>
          <w:highlight w:val="green"/>
        </w:rPr>
        <w:t>Musk, and</w:t>
      </w:r>
      <w:r w:rsidRPr="00100A2B">
        <w:rPr>
          <w:rStyle w:val="StyleUnderline"/>
        </w:rPr>
        <w:t xml:space="preserve"> Richard </w:t>
      </w:r>
      <w:r w:rsidRPr="003D4C87">
        <w:rPr>
          <w:rStyle w:val="StyleUnderline"/>
          <w:highlight w:val="green"/>
        </w:rPr>
        <w:t>Branson</w:t>
      </w:r>
      <w:r w:rsidRPr="00100A2B">
        <w:rPr>
          <w:rStyle w:val="StyleUnderline"/>
        </w:rPr>
        <w:t xml:space="preserve"> have </w:t>
      </w:r>
      <w:r w:rsidRPr="003D4C87">
        <w:rPr>
          <w:rStyle w:val="StyleUnderline"/>
          <w:highlight w:val="green"/>
        </w:rPr>
        <w:t>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w:t>
      </w:r>
      <w:r w:rsidRPr="003D4C87">
        <w:rPr>
          <w:rStyle w:val="StyleUnderline"/>
          <w:highlight w:val="green"/>
        </w:rPr>
        <w:t>beyond</w:t>
      </w:r>
      <w:r w:rsidRPr="00100A2B">
        <w:rPr>
          <w:rStyle w:val="StyleUnderline"/>
        </w:rPr>
        <w:t xml:space="preserve"> the </w:t>
      </w:r>
      <w:r w:rsidRPr="003D4C87">
        <w:rPr>
          <w:rStyle w:val="StyleUnderline"/>
          <w:highlight w:val="green"/>
        </w:rPr>
        <w:t>Earth’s atmosphere</w:t>
      </w:r>
      <w:r w:rsidRPr="00100A2B">
        <w:rPr>
          <w:rStyle w:val="StyleUnderline"/>
        </w:rPr>
        <w:t xml:space="preserve">. With Bezos’s announcement, many in the space sector are excited by the prospect of those barriers being lowered even further, </w:t>
      </w:r>
      <w:r w:rsidRPr="003D4C87">
        <w:rPr>
          <w:rStyle w:val="Emphasis"/>
          <w:highlight w:val="green"/>
        </w:rPr>
        <w:t>creating a new wave of innovation</w:t>
      </w:r>
      <w:r w:rsidRPr="00100A2B">
        <w:rPr>
          <w:rStyle w:val="Emphasis"/>
        </w:rPr>
        <w:t xml:space="preserve"> in its wake.</w:t>
      </w:r>
    </w:p>
    <w:p w14:paraId="05751F7C" w14:textId="77777777" w:rsidR="006A1BDB" w:rsidRPr="00100A2B" w:rsidRDefault="006A1BDB" w:rsidP="006A1BDB">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79458D65" w14:textId="77777777" w:rsidR="006A1BDB" w:rsidRPr="00100A2B" w:rsidRDefault="006A1BDB" w:rsidP="006A1BDB">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7C4E421D" w14:textId="77777777" w:rsidR="006A1BDB" w:rsidRPr="00100A2B" w:rsidRDefault="006A1BDB" w:rsidP="006A1BDB">
      <w:r w:rsidRPr="00100A2B">
        <w:t>“On the internet today, two kids in their dorm room can reinvent an industry, because the heavy-lifting infrastructure is in place for that,” he continued. “Two kids in their dorm room can’t do anything interesting in space</w:t>
      </w:r>
      <w:proofErr w:type="gramStart"/>
      <w:r w:rsidRPr="00100A2B">
        <w:t>. . . .</w:t>
      </w:r>
      <w:proofErr w:type="gramEnd"/>
      <w:r w:rsidRPr="00100A2B">
        <w:t xml:space="preserve"> I’m using my Amazon winnings to do a new piece of heavy-lifting infrastructure, which is low-cost access to space.”</w:t>
      </w:r>
    </w:p>
    <w:p w14:paraId="614B5E6D" w14:textId="77777777" w:rsidR="006A1BDB" w:rsidRPr="00100A2B" w:rsidRDefault="006A1BDB" w:rsidP="006A1BDB">
      <w:r w:rsidRPr="00100A2B">
        <w:rPr>
          <w:rStyle w:val="StyleUnderline"/>
        </w:rPr>
        <w:t xml:space="preserve">In the less than 20 </w:t>
      </w:r>
      <w:r w:rsidRPr="00C27755">
        <w:rPr>
          <w:rStyle w:val="StyleUnderline"/>
        </w:rPr>
        <w:t>years since the launch of SpaceX’s first rocket</w:t>
      </w:r>
      <w:r w:rsidRPr="00100A2B">
        <w:rPr>
          <w:rStyle w:val="StyleUnderline"/>
        </w:rPr>
        <w:t>, space has gone from a domain reserved for nation states and the world’s wealthiest individuals to everyday innovators and entrepreneurs. Today, building a space startup isn’t rocket science</w:t>
      </w:r>
      <w:r w:rsidRPr="00100A2B">
        <w:t>.</w:t>
      </w:r>
    </w:p>
    <w:p w14:paraId="23725A3C" w14:textId="77777777" w:rsidR="006A1BDB" w:rsidRPr="00100A2B" w:rsidRDefault="006A1BDB" w:rsidP="006A1BDB">
      <w:r w:rsidRPr="00100A2B">
        <w:t>THE NEXT FRONTIER FOR ENTREPRENEURSHIP</w:t>
      </w:r>
    </w:p>
    <w:p w14:paraId="74FC7314" w14:textId="77777777" w:rsidR="006A1BDB" w:rsidRPr="00100A2B" w:rsidRDefault="006A1BDB" w:rsidP="006A1BDB">
      <w:pPr>
        <w:rPr>
          <w:rStyle w:val="StyleUnderline"/>
        </w:rPr>
      </w:pPr>
      <w:r w:rsidRPr="00100A2B">
        <w:rPr>
          <w:rStyle w:val="StyleUnderline"/>
        </w:rPr>
        <w:lastRenderedPageBreak/>
        <w:t xml:space="preserve">According to the latest Space Investment Quarterly report published by Space Capital, </w:t>
      </w:r>
      <w:r w:rsidRPr="003D4C87">
        <w:rPr>
          <w:rStyle w:val="StyleUnderline"/>
          <w:highlight w:val="green"/>
        </w:rPr>
        <w:t>the fourth quarter of 2020 saw a record</w:t>
      </w:r>
      <w:r w:rsidRPr="00100A2B">
        <w:rPr>
          <w:rStyle w:val="StyleUnderline"/>
        </w:rPr>
        <w:t xml:space="preserve"> </w:t>
      </w:r>
      <w:r w:rsidRPr="003D4C87">
        <w:rPr>
          <w:rStyle w:val="StyleUnderline"/>
          <w:highlight w:val="green"/>
        </w:rPr>
        <w:t>$5.7 billion</w:t>
      </w:r>
      <w:r w:rsidRPr="00100A2B">
        <w:rPr>
          <w:rStyle w:val="StyleUnderline"/>
        </w:rPr>
        <w:t xml:space="preserve"> invested into 80 space-related companies, bringing the year’s total capital investments in space innovation to more than $25 billion. Overall, </w:t>
      </w:r>
      <w:r w:rsidRPr="003D4C87">
        <w:rPr>
          <w:rStyle w:val="StyleUnderline"/>
          <w:highlight w:val="green"/>
        </w:rPr>
        <w:t xml:space="preserve">more than $177 </w:t>
      </w:r>
      <w:proofErr w:type="spellStart"/>
      <w:r w:rsidRPr="003D4C87">
        <w:rPr>
          <w:rStyle w:val="StyleUnderline"/>
          <w:highlight w:val="green"/>
        </w:rPr>
        <w:t>billion</w:t>
      </w:r>
      <w:proofErr w:type="spellEnd"/>
      <w:r w:rsidRPr="003D4C87">
        <w:rPr>
          <w:rStyle w:val="StyleUnderline"/>
          <w:highlight w:val="green"/>
        </w:rPr>
        <w:t xml:space="preserve"> of equity investments have been made in</w:t>
      </w:r>
      <w:r w:rsidRPr="00100A2B">
        <w:rPr>
          <w:rStyle w:val="StyleUnderline"/>
        </w:rPr>
        <w:t xml:space="preserve"> 1,343 individual companies in the space economy over the past </w:t>
      </w:r>
      <w:r w:rsidRPr="003D4C87">
        <w:rPr>
          <w:rStyle w:val="StyleUnderline"/>
          <w:highlight w:val="green"/>
        </w:rPr>
        <w:t>10 years</w:t>
      </w:r>
      <w:r w:rsidRPr="00100A2B">
        <w:rPr>
          <w:rStyle w:val="StyleUnderline"/>
        </w:rPr>
        <w:t>.</w:t>
      </w:r>
    </w:p>
    <w:p w14:paraId="13D7CAD1" w14:textId="77777777" w:rsidR="006A1BDB" w:rsidRPr="00100A2B" w:rsidRDefault="006A1BDB" w:rsidP="006A1BDB">
      <w:r w:rsidRPr="00100A2B">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100A2B">
        <w:t>,” says Chad Anderson, the managing partner of Space Capital. “</w:t>
      </w:r>
      <w:r w:rsidRPr="003D4C87">
        <w:rPr>
          <w:rStyle w:val="StyleUnderline"/>
          <w:highlight w:val="green"/>
        </w:rPr>
        <w:t>We’re on an exponential curve</w:t>
      </w:r>
      <w:r w:rsidRPr="00100A2B">
        <w:rPr>
          <w:rStyle w:val="StyleUnderline"/>
        </w:rPr>
        <w:t xml:space="preserve"> here. Every week that goes by we’re picking up the pace</w:t>
      </w:r>
      <w:r w:rsidRPr="00100A2B">
        <w:t>.”</w:t>
      </w:r>
    </w:p>
    <w:p w14:paraId="588C73D7" w14:textId="77777777" w:rsidR="006A1BDB" w:rsidRPr="00100A2B" w:rsidRDefault="006A1BDB" w:rsidP="006A1BDB">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1F44D6A0" w14:textId="77777777" w:rsidR="006A1BDB" w:rsidRPr="00100A2B" w:rsidRDefault="006A1BDB" w:rsidP="006A1BDB">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r w:rsidRPr="00FB3D96">
        <w:t>https://digitalcommons.lmu.edu/cgi/viewcontent.cgi?article=1708&amp;context=ilr</w:t>
      </w:r>
      <w:r w:rsidRPr="00100A2B">
        <w:t>] TDI</w:t>
      </w:r>
    </w:p>
    <w:p w14:paraId="2EEA7199" w14:textId="77777777" w:rsidR="006A1BDB" w:rsidRPr="00100A2B" w:rsidRDefault="006A1BDB" w:rsidP="006A1BDB">
      <w:pPr>
        <w:rPr>
          <w:rStyle w:val="StyleUnderline"/>
        </w:rPr>
      </w:pPr>
      <w:r w:rsidRPr="00100A2B">
        <w:t xml:space="preserve">A parallel can be drawn here between the commercial space industry and the maritime law concept of the </w:t>
      </w:r>
      <w:r w:rsidRPr="00100A2B">
        <w:rPr>
          <w:rStyle w:val="StyleUnderline"/>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used to mean the owner of a vessel does not want to create an obligation with a country with stricter standards for registry</w:t>
      </w:r>
      <w:r w:rsidRPr="00100A2B">
        <w:t>; hence</w:t>
      </w:r>
      <w:r w:rsidRPr="00100A2B">
        <w:rPr>
          <w:rStyle w:val="StyleUnderline"/>
        </w:rPr>
        <w:t xml:space="preserve">, </w:t>
      </w:r>
      <w:r w:rsidRPr="001A19CF">
        <w:rPr>
          <w:rStyle w:val="StyleUnderline"/>
        </w:rPr>
        <w:t>the owner will register strictly for economic reasons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Flags of Convenience are utilized for economic reasons, such </w:t>
      </w:r>
      <w:r w:rsidRPr="001A19CF">
        <w:rPr>
          <w:rStyle w:val="StyleUnderline"/>
        </w:rPr>
        <w:t xml:space="preserve">as </w:t>
      </w:r>
      <w:r w:rsidRPr="003D4C87">
        <w:rPr>
          <w:rStyle w:val="StyleUnderline"/>
          <w:highlight w:val="green"/>
        </w:rPr>
        <w:t xml:space="preserve">to </w:t>
      </w:r>
      <w:r w:rsidRPr="003D4C87">
        <w:rPr>
          <w:rStyle w:val="Emphasis"/>
          <w:highlight w:val="green"/>
        </w:rPr>
        <w:t>avoid</w:t>
      </w:r>
      <w:r w:rsidRPr="00100A2B">
        <w:rPr>
          <w:rStyle w:val="StyleUnderline"/>
        </w:rPr>
        <w:t xml:space="preserve"> </w:t>
      </w:r>
      <w:r w:rsidRPr="00100A2B">
        <w:t>high taxes and</w:t>
      </w:r>
      <w:r w:rsidRPr="00100A2B">
        <w:rPr>
          <w:rStyle w:val="StyleUnderline"/>
        </w:rPr>
        <w:t xml:space="preserve"> </w:t>
      </w:r>
      <w:r w:rsidRPr="003D4C87">
        <w:rPr>
          <w:rStyle w:val="Emphasis"/>
          <w:highlight w:val="green"/>
        </w:rPr>
        <w:t>compliance with certain restrictive</w:t>
      </w:r>
      <w:r w:rsidRPr="00100A2B">
        <w:rPr>
          <w:rStyle w:val="Emphasis"/>
        </w:rPr>
        <w:t xml:space="preserve"> </w:t>
      </w:r>
      <w:r w:rsidRPr="001A19CF">
        <w:t>internationa</w:t>
      </w:r>
      <w:r w:rsidRPr="003D4C87">
        <w:rPr>
          <w:highlight w:val="green"/>
        </w:rPr>
        <w:t>l</w:t>
      </w:r>
      <w:r w:rsidRPr="003D4C87">
        <w:rPr>
          <w:rStyle w:val="Emphasis"/>
          <w:highlight w:val="green"/>
        </w:rPr>
        <w:t xml:space="preserve"> conventions</w:t>
      </w:r>
      <w:r w:rsidRPr="003D4C87">
        <w:rPr>
          <w:highlight w:val="green"/>
        </w:rPr>
        <w:t xml:space="preserve">, </w:t>
      </w:r>
      <w:r w:rsidRPr="003D4C87">
        <w:rPr>
          <w:rStyle w:val="StyleUnderline"/>
          <w:highlight w:val="green"/>
        </w:rPr>
        <w:t>commercial space companies will forum shop when choosing which country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100A2B">
        <w:t>coverage</w:t>
      </w:r>
      <w:proofErr w:type="gramEnd"/>
      <w:r w:rsidRPr="00100A2B">
        <w:t xml:space="preserve"> so they pay less in the event something goes wrong. This comparison to Flags of Convenience brings up two </w:t>
      </w:r>
      <w:proofErr w:type="gramStart"/>
      <w:r w:rsidRPr="00100A2B">
        <w:t>separate</w:t>
      </w:r>
      <w:proofErr w:type="gramEnd"/>
      <w:r w:rsidRPr="00100A2B">
        <w:t xml:space="preserve"> yet equally important issues. First, </w:t>
      </w:r>
      <w:r w:rsidRPr="00100A2B">
        <w:rPr>
          <w:rStyle w:val="StyleUnderline"/>
        </w:rPr>
        <w:t>launch companies may try to follow the Flags of Convenience model and soon catch on to the wisdom of their maritime predecessors by “registering” in countries with more favorable conditions</w:t>
      </w:r>
      <w:r w:rsidRPr="00100A2B">
        <w:t xml:space="preserve">. Of course, in this case </w:t>
      </w:r>
      <w:r w:rsidRPr="003D4C87">
        <w:rPr>
          <w:rStyle w:val="StyleUnderline"/>
          <w:highlight w:val="green"/>
        </w:rPr>
        <w:t>the concern is not with registration so much as launching</w:t>
      </w:r>
      <w:r w:rsidRPr="00100A2B">
        <w:rPr>
          <w:rStyle w:val="StyleUnderline"/>
        </w:rPr>
        <w:t>. If launch companies follow the Flags of Convenience model, they will seek out the most convenient state for launch</w:t>
      </w:r>
      <w:r w:rsidRPr="00100A2B">
        <w:t xml:space="preserve">, most likely </w:t>
      </w:r>
      <w:r w:rsidRPr="00100A2B">
        <w:rPr>
          <w:rStyle w:val="StyleUnderline"/>
        </w:rPr>
        <w:t>the state that provides the</w:t>
      </w:r>
      <w:r w:rsidRPr="00100A2B">
        <w:t xml:space="preserve"> most liability coverage and has the </w:t>
      </w:r>
      <w:r w:rsidRPr="00100A2B">
        <w:rPr>
          <w:rStyle w:val="StyleUnderline"/>
        </w:rPr>
        <w:t xml:space="preserve">least safety precautions. </w:t>
      </w:r>
      <w:r w:rsidRPr="003D4C87">
        <w:rPr>
          <w:rStyle w:val="StyleUnderline"/>
          <w:highlight w:val="green"/>
        </w:rPr>
        <w:t>Launching</w:t>
      </w:r>
      <w:r w:rsidRPr="00100A2B">
        <w:rPr>
          <w:rStyle w:val="StyleUnderline"/>
        </w:rPr>
        <w:t xml:space="preserve"> </w:t>
      </w:r>
      <w:r w:rsidRPr="003D4C87">
        <w:rPr>
          <w:rStyle w:val="StyleUnderline"/>
          <w:highlight w:val="green"/>
        </w:rPr>
        <w:t>from states with low safety standards increases the potential for catastrophic</w:t>
      </w:r>
      <w:r w:rsidRPr="00100A2B">
        <w:rPr>
          <w:rStyle w:val="StyleUnderline"/>
        </w:rPr>
        <w:t xml:space="preserve"> launch </w:t>
      </w:r>
      <w:r w:rsidRPr="003D4C87">
        <w:rPr>
          <w:rStyle w:val="StyleUnderline"/>
          <w:highlight w:val="green"/>
        </w:rPr>
        <w:t>events</w:t>
      </w:r>
      <w:r w:rsidRPr="00100A2B">
        <w:rPr>
          <w:rStyle w:val="StyleUnderline"/>
        </w:rPr>
        <w:t xml:space="preserve">. </w:t>
      </w:r>
      <w:r w:rsidRPr="00100A2B">
        <w:t xml:space="preserve">This, in turn, will place states that are potentially incapable of paying for damages from launch </w:t>
      </w:r>
      <w:r w:rsidRPr="00100A2B">
        <w:lastRenderedPageBreak/>
        <w:t xml:space="preserve">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 xml:space="preserve">launch </w:t>
      </w:r>
      <w:r w:rsidRPr="003D4C87">
        <w:rPr>
          <w:rStyle w:val="StyleUnderline"/>
          <w:highlight w:val="green"/>
        </w:rPr>
        <w:t>companies or</w:t>
      </w:r>
      <w:r w:rsidRPr="001A19CF">
        <w:rPr>
          <w:rStyle w:val="StyleUnderline"/>
        </w:rPr>
        <w:t xml:space="preserve"> launch </w:t>
      </w:r>
      <w:r w:rsidRPr="003D4C87">
        <w:rPr>
          <w:rStyle w:val="StyleUnderline"/>
          <w:highlight w:val="green"/>
        </w:rPr>
        <w:t>customers</w:t>
      </w:r>
      <w:r w:rsidRPr="00100A2B">
        <w:rPr>
          <w:rStyle w:val="StyleUnderline"/>
        </w:rPr>
        <w:t xml:space="preserve"> </w:t>
      </w:r>
      <w:r w:rsidRPr="003D4C87">
        <w:rPr>
          <w:rStyle w:val="StyleUnderline"/>
          <w:highlight w:val="green"/>
        </w:rPr>
        <w:t>could engage in</w:t>
      </w:r>
      <w:r w:rsidRPr="00100A2B">
        <w:rPr>
          <w:rStyle w:val="StyleUnderline"/>
        </w:rPr>
        <w:t xml:space="preserve"> “launch </w:t>
      </w:r>
      <w:r w:rsidRPr="003D4C87">
        <w:rPr>
          <w:rStyle w:val="StyleUnderline"/>
          <w:highlight w:val="green"/>
        </w:rPr>
        <w:t>forum shopping</w:t>
      </w:r>
      <w:r w:rsidRPr="00100A2B">
        <w:rPr>
          <w:rStyle w:val="StyleUnderline"/>
        </w:rPr>
        <w:t>”</w:t>
      </w:r>
      <w:r w:rsidRPr="00100A2B">
        <w:t xml:space="preserve"> when a catastrophic launch incident ever </w:t>
      </w:r>
      <w:proofErr w:type="gramStart"/>
      <w:r w:rsidRPr="00100A2B">
        <w:t>occur</w:t>
      </w:r>
      <w:proofErr w:type="gramEnd"/>
      <w:r w:rsidRPr="00100A2B">
        <w:t xml:space="preserve">. It is also important to keep in mind that various factors go into where a company or customer decides to launch from. A state’s indemnification program is just one factor in this decision. With this in mind, </w:t>
      </w:r>
      <w:proofErr w:type="gramStart"/>
      <w:r w:rsidRPr="00100A2B">
        <w:t>it is clear that if</w:t>
      </w:r>
      <w:proofErr w:type="gramEnd"/>
      <w:r w:rsidRPr="00100A2B">
        <w:t xml:space="preserve">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future, it is easy to see why commercial companies or launch customers might be drawn to “launch forum shop” </w:t>
      </w:r>
      <w:r w:rsidRPr="00100A2B">
        <w:rPr>
          <w:rStyle w:val="Emphasis"/>
        </w:rPr>
        <w:t>outside the United States</w:t>
      </w:r>
      <w:r w:rsidRPr="00100A2B">
        <w:rPr>
          <w:rStyle w:val="StyleUnderline"/>
        </w:rPr>
        <w:t xml:space="preserve">. </w:t>
      </w:r>
    </w:p>
    <w:p w14:paraId="7314BA45" w14:textId="77777777" w:rsidR="006A1BDB" w:rsidRPr="00100A2B" w:rsidRDefault="006A1BDB" w:rsidP="006A1BDB">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7D3AD20A" w14:textId="77777777" w:rsidR="006A1BDB" w:rsidRPr="00100A2B" w:rsidRDefault="006A1BDB" w:rsidP="006A1BDB">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5498B5E7" w14:textId="77777777" w:rsidR="006A1BDB" w:rsidRPr="00100A2B" w:rsidRDefault="006A1BDB" w:rsidP="006A1BDB">
      <w:r w:rsidRPr="00100A2B">
        <w:rPr>
          <w:rStyle w:val="StyleUnderline"/>
        </w:rPr>
        <w:t xml:space="preserve">Today, </w:t>
      </w:r>
      <w:r w:rsidRPr="003D4C87">
        <w:rPr>
          <w:rStyle w:val="StyleUnderline"/>
          <w:highlight w:val="green"/>
        </w:rPr>
        <w:t>China’s commercial space sector is in its infancy</w:t>
      </w:r>
      <w:r w:rsidRPr="00100A2B">
        <w:rPr>
          <w:rStyle w:val="StyleUnderline"/>
        </w:rPr>
        <w:t xml:space="preserve">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 xml:space="preserve">it would be far cheaper for China and Chinese commercial space firms to acquire space technologies from the United States or allied nation companies seeking revenues or facing cashflow </w:t>
      </w:r>
      <w:r w:rsidRPr="00100A2B">
        <w:rPr>
          <w:rStyle w:val="Emphasis"/>
        </w:rPr>
        <w:lastRenderedPageBreak/>
        <w:t>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100A2B">
        <w:t>.</w:t>
      </w:r>
    </w:p>
    <w:p w14:paraId="01874AE5" w14:textId="77777777" w:rsidR="006A1BDB" w:rsidRPr="00100A2B" w:rsidRDefault="006A1BDB" w:rsidP="006A1BDB">
      <w:r w:rsidRPr="00100A2B">
        <w:t>3. ISSUES AND CHALLENGES</w:t>
      </w:r>
    </w:p>
    <w:p w14:paraId="3E50DCDA" w14:textId="77777777" w:rsidR="006A1BDB" w:rsidRPr="00100A2B" w:rsidRDefault="006A1BDB" w:rsidP="006A1BDB">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3D4C87">
        <w:rPr>
          <w:rStyle w:val="Emphasis"/>
          <w:highlight w:val="green"/>
        </w:rPr>
        <w:t>Strengthening the US commercial space industrial base is vital to</w:t>
      </w:r>
      <w:r w:rsidRPr="00100A2B">
        <w:rPr>
          <w:rStyle w:val="Emphasis"/>
        </w:rPr>
        <w:t xml:space="preserve"> and beyond US national </w:t>
      </w:r>
      <w:r w:rsidRPr="003D4C87">
        <w:rPr>
          <w:rStyle w:val="Emphasis"/>
          <w:highlight w:val="green"/>
        </w:rPr>
        <w:t>security</w:t>
      </w:r>
      <w:r w:rsidRPr="00100A2B">
        <w:rPr>
          <w:rStyle w:val="StyleUnderline"/>
        </w:rPr>
        <w:t xml:space="preserve">. Civil space activities are </w:t>
      </w:r>
      <w:r w:rsidRPr="003D4C87">
        <w:rPr>
          <w:rStyle w:val="StyleUnderline"/>
          <w:highlight w:val="green"/>
        </w:rPr>
        <w:t>a source of</w:t>
      </w:r>
      <w:r w:rsidRPr="00100A2B">
        <w:rPr>
          <w:rStyle w:val="StyleUnderline"/>
        </w:rPr>
        <w:t xml:space="preserve"> US “</w:t>
      </w:r>
      <w:r w:rsidRPr="003D4C87">
        <w:rPr>
          <w:rStyle w:val="StyleUnderline"/>
          <w:highlight w:val="green"/>
        </w:rPr>
        <w:t>soft power” in</w:t>
      </w:r>
      <w:r w:rsidRPr="00100A2B">
        <w:rPr>
          <w:rStyle w:val="StyleUnderline"/>
        </w:rPr>
        <w:t xml:space="preserve"> global </w:t>
      </w:r>
      <w:r w:rsidRPr="003D4C87">
        <w:rPr>
          <w:rStyle w:val="StyleUnderline"/>
          <w:highlight w:val="green"/>
        </w:rPr>
        <w:t>commerce, cooperation, and investment</w:t>
      </w:r>
      <w:r w:rsidRPr="00100A2B">
        <w:rPr>
          <w:rStyle w:val="StyleUnderline"/>
        </w:rPr>
        <w:t>. 69 The civil space sector</w:t>
      </w:r>
      <w:r w:rsidRPr="00100A2B">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100A2B">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100A2B">
        <w:rPr>
          <w:rStyle w:val="Emphasis"/>
        </w:rPr>
        <w:t xml:space="preserve">A recurring theme in US policy is “maintaining and advancing United States dominance and strategic leadership in space” because US global </w:t>
      </w:r>
      <w:r w:rsidRPr="003D4C87">
        <w:rPr>
          <w:rStyle w:val="Emphasis"/>
          <w:highlight w:val="green"/>
        </w:rPr>
        <w:t>competitors</w:t>
      </w:r>
      <w:r w:rsidRPr="00C27755">
        <w:rPr>
          <w:rStyle w:val="Emphasis"/>
        </w:rPr>
        <w:t xml:space="preserve"> and adversaries </w:t>
      </w:r>
      <w:r w:rsidRPr="003D4C87">
        <w:rPr>
          <w:rStyle w:val="Emphasis"/>
          <w:highlight w:val="green"/>
        </w:rPr>
        <w:t>are</w:t>
      </w:r>
      <w:r w:rsidRPr="00C27755">
        <w:rPr>
          <w:rStyle w:val="Emphasis"/>
        </w:rPr>
        <w:t xml:space="preserve"> competent and </w:t>
      </w:r>
      <w:r w:rsidRPr="003D4C87">
        <w:rPr>
          <w:rStyle w:val="Emphasis"/>
          <w:highlight w:val="green"/>
        </w:rPr>
        <w:t>capable of outpacing American space capabilities.</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100A2B">
        <w:t>research</w:t>
      </w:r>
      <w:proofErr w:type="gramEnd"/>
      <w:r w:rsidRPr="00100A2B">
        <w:t xml:space="preserve"> and development (R&amp;D), procurement and regulatory policies and processes.</w:t>
      </w:r>
      <w:r w:rsidRPr="00100A2B">
        <w:rPr>
          <w:rStyle w:val="StyleUnderline"/>
        </w:rPr>
        <w:t xml:space="preserve"> </w:t>
      </w:r>
      <w:r w:rsidRPr="00100A2B">
        <w:rPr>
          <w:rStyle w:val="Emphasis"/>
        </w:rPr>
        <w:t xml:space="preserve">US </w:t>
      </w:r>
      <w:r w:rsidRPr="003D4C87">
        <w:rPr>
          <w:rStyle w:val="Emphasis"/>
          <w:highlight w:val="green"/>
        </w:rPr>
        <w:t xml:space="preserve">regulations </w:t>
      </w:r>
      <w:r w:rsidRPr="003D4C87">
        <w:rPr>
          <w:rStyle w:val="Emphasis"/>
          <w:highlight w:val="green"/>
        </w:rPr>
        <w:lastRenderedPageBreak/>
        <w:t>must ensure that US companies lead in commercial space.</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3F3570BC" w14:textId="77777777" w:rsidR="006A1BDB" w:rsidRPr="00100A2B" w:rsidRDefault="006A1BDB" w:rsidP="006A1BDB">
      <w:r w:rsidRPr="00100A2B">
        <w:t xml:space="preserve">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w:t>
      </w:r>
      <w:proofErr w:type="spellStart"/>
      <w:r w:rsidRPr="00100A2B">
        <w:t>billion</w:t>
      </w:r>
      <w:proofErr w:type="spellEnd"/>
      <w:r w:rsidRPr="00100A2B">
        <w:t xml:space="preserve">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0032C3ED" w14:textId="77777777" w:rsidR="006A1BDB" w:rsidRPr="00100A2B" w:rsidRDefault="006A1BDB" w:rsidP="006A1BDB">
      <w:r w:rsidRPr="00100A2B">
        <w:t>Space as Existential Terrain for National Security</w:t>
      </w:r>
      <w:r w:rsidRPr="00100A2B">
        <w:br/>
      </w:r>
      <w:r w:rsidRPr="00100A2B">
        <w:br/>
      </w:r>
      <w:r w:rsidRPr="00100A2B">
        <w:rPr>
          <w:rStyle w:val="StyleUnderline"/>
        </w:rPr>
        <w:t xml:space="preserve">In this Digital Era, </w:t>
      </w:r>
      <w:r w:rsidRPr="003D4C87">
        <w:rPr>
          <w:rStyle w:val="Emphasis"/>
          <w:highlight w:val="green"/>
        </w:rPr>
        <w:t>space</w:t>
      </w:r>
      <w:r w:rsidRPr="00100A2B">
        <w:rPr>
          <w:rStyle w:val="StyleUnderline"/>
        </w:rPr>
        <w:t xml:space="preserve"> </w:t>
      </w:r>
      <w:r w:rsidRPr="00100A2B">
        <w:t>integrates and</w:t>
      </w:r>
      <w:r w:rsidRPr="00100A2B">
        <w:rPr>
          <w:rStyle w:val="StyleUnderline"/>
        </w:rPr>
        <w:t xml:space="preserve"> </w:t>
      </w:r>
      <w:r w:rsidRPr="003D4C87">
        <w:rPr>
          <w:rStyle w:val="Emphasis"/>
          <w:highlight w:val="green"/>
        </w:rPr>
        <w:t>drives all elements of</w:t>
      </w:r>
      <w:r w:rsidRPr="00100A2B">
        <w:rPr>
          <w:rStyle w:val="Emphasis"/>
        </w:rPr>
        <w:t xml:space="preserve"> US </w:t>
      </w:r>
      <w:r w:rsidRPr="003D4C87">
        <w:rPr>
          <w:rStyle w:val="Emphasis"/>
          <w:highlight w:val="green"/>
        </w:rPr>
        <w:t>national security</w:t>
      </w:r>
      <w:r w:rsidRPr="00100A2B">
        <w:rPr>
          <w:rStyle w:val="StyleUnderline"/>
        </w:rPr>
        <w:t>. The Cold War may be over, but since the early 2010s</w:t>
      </w:r>
      <w:r w:rsidRPr="00100A2B">
        <w:rPr>
          <w:rStyle w:val="Emphasis"/>
        </w:rPr>
        <w:t xml:space="preserve">, a </w:t>
      </w:r>
      <w:r w:rsidRPr="003D4C87">
        <w:rPr>
          <w:rStyle w:val="Emphasis"/>
          <w:highlight w:val="green"/>
        </w:rPr>
        <w:t>renewed</w:t>
      </w:r>
      <w:r w:rsidRPr="00100A2B">
        <w:rPr>
          <w:rStyle w:val="Emphasis"/>
        </w:rPr>
        <w:t xml:space="preserve"> era of </w:t>
      </w:r>
      <w:r w:rsidRPr="003D4C87">
        <w:rPr>
          <w:rStyle w:val="Emphasis"/>
          <w:highlight w:val="green"/>
        </w:rPr>
        <w:t>great power competition has emerged</w:t>
      </w:r>
      <w:r w:rsidRPr="00C27755">
        <w:rPr>
          <w:rStyle w:val="StyleUnderline"/>
        </w:rPr>
        <w:t xml:space="preserve"> across</w:t>
      </w:r>
      <w:r w:rsidRPr="00100A2B">
        <w:rPr>
          <w:rStyle w:val="StyleUnderline"/>
        </w:rPr>
        <w:t xml:space="preserve"> terrestrial land, air, sea, and cyber domains. </w:t>
      </w:r>
      <w:r w:rsidRPr="00100A2B">
        <w:rPr>
          <w:rStyle w:val="Emphasis"/>
        </w:rPr>
        <w:t>This competition extends into space,</w:t>
      </w:r>
      <w:r w:rsidRPr="00100A2B">
        <w:t xml:space="preserve"> where a great game ensues.79 </w:t>
      </w:r>
      <w:r w:rsidRPr="00100A2B">
        <w:rPr>
          <w:rStyle w:val="StyleUnderline"/>
        </w:rPr>
        <w:t xml:space="preserve">Space is no longer an uncontested or sanctuary domain. </w:t>
      </w:r>
      <w:r w:rsidRPr="00100A2B">
        <w:rPr>
          <w:rStyle w:val="StyleUnderline"/>
        </w:rPr>
        <w:lastRenderedPageBreak/>
        <w:t xml:space="preserve">Competent and </w:t>
      </w:r>
      <w:r w:rsidRPr="00100A2B">
        <w:rPr>
          <w:rStyle w:val="Emphasis"/>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100A2B">
        <w:rPr>
          <w:rStyle w:val="Emphasis"/>
        </w:rPr>
        <w:t>space may be a warfighting domain</w:t>
      </w:r>
      <w:r w:rsidRPr="00100A2B">
        <w:rPr>
          <w:rStyle w:val="StyleUnderline"/>
        </w:rPr>
        <w:t xml:space="preserve">, as </w:t>
      </w:r>
      <w:r w:rsidRPr="003D4C87">
        <w:rPr>
          <w:rStyle w:val="StyleUnderline"/>
          <w:highlight w:val="green"/>
        </w:rPr>
        <w:t>suggested</w:t>
      </w:r>
      <w:r w:rsidRPr="00100A2B">
        <w:rPr>
          <w:rStyle w:val="StyleUnderline"/>
        </w:rPr>
        <w:t xml:space="preserve"> primarily </w:t>
      </w:r>
      <w:r w:rsidRPr="003D4C87">
        <w:rPr>
          <w:rStyle w:val="StyleUnderline"/>
          <w:highlight w:val="green"/>
        </w:rPr>
        <w:t>by Russian and Chinese counter-space capabilities, military op</w:t>
      </w:r>
      <w:r w:rsidRPr="00C27755">
        <w:rPr>
          <w:rStyle w:val="StyleUnderline"/>
        </w:rPr>
        <w:t>eration</w:t>
      </w:r>
      <w:r w:rsidRPr="003D4C87">
        <w:rPr>
          <w:rStyle w:val="StyleUnderline"/>
          <w:highlight w:val="green"/>
        </w:rPr>
        <w:t>s, and declarative statements</w:t>
      </w:r>
      <w:r w:rsidRPr="00100A2B">
        <w:rPr>
          <w:rStyle w:val="StyleUnderline"/>
        </w:rPr>
        <w:t>.</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w:t>
      </w:r>
      <w:r w:rsidRPr="003D4C87">
        <w:rPr>
          <w:rStyle w:val="StyleUnderline"/>
          <w:highlight w:val="green"/>
        </w:rPr>
        <w:t>USSF must secure US national interests in space</w:t>
      </w:r>
      <w:r w:rsidRPr="00100A2B">
        <w:rPr>
          <w:rStyle w:val="StyleUnderline"/>
        </w:rPr>
        <w:t>, whether military, commercial, scientific, civil, or enhancing US competitiveness for cislunar leadership.</w:t>
      </w:r>
    </w:p>
    <w:p w14:paraId="36931697" w14:textId="77777777" w:rsidR="006A1BDB" w:rsidRPr="00100A2B" w:rsidRDefault="006A1BDB" w:rsidP="006A1BDB">
      <w:pPr>
        <w:pStyle w:val="Heading4"/>
      </w:pPr>
      <w:r w:rsidRPr="00100A2B">
        <w:t xml:space="preserve">US space dominance prevents </w:t>
      </w:r>
      <w:r w:rsidRPr="00100A2B">
        <w:rPr>
          <w:u w:val="single"/>
        </w:rPr>
        <w:t>global war</w:t>
      </w:r>
    </w:p>
    <w:p w14:paraId="43D6813D" w14:textId="77777777" w:rsidR="006A1BDB" w:rsidRPr="00100A2B" w:rsidRDefault="006A1BDB" w:rsidP="006A1BDB">
      <w:pPr>
        <w:rPr>
          <w:rFonts w:eastAsia="Calibri"/>
        </w:rPr>
      </w:pPr>
      <w:proofErr w:type="spellStart"/>
      <w:r w:rsidRPr="00100A2B">
        <w:rPr>
          <w:rFonts w:eastAsia="Calibri"/>
          <w:b/>
          <w:bCs/>
          <w:sz w:val="26"/>
          <w:szCs w:val="26"/>
        </w:rPr>
        <w:t>Zubrin</w:t>
      </w:r>
      <w:proofErr w:type="spellEnd"/>
      <w:r w:rsidRPr="00100A2B">
        <w:rPr>
          <w:rFonts w:eastAsia="Calibri"/>
          <w:b/>
          <w:bCs/>
          <w:sz w:val="26"/>
          <w:szCs w:val="26"/>
        </w:rPr>
        <w:t xml:space="preserve"> 15</w:t>
      </w:r>
      <w:r w:rsidRPr="00100A2B">
        <w:rPr>
          <w:rFonts w:eastAsia="Calibri"/>
        </w:rPr>
        <w:t xml:space="preserve"> [(Robert </w:t>
      </w:r>
      <w:proofErr w:type="spellStart"/>
      <w:r w:rsidRPr="00100A2B">
        <w:rPr>
          <w:rFonts w:eastAsia="Calibri"/>
        </w:rPr>
        <w:t>Zubrin</w:t>
      </w:r>
      <w:proofErr w:type="spellEnd"/>
      <w:r w:rsidRPr="00100A2B">
        <w:rPr>
          <w:rFonts w:eastAsia="Calibri"/>
        </w:rPr>
        <w:t xml:space="preserve">, president of Pioneer Energy, a senior fellow with the Center for Security Policy) “US Space Supremacy is Now Critical,” Space News, 1/22/15, </w:t>
      </w:r>
      <w:r w:rsidRPr="00FB3D96">
        <w:rPr>
          <w:rFonts w:eastAsia="Calibri"/>
        </w:rPr>
        <w:t>https://spacenews.com/op-ed-u-s-space-supremacy-now-critical/</w:t>
      </w:r>
      <w:r w:rsidRPr="00100A2B">
        <w:rPr>
          <w:rFonts w:eastAsia="Calibri"/>
        </w:rPr>
        <w:t>] TDI</w:t>
      </w:r>
    </w:p>
    <w:p w14:paraId="1728D5FB" w14:textId="77777777" w:rsidR="006A1BDB" w:rsidRPr="00100A2B" w:rsidRDefault="006A1BDB" w:rsidP="006A1BDB">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w:t>
      </w:r>
      <w:r w:rsidRPr="003D4C87">
        <w:rPr>
          <w:rStyle w:val="StyleUnderline"/>
          <w:highlight w:val="green"/>
        </w:rPr>
        <w:t>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3D4C87">
        <w:rPr>
          <w:rStyle w:val="Emphasis"/>
          <w:highlight w:val="green"/>
        </w:rPr>
        <w:t>the U</w:t>
      </w:r>
      <w:r w:rsidRPr="00100A2B">
        <w:rPr>
          <w:rStyle w:val="Emphasis"/>
        </w:rPr>
        <w:t xml:space="preserve">nited </w:t>
      </w:r>
      <w:r w:rsidRPr="003D4C87">
        <w:rPr>
          <w:rStyle w:val="Emphasis"/>
          <w:highlight w:val="green"/>
        </w:rPr>
        <w:t>S</w:t>
      </w:r>
      <w:r w:rsidRPr="00100A2B">
        <w:rPr>
          <w:rStyle w:val="Emphasis"/>
        </w:rPr>
        <w:t xml:space="preserve">tates </w:t>
      </w:r>
      <w:r w:rsidRPr="003D4C87">
        <w:rPr>
          <w:rStyle w:val="Emphasis"/>
          <w:highlight w:val="green"/>
        </w:rPr>
        <w:t>must seek</w:t>
      </w:r>
      <w:r w:rsidRPr="00100A2B">
        <w:rPr>
          <w:rStyle w:val="Emphasis"/>
        </w:rPr>
        <w:t xml:space="preserve"> to totally outgun them by obtaining </w:t>
      </w:r>
      <w:r w:rsidRPr="003D4C87">
        <w:rPr>
          <w:rStyle w:val="Emphasis"/>
          <w:highlight w:val="green"/>
        </w:rPr>
        <w:t>a radical tech</w:t>
      </w:r>
      <w:r w:rsidRPr="00100A2B">
        <w:rPr>
          <w:rStyle w:val="Emphasis"/>
        </w:rPr>
        <w:t xml:space="preserve">nological </w:t>
      </w:r>
      <w:r w:rsidRPr="003D4C87">
        <w:rPr>
          <w:rStyle w:val="Emphasis"/>
          <w:highlight w:val="green"/>
        </w:rPr>
        <w:t>advantage</w:t>
      </w:r>
      <w:r w:rsidRPr="00100A2B">
        <w:rPr>
          <w:rStyle w:val="Emphasis"/>
        </w:rPr>
        <w:t xml:space="preserve">. This can be done </w:t>
      </w:r>
      <w:r w:rsidRPr="003D4C87">
        <w:rPr>
          <w:rStyle w:val="Emphasis"/>
          <w:highlight w:val="green"/>
        </w:rPr>
        <w:t>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w:t>
      </w:r>
      <w:r w:rsidRPr="003D4C87">
        <w:rPr>
          <w:rStyle w:val="StyleUnderline"/>
          <w:highlight w:val="green"/>
        </w:rPr>
        <w:t>since the U</w:t>
      </w:r>
      <w:r w:rsidRPr="00100A2B">
        <w:rPr>
          <w:rStyle w:val="StyleUnderline"/>
        </w:rPr>
        <w:t xml:space="preserve">nited </w:t>
      </w:r>
      <w:r w:rsidRPr="003D4C87">
        <w:rPr>
          <w:rStyle w:val="StyleUnderline"/>
          <w:highlight w:val="green"/>
        </w:rPr>
        <w:t>S</w:t>
      </w:r>
      <w:r w:rsidRPr="00100A2B">
        <w:rPr>
          <w:rStyle w:val="StyleUnderline"/>
        </w:rPr>
        <w:t xml:space="preserve">tates </w:t>
      </w:r>
      <w:r w:rsidRPr="003D4C87">
        <w:rPr>
          <w:rStyle w:val="StyleUnderline"/>
          <w:highlight w:val="green"/>
        </w:rPr>
        <w:t xml:space="preserve">has had space assets, </w:t>
      </w:r>
      <w:proofErr w:type="gramStart"/>
      <w:r w:rsidRPr="003D4C87">
        <w:rPr>
          <w:rStyle w:val="StyleUnderline"/>
          <w:highlight w:val="green"/>
        </w:rPr>
        <w:t>all of</w:t>
      </w:r>
      <w:proofErr w:type="gramEnd"/>
      <w:r w:rsidRPr="003D4C87">
        <w:rPr>
          <w:rStyle w:val="StyleUnderline"/>
          <w:highlight w:val="green"/>
        </w:rPr>
        <w:t xml:space="preserve"> our wars have been</w:t>
      </w:r>
      <w:r w:rsidRPr="00863CAE">
        <w:rPr>
          <w:rStyle w:val="StyleUnderline"/>
        </w:rPr>
        <w:t xml:space="preserve"> fought </w:t>
      </w:r>
      <w:r w:rsidRPr="003D4C87">
        <w:rPr>
          <w:rStyle w:val="StyleUnderline"/>
          <w:highlight w:val="green"/>
        </w:rPr>
        <w:t>against minor powers</w:t>
      </w:r>
      <w:r w:rsidRPr="00100A2B">
        <w:rPr>
          <w:rFonts w:eastAsia="Calibri"/>
        </w:rPr>
        <w:t xml:space="preserve"> that we could have defeated without them. Desert Storm has been called the first space war, because the allied forces made </w:t>
      </w:r>
      <w:r w:rsidRPr="00100A2B">
        <w:rPr>
          <w:rFonts w:eastAsia="Calibri"/>
        </w:rPr>
        <w:lastRenderedPageBreak/>
        <w:t xml:space="preserve">extensive use of GPS navigation satellites. However, if they had no such technology at their disposal, </w:t>
      </w:r>
      <w:proofErr w:type="gramStart"/>
      <w:r w:rsidRPr="00100A2B">
        <w:rPr>
          <w:rFonts w:eastAsia="Calibri"/>
        </w:rPr>
        <w:t>the end result</w:t>
      </w:r>
      <w:proofErr w:type="gramEnd"/>
      <w:r w:rsidRPr="00100A2B">
        <w:rPr>
          <w:rFonts w:eastAsia="Calibri"/>
        </w:rPr>
        <w:t xml:space="preserve">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3D4C87">
        <w:rPr>
          <w:rStyle w:val="StyleUnderline"/>
          <w:highlight w:val="green"/>
        </w:rPr>
        <w:t>consider how history might have changed had the Axis</w:t>
      </w:r>
      <w:r w:rsidRPr="00100A2B">
        <w:rPr>
          <w:rStyle w:val="StyleUnderline"/>
        </w:rPr>
        <w:t xml:space="preserve"> of World War II </w:t>
      </w:r>
      <w:r w:rsidRPr="003D4C87">
        <w:rPr>
          <w:rStyle w:val="StyleUnderline"/>
          <w:highlight w:val="green"/>
        </w:rPr>
        <w:t>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 xml:space="preserve">Cut off from oil and other supplies, </w:t>
      </w:r>
      <w:r w:rsidRPr="003D4C87">
        <w:rPr>
          <w:rStyle w:val="StyleUnderline"/>
          <w:highlight w:val="green"/>
        </w:rPr>
        <w:t>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w:t>
      </w:r>
      <w:r w:rsidRPr="003D4C87">
        <w:rPr>
          <w:rStyle w:val="StyleUnderline"/>
          <w:highlight w:val="green"/>
        </w:rPr>
        <w:t>Midway would have gone</w:t>
      </w:r>
      <w:r w:rsidRPr="00100A2B">
        <w:rPr>
          <w:rStyle w:val="StyleUnderline"/>
        </w:rPr>
        <w:t xml:space="preserve"> </w:t>
      </w:r>
      <w:proofErr w:type="gramStart"/>
      <w:r w:rsidRPr="00DC498C">
        <w:rPr>
          <w:rStyle w:val="StyleUnderline"/>
        </w:rPr>
        <w:t>very much</w:t>
      </w:r>
      <w:r w:rsidRPr="00100A2B">
        <w:rPr>
          <w:rStyle w:val="StyleUnderline"/>
        </w:rPr>
        <w:t xml:space="preserve"> </w:t>
      </w:r>
      <w:r w:rsidRPr="003D4C87">
        <w:rPr>
          <w:rStyle w:val="StyleUnderline"/>
          <w:highlight w:val="green"/>
        </w:rPr>
        <w:t>the other way</w:t>
      </w:r>
      <w:proofErr w:type="gramEnd"/>
      <w:r w:rsidRPr="003D4C87">
        <w:rPr>
          <w:rFonts w:eastAsia="Calibri"/>
          <w:highlight w:val="green"/>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100A2B">
        <w:rPr>
          <w:rFonts w:eastAsia="Calibri"/>
        </w:rPr>
        <w:t>Australia</w:t>
      </w:r>
      <w:proofErr w:type="gramEnd"/>
      <w:r w:rsidRPr="00100A2B">
        <w:rPr>
          <w:rFonts w:eastAsia="Calibri"/>
        </w:rPr>
        <w:t xml:space="preserve">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w:t>
      </w:r>
      <w:r w:rsidRPr="003D4C87">
        <w:rPr>
          <w:rStyle w:val="Emphasis"/>
          <w:highlight w:val="green"/>
        </w:rPr>
        <w:t>space power that will prove decisive</w:t>
      </w:r>
      <w:r w:rsidRPr="00100A2B">
        <w:rPr>
          <w:rStyle w:val="Emphasis"/>
        </w:rPr>
        <w:t>. Not only Europe, but the defense of the entire free world hangs upon this matter.</w:t>
      </w:r>
      <w:r w:rsidRPr="00100A2B">
        <w:rPr>
          <w:rFonts w:eastAsia="Calibri"/>
        </w:rPr>
        <w:t xml:space="preserve"> </w:t>
      </w:r>
      <w:r w:rsidRPr="00100A2B">
        <w:rPr>
          <w:rStyle w:val="StyleUnderline"/>
        </w:rPr>
        <w:t xml:space="preserve">For the past 70 years, U.S. </w:t>
      </w:r>
      <w:r w:rsidRPr="003D4C87">
        <w:rPr>
          <w:rStyle w:val="StyleUnderline"/>
          <w:highlight w:val="green"/>
        </w:rPr>
        <w:t>Navy</w:t>
      </w:r>
      <w:r w:rsidRPr="00100A2B">
        <w:rPr>
          <w:rStyle w:val="StyleUnderline"/>
        </w:rPr>
        <w:t xml:space="preserve"> carrier task </w:t>
      </w:r>
      <w:r w:rsidRPr="003D4C87">
        <w:rPr>
          <w:rStyle w:val="StyleUnderline"/>
          <w:highlight w:val="green"/>
        </w:rPr>
        <w:t>forces have controlled the</w:t>
      </w:r>
      <w:r w:rsidRPr="00100A2B">
        <w:rPr>
          <w:rStyle w:val="StyleUnderline"/>
        </w:rPr>
        <w:t xml:space="preserve"> world’s </w:t>
      </w:r>
      <w:r w:rsidRPr="003D4C87">
        <w:rPr>
          <w:rStyle w:val="StyleUnderline"/>
          <w:highlight w:val="green"/>
        </w:rPr>
        <w:t>oceans</w:t>
      </w:r>
      <w:r w:rsidRPr="00100A2B">
        <w:rPr>
          <w:rStyle w:val="StyleUnderline"/>
        </w:rPr>
        <w:t xml:space="preserve">, first </w:t>
      </w:r>
      <w:proofErr w:type="gramStart"/>
      <w:r w:rsidRPr="00100A2B">
        <w:rPr>
          <w:rStyle w:val="StyleUnderline"/>
        </w:rPr>
        <w:t>making</w:t>
      </w:r>
      <w:proofErr w:type="gramEnd"/>
      <w:r w:rsidRPr="00100A2B">
        <w:rPr>
          <w:rStyle w:val="StyleUnderline"/>
        </w:rPr>
        <w:t xml:space="preserve"> and then keeping the Pax Americana,</w:t>
      </w:r>
      <w:r w:rsidRPr="00100A2B">
        <w:rPr>
          <w:rFonts w:eastAsia="Calibri"/>
        </w:rPr>
        <w:t xml:space="preserve"> which has done so much to secure and advance the human condition over the postwar period. </w:t>
      </w:r>
      <w:r w:rsidRPr="00100A2B">
        <w:rPr>
          <w:rStyle w:val="StyleUnderline"/>
        </w:rPr>
        <w:t xml:space="preserve">But should there ever be another major conflict, </w:t>
      </w:r>
      <w:r w:rsidRPr="003D4C87">
        <w:rPr>
          <w:rStyle w:val="StyleUnderline"/>
          <w:highlight w:val="green"/>
        </w:rPr>
        <w:t>an adversary possessing the ability to</w:t>
      </w:r>
      <w:r w:rsidRPr="00100A2B">
        <w:rPr>
          <w:rStyle w:val="StyleUnderline"/>
        </w:rPr>
        <w:t xml:space="preserve"> locate and </w:t>
      </w:r>
      <w:r w:rsidRPr="003D4C87">
        <w:rPr>
          <w:rStyle w:val="StyleUnderline"/>
          <w:highlight w:val="green"/>
        </w:rPr>
        <w:t>target those</w:t>
      </w:r>
      <w:r w:rsidRPr="00100A2B">
        <w:rPr>
          <w:rStyle w:val="StyleUnderline"/>
        </w:rPr>
        <w:t xml:space="preserve"> carriers </w:t>
      </w:r>
      <w:r w:rsidRPr="003D4C87">
        <w:rPr>
          <w:rStyle w:val="StyleUnderline"/>
          <w:highlight w:val="green"/>
        </w:rPr>
        <w:t>from space would</w:t>
      </w:r>
      <w:r w:rsidRPr="00100A2B">
        <w:rPr>
          <w:rStyle w:val="StyleUnderline"/>
        </w:rPr>
        <w:t xml:space="preserve"> be able to </w:t>
      </w:r>
      <w:r w:rsidRPr="003D4C87">
        <w:rPr>
          <w:rStyle w:val="StyleUnderline"/>
          <w:highlight w:val="green"/>
        </w:rPr>
        <w:t>wipe them out</w:t>
      </w:r>
      <w:r w:rsidRPr="00100A2B">
        <w:rPr>
          <w:rStyle w:val="StyleUnderline"/>
        </w:rPr>
        <w:t xml:space="preserve"> with the push of a button.</w:t>
      </w:r>
      <w:r w:rsidRPr="00100A2B">
        <w:rPr>
          <w:rFonts w:eastAsia="Calibri"/>
        </w:rPr>
        <w:t xml:space="preserve"> For this reason, </w:t>
      </w:r>
      <w:r w:rsidRPr="00100A2B">
        <w:rPr>
          <w:rStyle w:val="StyleUnderline"/>
        </w:rPr>
        <w:t xml:space="preserve">it is imperative that the United States possess space capabilities that are so robust as to not only assure our own ability to operate in and through space, but also be able to </w:t>
      </w:r>
      <w:r w:rsidRPr="00100A2B">
        <w:rPr>
          <w:rStyle w:val="Emphasis"/>
        </w:rPr>
        <w:t xml:space="preserve">comprehensively deny it to others.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to assert a complete 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09581B">
        <w:rPr>
          <w:rStyle w:val="StyleUnderline"/>
        </w:rPr>
        <w:t>If the United States</w:t>
      </w:r>
      <w:r w:rsidRPr="00100A2B">
        <w:rPr>
          <w:rStyle w:val="StyleUnderline"/>
        </w:rPr>
        <w:t xml:space="preserve"> can gain space supremacy, then </w:t>
      </w:r>
      <w:r w:rsidRPr="003D4C87">
        <w:rPr>
          <w:rStyle w:val="StyleUnderline"/>
          <w:highlight w:val="green"/>
        </w:rPr>
        <w:t>the capability of any American ally can be multiplied</w:t>
      </w:r>
      <w:r w:rsidRPr="00100A2B">
        <w:rPr>
          <w:rStyle w:val="StyleUnderline"/>
        </w:rPr>
        <w:t xml:space="preserve"> by orders of magnitude, and with the support of the similarly multiplied striking power of our own land- and sea-based air and missile forces be made so formidable as </w:t>
      </w:r>
      <w:r w:rsidRPr="003D4C87">
        <w:rPr>
          <w:rStyle w:val="StyleUnderline"/>
          <w:highlight w:val="green"/>
        </w:rPr>
        <w:t>to render any conventional attack unthinkable</w:t>
      </w:r>
      <w:r w:rsidRPr="00100A2B">
        <w:rPr>
          <w:rFonts w:eastAsia="Calibri"/>
        </w:rPr>
        <w:t xml:space="preserve">. On the other hand, </w:t>
      </w:r>
      <w:r w:rsidRPr="003D4C87">
        <w:rPr>
          <w:rStyle w:val="StyleUnderline"/>
          <w:highlight w:val="green"/>
        </w:rPr>
        <w:t>should we fail</w:t>
      </w:r>
      <w:r w:rsidRPr="00100A2B">
        <w:rPr>
          <w:rFonts w:eastAsia="Calibri"/>
          <w:u w:val="single"/>
        </w:rPr>
        <w:t xml:space="preserve"> </w:t>
      </w:r>
      <w:r w:rsidRPr="00100A2B">
        <w:rPr>
          <w:rFonts w:eastAsia="Calibri"/>
        </w:rPr>
        <w:t xml:space="preserve">to do so, </w:t>
      </w:r>
      <w:r w:rsidRPr="003D4C87">
        <w:rPr>
          <w:rStyle w:val="StyleUnderline"/>
          <w:highlight w:val="green"/>
        </w:rPr>
        <w:t>we</w:t>
      </w:r>
      <w:r w:rsidRPr="00100A2B">
        <w:rPr>
          <w:rStyle w:val="StyleUnderline"/>
        </w:rPr>
        <w:t xml:space="preserve"> will </w:t>
      </w:r>
      <w:r w:rsidRPr="003D4C87">
        <w:rPr>
          <w:rStyle w:val="StyleUnderline"/>
          <w:highlight w:val="green"/>
        </w:rPr>
        <w:t>remain</w:t>
      </w:r>
      <w:r w:rsidRPr="0009581B">
        <w:rPr>
          <w:rStyle w:val="StyleUnderline"/>
        </w:rPr>
        <w:t xml:space="preserve"> so </w:t>
      </w:r>
      <w:r w:rsidRPr="003D4C87">
        <w:rPr>
          <w:rStyle w:val="StyleUnderline"/>
          <w:highlight w:val="green"/>
        </w:rPr>
        <w:t>vulnerable</w:t>
      </w:r>
      <w:r w:rsidRPr="00100A2B">
        <w:rPr>
          <w:rStyle w:val="StyleUnderline"/>
        </w:rPr>
        <w:t xml:space="preserve"> as </w:t>
      </w:r>
      <w:r w:rsidRPr="003D4C87">
        <w:rPr>
          <w:rStyle w:val="StyleUnderline"/>
          <w:highlight w:val="green"/>
        </w:rPr>
        <w:t>to</w:t>
      </w:r>
      <w:r w:rsidRPr="00100A2B">
        <w:rPr>
          <w:rStyle w:val="StyleUnderline"/>
        </w:rPr>
        <w:t xml:space="preserve"> increasingly invite aggression by ever-more-</w:t>
      </w:r>
      <w:r w:rsidRPr="003D4C87">
        <w:rPr>
          <w:rStyle w:val="StyleUnderline"/>
          <w:highlight w:val="green"/>
        </w:rPr>
        <w:t>emboldened revanchist powers</w:t>
      </w:r>
      <w:r w:rsidRPr="00100A2B">
        <w:rPr>
          <w:rStyle w:val="StyleUnderline"/>
        </w:rPr>
        <w:t>.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w:t>
      </w:r>
      <w:r w:rsidRPr="00100A2B">
        <w:rPr>
          <w:rFonts w:eastAsia="Calibri"/>
        </w:rPr>
        <w:lastRenderedPageBreak/>
        <w:t xml:space="preserve">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14:paraId="14A5C957" w14:textId="77777777" w:rsidR="006A1BDB" w:rsidRDefault="006A1BDB" w:rsidP="006A1BDB"/>
    <w:p w14:paraId="3729C933" w14:textId="77777777" w:rsidR="006A1BDB" w:rsidRPr="00100A2B" w:rsidRDefault="006A1BDB" w:rsidP="006A1BDB">
      <w:pPr>
        <w:pStyle w:val="Heading4"/>
      </w:pPr>
      <w:r w:rsidRPr="00100A2B">
        <w:t>Primacy and allied commitments solve arms races and great power war – unipolarity is sustainable, and prevents power vacuums and global escalation</w:t>
      </w:r>
    </w:p>
    <w:p w14:paraId="59188503" w14:textId="77777777" w:rsidR="006A1BDB" w:rsidRPr="00100A2B" w:rsidRDefault="006A1BDB" w:rsidP="006A1BDB">
      <w:r w:rsidRPr="00100A2B">
        <w:rPr>
          <w:rStyle w:val="StyleUnderline"/>
          <w:sz w:val="26"/>
          <w:szCs w:val="26"/>
          <w:u w:val="none"/>
        </w:rPr>
        <w:t>Brands 18</w:t>
      </w:r>
      <w:r w:rsidRPr="00100A2B">
        <w:t xml:space="preserve"> [(Hal, Henry Kissinger Distinguished Professor at Johns Hopkins University's School of Advanced International </w:t>
      </w:r>
      <w:proofErr w:type="gramStart"/>
      <w:r w:rsidRPr="00100A2B">
        <w:t>Studies</w:t>
      </w:r>
      <w:proofErr w:type="gramEnd"/>
      <w:r w:rsidRPr="00100A2B">
        <w:t xml:space="preserve"> and a senior fellow at the Center for Strategic and Budgetary Assessments) "American Grand Strategy in the Age of Trump," Page 129-133] </w:t>
      </w:r>
    </w:p>
    <w:p w14:paraId="1CB3BBFA" w14:textId="77777777" w:rsidR="006A1BDB" w:rsidRPr="00100A2B" w:rsidRDefault="006A1BDB" w:rsidP="006A1BDB">
      <w:r w:rsidRPr="003D4C87">
        <w:rPr>
          <w:rStyle w:val="StyleUnderline"/>
          <w:highlight w:val="green"/>
        </w:rPr>
        <w:t>Since World War II, the U</w:t>
      </w:r>
      <w:r w:rsidRPr="00100A2B">
        <w:rPr>
          <w:rStyle w:val="StyleUnderline"/>
        </w:rPr>
        <w:t xml:space="preserve">nited </w:t>
      </w:r>
      <w:r w:rsidRPr="003D4C87">
        <w:rPr>
          <w:rStyle w:val="StyleUnderline"/>
          <w:highlight w:val="green"/>
        </w:rPr>
        <w:t>S</w:t>
      </w:r>
      <w:r w:rsidRPr="000010B3">
        <w:rPr>
          <w:rStyle w:val="StyleUnderline"/>
        </w:rPr>
        <w:t>tates</w:t>
      </w:r>
      <w:r w:rsidRPr="00100A2B">
        <w:rPr>
          <w:rStyle w:val="StyleUnderline"/>
        </w:rPr>
        <w:t xml:space="preserve"> </w:t>
      </w:r>
      <w:r w:rsidRPr="003D4C87">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3D4C87">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363F3146" w14:textId="77777777" w:rsidR="006A1BDB" w:rsidRPr="00100A2B" w:rsidRDefault="006A1BDB" w:rsidP="006A1BDB">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3D4C87">
        <w:rPr>
          <w:rStyle w:val="StyleUnderline"/>
          <w:highlight w:val="green"/>
        </w:rPr>
        <w:t>in key</w:t>
      </w:r>
      <w:r w:rsidRPr="00100A2B">
        <w:rPr>
          <w:rStyle w:val="StyleUnderline"/>
        </w:rPr>
        <w:t xml:space="preserve"> overseas </w:t>
      </w:r>
      <w:r w:rsidRPr="00100A2B">
        <w:rPr>
          <w:rStyle w:val="Emphasis"/>
        </w:rPr>
        <w:t xml:space="preserve">strategic </w:t>
      </w:r>
      <w:r w:rsidRPr="003D4C87">
        <w:rPr>
          <w:rStyle w:val="Emphasis"/>
          <w:highlight w:val="green"/>
        </w:rPr>
        <w:t>regions</w:t>
      </w:r>
      <w:r w:rsidRPr="003D4C87">
        <w:rPr>
          <w:highlight w:val="green"/>
        </w:rPr>
        <w:t>—</w:t>
      </w:r>
      <w:r w:rsidRPr="003D4C87">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315220E6" w14:textId="77777777" w:rsidR="006A1BDB" w:rsidRPr="00100A2B" w:rsidRDefault="006A1BDB" w:rsidP="006A1BDB">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3D4C87">
        <w:rPr>
          <w:rStyle w:val="StyleUnderline"/>
          <w:highlight w:val="green"/>
        </w:rPr>
        <w:t>policymakers committed to averting</w:t>
      </w:r>
      <w:r w:rsidRPr="00100A2B">
        <w:rPr>
          <w:rStyle w:val="StyleUnderline"/>
        </w:rPr>
        <w:t xml:space="preserve"> a return to the </w:t>
      </w:r>
      <w:r w:rsidRPr="003D4C87">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3D4C87">
        <w:rPr>
          <w:rStyle w:val="StyleUnderline"/>
          <w:highlight w:val="green"/>
        </w:rPr>
        <w:t xml:space="preserve">advancing </w:t>
      </w:r>
      <w:r w:rsidRPr="003D4C87">
        <w:rPr>
          <w:rStyle w:val="Emphasis"/>
          <w:highlight w:val="green"/>
        </w:rPr>
        <w:t>liberal</w:t>
      </w:r>
      <w:r w:rsidRPr="00100A2B">
        <w:rPr>
          <w:rStyle w:val="Emphasis"/>
        </w:rPr>
        <w:t xml:space="preserve"> political </w:t>
      </w:r>
      <w:r w:rsidRPr="003D4C87">
        <w:rPr>
          <w:rStyle w:val="Emphasis"/>
          <w:highlight w:val="green"/>
        </w:rPr>
        <w:t>values</w:t>
      </w:r>
      <w:r w:rsidRPr="003D4C87">
        <w:rPr>
          <w:rStyle w:val="StyleUnderline"/>
          <w:highlight w:val="green"/>
        </w:rPr>
        <w:t xml:space="preserve"> and an open</w:t>
      </w:r>
      <w:r w:rsidRPr="00100A2B">
        <w:rPr>
          <w:rStyle w:val="StyleUnderline"/>
        </w:rPr>
        <w:t xml:space="preserve"> international </w:t>
      </w:r>
      <w:r w:rsidRPr="003D4C87">
        <w:rPr>
          <w:rStyle w:val="Emphasis"/>
          <w:highlight w:val="green"/>
        </w:rPr>
        <w:t>economy</w:t>
      </w:r>
      <w:r w:rsidRPr="00100A2B">
        <w:rPr>
          <w:rStyle w:val="StyleUnderline"/>
        </w:rPr>
        <w:t xml:space="preserve">, and to </w:t>
      </w:r>
      <w:r w:rsidRPr="003D4C87">
        <w:rPr>
          <w:rStyle w:val="Emphasis"/>
          <w:highlight w:val="green"/>
        </w:rPr>
        <w:t>suppressing</w:t>
      </w:r>
      <w:r w:rsidRPr="00100A2B">
        <w:rPr>
          <w:rStyle w:val="StyleUnderline"/>
        </w:rPr>
        <w:t xml:space="preserve"> international scourges such as </w:t>
      </w:r>
      <w:r w:rsidRPr="003D4C87">
        <w:rPr>
          <w:rStyle w:val="Emphasis"/>
          <w:highlight w:val="green"/>
        </w:rPr>
        <w:t>rogue states</w:t>
      </w:r>
      <w:r w:rsidRPr="00100A2B">
        <w:rPr>
          <w:rStyle w:val="StyleUnderline"/>
        </w:rPr>
        <w:t xml:space="preserve">, </w:t>
      </w:r>
      <w:r w:rsidRPr="00100A2B">
        <w:rPr>
          <w:rStyle w:val="Emphasis"/>
        </w:rPr>
        <w:t xml:space="preserve">nuclear </w:t>
      </w:r>
      <w:r w:rsidRPr="003D4C87">
        <w:rPr>
          <w:rStyle w:val="Emphasis"/>
          <w:highlight w:val="green"/>
        </w:rPr>
        <w:t>proliferation</w:t>
      </w:r>
      <w:r w:rsidRPr="003D4C87">
        <w:rPr>
          <w:rStyle w:val="StyleUnderline"/>
          <w:highlight w:val="green"/>
        </w:rPr>
        <w:t xml:space="preserve">, and </w:t>
      </w:r>
      <w:r w:rsidRPr="000010B3">
        <w:rPr>
          <w:rStyle w:val="StyleUnderline"/>
        </w:rPr>
        <w:t xml:space="preserve">catastrophic </w:t>
      </w:r>
      <w:r w:rsidRPr="003D4C87">
        <w:rPr>
          <w:rStyle w:val="Emphasis"/>
          <w:highlight w:val="green"/>
        </w:rPr>
        <w:t>terrorism</w:t>
      </w:r>
      <w:r w:rsidRPr="00100A2B">
        <w:rPr>
          <w:rStyle w:val="StyleUnderline"/>
        </w:rPr>
        <w:t xml:space="preserve">. </w:t>
      </w:r>
      <w:r w:rsidRPr="00100A2B">
        <w:t xml:space="preserve">And because they recognized that military force remained the ultima ratio </w:t>
      </w:r>
      <w:proofErr w:type="spellStart"/>
      <w:r w:rsidRPr="00100A2B">
        <w:t>regum</w:t>
      </w:r>
      <w:proofErr w:type="spellEnd"/>
      <w:r w:rsidRPr="00100A2B">
        <w:t xml:space="preserve">,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36C4E28F" w14:textId="77777777" w:rsidR="006A1BDB" w:rsidRPr="00100A2B" w:rsidRDefault="006A1BDB" w:rsidP="006A1BDB">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3D4C87">
        <w:rPr>
          <w:rStyle w:val="Emphasis"/>
          <w:highlight w:val="green"/>
        </w:rPr>
        <w:t>military power</w:t>
      </w:r>
      <w:r w:rsidRPr="00100A2B">
        <w:t xml:space="preserve"> </w:t>
      </w:r>
      <w:r w:rsidRPr="00100A2B">
        <w:rPr>
          <w:rStyle w:val="StyleUnderline"/>
        </w:rPr>
        <w:t xml:space="preserve">necessary to </w:t>
      </w:r>
      <w:r w:rsidRPr="003D4C87">
        <w:rPr>
          <w:rStyle w:val="Emphasis"/>
          <w:highlight w:val="green"/>
        </w:rPr>
        <w:t>underwrite</w:t>
      </w:r>
      <w:r w:rsidRPr="00100A2B">
        <w:rPr>
          <w:rStyle w:val="StyleUnderline"/>
        </w:rPr>
        <w:t xml:space="preserve"> worldwide </w:t>
      </w:r>
      <w:r w:rsidRPr="003D4C87">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great-</w:t>
      </w:r>
      <w:r w:rsidRPr="00100A2B">
        <w:rPr>
          <w:rStyle w:val="Emphasis"/>
        </w:rPr>
        <w:lastRenderedPageBreak/>
        <w:t xml:space="preserve">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3A345AF8" w14:textId="77777777" w:rsidR="006A1BDB" w:rsidRPr="00100A2B" w:rsidRDefault="006A1BDB" w:rsidP="006A1BDB">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0592BFD4" w14:textId="77777777" w:rsidR="006A1BDB" w:rsidRPr="00100A2B" w:rsidRDefault="006A1BDB" w:rsidP="006A1BDB">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3D4C87">
        <w:rPr>
          <w:rStyle w:val="Emphasis"/>
          <w:highlight w:val="green"/>
        </w:rPr>
        <w:t>Alliances</w:t>
      </w:r>
      <w:r w:rsidRPr="003D4C87">
        <w:rPr>
          <w:highlight w:val="green"/>
        </w:rPr>
        <w:t xml:space="preserve"> </w:t>
      </w:r>
      <w:r w:rsidRPr="003D4C87">
        <w:rPr>
          <w:rStyle w:val="StyleUnderline"/>
          <w:highlight w:val="green"/>
        </w:rPr>
        <w:t>would</w:t>
      </w:r>
      <w:r w:rsidRPr="003D4C87">
        <w:rPr>
          <w:highlight w:val="green"/>
        </w:rPr>
        <w:t xml:space="preserve"> </w:t>
      </w:r>
      <w:r w:rsidRPr="003D4C87">
        <w:rPr>
          <w:rStyle w:val="Emphasis"/>
          <w:highlight w:val="green"/>
        </w:rPr>
        <w:t>lose credibility</w:t>
      </w:r>
      <w:r w:rsidRPr="003D4C87">
        <w:rPr>
          <w:highlight w:val="green"/>
        </w:rPr>
        <w:t xml:space="preserve">; </w:t>
      </w:r>
      <w:r w:rsidRPr="003D4C87">
        <w:rPr>
          <w:rStyle w:val="StyleUnderline"/>
          <w:highlight w:val="green"/>
        </w:rPr>
        <w:t>the</w:t>
      </w:r>
      <w:r w:rsidRPr="003D4C87">
        <w:rPr>
          <w:highlight w:val="green"/>
        </w:rPr>
        <w:t xml:space="preserve"> </w:t>
      </w:r>
      <w:r w:rsidRPr="003D4C87">
        <w:rPr>
          <w:rStyle w:val="StyleUnderline"/>
          <w:highlight w:val="green"/>
        </w:rPr>
        <w:t xml:space="preserve">stability of key </w:t>
      </w:r>
      <w:r w:rsidRPr="003D4C87">
        <w:rPr>
          <w:rStyle w:val="Emphasis"/>
          <w:highlight w:val="green"/>
        </w:rPr>
        <w:t>regions</w:t>
      </w:r>
      <w:r w:rsidRPr="003D4C87">
        <w:rPr>
          <w:rStyle w:val="StyleUnderline"/>
          <w:highlight w:val="green"/>
        </w:rPr>
        <w:t xml:space="preserve"> would be </w:t>
      </w:r>
      <w:r w:rsidRPr="003D4C87">
        <w:rPr>
          <w:rStyle w:val="Emphasis"/>
          <w:highlight w:val="green"/>
        </w:rPr>
        <w:t>eroded</w:t>
      </w:r>
      <w:r w:rsidRPr="003D4C87">
        <w:rPr>
          <w:highlight w:val="green"/>
        </w:rPr>
        <w:t xml:space="preserve">; </w:t>
      </w:r>
      <w:r w:rsidRPr="003D4C87">
        <w:rPr>
          <w:rStyle w:val="Emphasis"/>
          <w:highlight w:val="green"/>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69D5D26C" w14:textId="77777777" w:rsidR="006A1BDB" w:rsidRPr="00100A2B" w:rsidRDefault="006A1BDB" w:rsidP="006A1BDB">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3D4C87">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3D4C87">
        <w:rPr>
          <w:rStyle w:val="Emphasis"/>
          <w:highlight w:val="green"/>
        </w:rPr>
        <w:t>low</w:t>
      </w:r>
      <w:r w:rsidRPr="00100A2B">
        <w:rPr>
          <w:rStyle w:val="Emphasis"/>
        </w:rPr>
        <w:t xml:space="preserve"> levels of great-power </w:t>
      </w:r>
      <w:r w:rsidRPr="003D4C87">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3D4C87">
        <w:rPr>
          <w:rStyle w:val="StyleUnderline"/>
          <w:highlight w:val="green"/>
        </w:rPr>
        <w:t>and</w:t>
      </w:r>
      <w:r w:rsidRPr="00100A2B">
        <w:rPr>
          <w:rStyle w:val="StyleUnderline"/>
        </w:rPr>
        <w:t xml:space="preserve"> the </w:t>
      </w:r>
      <w:r w:rsidRPr="00100A2B">
        <w:rPr>
          <w:rStyle w:val="Emphasis"/>
        </w:rPr>
        <w:t xml:space="preserve">comparative </w:t>
      </w:r>
      <w:r w:rsidRPr="003D4C87">
        <w:rPr>
          <w:rStyle w:val="Emphasis"/>
          <w:highlight w:val="green"/>
        </w:rPr>
        <w:t>weak</w:t>
      </w:r>
      <w:r w:rsidRPr="00100A2B">
        <w:rPr>
          <w:rStyle w:val="Emphasis"/>
        </w:rPr>
        <w:t>ness</w:t>
      </w:r>
      <w:r w:rsidRPr="00100A2B">
        <w:rPr>
          <w:rStyle w:val="StyleUnderline"/>
        </w:rPr>
        <w:t xml:space="preserve"> of those “</w:t>
      </w:r>
      <w:r w:rsidRPr="003D4C87">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4AF67218" w14:textId="77777777" w:rsidR="006A1BDB" w:rsidRPr="00100A2B" w:rsidRDefault="006A1BDB" w:rsidP="006A1BDB">
      <w:pPr>
        <w:rPr>
          <w:rStyle w:val="Emphasis"/>
        </w:rPr>
      </w:pPr>
      <w:r w:rsidRPr="00100A2B">
        <w:t xml:space="preserve">First, </w:t>
      </w:r>
      <w:r w:rsidRPr="003D4C87">
        <w:rPr>
          <w:rStyle w:val="Emphasis"/>
          <w:highlight w:val="green"/>
        </w:rPr>
        <w:t>great-power</w:t>
      </w:r>
      <w:r w:rsidRPr="00100A2B">
        <w:rPr>
          <w:rStyle w:val="Emphasis"/>
        </w:rPr>
        <w:t xml:space="preserve"> military </w:t>
      </w:r>
      <w:r w:rsidRPr="003D4C87">
        <w:rPr>
          <w:rStyle w:val="Emphasis"/>
          <w:highlight w:val="green"/>
        </w:rPr>
        <w:t>competition is back</w:t>
      </w:r>
      <w:r w:rsidRPr="00100A2B">
        <w:t xml:space="preserve">. </w:t>
      </w:r>
      <w:r w:rsidRPr="00100A2B">
        <w:rPr>
          <w:rStyle w:val="StyleUnderline"/>
        </w:rPr>
        <w:t>The world’s two leading authoritarian powers</w:t>
      </w:r>
      <w:r w:rsidRPr="00100A2B">
        <w:t>—</w:t>
      </w:r>
      <w:r w:rsidRPr="003D4C87">
        <w:rPr>
          <w:rStyle w:val="Emphasis"/>
          <w:highlight w:val="green"/>
        </w:rPr>
        <w:t>China</w:t>
      </w:r>
      <w:r w:rsidRPr="003D4C87">
        <w:rPr>
          <w:highlight w:val="green"/>
        </w:rPr>
        <w:t xml:space="preserve"> </w:t>
      </w:r>
      <w:r w:rsidRPr="003D4C87">
        <w:rPr>
          <w:rStyle w:val="StyleUnderline"/>
          <w:highlight w:val="green"/>
        </w:rPr>
        <w:t>and</w:t>
      </w:r>
      <w:r w:rsidRPr="003D4C87">
        <w:rPr>
          <w:highlight w:val="green"/>
        </w:rPr>
        <w:t xml:space="preserve"> </w:t>
      </w:r>
      <w:r w:rsidRPr="003D4C87">
        <w:rPr>
          <w:rStyle w:val="Emphasis"/>
          <w:highlight w:val="green"/>
        </w:rPr>
        <w:t>Russia</w:t>
      </w:r>
      <w:r w:rsidRPr="00100A2B">
        <w:t>—</w:t>
      </w:r>
      <w:r w:rsidRPr="000010B3">
        <w:rPr>
          <w:rStyle w:val="StyleUnderline"/>
        </w:rPr>
        <w:t xml:space="preserve">are </w:t>
      </w:r>
      <w:r w:rsidRPr="003D4C87">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3D4C87">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3D4C87">
        <w:rPr>
          <w:rStyle w:val="Emphasis"/>
          <w:highlight w:val="green"/>
        </w:rPr>
        <w:t>modernization</w:t>
      </w:r>
      <w:r w:rsidRPr="00100A2B">
        <w:rPr>
          <w:rStyle w:val="StyleUnderline"/>
        </w:rPr>
        <w:t xml:space="preserve"> emphasizing </w:t>
      </w:r>
      <w:r w:rsidRPr="003D4C87">
        <w:rPr>
          <w:rStyle w:val="Emphasis"/>
          <w:highlight w:val="green"/>
        </w:rPr>
        <w:t>nuclear weapons</w:t>
      </w:r>
      <w:r w:rsidRPr="00100A2B">
        <w:rPr>
          <w:rStyle w:val="StyleUnderline"/>
        </w:rPr>
        <w:t xml:space="preserve">, high-end </w:t>
      </w:r>
      <w:r w:rsidRPr="003D4C87">
        <w:rPr>
          <w:rStyle w:val="StyleUnderline"/>
          <w:highlight w:val="green"/>
        </w:rPr>
        <w:t>conventional capabilities</w:t>
      </w:r>
      <w:r w:rsidRPr="000010B3">
        <w:rPr>
          <w:rStyle w:val="StyleUnderline"/>
        </w:rPr>
        <w:t>, and</w:t>
      </w:r>
      <w:r w:rsidRPr="00100A2B">
        <w:rPr>
          <w:rStyle w:val="StyleUnderline"/>
        </w:rPr>
        <w:t xml:space="preserve"> rapid-deployment and </w:t>
      </w:r>
      <w:r w:rsidRPr="003D4C87">
        <w:rPr>
          <w:rStyle w:val="StyleUnderline"/>
          <w:highlight w:val="green"/>
        </w:rPr>
        <w:t>special</w:t>
      </w:r>
      <w:r w:rsidRPr="00100A2B">
        <w:rPr>
          <w:rStyle w:val="StyleUnderline"/>
        </w:rPr>
        <w:t xml:space="preserve"> </w:t>
      </w:r>
      <w:r w:rsidRPr="003D4C87">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w:t>
      </w:r>
      <w:r w:rsidRPr="00100A2B">
        <w:rPr>
          <w:rStyle w:val="StyleUnderline"/>
        </w:rPr>
        <w:lastRenderedPageBreak/>
        <w:t xml:space="preserve">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3D4C87">
        <w:rPr>
          <w:rStyle w:val="StyleUnderline"/>
          <w:highlight w:val="green"/>
        </w:rPr>
        <w:t>and</w:t>
      </w:r>
      <w:r w:rsidRPr="00100A2B">
        <w:rPr>
          <w:rStyle w:val="StyleUnderline"/>
        </w:rPr>
        <w:t xml:space="preserve"> </w:t>
      </w:r>
      <w:proofErr w:type="spellStart"/>
      <w:r w:rsidRPr="00100A2B">
        <w:rPr>
          <w:rStyle w:val="StyleUnderline"/>
        </w:rPr>
        <w:t>antiaccess</w:t>
      </w:r>
      <w:proofErr w:type="spellEnd"/>
      <w:r w:rsidRPr="00100A2B">
        <w:rPr>
          <w:rStyle w:val="StyleUnderline"/>
        </w:rPr>
        <w:t>/area denial (</w:t>
      </w:r>
      <w:r w:rsidRPr="003D4C87">
        <w:rPr>
          <w:rStyle w:val="StyleUnderline"/>
          <w:highlight w:val="green"/>
        </w:rPr>
        <w:t>A2/</w:t>
      </w:r>
      <w:r w:rsidRPr="003D4C87">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3D4C87">
        <w:rPr>
          <w:rStyle w:val="StyleUnderline"/>
          <w:highlight w:val="green"/>
        </w:rPr>
        <w:t xml:space="preserve">a </w:t>
      </w:r>
      <w:r w:rsidRPr="003D4C87">
        <w:rPr>
          <w:rStyle w:val="Emphasis"/>
          <w:highlight w:val="green"/>
        </w:rPr>
        <w:t>far more competitive environment</w:t>
      </w:r>
      <w:r w:rsidRPr="00100A2B">
        <w:rPr>
          <w:rStyle w:val="Emphasis"/>
        </w:rPr>
        <w:t xml:space="preserve">. </w:t>
      </w:r>
    </w:p>
    <w:p w14:paraId="6B83DC08" w14:textId="77777777" w:rsidR="006A1BDB" w:rsidRDefault="006A1BDB" w:rsidP="006A1BDB"/>
    <w:p w14:paraId="04C2766D" w14:textId="77777777" w:rsidR="006A1BDB" w:rsidRPr="00E346D1" w:rsidRDefault="006A1BDB" w:rsidP="006A1BDB">
      <w:pPr>
        <w:pStyle w:val="Heading3"/>
      </w:pPr>
      <w:r>
        <w:lastRenderedPageBreak/>
        <w:t>Debris</w:t>
      </w:r>
    </w:p>
    <w:p w14:paraId="3345F709" w14:textId="77777777" w:rsidR="006A1BDB" w:rsidRPr="00100A2B" w:rsidRDefault="006A1BDB" w:rsidP="006A1BDB">
      <w:pPr>
        <w:pStyle w:val="Heading4"/>
        <w:numPr>
          <w:ilvl w:val="0"/>
          <w:numId w:val="12"/>
        </w:numPr>
        <w:tabs>
          <w:tab w:val="num" w:pos="360"/>
        </w:tabs>
        <w:ind w:left="0" w:firstLine="0"/>
      </w:pPr>
      <w:r w:rsidRPr="00100A2B">
        <w:t xml:space="preserve">Alt cause – broad space privatization and existing debris. </w:t>
      </w:r>
    </w:p>
    <w:p w14:paraId="1E22DA08" w14:textId="77777777" w:rsidR="006A1BDB" w:rsidRPr="00100A2B" w:rsidRDefault="006A1BDB" w:rsidP="006A1BDB">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3A131C81" w14:textId="77777777" w:rsidR="006A1BDB" w:rsidRPr="00100A2B" w:rsidRDefault="006A1BDB" w:rsidP="006A1BDB">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0A39522A" w14:textId="77777777" w:rsidR="006A1BDB" w:rsidRPr="00100A2B" w:rsidRDefault="006A1BDB" w:rsidP="006A1BDB">
      <w:r w:rsidRPr="00100A2B">
        <w:t xml:space="preserve">2. Characterizing </w:t>
      </w:r>
      <w:proofErr w:type="spellStart"/>
      <w:r w:rsidRPr="00100A2B">
        <w:t>NewSpace</w:t>
      </w:r>
      <w:proofErr w:type="spellEnd"/>
      <w:r w:rsidRPr="00100A2B">
        <w:t>: a step change in the space environment</w:t>
      </w:r>
    </w:p>
    <w:p w14:paraId="5411CBCE" w14:textId="77777777" w:rsidR="006A1BDB" w:rsidRPr="00100A2B" w:rsidRDefault="006A1BDB" w:rsidP="006A1BDB">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49C480AB" w14:textId="77777777" w:rsidR="006A1BDB" w:rsidRPr="00100A2B" w:rsidRDefault="006A1BDB" w:rsidP="006A1BDB">
      <w:r w:rsidRPr="00100A2B">
        <w:t>[Table 1 Omitted]</w:t>
      </w:r>
    </w:p>
    <w:p w14:paraId="1288EA01" w14:textId="77777777" w:rsidR="006A1BDB" w:rsidRPr="00100A2B" w:rsidRDefault="006A1BDB" w:rsidP="006A1BDB">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2985DF96" w14:textId="77777777" w:rsidR="006A1BDB" w:rsidRPr="00100A2B" w:rsidRDefault="006A1BDB" w:rsidP="006A1BDB">
      <w:r w:rsidRPr="00100A2B">
        <w:lastRenderedPageBreak/>
        <w:t>Current space safety, space surveillance, collision avoidance (COLA) and debris mitigation processes have been designed for and have evolved with the current population profile, launch rates and density of LEO space.</w:t>
      </w:r>
    </w:p>
    <w:p w14:paraId="0FDF5250" w14:textId="77777777" w:rsidR="006A1BDB" w:rsidRPr="00100A2B" w:rsidRDefault="006A1BDB" w:rsidP="006A1BDB">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05659238" w14:textId="77777777" w:rsidR="006A1BDB" w:rsidRPr="00100A2B" w:rsidRDefault="006A1BDB" w:rsidP="006A1BDB">
      <w:r w:rsidRPr="00100A2B">
        <w:t>3. Compounding effects of better SSA, more satellites, and new operational concepts</w:t>
      </w:r>
    </w:p>
    <w:p w14:paraId="24A728F1" w14:textId="77777777" w:rsidR="006A1BDB" w:rsidRPr="00100A2B" w:rsidRDefault="006A1BDB" w:rsidP="006A1BDB">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3BDA5AAD" w14:textId="77777777" w:rsidR="006A1BDB" w:rsidRPr="00100A2B" w:rsidRDefault="006A1BDB" w:rsidP="006A1BDB">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42D5705F" w14:textId="77777777" w:rsidR="006A1BDB" w:rsidRPr="00100A2B" w:rsidRDefault="006A1BDB" w:rsidP="006A1BDB">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1144B7F8" w14:textId="77777777" w:rsidR="006A1BDB" w:rsidRPr="00100A2B" w:rsidRDefault="006A1BDB" w:rsidP="006A1BDB">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14525533" w14:textId="77777777" w:rsidR="006A1BDB" w:rsidRPr="00100A2B" w:rsidRDefault="006A1BDB" w:rsidP="006A1BDB">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w:t>
      </w:r>
      <w:r w:rsidRPr="00100A2B">
        <w:lastRenderedPageBreak/>
        <w:t xml:space="preserve">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359B5088" w14:textId="77777777" w:rsidR="006A1BDB" w:rsidRPr="00624789" w:rsidRDefault="006A1BDB" w:rsidP="006A1BDB">
      <w:pPr>
        <w:rPr>
          <w:b/>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226D446E" w14:textId="77777777" w:rsidR="006A1BDB" w:rsidRPr="00F22B32" w:rsidRDefault="006A1BDB" w:rsidP="006A1BDB">
      <w:pPr>
        <w:pStyle w:val="ListParagraph"/>
        <w:keepNext/>
        <w:keepLines/>
        <w:numPr>
          <w:ilvl w:val="0"/>
          <w:numId w:val="12"/>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54E6ED54" w14:textId="77777777" w:rsidR="006A1BDB" w:rsidRPr="00100A2B" w:rsidRDefault="006A1BDB" w:rsidP="006A1BDB">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3A2B804A" w14:textId="77777777" w:rsidR="006A1BDB" w:rsidRPr="00100A2B" w:rsidRDefault="006A1BDB" w:rsidP="006A1BDB">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1E56961" w14:textId="77777777" w:rsidR="006A1BDB" w:rsidRPr="00F22B32" w:rsidRDefault="006A1BDB" w:rsidP="006A1BDB">
      <w:pPr>
        <w:pStyle w:val="ListParagraph"/>
        <w:keepNext/>
        <w:keepLines/>
        <w:numPr>
          <w:ilvl w:val="0"/>
          <w:numId w:val="12"/>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4908878D" w14:textId="77777777" w:rsidR="006A1BDB" w:rsidRPr="00100A2B" w:rsidRDefault="006A1BDB" w:rsidP="006A1BDB">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674519D7" w14:textId="77777777" w:rsidR="006A1BDB" w:rsidRPr="00100A2B" w:rsidRDefault="006A1BDB" w:rsidP="006A1BDB">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w:t>
      </w:r>
      <w:r w:rsidRPr="00100A2B">
        <w:rPr>
          <w:rFonts w:eastAsia="Calibri"/>
        </w:rPr>
        <w:lastRenderedPageBreak/>
        <w:t xml:space="preserve">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60FD4357" w14:textId="77777777" w:rsidR="006A1BDB" w:rsidRPr="00100A2B" w:rsidRDefault="006A1BDB" w:rsidP="006A1BDB">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6F0D5292" w14:textId="77777777" w:rsidR="006A1BDB" w:rsidRPr="00F22B32" w:rsidRDefault="006A1BDB" w:rsidP="006A1BDB">
      <w:pPr>
        <w:pStyle w:val="ListParagraph"/>
        <w:keepNext/>
        <w:keepLines/>
        <w:numPr>
          <w:ilvl w:val="0"/>
          <w:numId w:val="12"/>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6D258F71" w14:textId="77777777" w:rsidR="006A1BDB" w:rsidRPr="00100A2B" w:rsidRDefault="006A1BDB" w:rsidP="006A1BDB">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54FCCB2D" w14:textId="77777777" w:rsidR="006A1BDB" w:rsidRPr="00100A2B" w:rsidRDefault="006A1BDB" w:rsidP="006A1BDB">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lastRenderedPageBreak/>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010B5132" w14:textId="77777777" w:rsidR="006A1BDB" w:rsidRPr="00100A2B" w:rsidRDefault="006A1BDB" w:rsidP="006A1BDB">
      <w:pPr>
        <w:pStyle w:val="Heading4"/>
        <w:numPr>
          <w:ilvl w:val="0"/>
          <w:numId w:val="12"/>
        </w:numPr>
        <w:tabs>
          <w:tab w:val="num" w:pos="360"/>
        </w:tabs>
        <w:ind w:left="0" w:firstLine="0"/>
      </w:pPr>
      <w:r w:rsidRPr="00100A2B">
        <w:t xml:space="preserve">Space debris creates existential deterrence and a taboo </w:t>
      </w:r>
    </w:p>
    <w:p w14:paraId="2A36A875" w14:textId="77777777" w:rsidR="006A1BDB" w:rsidRPr="00100A2B" w:rsidRDefault="006A1BDB" w:rsidP="006A1BDB">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0DE95A50" w14:textId="77777777" w:rsidR="006A1BDB" w:rsidRPr="00100A2B" w:rsidRDefault="006A1BDB" w:rsidP="006A1BDB">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w:t>
      </w:r>
      <w:r w:rsidRPr="00100A2B">
        <w:lastRenderedPageBreak/>
        <w:t xml:space="preserve">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4C3A6AD1" w14:textId="77777777" w:rsidR="006A1BDB" w:rsidRPr="00100A2B" w:rsidRDefault="006A1BDB" w:rsidP="006A1BDB"/>
    <w:p w14:paraId="7820BB83" w14:textId="77777777" w:rsidR="006A1BDB" w:rsidRPr="00100A2B" w:rsidRDefault="006A1BDB" w:rsidP="006A1BDB">
      <w:pPr>
        <w:pStyle w:val="Heading4"/>
        <w:numPr>
          <w:ilvl w:val="0"/>
          <w:numId w:val="12"/>
        </w:numPr>
        <w:tabs>
          <w:tab w:val="num" w:pos="360"/>
        </w:tabs>
        <w:ind w:left="0" w:firstLine="0"/>
      </w:pPr>
      <w:r w:rsidRPr="00100A2B">
        <w:t xml:space="preserve">Alliances check </w:t>
      </w:r>
      <w:proofErr w:type="spellStart"/>
      <w:r w:rsidRPr="00100A2B">
        <w:t>miscalc</w:t>
      </w:r>
      <w:proofErr w:type="spellEnd"/>
      <w:r w:rsidRPr="00100A2B">
        <w:t xml:space="preserve"> – too costly</w:t>
      </w:r>
    </w:p>
    <w:p w14:paraId="1AC6822F" w14:textId="77777777" w:rsidR="006A1BDB" w:rsidRPr="00100A2B" w:rsidRDefault="006A1BDB" w:rsidP="006A1BDB">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4C7D06A3" w14:textId="77777777" w:rsidR="006A1BDB" w:rsidRPr="00624789" w:rsidRDefault="006A1BDB" w:rsidP="006A1BDB">
      <w:pPr>
        <w:rPr>
          <w:b/>
          <w:u w:val="singl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 xml:space="preserve">NATO, Japan, South </w:t>
      </w:r>
      <w:proofErr w:type="gramStart"/>
      <w:r w:rsidRPr="008212F1">
        <w:rPr>
          <w:rStyle w:val="StyleUnderline"/>
          <w:highlight w:val="green"/>
        </w:rPr>
        <w:t>Korea</w:t>
      </w:r>
      <w:proofErr w:type="gramEnd"/>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73747294" w14:textId="77777777" w:rsidR="006A1BDB" w:rsidRPr="00F601E6" w:rsidRDefault="006A1BDB" w:rsidP="006A1BDB"/>
    <w:p w14:paraId="555C9006" w14:textId="77777777" w:rsidR="006A1BDB" w:rsidRDefault="006A1BDB" w:rsidP="006A1BDB"/>
    <w:p w14:paraId="6328D30E" w14:textId="7629A325" w:rsidR="00E42E4C" w:rsidRDefault="006A1BDB" w:rsidP="006A1BDB">
      <w:pPr>
        <w:pStyle w:val="Heading3"/>
      </w:pPr>
      <w:proofErr w:type="spellStart"/>
      <w:r>
        <w:lastRenderedPageBreak/>
        <w:t>Neolib</w:t>
      </w:r>
      <w:proofErr w:type="spellEnd"/>
      <w:r>
        <w:t xml:space="preserve"> </w:t>
      </w:r>
    </w:p>
    <w:p w14:paraId="6E4EE81D" w14:textId="663ABDB9" w:rsidR="006A1BDB" w:rsidRDefault="006A1BDB" w:rsidP="006A1BDB">
      <w:pPr>
        <w:pStyle w:val="Heading4"/>
      </w:pPr>
      <w:r>
        <w:t xml:space="preserve">The </w:t>
      </w:r>
      <w:proofErr w:type="spellStart"/>
      <w:r>
        <w:t>aff</w:t>
      </w:r>
      <w:proofErr w:type="spellEnd"/>
      <w:r>
        <w:t xml:space="preserve"> cannot resolve the entirety of neoliberalism </w:t>
      </w:r>
      <w:proofErr w:type="gramStart"/>
      <w:r>
        <w:t>--  existing</w:t>
      </w:r>
      <w:proofErr w:type="gramEnd"/>
      <w:r>
        <w:t xml:space="preserve"> economic and resource disparities </w:t>
      </w:r>
      <w:r>
        <w:rPr>
          <w:i/>
          <w:iCs/>
        </w:rPr>
        <w:t xml:space="preserve">still </w:t>
      </w:r>
      <w:r>
        <w:t xml:space="preserve">exist even after the </w:t>
      </w:r>
      <w:proofErr w:type="spellStart"/>
      <w:r>
        <w:t>aff</w:t>
      </w:r>
      <w:proofErr w:type="spellEnd"/>
      <w:r>
        <w:t xml:space="preserve"> passes </w:t>
      </w:r>
    </w:p>
    <w:p w14:paraId="768D5119" w14:textId="77777777" w:rsidR="006A1BDB" w:rsidRPr="006A1BDB" w:rsidRDefault="006A1BDB" w:rsidP="006A1BDB"/>
    <w:p w14:paraId="515E3357" w14:textId="7A3214A5" w:rsidR="006A1BDB" w:rsidRDefault="006A1BDB" w:rsidP="006A1BDB">
      <w:pPr>
        <w:pStyle w:val="Heading4"/>
      </w:pPr>
      <w:proofErr w:type="spellStart"/>
      <w:r>
        <w:t>Neolib</w:t>
      </w:r>
      <w:proofErr w:type="spellEnd"/>
      <w:r>
        <w:t xml:space="preserve"> solves environmental crisis - i</w:t>
      </w:r>
      <w:r w:rsidRPr="00647805">
        <w:t>ndustrial development</w:t>
      </w:r>
      <w:r>
        <w:t xml:space="preserve">, </w:t>
      </w:r>
      <w:r w:rsidRPr="00647805">
        <w:t>technological advances</w:t>
      </w:r>
      <w:r>
        <w:t>, and any alternative fails</w:t>
      </w:r>
    </w:p>
    <w:p w14:paraId="25E482A6" w14:textId="77777777" w:rsidR="006A1BDB" w:rsidRPr="00B46D49" w:rsidRDefault="006A1BDB" w:rsidP="006A1BDB">
      <w:pPr>
        <w:spacing w:after="0" w:line="240" w:lineRule="auto"/>
      </w:pPr>
      <w:proofErr w:type="spellStart"/>
      <w:r>
        <w:rPr>
          <w:rStyle w:val="Style13ptBold"/>
        </w:rPr>
        <w:t>Zitelmann</w:t>
      </w:r>
      <w:proofErr w:type="spellEnd"/>
      <w:r>
        <w:rPr>
          <w:rStyle w:val="Style13ptBold"/>
        </w:rPr>
        <w:t xml:space="preserve"> 20 </w:t>
      </w:r>
      <w:r w:rsidRPr="0046765C">
        <w:t>[(Dr.</w:t>
      </w:r>
      <w:r>
        <w:t xml:space="preserve"> </w:t>
      </w:r>
      <w:r w:rsidRPr="0046765C">
        <w:t xml:space="preserve">Rainer,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4A74DF50" w14:textId="77777777" w:rsidR="006A1BDB" w:rsidRDefault="006A1BDB" w:rsidP="006A1BDB">
      <w:r>
        <w:t xml:space="preserve">The Price </w:t>
      </w:r>
      <w:proofErr w:type="gramStart"/>
      <w:r>
        <w:t>Of</w:t>
      </w:r>
      <w:proofErr w:type="gramEnd"/>
      <w:r>
        <w:t xml:space="preserve"> Growth—Destruction Of The Environment?</w:t>
      </w:r>
    </w:p>
    <w:p w14:paraId="00A7E512" w14:textId="77777777" w:rsidR="006A1BDB" w:rsidRDefault="006A1BDB" w:rsidP="006A1BDB">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w:t>
      </w:r>
      <w:proofErr w:type="gramStart"/>
      <w:r w:rsidRPr="00647805">
        <w:rPr>
          <w:rStyle w:val="StyleUnderline"/>
        </w:rPr>
        <w:t>resources</w:t>
      </w:r>
      <w:proofErr w:type="gramEnd"/>
      <w:r w:rsidRPr="00647805">
        <w:rPr>
          <w:rStyle w:val="StyleUnderline"/>
        </w:rPr>
        <w:t xml:space="preserve">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 xml:space="preserve">Those countries with the worst EPI scores, such as Ethiopia, Mali, Mauritania, </w:t>
      </w:r>
      <w:proofErr w:type="gramStart"/>
      <w:r w:rsidRPr="00647805">
        <w:rPr>
          <w:rStyle w:val="StyleUnderline"/>
        </w:rPr>
        <w:t>Chad</w:t>
      </w:r>
      <w:proofErr w:type="gramEnd"/>
      <w:r w:rsidRPr="00647805">
        <w:rPr>
          <w:rStyle w:val="StyleUnderline"/>
        </w:rPr>
        <w:t xml:space="preserve"> and Niger, are all poor</w:t>
      </w:r>
      <w:r>
        <w:t>. They have both low investment capacity for infrastructure, including water and sanitation, and tend to have weak environmental regulatory authorities.</w:t>
      </w:r>
    </w:p>
    <w:p w14:paraId="440B9152" w14:textId="77777777" w:rsidR="006A1BDB" w:rsidRDefault="006A1BDB" w:rsidP="006A1BDB">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xml:space="preserve">. Both </w:t>
      </w:r>
      <w:proofErr w:type="spellStart"/>
      <w:r>
        <w:t>Indur</w:t>
      </w:r>
      <w:proofErr w:type="spellEnd"/>
      <w:r>
        <w:t xml:space="preserve"> </w:t>
      </w:r>
      <w:proofErr w:type="spellStart"/>
      <w:r>
        <w:t>Goklany</w:t>
      </w:r>
      <w:proofErr w:type="spellEnd"/>
      <w:r>
        <w:t xml:space="preserve">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0AD2CFF5" w14:textId="77777777" w:rsidR="006A1BDB" w:rsidRDefault="006A1BDB" w:rsidP="006A1BDB">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5480AECA" w14:textId="77777777" w:rsidR="006A1BDB" w:rsidRPr="00647805" w:rsidRDefault="006A1BDB" w:rsidP="006A1BDB">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t>
      </w:r>
      <w:r w:rsidRPr="00647805">
        <w:rPr>
          <w:rStyle w:val="StyleUnderline"/>
        </w:rPr>
        <w:lastRenderedPageBreak/>
        <w:t xml:space="preserve">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14:paraId="67BE4B7B" w14:textId="77777777" w:rsidR="006A1BDB" w:rsidRDefault="006A1BDB" w:rsidP="006A1BDB">
      <w:r>
        <w:t xml:space="preserve">Is Government </w:t>
      </w:r>
      <w:proofErr w:type="gramStart"/>
      <w:r>
        <w:t>The</w:t>
      </w:r>
      <w:proofErr w:type="gramEnd"/>
      <w:r>
        <w:t xml:space="preserve"> Best Solution To Environmental Problems?</w:t>
      </w:r>
    </w:p>
    <w:p w14:paraId="0A628E32" w14:textId="77777777" w:rsidR="006A1BDB" w:rsidRDefault="006A1BDB" w:rsidP="006A1BDB">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01F5C5D8" w14:textId="77777777" w:rsidR="006A1BDB" w:rsidRDefault="006A1BDB" w:rsidP="006A1BDB">
      <w:r>
        <w:t xml:space="preserve">But </w:t>
      </w:r>
      <w:r w:rsidRPr="00647805">
        <w:rPr>
          <w:rStyle w:val="StyleUnderline"/>
        </w:rPr>
        <w:t xml:space="preserve">the </w:t>
      </w:r>
      <w:proofErr w:type="gramStart"/>
      <w:r w:rsidRPr="00647805">
        <w:rPr>
          <w:rStyle w:val="StyleUnderline"/>
        </w:rPr>
        <w:t>results</w:t>
      </w:r>
      <w:proofErr w:type="gramEnd"/>
      <w:r w:rsidRPr="00647805">
        <w:rPr>
          <w:rStyle w:val="StyleUnderline"/>
        </w:rPr>
        <w:t xml:space="preserve">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4CB3B35A" w14:textId="77777777" w:rsidR="006A1BDB" w:rsidRPr="00B46D49" w:rsidRDefault="006A1BDB" w:rsidP="006A1BDB">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24F47345" w14:textId="77777777" w:rsidR="006A1BDB" w:rsidRDefault="006A1BDB" w:rsidP="006A1BDB">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w:t>
      </w:r>
      <w:proofErr w:type="gramStart"/>
      <w:r w:rsidRPr="00B46D49">
        <w:rPr>
          <w:rStyle w:val="StyleUnderline"/>
        </w:rPr>
        <w:t>i.e.</w:t>
      </w:r>
      <w:proofErr w:type="gramEnd"/>
      <w:r w:rsidRPr="00B46D49">
        <w:rPr>
          <w:rStyle w:val="StyleUnderline"/>
        </w:rPr>
        <w:t xml:space="preserve"> it exacerbates existing environmental problems.</w:t>
      </w:r>
    </w:p>
    <w:p w14:paraId="50F6D3F0" w14:textId="77777777" w:rsidR="006A1BDB" w:rsidRDefault="006A1BDB" w:rsidP="006A1BDB">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w:t>
      </w:r>
      <w:proofErr w:type="gramStart"/>
      <w:r>
        <w:t>flashlight</w:t>
      </w:r>
      <w:proofErr w:type="gramEnd"/>
      <w:r>
        <w:t xml:space="preserve">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282D8F08" w14:textId="77777777" w:rsidR="006A1BDB" w:rsidRPr="008174C1" w:rsidRDefault="006A1BDB" w:rsidP="006A1BDB">
      <w:pPr>
        <w:rPr>
          <w:b/>
          <w:u w:val="singl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w:t>
      </w:r>
      <w:proofErr w:type="gramStart"/>
      <w:r>
        <w:t>really sure</w:t>
      </w:r>
      <w:proofErr w:type="gramEnd"/>
      <w:r>
        <w:t xml:space="preserve"> of is that any new system should not be </w:t>
      </w:r>
      <w:r>
        <w:lastRenderedPageBreak/>
        <w:t xml:space="preserve">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w:t>
      </w:r>
      <w:proofErr w:type="spellStart"/>
      <w:r>
        <w:t>Feshbach</w:t>
      </w:r>
      <w:proofErr w:type="spellEnd"/>
      <w:r>
        <w:t xml:space="preserve">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76D4EE82" w14:textId="77777777" w:rsidR="006A1BDB" w:rsidRDefault="006A1BDB" w:rsidP="006A1BDB">
      <w:pPr>
        <w:pStyle w:val="Heading4"/>
        <w:jc w:val="both"/>
      </w:pPr>
      <w:r>
        <w:t xml:space="preserve">It’s key to CCS – link-turns </w:t>
      </w:r>
      <w:r>
        <w:rPr>
          <w:u w:val="single"/>
        </w:rPr>
        <w:t>every</w:t>
      </w:r>
      <w:r>
        <w:t xml:space="preserve"> impact. </w:t>
      </w:r>
    </w:p>
    <w:p w14:paraId="61CEF1CD" w14:textId="77777777" w:rsidR="006A1BDB" w:rsidRPr="00A92EA2" w:rsidRDefault="006A1BDB" w:rsidP="006A1BDB">
      <w:pPr>
        <w:rPr>
          <w:szCs w:val="16"/>
        </w:rPr>
      </w:pPr>
      <w:r>
        <w:rPr>
          <w:rStyle w:val="Style13ptBold"/>
        </w:rPr>
        <w:t xml:space="preserve">Graciela ‘16 </w:t>
      </w:r>
      <w:r w:rsidRPr="00F94F3F">
        <w:rPr>
          <w:szCs w:val="16"/>
        </w:rPr>
        <w:t>(/16 – Professor of Economics</w:t>
      </w:r>
      <w:r w:rsidRPr="00A92EA2">
        <w:rPr>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w:t>
      </w:r>
      <w:proofErr w:type="spellStart"/>
      <w:r w:rsidRPr="00A92EA2">
        <w:rPr>
          <w:szCs w:val="16"/>
        </w:rPr>
        <w:t>Chichilnisky</w:t>
      </w:r>
      <w:proofErr w:type="spellEnd"/>
      <w:r w:rsidRPr="00A92EA2">
        <w:rPr>
          <w:szCs w:val="16"/>
        </w:rPr>
        <w:t xml:space="preserve">,” http://www.globalpolicyjournal.com/blog/01/09/2016/reversing-climate-change-interview-graciela-chichilnisky)//cmr </w:t>
      </w:r>
    </w:p>
    <w:p w14:paraId="5B1F39FC" w14:textId="77777777" w:rsidR="006A1BDB" w:rsidRPr="00F94F3F" w:rsidRDefault="006A1BDB" w:rsidP="006A1BDB">
      <w:pPr>
        <w:rPr>
          <w:szCs w:val="22"/>
        </w:rPr>
      </w:pPr>
      <w:r w:rsidRPr="00A92EA2">
        <w:rPr>
          <w:szCs w:val="22"/>
        </w:rPr>
        <w:t xml:space="preserve">GC: Green capitalism is a new economic system that values the natural resources on which human survival depends. It fosters a harmonious relationship with our planet, its </w:t>
      </w:r>
      <w:proofErr w:type="gramStart"/>
      <w:r w:rsidRPr="00A92EA2">
        <w:rPr>
          <w:szCs w:val="22"/>
        </w:rPr>
        <w:t>resources</w:t>
      </w:r>
      <w:proofErr w:type="gramEnd"/>
      <w:r w:rsidRPr="00A92EA2">
        <w:rPr>
          <w:szCs w:val="22"/>
        </w:rPr>
        <w:t xml:space="preserve">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w:t>
      </w:r>
      <w:proofErr w:type="gramStart"/>
      <w:r w:rsidRPr="00A92EA2">
        <w:rPr>
          <w:szCs w:val="22"/>
        </w:rPr>
        <w:t>China</w:t>
      </w:r>
      <w:proofErr w:type="gramEnd"/>
      <w:r w:rsidRPr="00A92EA2">
        <w:rPr>
          <w:szCs w:val="22"/>
        </w:rPr>
        <w:t xml:space="preserve"> and India. How does this work? In a nutshell </w:t>
      </w:r>
      <w:r w:rsidRPr="00A92EA2">
        <w:rPr>
          <w:rStyle w:val="StyleUnderline"/>
          <w:szCs w:val="22"/>
        </w:rPr>
        <w:t xml:space="preserve">Green Capitalism requires the creation of </w:t>
      </w:r>
      <w:r w:rsidRPr="00A92EA2">
        <w:rPr>
          <w:szCs w:val="22"/>
        </w:rPr>
        <w:t xml:space="preserve">global limits or </w:t>
      </w:r>
      <w:r w:rsidRPr="00A92EA2">
        <w:rPr>
          <w:rStyle w:val="StyleUnderline"/>
          <w:szCs w:val="22"/>
        </w:rPr>
        <w:t xml:space="preserve">property rights nation by nation for the use of the atmosphere, </w:t>
      </w:r>
      <w:r w:rsidRPr="00A92EA2">
        <w:rPr>
          <w:szCs w:val="22"/>
        </w:rPr>
        <w:t xml:space="preserve">the bodies of water and the planet’s biodiversity, </w:t>
      </w:r>
      <w:r w:rsidRPr="00A92EA2">
        <w:rPr>
          <w:rStyle w:val="StyleUnderline"/>
          <w:szCs w:val="22"/>
        </w:rPr>
        <w:t>and the creation of new markets to trade these rights</w:t>
      </w:r>
      <w:r w:rsidRPr="00A92EA2">
        <w:rPr>
          <w:szCs w:val="22"/>
        </w:rPr>
        <w:t xml:space="preserve"> from which new economic values and a new concept of economic progress emerges updating GDP as is now generally agreed is needed. </w:t>
      </w:r>
      <w:r w:rsidRPr="00A92EA2">
        <w:rPr>
          <w:rStyle w:val="Emphasis"/>
          <w:szCs w:val="22"/>
          <w:highlight w:val="green"/>
        </w:rPr>
        <w:t>Green Capitalism is needed</w:t>
      </w:r>
      <w:r w:rsidRPr="00A92EA2">
        <w:rPr>
          <w:rStyle w:val="StyleUnderline"/>
          <w:szCs w:val="22"/>
        </w:rPr>
        <w:t xml:space="preserve"> now </w:t>
      </w:r>
      <w:r w:rsidRPr="00A92EA2">
        <w:rPr>
          <w:rStyle w:val="Emphasis"/>
          <w:szCs w:val="22"/>
          <w:highlight w:val="green"/>
        </w:rPr>
        <w:t>to</w:t>
      </w:r>
      <w:r w:rsidRPr="00A92EA2">
        <w:rPr>
          <w:rStyle w:val="StyleUnderline"/>
          <w:szCs w:val="22"/>
        </w:rPr>
        <w:t xml:space="preserve"> help </w:t>
      </w:r>
      <w:r w:rsidRPr="00A92EA2">
        <w:rPr>
          <w:rStyle w:val="Emphasis"/>
          <w:szCs w:val="22"/>
          <w:highlight w:val="green"/>
        </w:rPr>
        <w:t>avert climate change</w:t>
      </w:r>
      <w:r w:rsidRPr="00A92EA2">
        <w:rPr>
          <w:rStyle w:val="StyleUnderline"/>
          <w:szCs w:val="22"/>
        </w:rPr>
        <w:t xml:space="preserve"> </w:t>
      </w:r>
      <w:r w:rsidRPr="00A92EA2">
        <w:rPr>
          <w:szCs w:val="22"/>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szCs w:val="22"/>
        </w:rPr>
        <w:t xml:space="preserve">the </w:t>
      </w:r>
      <w:r w:rsidRPr="00A92EA2">
        <w:rPr>
          <w:rStyle w:val="Emphasis"/>
          <w:szCs w:val="22"/>
        </w:rPr>
        <w:t>building blocks</w:t>
      </w:r>
      <w:r w:rsidRPr="00A92EA2">
        <w:rPr>
          <w:rStyle w:val="StyleUnderline"/>
          <w:szCs w:val="22"/>
        </w:rPr>
        <w:t xml:space="preserve"> for Green Capitalism are</w:t>
      </w:r>
      <w:r w:rsidRPr="00A92EA2">
        <w:rPr>
          <w:szCs w:val="22"/>
        </w:rPr>
        <w:t xml:space="preserve"> then as follows; (1) </w:t>
      </w:r>
      <w:r w:rsidRPr="00A92EA2">
        <w:rPr>
          <w:rStyle w:val="StyleUnderline"/>
          <w:szCs w:val="22"/>
        </w:rPr>
        <w:t>Global limits nation by nation</w:t>
      </w:r>
      <w:r w:rsidRPr="00A92EA2">
        <w:rPr>
          <w:szCs w:val="22"/>
        </w:rPr>
        <w:t xml:space="preserve"> in the use of the planet’s atmosphere, its water bodies and biodiversity - these are global public goods. (2) </w:t>
      </w:r>
      <w:r w:rsidRPr="00A92EA2">
        <w:rPr>
          <w:rStyle w:val="StyleUnderline"/>
          <w:szCs w:val="22"/>
        </w:rPr>
        <w:t>New global markets to trade these limits</w:t>
      </w:r>
      <w:r w:rsidRPr="00A92EA2">
        <w:rPr>
          <w:szCs w:val="22"/>
        </w:rPr>
        <w:t xml:space="preserve">, based on equity and efficiency. These markets are relatives of the Carbon Market and the SO2 market. </w:t>
      </w:r>
      <w:r w:rsidRPr="00A92EA2">
        <w:rPr>
          <w:rStyle w:val="StyleUnderline"/>
          <w:szCs w:val="22"/>
        </w:rPr>
        <w:t xml:space="preserve">The new market </w:t>
      </w:r>
      <w:proofErr w:type="gramStart"/>
      <w:r w:rsidRPr="00A92EA2">
        <w:rPr>
          <w:rStyle w:val="StyleUnderline"/>
          <w:szCs w:val="22"/>
        </w:rPr>
        <w:t>create</w:t>
      </w:r>
      <w:proofErr w:type="gramEnd"/>
      <w:r w:rsidRPr="00A92EA2">
        <w:rPr>
          <w:rStyle w:val="StyleUnderline"/>
          <w:szCs w:val="22"/>
        </w:rPr>
        <w:t xml:space="preserve"> new measures of economic values and update the concept of GDP. </w:t>
      </w:r>
      <w:r w:rsidRPr="00A92EA2">
        <w:rPr>
          <w:szCs w:val="22"/>
        </w:rPr>
        <w:t xml:space="preserve">(3) </w:t>
      </w:r>
      <w:r w:rsidRPr="00A92EA2">
        <w:rPr>
          <w:rStyle w:val="StyleUnderline"/>
          <w:szCs w:val="22"/>
        </w:rPr>
        <w:t>Efficient use of Carbon Negative Tech</w:t>
      </w:r>
      <w:r w:rsidRPr="00A92EA2">
        <w:rPr>
          <w:szCs w:val="22"/>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w:t>
      </w:r>
      <w:r w:rsidRPr="00A92EA2">
        <w:rPr>
          <w:szCs w:val="22"/>
        </w:rPr>
        <w:lastRenderedPageBreak/>
        <w:t xml:space="preserve">the greatest advantage of the </w:t>
      </w:r>
      <w:r w:rsidRPr="00A92EA2">
        <w:rPr>
          <w:rStyle w:val="StyleUnderline"/>
          <w:szCs w:val="22"/>
        </w:rPr>
        <w:t>new generation tech</w:t>
      </w:r>
      <w:r w:rsidRPr="00A92EA2">
        <w:rPr>
          <w:szCs w:val="22"/>
        </w:rPr>
        <w:t xml:space="preserve">nologies that </w:t>
      </w:r>
      <w:r w:rsidRPr="00A92EA2">
        <w:rPr>
          <w:rStyle w:val="StyleUnderline"/>
          <w:szCs w:val="22"/>
        </w:rPr>
        <w:t>can capture CO2 from the air</w:t>
      </w:r>
      <w:r w:rsidRPr="00A92EA2">
        <w:rPr>
          <w:szCs w:val="22"/>
        </w:rPr>
        <w:t xml:space="preserve">? GC: These technologies build carbon negative power plants, such as Global Thermostat, that clean the atmosphere of CO2 while producing electricity. Global Thermostat is a firm that is commercializing a technology that takes CO2 out of air and uses mostly </w:t>
      </w:r>
      <w:proofErr w:type="gramStart"/>
      <w:r w:rsidRPr="00A92EA2">
        <w:rPr>
          <w:szCs w:val="22"/>
        </w:rPr>
        <w:t>low cost</w:t>
      </w:r>
      <w:proofErr w:type="gramEnd"/>
      <w:r w:rsidRPr="00A92EA2">
        <w:rPr>
          <w:szCs w:val="22"/>
        </w:rPr>
        <w:t xml:space="preserve">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szCs w:val="22"/>
        </w:rPr>
        <w:t xml:space="preserve">a 400 MW </w:t>
      </w:r>
      <w:r w:rsidRPr="00A92EA2">
        <w:rPr>
          <w:rStyle w:val="StyleUnderline"/>
          <w:szCs w:val="22"/>
          <w:highlight w:val="green"/>
        </w:rPr>
        <w:t xml:space="preserve">coal plant </w:t>
      </w:r>
      <w:r w:rsidRPr="00A92EA2">
        <w:rPr>
          <w:rStyle w:val="StyleUnderline"/>
          <w:szCs w:val="22"/>
        </w:rPr>
        <w:t xml:space="preserve">that emits 1 million tons of CO2 per year </w:t>
      </w:r>
      <w:r w:rsidRPr="00A92EA2">
        <w:rPr>
          <w:rStyle w:val="StyleUnderline"/>
          <w:szCs w:val="22"/>
          <w:highlight w:val="green"/>
        </w:rPr>
        <w:t>can</w:t>
      </w:r>
      <w:r w:rsidRPr="00A92EA2">
        <w:rPr>
          <w:rStyle w:val="StyleUnderline"/>
          <w:szCs w:val="22"/>
        </w:rPr>
        <w:t xml:space="preserve"> become a carbon sink </w:t>
      </w:r>
      <w:r w:rsidRPr="00A92EA2">
        <w:rPr>
          <w:rStyle w:val="StyleUnderline"/>
          <w:szCs w:val="22"/>
          <w:highlight w:val="green"/>
        </w:rPr>
        <w:t>absorb</w:t>
      </w:r>
      <w:r w:rsidRPr="00A92EA2">
        <w:rPr>
          <w:rStyle w:val="StyleUnderline"/>
          <w:szCs w:val="22"/>
        </w:rPr>
        <w:t xml:space="preserve">ing a net amount of </w:t>
      </w:r>
      <w:r w:rsidRPr="00A92EA2">
        <w:rPr>
          <w:rStyle w:val="StyleUnderline"/>
          <w:szCs w:val="22"/>
          <w:highlight w:val="green"/>
        </w:rPr>
        <w:t>1 million tons</w:t>
      </w:r>
      <w:r w:rsidRPr="00A92EA2">
        <w:rPr>
          <w:rStyle w:val="StyleUnderline"/>
          <w:szCs w:val="22"/>
        </w:rPr>
        <w:t xml:space="preserve"> of CO2 instead</w:t>
      </w:r>
      <w:r w:rsidRPr="00A92EA2">
        <w:rPr>
          <w:szCs w:val="22"/>
        </w:rPr>
        <w:t xml:space="preserve">. </w:t>
      </w:r>
      <w:r w:rsidRPr="00A92EA2">
        <w:rPr>
          <w:rStyle w:val="StyleUnderline"/>
          <w:szCs w:val="22"/>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Cs w:val="22"/>
        </w:rPr>
        <w:t xml:space="preserve">, all examples of large global markets and profitable opportunities. Carbon capture is powered mostly by low (85°C) residual heat that is inexpensive, and any source will do. </w:t>
      </w:r>
      <w:proofErr w:type="gramStart"/>
      <w:r w:rsidRPr="00A92EA2">
        <w:rPr>
          <w:szCs w:val="22"/>
        </w:rPr>
        <w:t>In particular, renewable</w:t>
      </w:r>
      <w:proofErr w:type="gramEnd"/>
      <w:r w:rsidRPr="00A92EA2">
        <w:rPr>
          <w:szCs w:val="22"/>
        </w:rPr>
        <w:t xml:space="preserve"> (solar) technology can power the process of carbon capture. This can help advance solar technology and make it more cost-efficient. </w:t>
      </w:r>
      <w:r w:rsidRPr="00A92EA2">
        <w:rPr>
          <w:rStyle w:val="StyleUnderline"/>
          <w:szCs w:val="22"/>
        </w:rPr>
        <w:t>This means more energy, more jobs, and it also means economic growth in developing nations, all of this while cleaning the CO2 in the atmosphere. Carbon negative tech</w:t>
      </w:r>
      <w:r w:rsidRPr="00A92EA2">
        <w:rPr>
          <w:szCs w:val="22"/>
        </w:rPr>
        <w:t xml:space="preserve">nologies </w:t>
      </w:r>
      <w:r w:rsidRPr="00A92EA2">
        <w:rPr>
          <w:rStyle w:val="StyleUnderline"/>
          <w:szCs w:val="22"/>
        </w:rPr>
        <w:t>can literally transform the world economy</w:t>
      </w:r>
      <w:r w:rsidRPr="00A92EA2">
        <w:rPr>
          <w:szCs w:val="22"/>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szCs w:val="22"/>
          <w:highlight w:val="green"/>
        </w:rPr>
        <w:t xml:space="preserve">long-run strategies do not work </w:t>
      </w:r>
      <w:r w:rsidRPr="00A92EA2">
        <w:rPr>
          <w:rStyle w:val="Emphasis"/>
          <w:szCs w:val="22"/>
        </w:rPr>
        <w:t>in the short run</w:t>
      </w:r>
      <w:r w:rsidRPr="00A92EA2">
        <w:rPr>
          <w:szCs w:val="22"/>
        </w:rPr>
        <w:t xml:space="preserve"> and different policies and </w:t>
      </w:r>
      <w:r w:rsidRPr="00A92EA2">
        <w:rPr>
          <w:rStyle w:val="Emphasis"/>
          <w:szCs w:val="22"/>
          <w:highlight w:val="green"/>
        </w:rPr>
        <w:t>economic incentives are needed</w:t>
      </w:r>
      <w:r w:rsidRPr="00A92EA2">
        <w:rPr>
          <w:rStyle w:val="Emphasis"/>
          <w:szCs w:val="22"/>
        </w:rPr>
        <w:t>.</w:t>
      </w:r>
      <w:r w:rsidRPr="00A92EA2">
        <w:rPr>
          <w:szCs w:val="22"/>
        </w:rPr>
        <w:t xml:space="preserve"> In the long run the best climate change policy is to replace fossil fuel sources of energy that by themselves cause 45% of the global emissions, and to plant trees to restore if </w:t>
      </w:r>
      <w:proofErr w:type="gramStart"/>
      <w:r w:rsidRPr="00A92EA2">
        <w:rPr>
          <w:szCs w:val="22"/>
        </w:rPr>
        <w:t>possible</w:t>
      </w:r>
      <w:proofErr w:type="gramEnd"/>
      <w:r w:rsidRPr="00A92EA2">
        <w:rPr>
          <w:szCs w:val="22"/>
        </w:rPr>
        <w:t xml:space="preserve"> the natural sources and sinks of CO2. But </w:t>
      </w:r>
      <w:r w:rsidRPr="00A92EA2">
        <w:rPr>
          <w:rStyle w:val="StyleUnderline"/>
          <w:szCs w:val="22"/>
        </w:rPr>
        <w:t xml:space="preserve">the </w:t>
      </w:r>
      <w:r w:rsidRPr="00A92EA2">
        <w:rPr>
          <w:rStyle w:val="StyleUnderline"/>
          <w:szCs w:val="22"/>
          <w:highlight w:val="green"/>
        </w:rPr>
        <w:t>fossil fuel</w:t>
      </w:r>
      <w:r w:rsidRPr="00A92EA2">
        <w:rPr>
          <w:rStyle w:val="StyleUnderline"/>
          <w:szCs w:val="22"/>
        </w:rPr>
        <w:t xml:space="preserve"> power plant </w:t>
      </w:r>
      <w:r w:rsidRPr="00A92EA2">
        <w:rPr>
          <w:rStyle w:val="StyleUnderline"/>
          <w:szCs w:val="22"/>
          <w:highlight w:val="green"/>
        </w:rPr>
        <w:t>infrastructure is</w:t>
      </w:r>
      <w:r w:rsidRPr="00A92EA2">
        <w:rPr>
          <w:szCs w:val="22"/>
        </w:rPr>
        <w:t xml:space="preserve"> about </w:t>
      </w:r>
      <w:r w:rsidRPr="00A92EA2">
        <w:rPr>
          <w:rStyle w:val="Emphasis"/>
          <w:szCs w:val="22"/>
          <w:highlight w:val="green"/>
        </w:rPr>
        <w:t>87%</w:t>
      </w:r>
      <w:r w:rsidRPr="00A92EA2">
        <w:rPr>
          <w:szCs w:val="22"/>
        </w:rPr>
        <w:t xml:space="preserve"> </w:t>
      </w:r>
      <w:r w:rsidRPr="00A92EA2">
        <w:rPr>
          <w:rStyle w:val="StyleUnderline"/>
          <w:szCs w:val="22"/>
        </w:rPr>
        <w:t xml:space="preserve">of the power plant infrastructure and about $45-55 trillion </w:t>
      </w:r>
      <w:r w:rsidRPr="00A92EA2">
        <w:rPr>
          <w:rStyle w:val="StyleUnderline"/>
          <w:szCs w:val="22"/>
          <w:highlight w:val="green"/>
        </w:rPr>
        <w:t>globally.</w:t>
      </w:r>
      <w:r w:rsidRPr="00A92EA2">
        <w:rPr>
          <w:szCs w:val="22"/>
          <w:highlight w:val="green"/>
        </w:rPr>
        <w:t xml:space="preserve"> </w:t>
      </w:r>
      <w:r w:rsidRPr="00A92EA2">
        <w:rPr>
          <w:rStyle w:val="StyleUnderline"/>
          <w:szCs w:val="22"/>
          <w:highlight w:val="green"/>
        </w:rPr>
        <w:t>This</w:t>
      </w:r>
      <w:r w:rsidRPr="00A92EA2">
        <w:rPr>
          <w:rStyle w:val="StyleUnderline"/>
          <w:szCs w:val="22"/>
        </w:rPr>
        <w:t xml:space="preserve"> infrastructure </w:t>
      </w:r>
      <w:r w:rsidRPr="00A92EA2">
        <w:rPr>
          <w:rStyle w:val="StyleUnderline"/>
          <w:szCs w:val="22"/>
          <w:highlight w:val="green"/>
        </w:rPr>
        <w:t>cannot be replaced</w:t>
      </w:r>
      <w:r w:rsidRPr="00A92EA2">
        <w:rPr>
          <w:rStyle w:val="StyleUnderline"/>
          <w:szCs w:val="22"/>
        </w:rPr>
        <w:t xml:space="preserve"> quickly, </w:t>
      </w:r>
      <w:r w:rsidRPr="00A92EA2">
        <w:rPr>
          <w:rStyle w:val="Emphasis"/>
          <w:szCs w:val="22"/>
        </w:rPr>
        <w:t xml:space="preserve">certainly not </w:t>
      </w:r>
      <w:r w:rsidRPr="00A92EA2">
        <w:rPr>
          <w:rStyle w:val="Emphasis"/>
          <w:szCs w:val="22"/>
          <w:highlight w:val="green"/>
        </w:rPr>
        <w:t xml:space="preserve">in </w:t>
      </w:r>
      <w:r w:rsidRPr="00A92EA2">
        <w:rPr>
          <w:rStyle w:val="Emphasis"/>
          <w:szCs w:val="22"/>
        </w:rPr>
        <w:t xml:space="preserve">the short </w:t>
      </w:r>
      <w:proofErr w:type="gramStart"/>
      <w:r w:rsidRPr="00A92EA2">
        <w:rPr>
          <w:rStyle w:val="Emphasis"/>
          <w:szCs w:val="22"/>
          <w:highlight w:val="green"/>
        </w:rPr>
        <w:t>time</w:t>
      </w:r>
      <w:r w:rsidRPr="00A92EA2">
        <w:rPr>
          <w:rStyle w:val="Emphasis"/>
          <w:szCs w:val="22"/>
        </w:rPr>
        <w:t xml:space="preserve"> period</w:t>
      </w:r>
      <w:proofErr w:type="gramEnd"/>
      <w:r w:rsidRPr="00A92EA2">
        <w:rPr>
          <w:rStyle w:val="Emphasis"/>
          <w:szCs w:val="22"/>
        </w:rPr>
        <w:t xml:space="preserve"> in which we need </w:t>
      </w:r>
      <w:r w:rsidRPr="00A92EA2">
        <w:rPr>
          <w:rStyle w:val="Emphasis"/>
          <w:szCs w:val="22"/>
          <w:highlight w:val="green"/>
        </w:rPr>
        <w:t>to</w:t>
      </w:r>
      <w:r w:rsidRPr="00A92EA2">
        <w:rPr>
          <w:rStyle w:val="Emphasis"/>
          <w:szCs w:val="22"/>
        </w:rPr>
        <w:t xml:space="preserve"> take action to </w:t>
      </w:r>
      <w:r w:rsidRPr="00A92EA2">
        <w:rPr>
          <w:rStyle w:val="Emphasis"/>
          <w:szCs w:val="22"/>
          <w:highlight w:val="green"/>
        </w:rPr>
        <w:t>avert</w:t>
      </w:r>
      <w:r w:rsidRPr="00A92EA2">
        <w:rPr>
          <w:rStyle w:val="Emphasis"/>
          <w:szCs w:val="22"/>
        </w:rPr>
        <w:t xml:space="preserve"> catastrophic </w:t>
      </w:r>
      <w:r w:rsidRPr="00A92EA2">
        <w:rPr>
          <w:rStyle w:val="Emphasis"/>
          <w:szCs w:val="22"/>
          <w:highlight w:val="green"/>
        </w:rPr>
        <w:t>climate change</w:t>
      </w:r>
      <w:r w:rsidRPr="00A92EA2">
        <w:rPr>
          <w:rStyle w:val="StyleUnderline"/>
          <w:szCs w:val="22"/>
        </w:rPr>
        <w:t>.</w:t>
      </w:r>
      <w:r w:rsidRPr="00A92EA2">
        <w:rPr>
          <w:szCs w:val="22"/>
        </w:rPr>
        <w:t xml:space="preserve"> The issue is that </w:t>
      </w:r>
      <w:r w:rsidRPr="00A92EA2">
        <w:rPr>
          <w:rStyle w:val="StyleUnderline"/>
          <w:szCs w:val="22"/>
        </w:rPr>
        <w:t xml:space="preserve">CO2 once emitted remains hundreds of years in the atmosphere and we have emitted so much that unless we </w:t>
      </w:r>
      <w:proofErr w:type="gramStart"/>
      <w:r w:rsidRPr="00A92EA2">
        <w:rPr>
          <w:rStyle w:val="StyleUnderline"/>
          <w:szCs w:val="22"/>
        </w:rPr>
        <w:t xml:space="preserve">actually </w:t>
      </w:r>
      <w:r w:rsidRPr="00A92EA2">
        <w:rPr>
          <w:rStyle w:val="Emphasis"/>
          <w:szCs w:val="22"/>
        </w:rPr>
        <w:t>remove</w:t>
      </w:r>
      <w:proofErr w:type="gramEnd"/>
      <w:r w:rsidRPr="00A92EA2">
        <w:rPr>
          <w:rStyle w:val="Emphasis"/>
          <w:szCs w:val="22"/>
        </w:rPr>
        <w:t xml:space="preserve"> the CO2</w:t>
      </w:r>
      <w:r w:rsidRPr="00A92EA2">
        <w:rPr>
          <w:rStyle w:val="StyleUnderline"/>
          <w:szCs w:val="22"/>
        </w:rPr>
        <w:t xml:space="preserve"> that is already there, </w:t>
      </w:r>
      <w:r w:rsidRPr="00A92EA2">
        <w:rPr>
          <w:rStyle w:val="Emphasis"/>
          <w:szCs w:val="22"/>
        </w:rPr>
        <w:t>we cannot remain</w:t>
      </w:r>
      <w:r w:rsidRPr="00A92EA2">
        <w:rPr>
          <w:szCs w:val="22"/>
        </w:rPr>
        <w:t xml:space="preserve"> long </w:t>
      </w:r>
      <w:r w:rsidRPr="00A92EA2">
        <w:rPr>
          <w:rStyle w:val="Emphasis"/>
          <w:szCs w:val="22"/>
        </w:rPr>
        <w:t>within the carbon budget</w:t>
      </w:r>
      <w:r w:rsidRPr="00A92EA2">
        <w:rPr>
          <w:szCs w:val="22"/>
        </w:rPr>
        <w:t xml:space="preserve">, which is the concentration of CO2 beyond which we fear catastrophic climate change. In the short run, therefore, </w:t>
      </w:r>
      <w:r w:rsidRPr="00A92EA2">
        <w:rPr>
          <w:rStyle w:val="Emphasis"/>
          <w:szCs w:val="22"/>
        </w:rPr>
        <w:t>we face significant time pressure</w:t>
      </w:r>
      <w:r w:rsidRPr="00A92EA2">
        <w:rPr>
          <w:szCs w:val="22"/>
        </w:rPr>
        <w:t xml:space="preserve">. The </w:t>
      </w:r>
      <w:r w:rsidRPr="00A92EA2">
        <w:rPr>
          <w:rStyle w:val="Emphasis"/>
          <w:szCs w:val="22"/>
        </w:rPr>
        <w:t>IPCC indicates</w:t>
      </w:r>
      <w:r w:rsidRPr="00A92EA2">
        <w:rPr>
          <w:szCs w:val="22"/>
        </w:rPr>
        <w:t xml:space="preserve"> in its 2014 5th Assessment Report that </w:t>
      </w:r>
      <w:r w:rsidRPr="00A92EA2">
        <w:rPr>
          <w:rStyle w:val="StyleUnderline"/>
          <w:szCs w:val="22"/>
          <w:highlight w:val="green"/>
        </w:rPr>
        <w:t>we must</w:t>
      </w:r>
      <w:r w:rsidRPr="00A92EA2">
        <w:rPr>
          <w:rStyle w:val="StyleUnderline"/>
          <w:szCs w:val="22"/>
        </w:rPr>
        <w:t xml:space="preserve"> </w:t>
      </w:r>
      <w:proofErr w:type="gramStart"/>
      <w:r w:rsidRPr="00A92EA2">
        <w:rPr>
          <w:rStyle w:val="StyleUnderline"/>
          <w:szCs w:val="22"/>
        </w:rPr>
        <w:t xml:space="preserve">actually </w:t>
      </w:r>
      <w:r w:rsidRPr="00A92EA2">
        <w:rPr>
          <w:rStyle w:val="Emphasis"/>
          <w:szCs w:val="22"/>
          <w:highlight w:val="green"/>
        </w:rPr>
        <w:t>remove</w:t>
      </w:r>
      <w:proofErr w:type="gramEnd"/>
      <w:r w:rsidRPr="00A92EA2">
        <w:rPr>
          <w:rStyle w:val="Emphasis"/>
          <w:szCs w:val="22"/>
        </w:rPr>
        <w:t xml:space="preserve"> the </w:t>
      </w:r>
      <w:r w:rsidRPr="00A92EA2">
        <w:rPr>
          <w:rStyle w:val="Emphasis"/>
          <w:szCs w:val="22"/>
          <w:highlight w:val="green"/>
        </w:rPr>
        <w:t>carbon</w:t>
      </w:r>
      <w:r w:rsidRPr="00A92EA2">
        <w:rPr>
          <w:rStyle w:val="Emphasis"/>
          <w:szCs w:val="22"/>
        </w:rPr>
        <w:t xml:space="preserve"> that is already in the atmosphere</w:t>
      </w:r>
      <w:r w:rsidRPr="00A92EA2">
        <w:rPr>
          <w:szCs w:val="22"/>
        </w:rPr>
        <w:t xml:space="preserve"> and do so </w:t>
      </w:r>
      <w:r w:rsidRPr="00A92EA2">
        <w:rPr>
          <w:rStyle w:val="Emphasis"/>
          <w:szCs w:val="22"/>
        </w:rPr>
        <w:t>in massive quantities</w:t>
      </w:r>
      <w:r w:rsidRPr="00A92EA2">
        <w:rPr>
          <w:szCs w:val="22"/>
        </w:rPr>
        <w:t xml:space="preserve">, this century (p. 191 of 5th Assessment Report). </w:t>
      </w:r>
      <w:r w:rsidRPr="00A92EA2">
        <w:rPr>
          <w:rStyle w:val="StyleUnderline"/>
          <w:szCs w:val="22"/>
        </w:rPr>
        <w:t>This is what I called a carbon negative approach,</w:t>
      </w:r>
      <w:r w:rsidRPr="00A92EA2">
        <w:rPr>
          <w:szCs w:val="22"/>
        </w:rPr>
        <w:t xml:space="preserve"> which works for the short run. Renewable energy is the long run solution. </w:t>
      </w:r>
      <w:r w:rsidRPr="00A92EA2">
        <w:rPr>
          <w:rStyle w:val="StyleUnderline"/>
          <w:szCs w:val="22"/>
        </w:rPr>
        <w:t xml:space="preserve">Renewable energy is too slow for a short run resolution since replacing a $45-55 trillion power plant infrastructure with renewable plants could take </w:t>
      </w:r>
      <w:r w:rsidRPr="00A92EA2">
        <w:rPr>
          <w:rStyle w:val="Emphasis"/>
          <w:szCs w:val="22"/>
        </w:rPr>
        <w:t>decades</w:t>
      </w:r>
      <w:r w:rsidRPr="00A92EA2">
        <w:rPr>
          <w:rStyle w:val="StyleUnderline"/>
          <w:szCs w:val="22"/>
        </w:rPr>
        <w:t>.</w:t>
      </w:r>
      <w:r w:rsidRPr="00A92EA2">
        <w:rPr>
          <w:szCs w:val="22"/>
        </w:rPr>
        <w:t xml:space="preserve"> </w:t>
      </w:r>
      <w:r w:rsidRPr="00A92EA2">
        <w:rPr>
          <w:rStyle w:val="StyleUnderline"/>
          <w:szCs w:val="22"/>
        </w:rPr>
        <w:t>We need action sooner than that.</w:t>
      </w:r>
      <w:r w:rsidRPr="00A92EA2">
        <w:rPr>
          <w:szCs w:val="22"/>
        </w:rPr>
        <w:t xml:space="preserve"> For the short run we need carbon negative technologies that capture more carbon than what is emitted. Trees do that and they must be conserved to help preserve biodiversity. Biochar does that. But </w:t>
      </w:r>
      <w:r w:rsidRPr="00A92EA2">
        <w:rPr>
          <w:rStyle w:val="StyleUnderline"/>
          <w:szCs w:val="22"/>
        </w:rPr>
        <w:t>trees and other natural sinks are too slow for what we need today.</w:t>
      </w:r>
      <w:r w:rsidRPr="00A92EA2">
        <w:rPr>
          <w:szCs w:val="22"/>
        </w:rPr>
        <w:t xml:space="preserve"> Therefore, negative carbon is needed now as part of a blueprint for transformation. </w:t>
      </w:r>
      <w:r w:rsidRPr="00A92EA2">
        <w:rPr>
          <w:szCs w:val="22"/>
        </w:rPr>
        <w:lastRenderedPageBreak/>
        <w:t xml:space="preserve">It </w:t>
      </w:r>
      <w:r w:rsidRPr="00A92EA2">
        <w:rPr>
          <w:rStyle w:val="StyleUnderline"/>
          <w:szCs w:val="22"/>
        </w:rPr>
        <w:t>must be part of the blueprint for</w:t>
      </w:r>
      <w:r w:rsidRPr="00A92EA2">
        <w:rPr>
          <w:szCs w:val="22"/>
        </w:rPr>
        <w:t xml:space="preserve"> Sustainable Development and its </w:t>
      </w:r>
      <w:proofErr w:type="gramStart"/>
      <w:r w:rsidRPr="00A92EA2">
        <w:rPr>
          <w:szCs w:val="22"/>
        </w:rPr>
        <w:t>short term</w:t>
      </w:r>
      <w:proofErr w:type="gramEnd"/>
      <w:r w:rsidRPr="00A92EA2">
        <w:rPr>
          <w:szCs w:val="22"/>
        </w:rPr>
        <w:t xml:space="preserve"> manifestation that I call </w:t>
      </w:r>
      <w:r w:rsidRPr="00A92EA2">
        <w:rPr>
          <w:rStyle w:val="Emphasis"/>
          <w:szCs w:val="22"/>
        </w:rPr>
        <w:t>Green Capitalism</w:t>
      </w:r>
      <w:r w:rsidRPr="00A92EA2">
        <w:rPr>
          <w:szCs w:val="22"/>
        </w:rPr>
        <w:t xml:space="preserve">, </w:t>
      </w:r>
      <w:r w:rsidRPr="00A92EA2">
        <w:rPr>
          <w:rStyle w:val="StyleUnderline"/>
          <w:szCs w:val="22"/>
        </w:rPr>
        <w:t>while in the long run renewable sources of energy suffice</w:t>
      </w:r>
      <w:r w:rsidRPr="00A92EA2">
        <w:rPr>
          <w:szCs w:val="22"/>
        </w:rPr>
        <w:t xml:space="preserve">, including Wind, Biofuels, Nuclear, Geothermal, and Hydroelectric energy. </w:t>
      </w:r>
      <w:r w:rsidRPr="00A92EA2">
        <w:rPr>
          <w:rStyle w:val="StyleUnderline"/>
          <w:szCs w:val="22"/>
        </w:rPr>
        <w:t>These are in limited supply and cannot replace fossil fuels</w:t>
      </w:r>
      <w:r w:rsidRPr="00A92EA2">
        <w:rPr>
          <w:szCs w:val="22"/>
        </w:rPr>
        <w:t xml:space="preserve">. </w:t>
      </w:r>
      <w:r w:rsidRPr="00A92EA2">
        <w:rPr>
          <w:rStyle w:val="StyleUnderline"/>
          <w:szCs w:val="22"/>
        </w:rPr>
        <w:t>Global energy today is</w:t>
      </w:r>
      <w:r w:rsidRPr="00A92EA2">
        <w:rPr>
          <w:szCs w:val="22"/>
        </w:rPr>
        <w:t xml:space="preserve"> roughly divided as follows: </w:t>
      </w:r>
      <w:r w:rsidRPr="00A92EA2">
        <w:rPr>
          <w:rStyle w:val="StyleUnderline"/>
          <w:szCs w:val="22"/>
        </w:rPr>
        <w:t>87%</w:t>
      </w:r>
      <w:r w:rsidRPr="00A92EA2">
        <w:rPr>
          <w:szCs w:val="22"/>
        </w:rPr>
        <w:t xml:space="preserve"> is </w:t>
      </w:r>
      <w:r w:rsidRPr="00A92EA2">
        <w:rPr>
          <w:rStyle w:val="StyleUnderline"/>
          <w:szCs w:val="22"/>
        </w:rPr>
        <w:t>fossil</w:t>
      </w:r>
      <w:r w:rsidRPr="00A92EA2">
        <w:rPr>
          <w:szCs w:val="22"/>
        </w:rPr>
        <w:t xml:space="preserve">, namely natural gas, coal, oil; </w:t>
      </w:r>
      <w:r w:rsidRPr="00A92EA2">
        <w:rPr>
          <w:rStyle w:val="StyleUnderline"/>
          <w:szCs w:val="22"/>
        </w:rPr>
        <w:t>10%</w:t>
      </w:r>
      <w:r w:rsidRPr="00A92EA2">
        <w:rPr>
          <w:szCs w:val="22"/>
        </w:rPr>
        <w:t xml:space="preserve"> is </w:t>
      </w:r>
      <w:r w:rsidRPr="00A92EA2">
        <w:rPr>
          <w:rStyle w:val="StyleUnderline"/>
          <w:szCs w:val="22"/>
        </w:rPr>
        <w:t xml:space="preserve">nuclear, geothermal, and hydroelectric, and less than 1% is solar </w:t>
      </w:r>
      <w:r w:rsidRPr="00A92EA2">
        <w:rPr>
          <w:szCs w:val="22"/>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w:t>
      </w:r>
      <w:proofErr w:type="gramStart"/>
      <w:r w:rsidRPr="00A92EA2">
        <w:rPr>
          <w:szCs w:val="22"/>
        </w:rPr>
        <w:t>long term</w:t>
      </w:r>
      <w:proofErr w:type="gramEnd"/>
      <w:r w:rsidRPr="00A92EA2">
        <w:rPr>
          <w:szCs w:val="22"/>
        </w:rPr>
        <w:t xml:space="preserve"> solution: Less than 1% of the solar energy we receive on earth can be transformed into 10 times the fossil fuel energy used in the world today. Yet </w:t>
      </w:r>
      <w:r w:rsidRPr="00A92EA2">
        <w:rPr>
          <w:rStyle w:val="Emphasis"/>
          <w:szCs w:val="22"/>
        </w:rPr>
        <w:t>we need a short-term strategy that accelerates long run renewable energy</w:t>
      </w:r>
      <w:r w:rsidRPr="00A92EA2">
        <w:rPr>
          <w:szCs w:val="22"/>
        </w:rPr>
        <w:t xml:space="preserve">, or we will defeat long-term goals. </w:t>
      </w:r>
      <w:r w:rsidRPr="00A92EA2">
        <w:rPr>
          <w:rStyle w:val="StyleUnderline"/>
          <w:szCs w:val="22"/>
        </w:rPr>
        <w:t>In the short term as the IPCC validates, we need carbon negative tech</w:t>
      </w:r>
      <w:r w:rsidRPr="00A92EA2">
        <w:rPr>
          <w:szCs w:val="22"/>
        </w:rPr>
        <w:t xml:space="preserve">nology, carbon removals. </w:t>
      </w:r>
      <w:r w:rsidRPr="00A92EA2">
        <w:rPr>
          <w:rStyle w:val="StyleUnderline"/>
          <w:szCs w:val="22"/>
        </w:rPr>
        <w:t>The short run is the next 20 or 30 years</w:t>
      </w:r>
      <w:r w:rsidRPr="00A92EA2">
        <w:rPr>
          <w:szCs w:val="22"/>
        </w:rPr>
        <w:t xml:space="preserve">. </w:t>
      </w:r>
      <w:r w:rsidRPr="00A92EA2">
        <w:rPr>
          <w:rStyle w:val="Emphasis"/>
          <w:szCs w:val="22"/>
        </w:rPr>
        <w:t xml:space="preserve">There is no time in this </w:t>
      </w:r>
      <w:proofErr w:type="gramStart"/>
      <w:r w:rsidRPr="00A92EA2">
        <w:rPr>
          <w:rStyle w:val="Emphasis"/>
          <w:szCs w:val="22"/>
        </w:rPr>
        <w:t>period of time</w:t>
      </w:r>
      <w:proofErr w:type="gramEnd"/>
      <w:r w:rsidRPr="00A92EA2">
        <w:rPr>
          <w:rStyle w:val="Emphasis"/>
          <w:szCs w:val="22"/>
        </w:rPr>
        <w:t xml:space="preserve"> to transform the entire fossil infrastructure</w:t>
      </w:r>
      <w:r w:rsidRPr="00A92EA2">
        <w:rPr>
          <w:szCs w:val="22"/>
        </w:rPr>
        <w:t xml:space="preserve"> — it costs $45-55 trillion (IEA) to replace and it is slow to build. We need to directly reduce carbon in the atmosphere now. We cannot use traditional methods to remove CO2 from smokestacks (</w:t>
      </w:r>
      <w:proofErr w:type="gramStart"/>
      <w:r w:rsidRPr="00A92EA2">
        <w:rPr>
          <w:szCs w:val="22"/>
        </w:rPr>
        <w:t>called often</w:t>
      </w:r>
      <w:proofErr w:type="gramEnd"/>
      <w:r w:rsidRPr="00A92EA2">
        <w:rPr>
          <w:szCs w:val="22"/>
        </w:rPr>
        <w:t xml:space="preserve"> Carbon Capture and Sequestration, CSS) because they are not carbon negative as is required. CSS works but does not suffice because it only captures what power plants currently emit. Any level of emissions adds to the stable and high concentration we have </w:t>
      </w:r>
      <w:proofErr w:type="gramStart"/>
      <w:r w:rsidRPr="00A92EA2">
        <w:rPr>
          <w:szCs w:val="22"/>
        </w:rPr>
        <w:t>today</w:t>
      </w:r>
      <w:proofErr w:type="gramEnd"/>
      <w:r w:rsidRPr="00A92EA2">
        <w:rPr>
          <w:szCs w:val="22"/>
        </w:rPr>
        <w:t xml:space="preserve"> and CO2 remains in the atmosphere for years. We need to remove the CO2 that is already in the atmosphere, namely air capture of CO2 also called carbon removals. </w:t>
      </w:r>
      <w:r w:rsidRPr="00A92EA2">
        <w:rPr>
          <w:rStyle w:val="StyleUnderline"/>
          <w:szCs w:val="22"/>
        </w:rPr>
        <w:t xml:space="preserve">The </w:t>
      </w:r>
      <w:r w:rsidRPr="00A92EA2">
        <w:rPr>
          <w:rStyle w:val="StyleUnderline"/>
          <w:szCs w:val="22"/>
          <w:highlight w:val="green"/>
        </w:rPr>
        <w:t>solution is to</w:t>
      </w:r>
      <w:r w:rsidRPr="00A92EA2">
        <w:rPr>
          <w:rStyle w:val="StyleUnderline"/>
          <w:szCs w:val="22"/>
        </w:rPr>
        <w:t xml:space="preserve"> combine </w:t>
      </w:r>
      <w:r w:rsidRPr="00A92EA2">
        <w:rPr>
          <w:rStyle w:val="StyleUnderline"/>
          <w:szCs w:val="22"/>
          <w:highlight w:val="green"/>
        </w:rPr>
        <w:t>air capture of CO2</w:t>
      </w:r>
      <w:r w:rsidRPr="00A92EA2">
        <w:rPr>
          <w:rStyle w:val="StyleUnderline"/>
          <w:szCs w:val="22"/>
        </w:rPr>
        <w:t xml:space="preserve"> </w:t>
      </w:r>
      <w:r w:rsidRPr="00A92EA2">
        <w:rPr>
          <w:rStyle w:val="StyleUnderline"/>
          <w:szCs w:val="22"/>
          <w:highlight w:val="green"/>
        </w:rPr>
        <w:t>with storage</w:t>
      </w:r>
      <w:r w:rsidRPr="00A92EA2">
        <w:rPr>
          <w:rStyle w:val="StyleUnderline"/>
          <w:szCs w:val="22"/>
        </w:rPr>
        <w:t xml:space="preserve"> of CO2 into stable materials</w:t>
      </w:r>
      <w:r w:rsidRPr="00A92EA2">
        <w:rPr>
          <w:szCs w:val="22"/>
        </w:rPr>
        <w:t xml:space="preserve"> such as biochar, cement, polymers, and carbon fibers </w:t>
      </w:r>
      <w:r w:rsidRPr="00A92EA2">
        <w:rPr>
          <w:rStyle w:val="StyleUnderline"/>
          <w:szCs w:val="22"/>
        </w:rPr>
        <w:t>that replace</w:t>
      </w:r>
      <w:r w:rsidRPr="00A92EA2">
        <w:rPr>
          <w:szCs w:val="22"/>
        </w:rPr>
        <w:t xml:space="preserve"> </w:t>
      </w:r>
      <w:proofErr w:type="gramStart"/>
      <w:r w:rsidRPr="00A92EA2">
        <w:rPr>
          <w:szCs w:val="22"/>
        </w:rPr>
        <w:t>a number of</w:t>
      </w:r>
      <w:proofErr w:type="gramEnd"/>
      <w:r w:rsidRPr="00A92EA2">
        <w:rPr>
          <w:szCs w:val="22"/>
        </w:rPr>
        <w:t xml:space="preserve"> </w:t>
      </w:r>
      <w:r w:rsidRPr="00A92EA2">
        <w:rPr>
          <w:rStyle w:val="StyleUnderline"/>
          <w:szCs w:val="22"/>
        </w:rPr>
        <w:t>other</w:t>
      </w:r>
      <w:r w:rsidRPr="00A92EA2">
        <w:rPr>
          <w:szCs w:val="22"/>
        </w:rPr>
        <w:t xml:space="preserve"> construction </w:t>
      </w:r>
      <w:r w:rsidRPr="00A92EA2">
        <w:rPr>
          <w:rStyle w:val="StyleUnderline"/>
          <w:szCs w:val="22"/>
        </w:rPr>
        <w:t>materials</w:t>
      </w:r>
      <w:r w:rsidRPr="00A92EA2">
        <w:rPr>
          <w:szCs w:val="22"/>
        </w:rPr>
        <w:t xml:space="preserve"> such as metals. The most recent BMW automobile model uses only carbon fibers rather than metals. </w:t>
      </w:r>
      <w:r w:rsidRPr="00A92EA2">
        <w:rPr>
          <w:rStyle w:val="StyleUnderline"/>
          <w:szCs w:val="22"/>
        </w:rPr>
        <w:t>It is</w:t>
      </w:r>
      <w:r w:rsidRPr="00A92EA2">
        <w:rPr>
          <w:szCs w:val="22"/>
        </w:rPr>
        <w:t xml:space="preserve"> also </w:t>
      </w:r>
      <w:r w:rsidRPr="00A92EA2">
        <w:rPr>
          <w:rStyle w:val="StyleUnderline"/>
          <w:szCs w:val="22"/>
        </w:rPr>
        <w:t xml:space="preserve">possible </w:t>
      </w:r>
      <w:r w:rsidRPr="00A92EA2">
        <w:rPr>
          <w:rStyle w:val="StyleUnderline"/>
          <w:szCs w:val="22"/>
          <w:highlight w:val="green"/>
        </w:rPr>
        <w:t>to combine CO2 to produce renewable gasoline</w:t>
      </w:r>
      <w:r w:rsidRPr="00A92EA2">
        <w:rPr>
          <w:rStyle w:val="StyleUnderline"/>
          <w:szCs w:val="22"/>
        </w:rPr>
        <w:t>,</w:t>
      </w:r>
      <w:r w:rsidRPr="00A92EA2">
        <w:rPr>
          <w:szCs w:val="22"/>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szCs w:val="22"/>
        </w:rPr>
        <w:t>new tech</w:t>
      </w:r>
      <w:r w:rsidRPr="00A92EA2">
        <w:rPr>
          <w:szCs w:val="22"/>
        </w:rPr>
        <w:t xml:space="preserve">nologies </w:t>
      </w:r>
      <w:r w:rsidRPr="00A92EA2">
        <w:rPr>
          <w:rStyle w:val="StyleUnderline"/>
          <w:szCs w:val="22"/>
        </w:rPr>
        <w:t>using algae</w:t>
      </w:r>
      <w:r w:rsidRPr="00A92EA2">
        <w:rPr>
          <w:szCs w:val="22"/>
        </w:rPr>
        <w:t xml:space="preserve"> that </w:t>
      </w:r>
      <w:r w:rsidRPr="00A92EA2">
        <w:rPr>
          <w:rStyle w:val="StyleUnderline"/>
          <w:szCs w:val="22"/>
          <w:highlight w:val="green"/>
        </w:rPr>
        <w:t>make synthetic fuel commercially feasible</w:t>
      </w:r>
      <w:r w:rsidRPr="00A92EA2">
        <w:rPr>
          <w:rStyle w:val="StyleUnderline"/>
          <w:szCs w:val="22"/>
        </w:rPr>
        <w:t xml:space="preserve"> at competitive rates</w:t>
      </w:r>
      <w:r w:rsidRPr="00A92EA2">
        <w:rPr>
          <w:szCs w:val="22"/>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szCs w:val="22"/>
        </w:rPr>
        <w:t xml:space="preserve">the </w:t>
      </w:r>
      <w:r w:rsidRPr="00A92EA2">
        <w:rPr>
          <w:rStyle w:val="StyleUnderline"/>
          <w:szCs w:val="22"/>
          <w:highlight w:val="green"/>
        </w:rPr>
        <w:t xml:space="preserve">blueprint </w:t>
      </w:r>
      <w:r w:rsidRPr="00A92EA2">
        <w:rPr>
          <w:rStyle w:val="StyleUnderline"/>
          <w:szCs w:val="22"/>
        </w:rPr>
        <w:t xml:space="preserve">offered here </w:t>
      </w:r>
      <w:r w:rsidRPr="00A92EA2">
        <w:rPr>
          <w:rStyle w:val="StyleUnderline"/>
          <w:szCs w:val="22"/>
          <w:highlight w:val="green"/>
        </w:rPr>
        <w:t xml:space="preserve">is a </w:t>
      </w:r>
      <w:r w:rsidRPr="00A92EA2">
        <w:rPr>
          <w:rStyle w:val="Emphasis"/>
          <w:szCs w:val="22"/>
          <w:highlight w:val="green"/>
        </w:rPr>
        <w:t>private/public approach</w:t>
      </w:r>
      <w:r w:rsidRPr="00A92EA2">
        <w:rPr>
          <w:szCs w:val="22"/>
          <w:highlight w:val="green"/>
        </w:rPr>
        <w:t xml:space="preserve">, </w:t>
      </w:r>
      <w:r w:rsidRPr="00A92EA2">
        <w:rPr>
          <w:rStyle w:val="StyleUnderline"/>
          <w:szCs w:val="22"/>
          <w:highlight w:val="green"/>
        </w:rPr>
        <w:t xml:space="preserve">based on </w:t>
      </w:r>
      <w:r w:rsidRPr="00A92EA2">
        <w:rPr>
          <w:rStyle w:val="Emphasis"/>
          <w:szCs w:val="22"/>
          <w:highlight w:val="green"/>
        </w:rPr>
        <w:t>new industrial tech</w:t>
      </w:r>
      <w:r w:rsidRPr="00A92EA2">
        <w:rPr>
          <w:szCs w:val="22"/>
        </w:rPr>
        <w:t xml:space="preserve">nology and </w:t>
      </w:r>
      <w:r w:rsidRPr="00A92EA2">
        <w:rPr>
          <w:rStyle w:val="Emphasis"/>
          <w:szCs w:val="22"/>
          <w:highlight w:val="green"/>
        </w:rPr>
        <w:t>financial markets</w:t>
      </w:r>
      <w:r w:rsidRPr="00A92EA2">
        <w:rPr>
          <w:szCs w:val="22"/>
          <w:highlight w:val="green"/>
        </w:rPr>
        <w:t xml:space="preserve">, </w:t>
      </w:r>
      <w:r w:rsidRPr="00A92EA2">
        <w:rPr>
          <w:rStyle w:val="Emphasis"/>
          <w:szCs w:val="22"/>
        </w:rPr>
        <w:t>self-funded</w:t>
      </w:r>
      <w:r w:rsidRPr="00A92EA2">
        <w:rPr>
          <w:szCs w:val="22"/>
        </w:rPr>
        <w:t xml:space="preserve"> </w:t>
      </w:r>
      <w:r w:rsidRPr="00A92EA2">
        <w:rPr>
          <w:rStyle w:val="StyleUnderline"/>
          <w:szCs w:val="22"/>
          <w:highlight w:val="green"/>
        </w:rPr>
        <w:t xml:space="preserve">and using </w:t>
      </w:r>
      <w:r w:rsidRPr="00A92EA2">
        <w:rPr>
          <w:rStyle w:val="Emphasis"/>
          <w:szCs w:val="22"/>
          <w:highlight w:val="green"/>
        </w:rPr>
        <w:t>profitable greenmarkets</w:t>
      </w:r>
      <w:r w:rsidRPr="00A92EA2">
        <w:rPr>
          <w:szCs w:val="22"/>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w:t>
      </w:r>
      <w:proofErr w:type="gramStart"/>
      <w:r w:rsidRPr="00A92EA2">
        <w:rPr>
          <w:szCs w:val="22"/>
        </w:rPr>
        <w:t>equity</w:t>
      </w:r>
      <w:proofErr w:type="gramEnd"/>
      <w:r w:rsidRPr="00A92EA2">
        <w:rPr>
          <w:szCs w:val="22"/>
        </w:rPr>
        <w:t xml:space="preserve"> and efficiency, and can assign a critical role for women as stewards for human survival and sustainable development. My vision is </w:t>
      </w:r>
      <w:r w:rsidRPr="00A92EA2">
        <w:rPr>
          <w:rStyle w:val="Emphasis"/>
          <w:szCs w:val="22"/>
        </w:rPr>
        <w:t>a carbon negative economy</w:t>
      </w:r>
      <w:r w:rsidRPr="00A92EA2">
        <w:rPr>
          <w:szCs w:val="22"/>
        </w:rPr>
        <w:t xml:space="preserve"> that </w:t>
      </w:r>
      <w:r w:rsidRPr="00A92EA2">
        <w:rPr>
          <w:rStyle w:val="Emphasis"/>
          <w:szCs w:val="22"/>
        </w:rPr>
        <w:t>represents green capitalism</w:t>
      </w:r>
      <w:r w:rsidRPr="00A92EA2">
        <w:rPr>
          <w:szCs w:val="22"/>
        </w:rPr>
        <w:t xml:space="preserve"> in </w:t>
      </w:r>
      <w:r w:rsidRPr="00A92EA2">
        <w:rPr>
          <w:rStyle w:val="Emphasis"/>
          <w:szCs w:val="22"/>
        </w:rPr>
        <w:t>resolving</w:t>
      </w:r>
      <w:r w:rsidRPr="00A92EA2">
        <w:rPr>
          <w:szCs w:val="22"/>
        </w:rPr>
        <w:t xml:space="preserve"> the Global Climate negotiations and </w:t>
      </w:r>
      <w:r w:rsidRPr="00A92EA2">
        <w:rPr>
          <w:rStyle w:val="Emphasis"/>
          <w:szCs w:val="22"/>
        </w:rPr>
        <w:t>the North–South Divide</w:t>
      </w:r>
      <w:r w:rsidRPr="00A92EA2">
        <w:rPr>
          <w:szCs w:val="22"/>
        </w:rPr>
        <w:t xml:space="preserve">. Carbon negative power plants and capture of CO2 from air and ensure a clean atmosphere together innovation and more jobs and exports: </w:t>
      </w:r>
      <w:r w:rsidRPr="00A92EA2">
        <w:rPr>
          <w:szCs w:val="22"/>
        </w:rPr>
        <w:lastRenderedPageBreak/>
        <w:t xml:space="preserve">the more you produce and create jobs the cleaner becomes the atmosphere. In practice, </w:t>
      </w:r>
      <w:r w:rsidRPr="00A92EA2">
        <w:rPr>
          <w:rStyle w:val="StyleUnderline"/>
          <w:szCs w:val="22"/>
        </w:rPr>
        <w:t>Green Capitalism means economic growth that is harmonious with the Earth resources</w:t>
      </w:r>
      <w:r w:rsidRPr="00A92EA2">
        <w:rPr>
          <w:szCs w:val="22"/>
        </w:rPr>
        <w:t xml:space="preserve">. </w:t>
      </w:r>
    </w:p>
    <w:p w14:paraId="3664BAC7" w14:textId="77777777" w:rsidR="006A1BDB" w:rsidRPr="006A1BDB" w:rsidRDefault="006A1BDB" w:rsidP="006A1BDB"/>
    <w:sectPr w:rsidR="006A1BDB" w:rsidRPr="006A1BD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A1B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09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BDB"/>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91D"/>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114"/>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D4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ABD93E"/>
  <w14:defaultImageDpi w14:val="300"/>
  <w15:docId w15:val="{A9C7C1EC-08D4-0747-8025-E113E4C47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B211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B21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B21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B21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DB21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B21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2114"/>
  </w:style>
  <w:style w:type="character" w:customStyle="1" w:styleId="Heading1Char">
    <w:name w:val="Heading 1 Char"/>
    <w:aliases w:val="Pocket Char"/>
    <w:basedOn w:val="DefaultParagraphFont"/>
    <w:link w:val="Heading1"/>
    <w:uiPriority w:val="9"/>
    <w:rsid w:val="00DB21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B211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B2114"/>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DB211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B211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DB2114"/>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DB2114"/>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DB2114"/>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DB2114"/>
    <w:rPr>
      <w:color w:val="auto"/>
      <w:u w:val="none"/>
    </w:rPr>
  </w:style>
  <w:style w:type="paragraph" w:styleId="DocumentMap">
    <w:name w:val="Document Map"/>
    <w:basedOn w:val="Normal"/>
    <w:link w:val="DocumentMapChar"/>
    <w:uiPriority w:val="99"/>
    <w:semiHidden/>
    <w:unhideWhenUsed/>
    <w:rsid w:val="00DB21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2114"/>
    <w:rPr>
      <w:rFonts w:ascii="Lucida Grande" w:hAnsi="Lucida Grande" w:cs="Lucida Grande"/>
    </w:rPr>
  </w:style>
  <w:style w:type="paragraph" w:customStyle="1" w:styleId="Emphasis1">
    <w:name w:val="Emphasis1"/>
    <w:basedOn w:val="Normal"/>
    <w:link w:val="Emphasis"/>
    <w:autoRedefine/>
    <w:uiPriority w:val="20"/>
    <w:qFormat/>
    <w:rsid w:val="006A1BDB"/>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styleId="ListParagraph">
    <w:name w:val="List Paragraph"/>
    <w:aliases w:val="6 font"/>
    <w:basedOn w:val="Normal"/>
    <w:uiPriority w:val="34"/>
    <w:qFormat/>
    <w:rsid w:val="006A1BDB"/>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6A1BDB"/>
    <w:rPr>
      <w:u w:val="single"/>
    </w:rPr>
  </w:style>
  <w:style w:type="paragraph" w:styleId="Title">
    <w:name w:val="Title"/>
    <w:aliases w:val="title,UNDERLINE,Cites and Cards,Bold Underlined,Read This,Block Heading"/>
    <w:basedOn w:val="Normal"/>
    <w:next w:val="Normal"/>
    <w:link w:val="TitleChar"/>
    <w:uiPriority w:val="6"/>
    <w:qFormat/>
    <w:rsid w:val="006A1BDB"/>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6A1BDB"/>
    <w:rPr>
      <w:rFonts w:asciiTheme="majorHAnsi" w:eastAsiaTheme="majorEastAsia" w:hAnsiTheme="majorHAnsi" w:cstheme="majorBidi"/>
      <w:spacing w:val="-10"/>
      <w:kern w:val="28"/>
      <w:sz w:val="56"/>
      <w:szCs w:val="56"/>
    </w:rPr>
  </w:style>
  <w:style w:type="paragraph" w:customStyle="1" w:styleId="textbold">
    <w:name w:val="text bold"/>
    <w:basedOn w:val="Normal"/>
    <w:uiPriority w:val="20"/>
    <w:qFormat/>
    <w:rsid w:val="006A1BDB"/>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y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22</Pages>
  <Words>10730</Words>
  <Characters>56871</Characters>
  <Application>Microsoft Office Word</Application>
  <DocSecurity>0</DocSecurity>
  <Lines>738</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Emmelyne Lay</cp:lastModifiedBy>
  <cp:revision>2</cp:revision>
  <dcterms:created xsi:type="dcterms:W3CDTF">2022-01-15T18:46:00Z</dcterms:created>
  <dcterms:modified xsi:type="dcterms:W3CDTF">2022-01-15T19:25:00Z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