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21F07" w14:textId="77777777" w:rsidR="003449B9" w:rsidRDefault="003449B9" w:rsidP="003449B9">
      <w:pPr>
        <w:pStyle w:val="Heading3"/>
      </w:pPr>
      <w:r>
        <w:t>1AC – Plan</w:t>
      </w:r>
    </w:p>
    <w:p w14:paraId="2ABD2590" w14:textId="77777777" w:rsidR="003449B9" w:rsidRPr="00B4163D" w:rsidRDefault="003449B9" w:rsidP="003449B9">
      <w:pPr>
        <w:pStyle w:val="Heading4"/>
      </w:pPr>
      <w:r>
        <w:t xml:space="preserve">Plan: The appropriation of outer space by private entities in the People’s Republic of China is unjust.  </w:t>
      </w:r>
    </w:p>
    <w:p w14:paraId="3556CCDF" w14:textId="77777777" w:rsidR="003449B9" w:rsidRPr="004F708A" w:rsidRDefault="003449B9" w:rsidP="003449B9">
      <w:pPr>
        <w:pStyle w:val="Heading4"/>
      </w:pPr>
      <w:r>
        <w:t xml:space="preserve">Chinese space industrial base is set to </w:t>
      </w:r>
      <w:r>
        <w:rPr>
          <w:u w:val="single"/>
        </w:rPr>
        <w:t>surpass</w:t>
      </w:r>
      <w:r>
        <w:t xml:space="preserve"> the US </w:t>
      </w:r>
    </w:p>
    <w:p w14:paraId="5DFE4C65" w14:textId="77777777" w:rsidR="003449B9" w:rsidRPr="00E60D8F" w:rsidRDefault="003449B9" w:rsidP="003449B9">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7FC5A02B" w14:textId="77777777" w:rsidR="003449B9" w:rsidRPr="00EE6EBB" w:rsidRDefault="003449B9" w:rsidP="003449B9">
      <w:pPr>
        <w:rPr>
          <w:rStyle w:val="StyleUnderline"/>
        </w:rPr>
      </w:pPr>
      <w:r w:rsidRPr="00EE6EBB">
        <w:rPr>
          <w:rStyle w:val="StyleUnderline"/>
        </w:rPr>
        <w:t>How did China get here—and why?</w:t>
      </w:r>
    </w:p>
    <w:p w14:paraId="5B9E9DE3" w14:textId="77777777" w:rsidR="003449B9" w:rsidRPr="00C0159B" w:rsidRDefault="003449B9" w:rsidP="003449B9">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6F1BE880" w14:textId="77777777" w:rsidR="003449B9" w:rsidRPr="00B427D5" w:rsidRDefault="003449B9" w:rsidP="003449B9">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1CB36AF1" w14:textId="77777777" w:rsidR="003449B9" w:rsidRPr="00C0159B" w:rsidRDefault="003449B9" w:rsidP="003449B9">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2A1A5D85" w14:textId="77777777" w:rsidR="003449B9" w:rsidRPr="00A77938" w:rsidRDefault="003449B9" w:rsidP="003449B9">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082731C" w14:textId="77777777" w:rsidR="003449B9" w:rsidRPr="00A77938" w:rsidRDefault="003449B9" w:rsidP="003449B9">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3786D110" w14:textId="77777777" w:rsidR="003449B9" w:rsidRPr="00A77938" w:rsidRDefault="003449B9" w:rsidP="003449B9">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4A0F2F20" w14:textId="77777777" w:rsidR="003449B9" w:rsidRPr="00A77938" w:rsidRDefault="003449B9" w:rsidP="003449B9">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38FB012" w14:textId="77777777" w:rsidR="003449B9" w:rsidRPr="00A77938" w:rsidRDefault="003449B9" w:rsidP="003449B9">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7A628D62" w14:textId="77777777" w:rsidR="003449B9" w:rsidRPr="00A77938" w:rsidRDefault="003449B9" w:rsidP="003449B9">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31D6E98E" w14:textId="77777777" w:rsidR="003449B9" w:rsidRPr="00680538" w:rsidRDefault="003449B9" w:rsidP="003449B9">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1CCAB74B" w14:textId="77777777" w:rsidR="003449B9" w:rsidRPr="006436FC" w:rsidRDefault="003449B9" w:rsidP="003449B9">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27E66F65" w14:textId="77777777" w:rsidR="003449B9" w:rsidRPr="00230A00" w:rsidRDefault="003449B9" w:rsidP="003449B9">
      <w:pPr>
        <w:rPr>
          <w:rStyle w:val="StyleUnderline"/>
        </w:rPr>
      </w:pPr>
      <w:r w:rsidRPr="00DE06BC">
        <w:rPr>
          <w:rStyle w:val="Emphasis"/>
          <w:highlight w:val="green"/>
        </w:rPr>
        <w:lastRenderedPageBreak/>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4E4C438B" w14:textId="77777777" w:rsidR="003449B9" w:rsidRPr="00EE6EBB" w:rsidRDefault="003449B9" w:rsidP="003449B9">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5EC7FAC5" w14:textId="77777777" w:rsidR="003449B9" w:rsidRPr="00EE6EBB" w:rsidRDefault="003449B9" w:rsidP="003449B9">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38EC3826" w14:textId="77777777" w:rsidR="003449B9" w:rsidRPr="00EE6EBB" w:rsidRDefault="003449B9" w:rsidP="003449B9">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5932E8D0" w14:textId="77777777" w:rsidR="003449B9" w:rsidRPr="00C0159B" w:rsidRDefault="003449B9" w:rsidP="003449B9">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111A59B1" w14:textId="77777777" w:rsidR="003449B9" w:rsidRPr="00EE6EBB" w:rsidRDefault="003449B9" w:rsidP="003449B9">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AEFA4E2" w14:textId="77777777" w:rsidR="003449B9" w:rsidRPr="00EE6EBB" w:rsidRDefault="003449B9" w:rsidP="003449B9">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w:t>
      </w:r>
      <w:r w:rsidRPr="00EE6EBB">
        <w:rPr>
          <w:rStyle w:val="StyleUnderline"/>
        </w:rPr>
        <w:lastRenderedPageBreak/>
        <w:t xml:space="preserve">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169533D1" w14:textId="77777777" w:rsidR="003449B9" w:rsidRPr="00C0159B" w:rsidRDefault="003449B9" w:rsidP="003449B9">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74F197DD" w14:textId="77777777" w:rsidR="003449B9" w:rsidRDefault="003449B9" w:rsidP="003449B9">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735BE94D" w14:textId="77777777" w:rsidR="003449B9" w:rsidRPr="00E9083B" w:rsidRDefault="003449B9" w:rsidP="003449B9">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28121E18" w14:textId="77777777" w:rsidR="003449B9" w:rsidRPr="008000DC" w:rsidRDefault="003449B9" w:rsidP="003449B9">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5A194094" w14:textId="77777777" w:rsidR="003449B9" w:rsidRPr="00680538" w:rsidRDefault="003449B9" w:rsidP="003449B9">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15CF6102" w14:textId="77777777" w:rsidR="003449B9" w:rsidRPr="00680538" w:rsidRDefault="003449B9" w:rsidP="003449B9">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4FC94B23" w14:textId="77777777" w:rsidR="003449B9" w:rsidRPr="00C0159B" w:rsidRDefault="003449B9" w:rsidP="003449B9">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78546D81" w14:textId="77777777" w:rsidR="003449B9" w:rsidRPr="00680538" w:rsidRDefault="003449B9" w:rsidP="003449B9">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w:t>
      </w:r>
      <w:r w:rsidRPr="00C0159B">
        <w:rPr>
          <w:sz w:val="12"/>
        </w:rPr>
        <w:lastRenderedPageBreak/>
        <w:t xml:space="preserve">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59F9EE5D" w14:textId="77777777" w:rsidR="003449B9" w:rsidRPr="00680538" w:rsidRDefault="003449B9" w:rsidP="003449B9">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643A5367" w14:textId="77777777" w:rsidR="003449B9" w:rsidRDefault="003449B9" w:rsidP="003449B9">
      <w:r>
        <w:t>What is the relationship between China’s space industry development and its Military-Civil Fusion strategy, and how is this affecting the commercial space sector?</w:t>
      </w:r>
    </w:p>
    <w:p w14:paraId="2C9E8CA8" w14:textId="77777777" w:rsidR="003449B9" w:rsidRPr="00680538" w:rsidRDefault="003449B9" w:rsidP="003449B9">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5986D4A2" w14:textId="77777777" w:rsidR="003449B9" w:rsidRPr="00680538" w:rsidRDefault="003449B9" w:rsidP="003449B9">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24982F42" w14:textId="77777777" w:rsidR="003449B9" w:rsidRDefault="003449B9" w:rsidP="003449B9">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7D59B9BC" w14:textId="77777777" w:rsidR="003449B9" w:rsidRPr="0034418B" w:rsidRDefault="003449B9" w:rsidP="003449B9">
      <w:pPr>
        <w:pStyle w:val="Heading4"/>
      </w:pPr>
      <w:r>
        <w:t>Scenario one is space militarization:</w:t>
      </w:r>
    </w:p>
    <w:p w14:paraId="76375B6D" w14:textId="77777777" w:rsidR="003449B9" w:rsidRDefault="003449B9" w:rsidP="003449B9">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4BB67CC" w14:textId="77777777" w:rsidR="003449B9" w:rsidRPr="00C64542" w:rsidRDefault="003449B9" w:rsidP="003449B9">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C64542">
        <w:lastRenderedPageBreak/>
        <w:t>https://foreignpolicy.com/2021/03/31/russia-china-space-war-treaty-demilitarization-satellites/] BC</w:t>
      </w:r>
    </w:p>
    <w:p w14:paraId="6489D90B" w14:textId="77777777" w:rsidR="003449B9" w:rsidRPr="00C64542" w:rsidRDefault="003449B9" w:rsidP="003449B9">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17587655" w14:textId="77777777" w:rsidR="003449B9" w:rsidRPr="00C64542" w:rsidRDefault="003449B9" w:rsidP="003449B9">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7C04D9B" w14:textId="77777777" w:rsidR="003449B9" w:rsidRPr="00C0159B" w:rsidRDefault="003449B9" w:rsidP="003449B9">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676E0C06" w14:textId="77777777" w:rsidR="003449B9" w:rsidRPr="00C64542" w:rsidRDefault="003449B9" w:rsidP="003449B9">
      <w:pPr>
        <w:rPr>
          <w:rStyle w:val="Emphasis"/>
        </w:rPr>
      </w:pPr>
      <w:r w:rsidRPr="00C64542">
        <w:rPr>
          <w:rStyle w:val="Emphasis"/>
        </w:rPr>
        <w:t>On the surface, that sounds innocuous. Who, after all, wants an arms race in space?</w:t>
      </w:r>
    </w:p>
    <w:p w14:paraId="03D01E6C" w14:textId="77777777" w:rsidR="003449B9" w:rsidRPr="00C64542" w:rsidRDefault="003449B9" w:rsidP="003449B9">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622BB959" w14:textId="77777777" w:rsidR="003449B9" w:rsidRPr="00C0159B" w:rsidRDefault="003449B9" w:rsidP="003449B9">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42727A4D" w14:textId="77777777" w:rsidR="003449B9" w:rsidRPr="00C64542" w:rsidRDefault="003449B9" w:rsidP="003449B9">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3CCAB630" w14:textId="77777777" w:rsidR="003449B9" w:rsidRPr="00C0159B" w:rsidRDefault="003449B9" w:rsidP="003449B9">
      <w:pPr>
        <w:rPr>
          <w:sz w:val="12"/>
          <w:szCs w:val="12"/>
        </w:rPr>
      </w:pPr>
      <w:r w:rsidRPr="00C0159B">
        <w:rPr>
          <w:sz w:val="12"/>
          <w:szCs w:val="12"/>
        </w:rPr>
        <w:t>To make matters worse, both countries are also working to deploy space-based—or so-called “on-orbit”—capabilities to attack satellites.</w:t>
      </w:r>
    </w:p>
    <w:p w14:paraId="47BC1D96" w14:textId="77777777" w:rsidR="003449B9" w:rsidRPr="006F58F5" w:rsidRDefault="003449B9" w:rsidP="003449B9">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16C7EEA4" w14:textId="77777777" w:rsidR="003449B9" w:rsidRPr="00C0159B" w:rsidRDefault="003449B9" w:rsidP="003449B9">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0F1AD9AE" w14:textId="77777777" w:rsidR="003449B9" w:rsidRPr="006F58F5" w:rsidRDefault="003449B9" w:rsidP="003449B9">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141DA25C" w14:textId="77777777" w:rsidR="003449B9" w:rsidRPr="00C0159B" w:rsidRDefault="003449B9" w:rsidP="003449B9">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4FEA5519" w14:textId="77777777" w:rsidR="003449B9" w:rsidRPr="006F58F5" w:rsidRDefault="003449B9" w:rsidP="003449B9">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6BCF8A54" w14:textId="77777777" w:rsidR="003449B9" w:rsidRPr="006F58F5" w:rsidRDefault="003449B9" w:rsidP="003449B9">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13FAA816" w14:textId="77777777" w:rsidR="003449B9" w:rsidRPr="006F58F5" w:rsidRDefault="003449B9" w:rsidP="003449B9">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120F194E" w14:textId="77777777" w:rsidR="003449B9" w:rsidRPr="00AC0304" w:rsidRDefault="003449B9" w:rsidP="003449B9">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684A797C" w14:textId="77777777" w:rsidR="003449B9" w:rsidRPr="006F58F5" w:rsidRDefault="003449B9" w:rsidP="003449B9">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0C237413" w14:textId="77777777" w:rsidR="003449B9" w:rsidRPr="00711B24" w:rsidRDefault="003449B9" w:rsidP="003449B9">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4728B134" w14:textId="77777777" w:rsidR="003449B9" w:rsidRPr="006F58F5" w:rsidRDefault="003449B9" w:rsidP="003449B9">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7F22E97C" w14:textId="77777777" w:rsidR="003449B9" w:rsidRPr="00711B24" w:rsidRDefault="003449B9" w:rsidP="003449B9">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796432D4" w14:textId="77777777" w:rsidR="003449B9" w:rsidRPr="006F58F5" w:rsidRDefault="003449B9" w:rsidP="003449B9">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13FEE7BA" w14:textId="77777777" w:rsidR="003449B9" w:rsidRPr="00711B24" w:rsidRDefault="003449B9" w:rsidP="003449B9">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350C9606" w14:textId="77777777" w:rsidR="003449B9" w:rsidRPr="006F58F5" w:rsidRDefault="003449B9" w:rsidP="003449B9">
      <w:pPr>
        <w:rPr>
          <w:rStyle w:val="StyleUnderline"/>
        </w:rPr>
      </w:pPr>
      <w:r w:rsidRPr="006F58F5">
        <w:rPr>
          <w:rStyle w:val="StyleUnderline"/>
        </w:rPr>
        <w:lastRenderedPageBreak/>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3EE43AA6" w14:textId="77777777" w:rsidR="003449B9" w:rsidRPr="00711B24" w:rsidRDefault="003449B9" w:rsidP="003449B9">
      <w:pPr>
        <w:rPr>
          <w:sz w:val="12"/>
          <w:szCs w:val="12"/>
        </w:rPr>
      </w:pPr>
      <w:r w:rsidRPr="00711B24">
        <w:rPr>
          <w:sz w:val="12"/>
          <w:szCs w:val="12"/>
        </w:rPr>
        <w:t>The vote was 164 in favor, including the United States—and a mere 12 opposed.</w:t>
      </w:r>
    </w:p>
    <w:p w14:paraId="54AABD4F" w14:textId="77777777" w:rsidR="003449B9" w:rsidRPr="00711B24" w:rsidRDefault="003449B9" w:rsidP="003449B9">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352D52B9" w14:textId="77777777" w:rsidR="003449B9" w:rsidRDefault="003449B9" w:rsidP="003449B9">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26CB4093" w14:textId="77777777" w:rsidR="003449B9" w:rsidRDefault="003449B9" w:rsidP="003449B9">
      <w:pPr>
        <w:pStyle w:val="Heading4"/>
      </w:pPr>
      <w:r>
        <w:t xml:space="preserve">Sino-Russian space militarization causes space war – </w:t>
      </w:r>
    </w:p>
    <w:p w14:paraId="5E79182C" w14:textId="77777777" w:rsidR="003449B9" w:rsidRPr="00A53569" w:rsidRDefault="003449B9" w:rsidP="003449B9">
      <w:proofErr w:type="spellStart"/>
      <w:r>
        <w:rPr>
          <w:rStyle w:val="Style13ptBold"/>
        </w:rPr>
        <w:t>Rogin</w:t>
      </w:r>
      <w:proofErr w:type="spellEnd"/>
      <w:r>
        <w:rPr>
          <w:rStyle w:val="Style13ptBold"/>
        </w:rPr>
        <w:t xml:space="preserve"> 11/30 </w:t>
      </w:r>
      <w:r w:rsidRPr="00A53569">
        <w:t xml:space="preserve">[(Josh, a columnist for the Global Opinions section of The Washington Post. He writes about foreign policy and national security. </w:t>
      </w:r>
      <w:proofErr w:type="spellStart"/>
      <w:r w:rsidRPr="00A53569">
        <w:t>Rogin</w:t>
      </w:r>
      <w:proofErr w:type="spellEnd"/>
      <w:r w:rsidRPr="00A53569">
        <w:t xml:space="preserve">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66A148D7" w14:textId="77777777" w:rsidR="003449B9" w:rsidRPr="00A53569" w:rsidRDefault="003449B9" w:rsidP="003449B9">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54745FC8" w14:textId="77777777" w:rsidR="003449B9" w:rsidRPr="00A53569" w:rsidRDefault="003449B9" w:rsidP="003449B9">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0F8B6948" w14:textId="77777777" w:rsidR="003449B9" w:rsidRDefault="003449B9" w:rsidP="003449B9">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725298AA" w14:textId="77777777" w:rsidR="003449B9" w:rsidRPr="00A53569" w:rsidRDefault="003449B9" w:rsidP="003449B9">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proofErr w:type="spellStart"/>
      <w:r w:rsidRPr="00A53569">
        <w:rPr>
          <w:rStyle w:val="Emphasis"/>
          <w:highlight w:val="green"/>
        </w:rPr>
        <w:t>cyber attacks</w:t>
      </w:r>
      <w:proofErr w:type="spellEnd"/>
      <w:r w:rsidRPr="00A53569">
        <w:rPr>
          <w:rStyle w:val="StyleUnderline"/>
        </w:rPr>
        <w:t>, he said.</w:t>
      </w:r>
    </w:p>
    <w:p w14:paraId="65B7A3B9" w14:textId="77777777" w:rsidR="003449B9" w:rsidRPr="00A53569" w:rsidRDefault="003449B9" w:rsidP="003449B9">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5110D4AF" w14:textId="77777777" w:rsidR="003449B9" w:rsidRPr="00A53569" w:rsidRDefault="003449B9" w:rsidP="003449B9">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0DBC2DAC" w14:textId="77777777" w:rsidR="003449B9" w:rsidRPr="00A53569" w:rsidRDefault="003449B9" w:rsidP="003449B9">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w:t>
      </w:r>
      <w:proofErr w:type="gramStart"/>
      <w:r>
        <w:t>time</w:t>
      </w:r>
      <w:proofErr w:type="gramEnd"/>
      <w:r>
        <w:t xml:space="preserv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0730C8C6" w14:textId="77777777" w:rsidR="003449B9" w:rsidRPr="00A53569" w:rsidRDefault="003449B9" w:rsidP="003449B9">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75930AA0" w14:textId="77777777" w:rsidR="003449B9" w:rsidRPr="00A53569" w:rsidRDefault="003449B9" w:rsidP="003449B9">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250B8CE5" w14:textId="77777777" w:rsidR="003449B9" w:rsidRPr="00A53569" w:rsidRDefault="003449B9" w:rsidP="003449B9">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4728EEE7" w14:textId="77777777" w:rsidR="003449B9" w:rsidRDefault="003449B9" w:rsidP="003449B9">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0861F93A" w14:textId="77777777" w:rsidR="003449B9" w:rsidRPr="00A53569" w:rsidRDefault="003449B9" w:rsidP="003449B9">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31A2C95D" w14:textId="77777777" w:rsidR="003449B9" w:rsidRPr="00A53569" w:rsidRDefault="003449B9" w:rsidP="003449B9">
      <w:pPr>
        <w:rPr>
          <w:rStyle w:val="StyleUnderline"/>
        </w:rPr>
      </w:pPr>
      <w:r w:rsidRPr="00A53569">
        <w:rPr>
          <w:rStyle w:val="StyleUnderline"/>
        </w:rPr>
        <w:t xml:space="preserve">The U.S. military is trying to speed up the procurement and deployment of space assets by creating structures like the Space Rapid Capabilities Office and the Space Development </w:t>
      </w:r>
      <w:r w:rsidRPr="00A53569">
        <w:rPr>
          <w:rStyle w:val="StyleUnderline"/>
        </w:rPr>
        <w:lastRenderedPageBreak/>
        <w:t xml:space="preserve">Agency, he said. Thompson’s idea is to deploy </w:t>
      </w:r>
      <w:proofErr w:type="gramStart"/>
      <w:r w:rsidRPr="00A53569">
        <w:rPr>
          <w:rStyle w:val="StyleUnderline"/>
        </w:rPr>
        <w:t>a large number of</w:t>
      </w:r>
      <w:proofErr w:type="gramEnd"/>
      <w:r w:rsidRPr="00A53569">
        <w:rPr>
          <w:rStyle w:val="StyleUnderline"/>
        </w:rPr>
        <w:t xml:space="preserve"> relatively low-cost satellites in constellations that increase the resiliency of U.S. space assets if they come under attack.</w:t>
      </w:r>
    </w:p>
    <w:p w14:paraId="4D13BD77" w14:textId="77777777" w:rsidR="003449B9" w:rsidRPr="00A53569" w:rsidRDefault="003449B9" w:rsidP="003449B9">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09585F6B" w14:textId="77777777" w:rsidR="003449B9" w:rsidRPr="00E268B7" w:rsidRDefault="003449B9" w:rsidP="003449B9">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E512F8A" w14:textId="77777777" w:rsidR="003449B9" w:rsidRPr="00711B24" w:rsidRDefault="003449B9" w:rsidP="003449B9">
      <w:pPr>
        <w:shd w:val="clear" w:color="auto" w:fill="FFFFFF"/>
        <w:spacing w:after="150" w:line="240" w:lineRule="auto"/>
        <w:rPr>
          <w:rFonts w:eastAsia="Times New Roman"/>
          <w:sz w:val="12"/>
          <w:szCs w:val="12"/>
        </w:rPr>
      </w:pPr>
      <w:r w:rsidRPr="00B616F5">
        <w:rPr>
          <w:rStyle w:val="Style13ptBold"/>
        </w:rPr>
        <w:t>Starr 15</w:t>
      </w:r>
      <w:r w:rsidRPr="00711B24">
        <w:rPr>
          <w:rStyle w:val="Style13ptBold"/>
          <w:sz w:val="16"/>
        </w:rPr>
        <w:t xml:space="preserve">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2B99864B" w14:textId="77777777" w:rsidR="003449B9" w:rsidRPr="00711B24" w:rsidRDefault="003449B9" w:rsidP="003449B9">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3BC1B7D3" w14:textId="77777777" w:rsidR="003449B9" w:rsidRPr="006232C5" w:rsidRDefault="003449B9" w:rsidP="003449B9">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11B5E58F" w14:textId="77777777" w:rsidR="003449B9" w:rsidRPr="00711B24" w:rsidRDefault="003449B9" w:rsidP="003449B9">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0A345281" w14:textId="77777777" w:rsidR="003449B9" w:rsidRPr="00711B24" w:rsidRDefault="003449B9" w:rsidP="003449B9">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144DD125" w14:textId="77777777" w:rsidR="003449B9" w:rsidRPr="00711B24" w:rsidRDefault="003449B9" w:rsidP="003449B9">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085D275A" w14:textId="77777777" w:rsidR="003449B9" w:rsidRPr="00711B24" w:rsidRDefault="003449B9" w:rsidP="003449B9">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DE06BC">
        <w:rPr>
          <w:rStyle w:val="Emphasis"/>
          <w:highlight w:val="green"/>
        </w:rPr>
        <w:t>destroyed</w:t>
      </w:r>
      <w:proofErr w:type="gramEnd"/>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w:t>
      </w:r>
      <w:r w:rsidRPr="006232C5">
        <w:rPr>
          <w:rStyle w:val="StyleUnderline"/>
          <w:szCs w:val="22"/>
        </w:rPr>
        <w:lastRenderedPageBreak/>
        <w:t xml:space="preserve">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78BB4FEE" w14:textId="77777777" w:rsidR="003449B9" w:rsidRDefault="003449B9" w:rsidP="003449B9">
      <w:pPr>
        <w:pStyle w:val="Heading4"/>
      </w:pPr>
      <w:r>
        <w:t xml:space="preserve">Scenario two is hegemony: </w:t>
      </w:r>
    </w:p>
    <w:p w14:paraId="44F64C0E" w14:textId="77777777" w:rsidR="003449B9" w:rsidRDefault="003449B9" w:rsidP="003449B9">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37D092D2" w14:textId="77777777" w:rsidR="003449B9" w:rsidRPr="00E9083B" w:rsidRDefault="003449B9" w:rsidP="003449B9">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w:t>
      </w:r>
      <w:proofErr w:type="gramStart"/>
      <w:r w:rsidRPr="00E9083B">
        <w:t>Law</w:t>
      </w:r>
      <w:proofErr w:type="gramEnd"/>
      <w:r w:rsidRPr="00E9083B">
        <w:t xml:space="preserve">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579D650B" w14:textId="77777777" w:rsidR="003449B9" w:rsidRPr="00E9083B" w:rsidRDefault="003449B9" w:rsidP="003449B9">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4C3A4045" w14:textId="77777777" w:rsidR="003449B9" w:rsidRPr="00711B24" w:rsidRDefault="003449B9" w:rsidP="003449B9">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w:t>
      </w:r>
      <w:r w:rsidRPr="00E9083B">
        <w:rPr>
          <w:rStyle w:val="StyleUnderline"/>
        </w:rPr>
        <w:lastRenderedPageBreak/>
        <w:t xml:space="preserve">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71C078C5" w14:textId="77777777" w:rsidR="003449B9" w:rsidRPr="00711B24" w:rsidRDefault="003449B9" w:rsidP="003449B9">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7FE6185F" w14:textId="77777777" w:rsidR="003449B9" w:rsidRPr="00E9083B" w:rsidRDefault="003449B9" w:rsidP="003449B9">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3941E9A0" w14:textId="77777777" w:rsidR="003449B9" w:rsidRPr="00711B24" w:rsidRDefault="003449B9" w:rsidP="003449B9">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30AC755E" w14:textId="77777777" w:rsidR="003449B9" w:rsidRPr="00E9083B" w:rsidRDefault="003449B9" w:rsidP="003449B9">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w:t>
      </w:r>
      <w:r w:rsidRPr="00E9083B">
        <w:rPr>
          <w:rStyle w:val="StyleUnderline"/>
        </w:rPr>
        <w:lastRenderedPageBreak/>
        <w:t>some of the debris. States also need to come together in developing norms, rules of the road, and legally binding and political instruments on large rocket body re-entries.</w:t>
      </w:r>
    </w:p>
    <w:p w14:paraId="631F739C" w14:textId="77777777" w:rsidR="003449B9" w:rsidRPr="00E9083B" w:rsidRDefault="003449B9" w:rsidP="003449B9">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48A3070E" w14:textId="77777777" w:rsidR="003449B9" w:rsidRPr="00711B24" w:rsidRDefault="003449B9" w:rsidP="003449B9">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315286B1" w14:textId="77777777" w:rsidR="003449B9" w:rsidRDefault="003449B9" w:rsidP="003449B9">
      <w:pPr>
        <w:pStyle w:val="Heading4"/>
      </w:pPr>
      <w:r>
        <w:t>Chinese ASAT development emboldens Taiwan invasion – either US doesn’t follow through on its defense commitments, which kills alliances, or it defends Taiwan, which goes nuclear</w:t>
      </w:r>
    </w:p>
    <w:p w14:paraId="46060FA3" w14:textId="77777777" w:rsidR="003449B9" w:rsidRPr="002F7CCC" w:rsidRDefault="003449B9" w:rsidP="003449B9">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7192CA29" w14:textId="77777777" w:rsidR="003449B9" w:rsidRPr="00CD6535" w:rsidRDefault="003449B9" w:rsidP="003449B9">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276280F4" w14:textId="77777777" w:rsidR="003449B9" w:rsidRPr="00CD6535" w:rsidRDefault="003449B9" w:rsidP="003449B9">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08F9E670" w14:textId="77777777" w:rsidR="003449B9" w:rsidRPr="00CD6535" w:rsidRDefault="003449B9" w:rsidP="003449B9">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w:t>
      </w:r>
      <w:r w:rsidRPr="00CD6535">
        <w:rPr>
          <w:rStyle w:val="StyleUnderline"/>
        </w:rPr>
        <w:lastRenderedPageBreak/>
        <w:t xml:space="preserve">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760A0956" w14:textId="77777777" w:rsidR="003449B9" w:rsidRPr="00CD6535" w:rsidRDefault="003449B9" w:rsidP="003449B9">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A152059" w14:textId="77777777" w:rsidR="003449B9" w:rsidRPr="00CD6535" w:rsidRDefault="003449B9" w:rsidP="003449B9">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1786FD21" w14:textId="77777777" w:rsidR="003449B9" w:rsidRPr="00CD6535" w:rsidRDefault="003449B9" w:rsidP="003449B9">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30A9AC23" w14:textId="77777777" w:rsidR="003449B9" w:rsidRPr="00CD6535" w:rsidRDefault="003449B9" w:rsidP="003449B9">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783D89B0" w14:textId="77777777" w:rsidR="003449B9" w:rsidRPr="00CD6535" w:rsidRDefault="003449B9" w:rsidP="003449B9">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6BD81002" w14:textId="77777777" w:rsidR="003449B9" w:rsidRPr="00CD6535" w:rsidRDefault="003449B9" w:rsidP="003449B9">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5AEB0C4B" w14:textId="77777777" w:rsidR="003449B9" w:rsidRPr="0034418B" w:rsidRDefault="003449B9" w:rsidP="003449B9">
      <w:pPr>
        <w:rPr>
          <w:sz w:val="12"/>
        </w:rPr>
      </w:pPr>
      <w:r w:rsidRPr="00CD6535">
        <w:rPr>
          <w:rStyle w:val="StyleUnderline"/>
        </w:rPr>
        <w:lastRenderedPageBreak/>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064384EC" w14:textId="77777777" w:rsidR="003449B9" w:rsidRDefault="003449B9" w:rsidP="003449B9">
      <w:pPr>
        <w:pStyle w:val="Heading4"/>
      </w:pPr>
      <w:r>
        <w:t xml:space="preserve">Cementing America’s lead in </w:t>
      </w:r>
      <w:r w:rsidRPr="00752766">
        <w:rPr>
          <w:u w:val="single"/>
        </w:rPr>
        <w:t>the commercial space industry</w:t>
      </w:r>
      <w:r>
        <w:t xml:space="preserve"> is key to preserve hegemony </w:t>
      </w:r>
    </w:p>
    <w:p w14:paraId="674F05E2" w14:textId="77777777" w:rsidR="003449B9" w:rsidRPr="00D25FDC" w:rsidRDefault="003449B9" w:rsidP="003449B9">
      <w:pPr>
        <w:rPr>
          <w:rStyle w:val="Style13ptBold"/>
        </w:rPr>
      </w:pPr>
      <w:r>
        <w:rPr>
          <w:rStyle w:val="Style13ptBold"/>
        </w:rPr>
        <w:t>Autry and Kw</w:t>
      </w:r>
      <w:r w:rsidRPr="00B616F5">
        <w:rPr>
          <w:rStyle w:val="Style13ptBold"/>
        </w:rPr>
        <w:t>ast 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America Is Losing the Second Space Race to China</w:t>
      </w:r>
      <w:r w:rsidRPr="00752766">
        <w:t>” Foreign Policy, 8/22/2019. https://foreignpolicy.com/2019/08/22/america-is-losing-the-second-space-race-to-china/] BC</w:t>
      </w:r>
    </w:p>
    <w:p w14:paraId="5DA19920" w14:textId="77777777" w:rsidR="003449B9" w:rsidRPr="00D25FDC" w:rsidRDefault="003449B9" w:rsidP="003449B9">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1B7C3B4A" w14:textId="77777777" w:rsidR="003449B9" w:rsidRDefault="003449B9" w:rsidP="003449B9">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presence in space.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07FB577C" w14:textId="77777777" w:rsidR="003449B9" w:rsidRPr="00D25FDC" w:rsidRDefault="003449B9" w:rsidP="003449B9">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752766">
        <w:rPr>
          <w:rStyle w:val="StyleUnderline"/>
          <w:highlight w:val="green"/>
        </w:rPr>
        <w:t>It is 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acquire </w:t>
      </w:r>
      <w:r w:rsidRPr="00752766">
        <w:rPr>
          <w:rStyle w:val="Emphasis"/>
          <w:highlight w:val="green"/>
        </w:rPr>
        <w:t>trillion-dollar revenues</w:t>
      </w:r>
      <w:r w:rsidRPr="00752766">
        <w:rPr>
          <w:rStyle w:val="StyleUnderline"/>
          <w:highlight w:val="green"/>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5057DC1B" w14:textId="77777777" w:rsidR="003449B9" w:rsidRPr="00D25FDC" w:rsidRDefault="003449B9" w:rsidP="003449B9">
      <w:pPr>
        <w:rPr>
          <w:sz w:val="12"/>
          <w:szCs w:val="12"/>
        </w:rPr>
      </w:pPr>
      <w:proofErr w:type="gramStart"/>
      <w:r w:rsidRPr="00D25FDC">
        <w:rPr>
          <w:sz w:val="12"/>
          <w:szCs w:val="12"/>
        </w:rPr>
        <w:lastRenderedPageBreak/>
        <w:t>Despite the fact that</w:t>
      </w:r>
      <w:proofErr w:type="gramEnd"/>
      <w:r w:rsidRPr="00D25FDC">
        <w:rPr>
          <w:sz w:val="12"/>
          <w:szCs w:val="12"/>
        </w:rPr>
        <w:t xml:space="preserve">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55A3CA27" w14:textId="77777777" w:rsidR="003449B9" w:rsidRPr="00D25FDC" w:rsidRDefault="003449B9" w:rsidP="003449B9">
      <w:pPr>
        <w:rPr>
          <w:rStyle w:val="StyleUnderline"/>
        </w:rPr>
      </w:pPr>
      <w:r>
        <w:t xml:space="preserve">The West was </w:t>
      </w:r>
      <w:proofErr w:type="gramStart"/>
      <w:r>
        <w:t>actually won</w:t>
      </w:r>
      <w:proofErr w:type="gramEnd"/>
      <w: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fate of humanity in the next century</w:t>
      </w:r>
      <w:r w:rsidRPr="00D25FDC">
        <w:rPr>
          <w:rStyle w:val="StyleUnderline"/>
        </w:rPr>
        <w:t>.</w:t>
      </w:r>
    </w:p>
    <w:p w14:paraId="078F2BEA" w14:textId="77777777" w:rsidR="003449B9" w:rsidRDefault="003449B9" w:rsidP="003449B9">
      <w:r w:rsidRPr="00752766">
        <w:rPr>
          <w:rStyle w:val="Emphasis"/>
          <w:highlight w:val="green"/>
        </w:rPr>
        <w:t>China’s</w:t>
      </w:r>
      <w:r w:rsidRPr="00D25FDC">
        <w:rPr>
          <w:rStyle w:val="Emphasis"/>
        </w:rPr>
        <w:t xml:space="preserve"> impending </w:t>
      </w:r>
      <w:r w:rsidRPr="00752766">
        <w:rPr>
          <w:rStyle w:val="Emphasis"/>
          <w:highlight w:val="green"/>
        </w:rPr>
        <w:t>dominance will neutralize U.S. geopolitical power by allowing 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752766">
        <w:rPr>
          <w:rStyle w:val="Emphasis"/>
          <w:highlight w:val="green"/>
        </w:rPr>
        <w:t>.S. military action is</w:t>
      </w:r>
      <w:r w:rsidRPr="00D25FDC">
        <w:rPr>
          <w:rStyle w:val="Emphasis"/>
        </w:rPr>
        <w:t xml:space="preserve"> presented as </w:t>
      </w:r>
      <w:r w:rsidRPr="00752766">
        <w:rPr>
          <w:rStyle w:val="Emphasis"/>
          <w:highlight w:val="green"/>
        </w:rPr>
        <w:t>tyranny</w:t>
      </w:r>
      <w:r w:rsidRPr="00752766">
        <w:rPr>
          <w:highlight w:val="green"/>
        </w:rPr>
        <w:t xml:space="preserve"> </w:t>
      </w:r>
      <w:r w:rsidRPr="00752766">
        <w:rPr>
          <w:rStyle w:val="StyleUnderline"/>
          <w:highlight w:val="green"/>
        </w:rPr>
        <w:t>and</w:t>
      </w:r>
      <w:r w:rsidRPr="00752766">
        <w:rPr>
          <w:highlight w:val="green"/>
        </w:rPr>
        <w:t xml:space="preserve"> </w:t>
      </w:r>
      <w:r w:rsidRPr="00752766">
        <w:rPr>
          <w:rStyle w:val="Emphasis"/>
          <w:highlight w:val="green"/>
        </w:rPr>
        <w:t>Chinese expansion is</w:t>
      </w:r>
      <w:r w:rsidRPr="00D25FDC">
        <w:rPr>
          <w:rStyle w:val="Emphasis"/>
        </w:rPr>
        <w:t xml:space="preserve"> described as </w:t>
      </w:r>
      <w:r w:rsidRPr="00752766">
        <w:rPr>
          <w:rStyle w:val="Emphasis"/>
          <w:highlight w:val="green"/>
        </w:rPr>
        <w:t>peacekeeping</w:t>
      </w:r>
      <w:r w:rsidRPr="00D25FDC">
        <w:t xml:space="preserve"> or liberation.</w:t>
      </w:r>
    </w:p>
    <w:p w14:paraId="1A945925" w14:textId="77777777" w:rsidR="003449B9" w:rsidRDefault="003449B9" w:rsidP="003449B9">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482CAF91" w14:textId="77777777" w:rsidR="003449B9" w:rsidRPr="00D25FDC" w:rsidRDefault="003449B9" w:rsidP="003449B9">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752766">
        <w:rPr>
          <w:rStyle w:val="StyleUnderline"/>
          <w:highlight w:val="green"/>
        </w:rPr>
        <w:t>undercutting</w:t>
      </w:r>
      <w:r w:rsidRPr="00D25FDC">
        <w:rPr>
          <w:rStyle w:val="StyleUnderline"/>
        </w:rPr>
        <w:t xml:space="preserve"> U</w:t>
      </w:r>
      <w:r w:rsidRPr="00752766">
        <w:rPr>
          <w:rStyle w:val="StyleUnderline"/>
          <w:highlight w:val="green"/>
        </w:rPr>
        <w:t xml:space="preserve">.S. 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secure a 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75582052" w14:textId="77777777" w:rsidR="003449B9" w:rsidRDefault="003449B9" w:rsidP="003449B9">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w:t>
      </w:r>
      <w:r>
        <w:lastRenderedPageBreak/>
        <w:t xml:space="preserve">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50DCD10A" w14:textId="77777777" w:rsidR="003449B9" w:rsidRPr="00D25FDC" w:rsidRDefault="003449B9" w:rsidP="003449B9">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leverage the private capital</w:t>
      </w:r>
      <w:r w:rsidRPr="00D25FDC">
        <w:rPr>
          <w:rStyle w:val="StyleUnderline"/>
        </w:rPr>
        <w:t xml:space="preserve"> in building sustainable infrastructure that </w:t>
      </w:r>
      <w:proofErr w:type="gramStart"/>
      <w:r w:rsidRPr="00D25FDC">
        <w:rPr>
          <w:rStyle w:val="StyleUnderline"/>
        </w:rPr>
        <w:t>actually reduces</w:t>
      </w:r>
      <w:proofErr w:type="gramEnd"/>
      <w:r w:rsidRPr="00D25FDC">
        <w:rPr>
          <w:rStyle w:val="StyleUnderline"/>
        </w:rPr>
        <w:t xml:space="preserve"> the likelihood of conflict while securing a better economic future for the nation and the world.</w:t>
      </w:r>
    </w:p>
    <w:p w14:paraId="583A7D84" w14:textId="1A7940D7" w:rsidR="003449B9" w:rsidRPr="00F601E6" w:rsidRDefault="003449B9" w:rsidP="000D3670">
      <w:pPr>
        <w:pStyle w:val="Heading4"/>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p>
    <w:p w14:paraId="241035B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DA5F3E"/>
    <w:multiLevelType w:val="hybridMultilevel"/>
    <w:tmpl w:val="F37EB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F44AC2"/>
    <w:multiLevelType w:val="hybridMultilevel"/>
    <w:tmpl w:val="E1B43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5C78D6"/>
    <w:multiLevelType w:val="hybridMultilevel"/>
    <w:tmpl w:val="A97C8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826EB"/>
    <w:multiLevelType w:val="hybridMultilevel"/>
    <w:tmpl w:val="685626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8A6188"/>
    <w:multiLevelType w:val="hybridMultilevel"/>
    <w:tmpl w:val="4C8E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3"/>
  </w:num>
  <w:num w:numId="14">
    <w:abstractNumId w:val="19"/>
  </w:num>
  <w:num w:numId="15">
    <w:abstractNumId w:val="21"/>
  </w:num>
  <w:num w:numId="16">
    <w:abstractNumId w:val="20"/>
  </w:num>
  <w:num w:numId="17">
    <w:abstractNumId w:val="17"/>
  </w:num>
  <w:num w:numId="18">
    <w:abstractNumId w:val="11"/>
  </w:num>
  <w:num w:numId="19">
    <w:abstractNumId w:val="22"/>
  </w:num>
  <w:num w:numId="20">
    <w:abstractNumId w:val="12"/>
  </w:num>
  <w:num w:numId="21">
    <w:abstractNumId w:val="18"/>
  </w:num>
  <w:num w:numId="22">
    <w:abstractNumId w:val="13"/>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49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67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9B9"/>
    <w:rsid w:val="00351841"/>
    <w:rsid w:val="003624A6"/>
    <w:rsid w:val="003642D3"/>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AADBEA"/>
  <w14:defaultImageDpi w14:val="300"/>
  <w15:docId w15:val="{37559B80-A51D-0745-B7AE-2FD850697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49B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449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3449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449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449B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3449B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449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49B9"/>
  </w:style>
  <w:style w:type="character" w:customStyle="1" w:styleId="Heading1Char">
    <w:name w:val="Heading 1 Char"/>
    <w:aliases w:val="Pocket Char"/>
    <w:basedOn w:val="DefaultParagraphFont"/>
    <w:link w:val="Heading1"/>
    <w:uiPriority w:val="9"/>
    <w:rsid w:val="003449B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3449B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449B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449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449B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3449B9"/>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3449B9"/>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3449B9"/>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3449B9"/>
    <w:rPr>
      <w:color w:val="auto"/>
      <w:u w:val="none"/>
    </w:rPr>
  </w:style>
  <w:style w:type="paragraph" w:styleId="DocumentMap">
    <w:name w:val="Document Map"/>
    <w:basedOn w:val="Normal"/>
    <w:link w:val="DocumentMapChar"/>
    <w:uiPriority w:val="99"/>
    <w:semiHidden/>
    <w:unhideWhenUsed/>
    <w:rsid w:val="003449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49B9"/>
    <w:rPr>
      <w:rFonts w:ascii="Lucida Grande" w:hAnsi="Lucida Grande" w:cs="Lucida Grande"/>
    </w:rPr>
  </w:style>
  <w:style w:type="character" w:customStyle="1" w:styleId="Heading5Char">
    <w:name w:val="Heading 5 Char"/>
    <w:basedOn w:val="DefaultParagraphFont"/>
    <w:link w:val="Heading5"/>
    <w:uiPriority w:val="9"/>
    <w:semiHidden/>
    <w:rsid w:val="003449B9"/>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3449B9"/>
    <w:rPr>
      <w:b/>
      <w:bCs/>
      <w:color w:val="404040" w:themeColor="text1" w:themeTint="BF"/>
      <w:sz w:val="26"/>
      <w:szCs w:val="26"/>
    </w:rPr>
  </w:style>
  <w:style w:type="character" w:styleId="UnresolvedMention">
    <w:name w:val="Unresolved Mention"/>
    <w:basedOn w:val="DefaultParagraphFont"/>
    <w:uiPriority w:val="99"/>
    <w:semiHidden/>
    <w:unhideWhenUsed/>
    <w:rsid w:val="003449B9"/>
    <w:rPr>
      <w:color w:val="605E5C"/>
      <w:shd w:val="clear" w:color="auto" w:fill="E1DFDD"/>
    </w:rPr>
  </w:style>
  <w:style w:type="paragraph" w:customStyle="1" w:styleId="Emphasis1">
    <w:name w:val="Emphasis1"/>
    <w:basedOn w:val="Normal"/>
    <w:link w:val="Emphasis"/>
    <w:autoRedefine/>
    <w:uiPriority w:val="20"/>
    <w:qFormat/>
    <w:rsid w:val="003449B9"/>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3449B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3449B9"/>
    <w:rPr>
      <w:b/>
      <w:bCs/>
    </w:rPr>
  </w:style>
  <w:style w:type="character" w:customStyle="1" w:styleId="hbold">
    <w:name w:val="hbold"/>
    <w:basedOn w:val="DefaultParagraphFont"/>
    <w:rsid w:val="003449B9"/>
  </w:style>
  <w:style w:type="paragraph" w:styleId="ListParagraph">
    <w:name w:val="List Paragraph"/>
    <w:aliases w:val="6 font"/>
    <w:basedOn w:val="Normal"/>
    <w:uiPriority w:val="34"/>
    <w:qFormat/>
    <w:rsid w:val="003449B9"/>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tag,Dont use"/>
    <w:basedOn w:val="Heading1"/>
    <w:link w:val="Hyperlink"/>
    <w:autoRedefine/>
    <w:uiPriority w:val="99"/>
    <w:qFormat/>
    <w:rsid w:val="003449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3449B9"/>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3449B9"/>
    <w:rPr>
      <w:b/>
      <w:bCs/>
      <w:strike w:val="0"/>
      <w:dstrike w:val="0"/>
      <w:sz w:val="24"/>
      <w:u w:val="none"/>
      <w:effect w:val="none"/>
    </w:rPr>
  </w:style>
  <w:style w:type="character" w:customStyle="1" w:styleId="m489902567989944824gmail-style13ptbold">
    <w:name w:val="m_489902567989944824gmail-style13ptbold"/>
    <w:basedOn w:val="DefaultParagraphFont"/>
    <w:rsid w:val="003449B9"/>
  </w:style>
  <w:style w:type="character" w:customStyle="1" w:styleId="m489902567989944824gmail-styleunderline">
    <w:name w:val="m_489902567989944824gmail-styleunderline"/>
    <w:basedOn w:val="DefaultParagraphFont"/>
    <w:rsid w:val="003449B9"/>
  </w:style>
  <w:style w:type="character" w:customStyle="1" w:styleId="TitleChar">
    <w:name w:val="Title Char"/>
    <w:aliases w:val="Cites and Cards Char,UNDERLINE Char,Bold Underlined Char,Block Heading Char,title Char,Read This Char"/>
    <w:link w:val="Title"/>
    <w:uiPriority w:val="1"/>
    <w:qFormat/>
    <w:rsid w:val="003449B9"/>
    <w:rPr>
      <w:bCs/>
      <w:sz w:val="20"/>
      <w:u w:val="single"/>
    </w:rPr>
  </w:style>
  <w:style w:type="paragraph" w:styleId="Title">
    <w:name w:val="Title"/>
    <w:aliases w:val="Cites and Cards,UNDERLINE,Bold Underlined,Block Heading,title,Read This"/>
    <w:basedOn w:val="Normal"/>
    <w:next w:val="Normal"/>
    <w:link w:val="TitleChar"/>
    <w:uiPriority w:val="1"/>
    <w:qFormat/>
    <w:rsid w:val="003449B9"/>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3449B9"/>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3449B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8068</Words>
  <Characters>45993</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2</cp:revision>
  <dcterms:created xsi:type="dcterms:W3CDTF">2022-03-18T19:10:00Z</dcterms:created>
  <dcterms:modified xsi:type="dcterms:W3CDTF">2022-03-18T19:10:00Z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