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F3E20" w14:textId="77777777" w:rsidR="005A3C75" w:rsidRDefault="005A3C75" w:rsidP="005A3C75">
      <w:pPr>
        <w:pStyle w:val="Heading3"/>
      </w:pPr>
      <w:r>
        <w:t>1AC – Plan</w:t>
      </w:r>
    </w:p>
    <w:p w14:paraId="575F3C52" w14:textId="77777777" w:rsidR="005A3C75" w:rsidRPr="00B4163D" w:rsidRDefault="005A3C75" w:rsidP="005A3C75">
      <w:pPr>
        <w:pStyle w:val="Heading4"/>
      </w:pPr>
      <w:r>
        <w:t xml:space="preserve">Plan: The appropriation of outer space by private entities in the People’s Republic of China is unjust.  </w:t>
      </w:r>
    </w:p>
    <w:p w14:paraId="7B9A08CD" w14:textId="77777777" w:rsidR="005A3C75" w:rsidRPr="004F708A" w:rsidRDefault="005A3C75" w:rsidP="005A3C75">
      <w:pPr>
        <w:pStyle w:val="Heading4"/>
      </w:pPr>
      <w:r>
        <w:t xml:space="preserve">Chinese space industrial base is set to </w:t>
      </w:r>
      <w:r>
        <w:rPr>
          <w:u w:val="single"/>
        </w:rPr>
        <w:t>surpass</w:t>
      </w:r>
      <w:r>
        <w:t xml:space="preserve"> the US </w:t>
      </w:r>
    </w:p>
    <w:p w14:paraId="5F5099B4" w14:textId="77777777" w:rsidR="005A3C75" w:rsidRPr="00E60D8F" w:rsidRDefault="005A3C75" w:rsidP="005A3C75">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32258AB3" w14:textId="77777777" w:rsidR="005A3C75" w:rsidRPr="00EE6EBB" w:rsidRDefault="005A3C75" w:rsidP="005A3C75">
      <w:pPr>
        <w:rPr>
          <w:rStyle w:val="StyleUnderline"/>
        </w:rPr>
      </w:pPr>
      <w:r w:rsidRPr="00EE6EBB">
        <w:rPr>
          <w:rStyle w:val="StyleUnderline"/>
        </w:rPr>
        <w:t>How did China get here—and why?</w:t>
      </w:r>
    </w:p>
    <w:p w14:paraId="6546B59D" w14:textId="77777777" w:rsidR="005A3C75" w:rsidRPr="00C0159B" w:rsidRDefault="005A3C75" w:rsidP="005A3C75">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64B237E7" w14:textId="77777777" w:rsidR="005A3C75" w:rsidRPr="00B427D5" w:rsidRDefault="005A3C75" w:rsidP="005A3C75">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24177A07" w14:textId="77777777" w:rsidR="005A3C75" w:rsidRPr="00C0159B" w:rsidRDefault="005A3C75" w:rsidP="005A3C75">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33B1219B" w14:textId="77777777" w:rsidR="005A3C75" w:rsidRPr="00A77938" w:rsidRDefault="005A3C75" w:rsidP="005A3C75">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2D630097" w14:textId="77777777" w:rsidR="005A3C75" w:rsidRPr="00A77938" w:rsidRDefault="005A3C75" w:rsidP="005A3C75">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t>
      </w:r>
      <w:r w:rsidRPr="00A77938">
        <w:rPr>
          <w:rStyle w:val="StyleUnderline"/>
        </w:rPr>
        <w:lastRenderedPageBreak/>
        <w:t>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4A1A6D0F" w14:textId="77777777" w:rsidR="005A3C75" w:rsidRPr="00A77938" w:rsidRDefault="005A3C75" w:rsidP="005A3C75">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72D6A7DF" w14:textId="77777777" w:rsidR="005A3C75" w:rsidRPr="00A77938" w:rsidRDefault="005A3C75" w:rsidP="005A3C75">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2FF30488" w14:textId="77777777" w:rsidR="005A3C75" w:rsidRPr="00A77938" w:rsidRDefault="005A3C75" w:rsidP="005A3C75">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1901AC40" w14:textId="77777777" w:rsidR="005A3C75" w:rsidRPr="00A77938" w:rsidRDefault="005A3C75" w:rsidP="005A3C75">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7039DABB" w14:textId="77777777" w:rsidR="005A3C75" w:rsidRPr="00680538" w:rsidRDefault="005A3C75" w:rsidP="005A3C75">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76891CB6" w14:textId="77777777" w:rsidR="005A3C75" w:rsidRPr="006436FC" w:rsidRDefault="005A3C75" w:rsidP="005A3C75">
      <w:pPr>
        <w:rPr>
          <w:b/>
          <w:sz w:val="26"/>
        </w:rPr>
      </w:pPr>
      <w:r>
        <w:rPr>
          <w:rStyle w:val="Style13ptBold"/>
          <w:bCs/>
          <w:szCs w:val="26"/>
        </w:rPr>
        <w:t>A strong space industrial base</w:t>
      </w:r>
      <w:r w:rsidRPr="004F708A">
        <w:rPr>
          <w:rStyle w:val="Style13ptBold"/>
          <w:bCs/>
          <w:szCs w:val="26"/>
        </w:rPr>
        <w:t xml:space="preserve"> makes</w:t>
      </w:r>
      <w:r>
        <w:rPr>
          <w:rStyle w:val="Style13ptBold"/>
          <w:bCs/>
          <w:szCs w:val="26"/>
        </w:rPr>
        <w:t xml:space="preserve"> </w:t>
      </w:r>
      <w:r w:rsidRPr="0034418B">
        <w:rPr>
          <w:rStyle w:val="Style13ptBold"/>
          <w:bCs/>
          <w:szCs w:val="26"/>
          <w:u w:val="single"/>
        </w:rPr>
        <w:t>government sponsored</w:t>
      </w:r>
      <w:r>
        <w:rPr>
          <w:rStyle w:val="Style13ptBold"/>
          <w:bCs/>
          <w:szCs w:val="26"/>
        </w:rPr>
        <w:t xml:space="preserve"> operations in space </w:t>
      </w:r>
      <w:r w:rsidRPr="004F708A">
        <w:rPr>
          <w:rStyle w:val="Style13ptBold"/>
          <w:bCs/>
          <w:szCs w:val="26"/>
          <w:u w:val="single"/>
        </w:rPr>
        <w:t xml:space="preserve">economically feasible </w:t>
      </w:r>
      <w:r>
        <w:rPr>
          <w:rStyle w:val="Style13ptBold"/>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51F57CC" w14:textId="77777777" w:rsidR="005A3C75" w:rsidRPr="00230A00" w:rsidRDefault="005A3C75" w:rsidP="005A3C75">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lastRenderedPageBreak/>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1E77F352" w14:textId="77777777" w:rsidR="005A3C75" w:rsidRPr="00EE6EBB" w:rsidRDefault="005A3C75" w:rsidP="005A3C75">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7ABE4BD4" w14:textId="77777777" w:rsidR="005A3C75" w:rsidRPr="00EE6EBB" w:rsidRDefault="005A3C75" w:rsidP="005A3C75">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7170094F" w14:textId="77777777" w:rsidR="005A3C75" w:rsidRPr="00EE6EBB" w:rsidRDefault="005A3C75" w:rsidP="005A3C75">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7222214B" w14:textId="77777777" w:rsidR="005A3C75" w:rsidRPr="00C0159B" w:rsidRDefault="005A3C75" w:rsidP="005A3C75">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2264355B" w14:textId="77777777" w:rsidR="005A3C75" w:rsidRPr="00EE6EBB" w:rsidRDefault="005A3C75" w:rsidP="005A3C75">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795FA851" w14:textId="77777777" w:rsidR="005A3C75" w:rsidRPr="00EE6EBB" w:rsidRDefault="005A3C75" w:rsidP="005A3C75">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65C91778" w14:textId="77777777" w:rsidR="005A3C75" w:rsidRPr="00C0159B" w:rsidRDefault="005A3C75" w:rsidP="005A3C75">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6E965419" w14:textId="77777777" w:rsidR="005A3C75" w:rsidRDefault="005A3C75" w:rsidP="005A3C75">
      <w:pPr>
        <w:rPr>
          <w:rStyle w:val="StyleUnderline"/>
        </w:rPr>
      </w:pPr>
      <w:r w:rsidRPr="00C0159B">
        <w:rPr>
          <w:sz w:val="12"/>
        </w:rPr>
        <w:lastRenderedPageBreak/>
        <w:t xml:space="preserve">The problem is, </w:t>
      </w:r>
      <w:r w:rsidRPr="00EE6EBB">
        <w:rPr>
          <w:rStyle w:val="StyleUnderline"/>
        </w:rPr>
        <w:t>China has to make up decades’ worth of ground lost to the West.</w:t>
      </w:r>
    </w:p>
    <w:p w14:paraId="18252671" w14:textId="77777777" w:rsidR="005A3C75" w:rsidRPr="00E9083B" w:rsidRDefault="005A3C75" w:rsidP="005A3C75">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4406B21" w14:textId="77777777" w:rsidR="005A3C75" w:rsidRPr="008000DC" w:rsidRDefault="005A3C75" w:rsidP="005A3C75">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65AC607" w14:textId="77777777" w:rsidR="005A3C75" w:rsidRPr="00680538" w:rsidRDefault="005A3C75" w:rsidP="005A3C75">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336BC9BE" w14:textId="77777777" w:rsidR="005A3C75" w:rsidRPr="00680538" w:rsidRDefault="005A3C75" w:rsidP="005A3C75">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492757A3" w14:textId="77777777" w:rsidR="005A3C75" w:rsidRPr="00C0159B" w:rsidRDefault="005A3C75" w:rsidP="005A3C75">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0559EB59" w14:textId="77777777" w:rsidR="005A3C75" w:rsidRPr="00680538" w:rsidRDefault="005A3C75" w:rsidP="005A3C75">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65A674B8" w14:textId="77777777" w:rsidR="005A3C75" w:rsidRPr="00680538" w:rsidRDefault="005A3C75" w:rsidP="005A3C75">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3DD8AA4F" w14:textId="77777777" w:rsidR="005A3C75" w:rsidRDefault="005A3C75" w:rsidP="005A3C75">
      <w:r>
        <w:t>What is the relationship between China’s space industry development and its Military-Civil Fusion strategy, and how is this affecting the commercial space sector?</w:t>
      </w:r>
    </w:p>
    <w:p w14:paraId="3C0A6F04" w14:textId="77777777" w:rsidR="005A3C75" w:rsidRPr="00680538" w:rsidRDefault="005A3C75" w:rsidP="005A3C75">
      <w:pPr>
        <w:rPr>
          <w:rStyle w:val="StyleUnderline"/>
        </w:rPr>
      </w:pPr>
      <w:r w:rsidRPr="00C0159B">
        <w:rPr>
          <w:sz w:val="12"/>
        </w:rPr>
        <w:lastRenderedPageBreak/>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751CFE1" w14:textId="77777777" w:rsidR="005A3C75" w:rsidRPr="00680538" w:rsidRDefault="005A3C75" w:rsidP="005A3C75">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14:paraId="18A0EC5E" w14:textId="77777777" w:rsidR="005A3C75" w:rsidRDefault="005A3C75" w:rsidP="005A3C75">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70988EEA" w14:textId="77777777" w:rsidR="005A3C75" w:rsidRPr="0034418B" w:rsidRDefault="005A3C75" w:rsidP="005A3C75">
      <w:pPr>
        <w:pStyle w:val="Heading4"/>
      </w:pPr>
      <w:r>
        <w:t>Scenario one is space militarization:</w:t>
      </w:r>
    </w:p>
    <w:p w14:paraId="27AF8CC3" w14:textId="77777777" w:rsidR="005A3C75" w:rsidRDefault="005A3C75" w:rsidP="005A3C75">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14B7E218" w14:textId="77777777" w:rsidR="005A3C75" w:rsidRPr="00C64542" w:rsidRDefault="005A3C75" w:rsidP="005A3C75">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6D69709B" w14:textId="77777777" w:rsidR="005A3C75" w:rsidRPr="00C64542" w:rsidRDefault="005A3C75" w:rsidP="005A3C75">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0111EBDD" w14:textId="77777777" w:rsidR="005A3C75" w:rsidRPr="00C64542" w:rsidRDefault="005A3C75" w:rsidP="005A3C75">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7923303" w14:textId="77777777" w:rsidR="005A3C75" w:rsidRPr="00C0159B" w:rsidRDefault="005A3C75" w:rsidP="005A3C75">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2EBBB6A2" w14:textId="77777777" w:rsidR="005A3C75" w:rsidRPr="00C64542" w:rsidRDefault="005A3C75" w:rsidP="005A3C75">
      <w:pPr>
        <w:rPr>
          <w:rStyle w:val="Emphasis"/>
        </w:rPr>
      </w:pPr>
      <w:r w:rsidRPr="00C64542">
        <w:rPr>
          <w:rStyle w:val="Emphasis"/>
        </w:rPr>
        <w:t>On the surface, that sounds innocuous. Who, after all, wants an arms race in space?</w:t>
      </w:r>
    </w:p>
    <w:p w14:paraId="725A4133" w14:textId="77777777" w:rsidR="005A3C75" w:rsidRPr="00C64542" w:rsidRDefault="005A3C75" w:rsidP="005A3C75">
      <w:pPr>
        <w:rPr>
          <w:rStyle w:val="StyleUnderline"/>
        </w:rPr>
      </w:pPr>
      <w:r w:rsidRPr="00C0159B">
        <w:rPr>
          <w:sz w:val="12"/>
        </w:rPr>
        <w:lastRenderedPageBreak/>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0B8429A5" w14:textId="77777777" w:rsidR="005A3C75" w:rsidRPr="00C0159B" w:rsidRDefault="005A3C75" w:rsidP="005A3C75">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683E4E38" w14:textId="77777777" w:rsidR="005A3C75" w:rsidRPr="00C64542" w:rsidRDefault="005A3C75" w:rsidP="005A3C75">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394BABC9" w14:textId="77777777" w:rsidR="005A3C75" w:rsidRPr="00C0159B" w:rsidRDefault="005A3C75" w:rsidP="005A3C75">
      <w:pPr>
        <w:rPr>
          <w:sz w:val="12"/>
          <w:szCs w:val="12"/>
        </w:rPr>
      </w:pPr>
      <w:r w:rsidRPr="00C0159B">
        <w:rPr>
          <w:sz w:val="12"/>
          <w:szCs w:val="12"/>
        </w:rPr>
        <w:t>To make matters worse, both countries are also working to deploy space-based—or so-called “on-orbit”—capabilities to attack satellites.</w:t>
      </w:r>
    </w:p>
    <w:p w14:paraId="270A1803" w14:textId="77777777" w:rsidR="005A3C75" w:rsidRPr="006F58F5" w:rsidRDefault="005A3C75" w:rsidP="005A3C75">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4947E456" w14:textId="77777777" w:rsidR="005A3C75" w:rsidRPr="00C0159B" w:rsidRDefault="005A3C75" w:rsidP="005A3C75">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660F8863" w14:textId="77777777" w:rsidR="005A3C75" w:rsidRPr="006F58F5" w:rsidRDefault="005A3C75" w:rsidP="005A3C75">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7CF0334D" w14:textId="77777777" w:rsidR="005A3C75" w:rsidRPr="00C0159B" w:rsidRDefault="005A3C75" w:rsidP="005A3C75">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25ECFC0C" w14:textId="77777777" w:rsidR="005A3C75" w:rsidRPr="006F58F5" w:rsidRDefault="005A3C75" w:rsidP="005A3C75">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0F8E2191" w14:textId="77777777" w:rsidR="005A3C75" w:rsidRPr="006F58F5" w:rsidRDefault="005A3C75" w:rsidP="005A3C75">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5AAA7CE9" w14:textId="77777777" w:rsidR="005A3C75" w:rsidRPr="006F58F5" w:rsidRDefault="005A3C75" w:rsidP="005A3C75">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5986CA30" w14:textId="77777777" w:rsidR="005A3C75" w:rsidRPr="00AC0304" w:rsidRDefault="005A3C75" w:rsidP="005A3C75">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3078196" w14:textId="77777777" w:rsidR="005A3C75" w:rsidRPr="006F58F5" w:rsidRDefault="005A3C75" w:rsidP="005A3C75">
      <w:pPr>
        <w:rPr>
          <w:rStyle w:val="Emphasis"/>
        </w:rPr>
      </w:pPr>
      <w:r w:rsidRPr="00AC0304">
        <w:rPr>
          <w:sz w:val="12"/>
        </w:rPr>
        <w:lastRenderedPageBreak/>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72030B6A" w14:textId="77777777" w:rsidR="005A3C75" w:rsidRPr="00711B24" w:rsidRDefault="005A3C75" w:rsidP="005A3C75">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79D9DCFD" w14:textId="77777777" w:rsidR="005A3C75" w:rsidRPr="006F58F5" w:rsidRDefault="005A3C75" w:rsidP="005A3C75">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35FFBCF0" w14:textId="77777777" w:rsidR="005A3C75" w:rsidRPr="00711B24" w:rsidRDefault="005A3C75" w:rsidP="005A3C75">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2F0013BD" w14:textId="77777777" w:rsidR="005A3C75" w:rsidRPr="006F58F5" w:rsidRDefault="005A3C75" w:rsidP="005A3C75">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3101F741" w14:textId="77777777" w:rsidR="005A3C75" w:rsidRPr="00711B24" w:rsidRDefault="005A3C75" w:rsidP="005A3C75">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337737EE" w14:textId="77777777" w:rsidR="005A3C75" w:rsidRPr="006F58F5" w:rsidRDefault="005A3C75" w:rsidP="005A3C75">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7FA96B97" w14:textId="77777777" w:rsidR="005A3C75" w:rsidRPr="00711B24" w:rsidRDefault="005A3C75" w:rsidP="005A3C75">
      <w:pPr>
        <w:rPr>
          <w:sz w:val="12"/>
          <w:szCs w:val="12"/>
        </w:rPr>
      </w:pPr>
      <w:r w:rsidRPr="00711B24">
        <w:rPr>
          <w:sz w:val="12"/>
          <w:szCs w:val="12"/>
        </w:rPr>
        <w:t>The vote was 164 in favor, including the United States—and a mere 12 opposed.</w:t>
      </w:r>
    </w:p>
    <w:p w14:paraId="219180A9" w14:textId="77777777" w:rsidR="005A3C75" w:rsidRPr="00711B24" w:rsidRDefault="005A3C75" w:rsidP="005A3C75">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66019029" w14:textId="77777777" w:rsidR="005A3C75" w:rsidRDefault="005A3C75" w:rsidP="005A3C75">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65045AA5" w14:textId="77777777" w:rsidR="005A3C75" w:rsidRDefault="005A3C75" w:rsidP="005A3C75">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73165F67" w14:textId="77777777" w:rsidR="005A3C75" w:rsidRPr="00B80A34" w:rsidRDefault="005A3C75" w:rsidP="005A3C75">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w:t>
      </w:r>
      <w:r w:rsidRPr="00B80A34">
        <w:lastRenderedPageBreak/>
        <w:t>Consequences Of Militarizing Outer Space</w:t>
      </w:r>
      <w:r>
        <w:t>?</w:t>
      </w:r>
      <w:r w:rsidRPr="00B80A34">
        <w:t>” Global Security Review, 6/10/2019. https://globalsecurityreview.com/consequences-militarization-space/] BC</w:t>
      </w:r>
    </w:p>
    <w:p w14:paraId="3C56EF19" w14:textId="77777777" w:rsidR="005A3C75" w:rsidRPr="00B80A34" w:rsidRDefault="005A3C75" w:rsidP="005A3C75">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6E1F7582" w14:textId="77777777" w:rsidR="005A3C75" w:rsidRPr="00B80A34" w:rsidRDefault="005A3C75" w:rsidP="005A3C75">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47EBFDDA" w14:textId="77777777" w:rsidR="005A3C75" w:rsidRPr="00B80A34" w:rsidRDefault="005A3C75" w:rsidP="005A3C75">
      <w:pPr>
        <w:rPr>
          <w:rStyle w:val="Emphasis"/>
        </w:rPr>
      </w:pPr>
      <w:r w:rsidRPr="00DE06BC">
        <w:rPr>
          <w:rStyle w:val="Emphasis"/>
          <w:highlight w:val="green"/>
        </w:rPr>
        <w:t>The destruction of satellites</w:t>
      </w:r>
    </w:p>
    <w:p w14:paraId="43767753" w14:textId="77777777" w:rsidR="005A3C75" w:rsidRPr="00B80A34" w:rsidRDefault="005A3C75" w:rsidP="005A3C75">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32CC90E8" w14:textId="77777777" w:rsidR="005A3C75" w:rsidRPr="00B80A34" w:rsidRDefault="005A3C75" w:rsidP="005A3C75">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6CDFE161" w14:textId="77777777" w:rsidR="005A3C75" w:rsidRPr="00B80A34" w:rsidRDefault="005A3C75" w:rsidP="005A3C75">
      <w:pPr>
        <w:rPr>
          <w:rStyle w:val="Emphasis"/>
        </w:rPr>
      </w:pPr>
      <w:r w:rsidRPr="00DE06BC">
        <w:rPr>
          <w:rStyle w:val="Emphasis"/>
          <w:highlight w:val="green"/>
        </w:rPr>
        <w:t>Diminished future use of near space</w:t>
      </w:r>
    </w:p>
    <w:p w14:paraId="63D642EB" w14:textId="77777777" w:rsidR="005A3C75" w:rsidRPr="00B80A34" w:rsidRDefault="005A3C75" w:rsidP="005A3C75">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2DD214CD" w14:textId="77777777" w:rsidR="005A3C75" w:rsidRPr="00B80A34" w:rsidRDefault="005A3C75" w:rsidP="005A3C75">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6F74D7BC" w14:textId="77777777" w:rsidR="005A3C75" w:rsidRPr="00B80A34" w:rsidRDefault="005A3C75" w:rsidP="005A3C75">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70852A46" w14:textId="77777777" w:rsidR="005A3C75" w:rsidRPr="00B80A34" w:rsidRDefault="005A3C75" w:rsidP="005A3C75">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r w:rsidRPr="00DE06BC">
        <w:rPr>
          <w:rStyle w:val="Emphasis"/>
          <w:highlight w:val="green"/>
        </w:rPr>
        <w:t>power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3FB3BDAF" w14:textId="77777777" w:rsidR="005A3C75" w:rsidRPr="00B80A34" w:rsidRDefault="005A3C75" w:rsidP="005A3C75">
      <w:pPr>
        <w:rPr>
          <w:rStyle w:val="Emphasis"/>
        </w:rPr>
      </w:pPr>
      <w:r w:rsidRPr="00711B24">
        <w:rPr>
          <w:sz w:val="12"/>
        </w:rPr>
        <w:lastRenderedPageBreak/>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equally-advanced weaponry.</w:t>
      </w:r>
    </w:p>
    <w:p w14:paraId="6D80BEF5" w14:textId="77777777" w:rsidR="005A3C75" w:rsidRPr="00E268B7" w:rsidRDefault="005A3C75" w:rsidP="005A3C75">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F2ABBC7" w14:textId="77777777" w:rsidR="005A3C75" w:rsidRPr="00711B24" w:rsidRDefault="005A3C75" w:rsidP="005A3C75">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2572CE63" w14:textId="77777777" w:rsidR="005A3C75" w:rsidRPr="00711B24" w:rsidRDefault="005A3C75" w:rsidP="005A3C75">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406460A4" w14:textId="77777777" w:rsidR="005A3C75" w:rsidRPr="006232C5" w:rsidRDefault="005A3C75" w:rsidP="005A3C75">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65DC41A7" w14:textId="77777777" w:rsidR="005A3C75" w:rsidRPr="00711B24" w:rsidRDefault="005A3C75" w:rsidP="005A3C75">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4DCF87D9" w14:textId="77777777" w:rsidR="005A3C75" w:rsidRPr="00711B24" w:rsidRDefault="005A3C75" w:rsidP="005A3C75">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2D9B640E" w14:textId="77777777" w:rsidR="005A3C75" w:rsidRPr="00711B24" w:rsidRDefault="005A3C75" w:rsidP="005A3C75">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3D5A26DB" w14:textId="77777777" w:rsidR="005A3C75" w:rsidRPr="00711B24" w:rsidRDefault="005A3C75" w:rsidP="005A3C75">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46917B1F" w14:textId="77777777" w:rsidR="005A3C75" w:rsidRDefault="005A3C75" w:rsidP="005A3C75">
      <w:pPr>
        <w:pStyle w:val="Heading4"/>
      </w:pPr>
      <w:r>
        <w:lastRenderedPageBreak/>
        <w:t xml:space="preserve">Scenario two is hegemony: </w:t>
      </w:r>
    </w:p>
    <w:p w14:paraId="562D2CC0" w14:textId="77777777" w:rsidR="005A3C75" w:rsidRDefault="005A3C75" w:rsidP="005A3C75">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1E1AAF73" w14:textId="77777777" w:rsidR="005A3C75" w:rsidRPr="00E9083B" w:rsidRDefault="005A3C75" w:rsidP="005A3C75">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00C97F43" w14:textId="77777777" w:rsidR="005A3C75" w:rsidRPr="00E9083B" w:rsidRDefault="005A3C75" w:rsidP="005A3C75">
      <w:pPr>
        <w:rPr>
          <w:rStyle w:val="Emphasis"/>
        </w:rPr>
      </w:pPr>
      <w:r w:rsidRPr="00DE06BC">
        <w:rPr>
          <w:rStyle w:val="StyleUnderline"/>
          <w:highlight w:val="green"/>
        </w:rPr>
        <w:t>With China planning an ambitious space programme</w:t>
      </w:r>
      <w:r w:rsidRPr="00E9083B">
        <w:rPr>
          <w:rStyle w:val="StyleUnderline"/>
        </w:rPr>
        <w:t xml:space="preserve"> that includes its own space station, it is likely that there </w:t>
      </w:r>
      <w:r w:rsidRPr="00DE06BC">
        <w:rPr>
          <w:rStyle w:val="StyleUnderline"/>
          <w:highlight w:val="green"/>
        </w:rPr>
        <w:t xml:space="preserve">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characterised as </w:t>
      </w:r>
      <w:r w:rsidRPr="00DE06BC">
        <w:rPr>
          <w:rStyle w:val="Emphasis"/>
          <w:highlight w:val="green"/>
        </w:rPr>
        <w:t>responsible behaviour in space.</w:t>
      </w:r>
    </w:p>
    <w:p w14:paraId="4D23CE75" w14:textId="77777777" w:rsidR="005A3C75" w:rsidRPr="00711B24" w:rsidRDefault="005A3C75" w:rsidP="005A3C75">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w:t>
      </w:r>
      <w:r w:rsidRPr="00E9083B">
        <w:rPr>
          <w:rStyle w:val="StyleUnderline"/>
        </w:rPr>
        <w:lastRenderedPageBreak/>
        <w:t xml:space="preserve">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71B44348" w14:textId="77777777" w:rsidR="005A3C75" w:rsidRPr="00711B24" w:rsidRDefault="005A3C75" w:rsidP="005A3C75">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B86123A" w14:textId="77777777" w:rsidR="005A3C75" w:rsidRPr="00E9083B" w:rsidRDefault="005A3C75" w:rsidP="005A3C75">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5175F24B" w14:textId="77777777" w:rsidR="005A3C75" w:rsidRPr="00711B24" w:rsidRDefault="005A3C75" w:rsidP="005A3C75">
      <w:pPr>
        <w:rPr>
          <w:sz w:val="12"/>
        </w:rPr>
      </w:pPr>
      <w:r w:rsidRPr="00711B24">
        <w:rPr>
          <w:sz w:val="12"/>
        </w:rPr>
        <w:t>Moriba Jah, an Associate Professor at The University of Texas at Austin argues in a media interview that 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34DCFC11" w14:textId="77777777" w:rsidR="005A3C75" w:rsidRPr="00E9083B" w:rsidRDefault="005A3C75" w:rsidP="005A3C75">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1CBEE355" w14:textId="77777777" w:rsidR="005A3C75" w:rsidRPr="00E9083B" w:rsidRDefault="005A3C75" w:rsidP="005A3C75">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6223EE79" w14:textId="77777777" w:rsidR="005A3C75" w:rsidRPr="00711B24" w:rsidRDefault="005A3C75" w:rsidP="005A3C75">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w:t>
      </w:r>
      <w:r w:rsidRPr="00711B24">
        <w:rPr>
          <w:sz w:val="12"/>
        </w:rPr>
        <w:lastRenderedPageBreak/>
        <w:t xml:space="preserve">this history, </w:t>
      </w:r>
      <w:r w:rsidRPr="00E9083B">
        <w:rPr>
          <w:rStyle w:val="Emphasis"/>
        </w:rPr>
        <w:t xml:space="preserve">it is difficult to believe that China will allow itself to be bound by any restraints on its space programme,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17807373" w14:textId="77777777" w:rsidR="005A3C75" w:rsidRDefault="005A3C75" w:rsidP="005A3C75">
      <w:pPr>
        <w:pStyle w:val="Heading4"/>
      </w:pPr>
      <w:r>
        <w:t>Chinese ASAT development emboldens Taiwan invasion – either US doesn’t follow through on its defense commitments, which kills alliances, or it defends Taiwan, which goes nuclear</w:t>
      </w:r>
    </w:p>
    <w:p w14:paraId="35D9ADF0" w14:textId="77777777" w:rsidR="005A3C75" w:rsidRPr="002F7CCC" w:rsidRDefault="005A3C75" w:rsidP="005A3C75">
      <w:pPr>
        <w:rPr>
          <w:rStyle w:val="Style13ptBold"/>
          <w:b w:val="0"/>
          <w:bCs/>
          <w:sz w:val="16"/>
          <w:szCs w:val="16"/>
        </w:rPr>
      </w:pPr>
      <w:r>
        <w:rPr>
          <w:rStyle w:val="Style13ptBold"/>
        </w:rPr>
        <w:t xml:space="preserve">Chow and Kelley 8/21 </w:t>
      </w:r>
      <w:r w:rsidRPr="00A029C9">
        <w:rPr>
          <w:rStyle w:val="Style13ptBold"/>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Cs/>
          <w:sz w:val="16"/>
          <w:szCs w:val="16"/>
        </w:rPr>
        <w:t>and Brandon</w:t>
      </w:r>
      <w:r>
        <w:rPr>
          <w:rStyle w:val="Style13ptBold"/>
          <w:bCs/>
          <w:sz w:val="16"/>
          <w:szCs w:val="16"/>
        </w:rPr>
        <w:t xml:space="preserve">, graduate of </w:t>
      </w:r>
      <w:r w:rsidRPr="002F7CCC">
        <w:rPr>
          <w:bCs/>
          <w:szCs w:val="16"/>
        </w:rPr>
        <w:t>Georgetown’s School of Foreign Service </w:t>
      </w:r>
      <w:r w:rsidRPr="00A029C9">
        <w:rPr>
          <w:rStyle w:val="Style13ptBold"/>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7AF29BA3" w14:textId="77777777" w:rsidR="005A3C75" w:rsidRPr="00CD6535" w:rsidRDefault="005A3C75" w:rsidP="005A3C75">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4849B90C" w14:textId="77777777" w:rsidR="005A3C75" w:rsidRPr="00CD6535" w:rsidRDefault="005A3C75" w:rsidP="005A3C75">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4F4CCC83" w14:textId="77777777" w:rsidR="005A3C75" w:rsidRPr="00CD6535" w:rsidRDefault="005A3C75" w:rsidP="005A3C75">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04E9E8C" w14:textId="77777777" w:rsidR="005A3C75" w:rsidRPr="00CD6535" w:rsidRDefault="005A3C75" w:rsidP="005A3C75">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3253C58" w14:textId="77777777" w:rsidR="005A3C75" w:rsidRPr="00CD6535" w:rsidRDefault="005A3C75" w:rsidP="005A3C75">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688F3DA" w14:textId="77777777" w:rsidR="005A3C75" w:rsidRPr="00CD6535" w:rsidRDefault="005A3C75" w:rsidP="005A3C75">
      <w:pPr>
        <w:rPr>
          <w:sz w:val="12"/>
        </w:rPr>
      </w:pPr>
      <w:r w:rsidRPr="00CD6535">
        <w:rPr>
          <w:sz w:val="12"/>
        </w:rPr>
        <w:lastRenderedPageBreak/>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7EFFE402" w14:textId="77777777" w:rsidR="005A3C75" w:rsidRPr="00CD6535" w:rsidRDefault="005A3C75" w:rsidP="005A3C75">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39DB1DA2" w14:textId="77777777" w:rsidR="005A3C75" w:rsidRPr="00CD6535" w:rsidRDefault="005A3C75" w:rsidP="005A3C75">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260CA1E6" w14:textId="77777777" w:rsidR="005A3C75" w:rsidRPr="00CD6535" w:rsidRDefault="005A3C75" w:rsidP="005A3C75">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4DABCA6C" w14:textId="77777777" w:rsidR="005A3C75" w:rsidRPr="0034418B" w:rsidRDefault="005A3C75" w:rsidP="005A3C75">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52817137" w14:textId="77777777" w:rsidR="005A3C75" w:rsidRDefault="005A3C75" w:rsidP="005A3C75">
      <w:pPr>
        <w:pStyle w:val="Heading4"/>
      </w:pPr>
      <w:r>
        <w:t xml:space="preserve">Space dominance is key to US hegemony </w:t>
      </w:r>
    </w:p>
    <w:p w14:paraId="4AE13EF8" w14:textId="77777777" w:rsidR="005A3C75" w:rsidRPr="00336433" w:rsidRDefault="005A3C75" w:rsidP="005A3C75">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r w:rsidRPr="002172E3">
        <w:t>https://www.sciencedirect.com/science/article/abs/pii/S0030438717300108</w:t>
      </w:r>
      <w:r w:rsidRPr="00A679AD">
        <w:t>] RR</w:t>
      </w:r>
    </w:p>
    <w:p w14:paraId="3E3990D4" w14:textId="77777777" w:rsidR="005A3C75" w:rsidRPr="00A50AAF" w:rsidRDefault="005A3C75" w:rsidP="005A3C75">
      <w:pPr>
        <w:rPr>
          <w:rStyle w:val="StyleUnderline"/>
        </w:rPr>
      </w:pPr>
      <w:r w:rsidRPr="00DE06BC">
        <w:rPr>
          <w:rStyle w:val="Emphasis"/>
          <w:highlight w:val="green"/>
        </w:rPr>
        <w:lastRenderedPageBreak/>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4175DB99" w14:textId="77777777" w:rsidR="005A3C75" w:rsidRPr="00A50AAF" w:rsidRDefault="005A3C75" w:rsidP="005A3C75">
      <w:pPr>
        <w:rPr>
          <w:rStyle w:val="StyleUnderline"/>
        </w:rPr>
      </w:pPr>
      <w:r w:rsidRPr="00711B24">
        <w:rPr>
          <w:sz w:val="12"/>
        </w:rPr>
        <w:t xml:space="preserve">Yet, the United States still maintains greater power, wealth, and capabilities than the other states seeking to displace her. </w:t>
      </w:r>
      <w:r w:rsidRPr="00DE06BC">
        <w:rPr>
          <w:rStyle w:val="Emphasis"/>
          <w:highlight w:val="green"/>
        </w:rPr>
        <w:t>For the U</w:t>
      </w:r>
      <w:r w:rsidRPr="00A808A7">
        <w:rPr>
          <w:rStyle w:val="Emphasis"/>
        </w:rPr>
        <w:t>nited</w:t>
      </w:r>
      <w:r w:rsidRPr="00A50AAF">
        <w:rPr>
          <w:rStyle w:val="Emphasis"/>
        </w:rPr>
        <w:t xml:space="preserve"> </w:t>
      </w:r>
      <w:r w:rsidRPr="00DE06BC">
        <w:rPr>
          <w:rStyle w:val="Emphasis"/>
          <w:highlight w:val="green"/>
        </w:rPr>
        <w:t>S</w:t>
      </w:r>
      <w:r w:rsidRPr="00A50AAF">
        <w:rPr>
          <w:rStyle w:val="Emphasis"/>
        </w:rPr>
        <w:t xml:space="preserve">tates to </w:t>
      </w:r>
      <w:r w:rsidRPr="00DE06BC">
        <w:rPr>
          <w:rStyle w:val="Emphasis"/>
          <w:highlight w:val="green"/>
        </w:rPr>
        <w:t>maintain its hegemonic position, it must</w:t>
      </w:r>
      <w:r w:rsidRPr="00A50AAF">
        <w:rPr>
          <w:rStyle w:val="Emphasis"/>
        </w:rPr>
        <w:t xml:space="preserve"> also </w:t>
      </w:r>
      <w:r w:rsidRPr="00DE06BC">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DE06BC">
        <w:rPr>
          <w:rStyle w:val="StyleUnderline"/>
          <w:highlight w:val="green"/>
        </w:rPr>
        <w:t>states like China</w:t>
      </w:r>
      <w:r w:rsidRPr="00A50AAF">
        <w:rPr>
          <w:rStyle w:val="StyleUnderline"/>
        </w:rPr>
        <w:t xml:space="preserve"> and Russia </w:t>
      </w:r>
      <w:r w:rsidRPr="00DE06BC">
        <w:rPr>
          <w:rStyle w:val="StyleUnderline"/>
          <w:highlight w:val="green"/>
        </w:rPr>
        <w:t>are moving forward with</w:t>
      </w:r>
      <w:r w:rsidRPr="00A50AAF">
        <w:rPr>
          <w:rStyle w:val="StyleUnderline"/>
        </w:rPr>
        <w:t xml:space="preserve"> their own </w:t>
      </w:r>
      <w:r w:rsidRPr="00DE06BC">
        <w:rPr>
          <w:rStyle w:val="StyleUnderline"/>
          <w:highlight w:val="green"/>
        </w:rPr>
        <w:t>plans</w:t>
      </w:r>
      <w:r w:rsidRPr="00A50AAF">
        <w:rPr>
          <w:rStyle w:val="StyleUnderline"/>
        </w:rPr>
        <w:t xml:space="preserve"> not only </w:t>
      </w:r>
      <w:r w:rsidRPr="00DE06BC">
        <w:rPr>
          <w:rStyle w:val="StyleUnderline"/>
          <w:highlight w:val="green"/>
        </w:rPr>
        <w:t>to deny America access to space, but</w:t>
      </w:r>
      <w:r w:rsidRPr="00A50AAF">
        <w:rPr>
          <w:rStyle w:val="StyleUnderline"/>
        </w:rPr>
        <w:t xml:space="preserve"> also to </w:t>
      </w:r>
      <w:r w:rsidRPr="00DE06BC">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DE06BC">
        <w:rPr>
          <w:rStyle w:val="Emphasis"/>
          <w:highlight w:val="green"/>
        </w:rPr>
        <w:t>at America’s expense</w:t>
      </w:r>
      <w:r w:rsidRPr="00DE06BC">
        <w:rPr>
          <w:rStyle w:val="StyleUnderline"/>
          <w:highlight w:val="green"/>
        </w:rPr>
        <w:t>.</w:t>
      </w:r>
      <w:r w:rsidRPr="00A50AAF">
        <w:rPr>
          <w:rStyle w:val="StyleUnderline"/>
        </w:rPr>
        <w:t xml:space="preserve"> </w:t>
      </w:r>
    </w:p>
    <w:p w14:paraId="61765A77" w14:textId="77777777" w:rsidR="005A3C75" w:rsidRPr="00336433" w:rsidRDefault="005A3C75" w:rsidP="005A3C75">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DE06BC">
        <w:rPr>
          <w:rStyle w:val="StyleUnderline"/>
          <w:highlight w:val="green"/>
        </w:rPr>
        <w:t>the</w:t>
      </w:r>
      <w:r w:rsidRPr="00336433">
        <w:rPr>
          <w:rStyle w:val="StyleUnderline"/>
        </w:rPr>
        <w:t xml:space="preserve"> </w:t>
      </w:r>
      <w:r w:rsidRPr="00DE06BC">
        <w:rPr>
          <w:rStyle w:val="StyleUnderline"/>
          <w:highlight w:val="green"/>
        </w:rPr>
        <w:t>U</w:t>
      </w:r>
      <w:r w:rsidRPr="00336433">
        <w:rPr>
          <w:rStyle w:val="StyleUnderline"/>
        </w:rPr>
        <w:t xml:space="preserve">nited </w:t>
      </w:r>
      <w:r w:rsidRPr="00DE06BC">
        <w:rPr>
          <w:rStyle w:val="StyleUnderline"/>
          <w:highlight w:val="green"/>
        </w:rPr>
        <w:t>S</w:t>
      </w:r>
      <w:r w:rsidRPr="00336433">
        <w:rPr>
          <w:rStyle w:val="StyleUnderline"/>
        </w:rPr>
        <w:t xml:space="preserve">tates </w:t>
      </w:r>
      <w:r w:rsidRPr="00DE06BC">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DE06BC">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147977ED" w14:textId="77777777" w:rsidR="005A3C75" w:rsidRPr="00711B24" w:rsidRDefault="005A3C75" w:rsidP="005A3C75">
      <w:pPr>
        <w:rPr>
          <w:sz w:val="12"/>
        </w:rPr>
      </w:pPr>
      <w:r w:rsidRPr="00DE06BC">
        <w:rPr>
          <w:rStyle w:val="StyleUnderline"/>
          <w:highlight w:val="green"/>
        </w:rPr>
        <w:t>To be passive</w:t>
      </w:r>
      <w:r w:rsidRPr="00336433">
        <w:rPr>
          <w:rStyle w:val="StyleUnderline"/>
        </w:rPr>
        <w:t xml:space="preserve"> and allow temporary budgetary constraints to dictate longterm space strategy </w:t>
      </w:r>
      <w:r w:rsidRPr="00DE06BC">
        <w:rPr>
          <w:rStyle w:val="StyleUnderline"/>
          <w:highlight w:val="green"/>
        </w:rPr>
        <w:t>will damage</w:t>
      </w:r>
      <w:r w:rsidRPr="00336433">
        <w:rPr>
          <w:rStyle w:val="StyleUnderline"/>
        </w:rPr>
        <w:t xml:space="preserve"> </w:t>
      </w:r>
      <w:r w:rsidRPr="00DE06BC">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DE06BC">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DE06BC">
        <w:rPr>
          <w:rStyle w:val="Emphasis"/>
          <w:highlight w:val="green"/>
        </w:rPr>
        <w:t>lend</w:t>
      </w:r>
      <w:r w:rsidRPr="00336433">
        <w:rPr>
          <w:rStyle w:val="Emphasis"/>
        </w:rPr>
        <w:t xml:space="preserve"> </w:t>
      </w:r>
      <w:r w:rsidRPr="00DE06BC">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12FA79C5" w14:textId="77777777" w:rsidR="005A3C75" w:rsidRPr="001A42E6" w:rsidRDefault="005A3C75" w:rsidP="005A3C75">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rPr>
        <w:t xml:space="preserve">Erickson and Collins 10/21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2E1E36A9" w14:textId="77777777" w:rsidR="005A3C75" w:rsidRPr="001A42E6" w:rsidRDefault="005A3C75" w:rsidP="005A3C75">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lastRenderedPageBreak/>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5823BECB" w14:textId="77777777" w:rsidR="005A3C75" w:rsidRPr="001A42E6" w:rsidRDefault="005A3C75" w:rsidP="005A3C75">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6E5B63EF" w14:textId="77777777" w:rsidR="005A3C75" w:rsidRPr="001A42E6" w:rsidRDefault="005A3C75" w:rsidP="005A3C75">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4315C122" w14:textId="77777777" w:rsidR="005A3C75" w:rsidRPr="001A42E6" w:rsidRDefault="005A3C75" w:rsidP="005A3C75">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349F1230" w14:textId="77777777" w:rsidR="005A3C75" w:rsidRPr="001A42E6" w:rsidRDefault="005A3C75" w:rsidP="005A3C75">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5589974C" w14:textId="77777777" w:rsidR="005A3C75" w:rsidRPr="001A42E6" w:rsidRDefault="005A3C75" w:rsidP="005A3C75">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A7E32FA" w14:textId="77777777" w:rsidR="005A3C75" w:rsidRPr="00711B24" w:rsidRDefault="005A3C75" w:rsidP="005A3C75">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767657AA" w14:textId="77777777" w:rsidR="005A3C75" w:rsidRPr="001A42E6" w:rsidRDefault="005A3C75" w:rsidP="005A3C75">
      <w:pPr>
        <w:spacing w:before="100" w:beforeAutospacing="1" w:after="100" w:afterAutospacing="1"/>
        <w:rPr>
          <w:rStyle w:val="StyleUnderline"/>
        </w:rPr>
      </w:pPr>
      <w:r w:rsidRPr="00711B24">
        <w:rPr>
          <w:rFonts w:eastAsia="Times New Roman"/>
          <w:color w:val="000000"/>
          <w:sz w:val="10"/>
          <w:szCs w:val="22"/>
        </w:rPr>
        <w:lastRenderedPageBreak/>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350E1376" w14:textId="77777777" w:rsidR="005A3C75" w:rsidRPr="001A42E6" w:rsidRDefault="005A3C75" w:rsidP="005A3C75">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780D75B3" w14:textId="77777777" w:rsidR="005A3C75" w:rsidRPr="001A42E6" w:rsidRDefault="005A3C75" w:rsidP="005A3C75">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37693A15" w14:textId="77777777" w:rsidR="005A3C75" w:rsidRPr="001A42E6" w:rsidRDefault="005A3C75" w:rsidP="005A3C75">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5AE5FA64" w14:textId="77777777" w:rsidR="005A3C75" w:rsidRPr="00711B24" w:rsidRDefault="005A3C75" w:rsidP="005A3C75">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3C3A219" w14:textId="77777777" w:rsidR="005A3C75" w:rsidRPr="00711B24" w:rsidRDefault="005A3C75" w:rsidP="005A3C75">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432E75C5" w14:textId="77777777" w:rsidR="005A3C75" w:rsidRPr="001A42E6" w:rsidRDefault="005A3C75" w:rsidP="005A3C75">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6868D47D" w14:textId="77777777" w:rsidR="005A3C75" w:rsidRPr="001A42E6" w:rsidRDefault="005A3C75" w:rsidP="005A3C75">
      <w:pPr>
        <w:spacing w:before="100" w:beforeAutospacing="1" w:after="100" w:afterAutospacing="1"/>
        <w:rPr>
          <w:rStyle w:val="StyleUnderline"/>
        </w:rPr>
      </w:pPr>
      <w:r w:rsidRPr="00DE06BC">
        <w:rPr>
          <w:rStyle w:val="StyleUnderline"/>
          <w:highlight w:val="green"/>
        </w:rPr>
        <w:lastRenderedPageBreak/>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18ACBC05" w14:textId="77777777" w:rsidR="005A3C75" w:rsidRPr="00711B24" w:rsidRDefault="005A3C75" w:rsidP="005A3C75">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35B5C1EA" w14:textId="77777777" w:rsidR="005A3C75" w:rsidRPr="001A42E6" w:rsidRDefault="005A3C75" w:rsidP="005A3C75">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18DD0D65" w14:textId="77777777" w:rsidR="005A3C75" w:rsidRPr="00711B24" w:rsidRDefault="005A3C75" w:rsidP="005A3C75">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735797EE" w14:textId="77777777" w:rsidR="005A3C75" w:rsidRPr="00711B24" w:rsidRDefault="005A3C75" w:rsidP="005A3C75">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026C872A" w14:textId="77777777" w:rsidR="005A3C75" w:rsidRPr="00711B24" w:rsidRDefault="005A3C75" w:rsidP="005A3C75">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188A19EC" w14:textId="77777777" w:rsidR="005A3C75" w:rsidRPr="00711B24" w:rsidRDefault="005A3C75" w:rsidP="005A3C75">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511270A" w14:textId="77777777" w:rsidR="005A3C75" w:rsidRPr="00711B24" w:rsidRDefault="005A3C75" w:rsidP="005A3C75">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E136CDE" w14:textId="77777777" w:rsidR="005A3C75" w:rsidRPr="00711B24" w:rsidRDefault="005A3C75" w:rsidP="005A3C75">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A44705E" w14:textId="77777777" w:rsidR="005A3C75" w:rsidRPr="00711B24" w:rsidRDefault="005A3C75" w:rsidP="005A3C75">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E979965" w14:textId="77777777" w:rsidR="005A3C75" w:rsidRPr="001A42E6" w:rsidRDefault="005A3C75" w:rsidP="005A3C75">
      <w:pPr>
        <w:spacing w:before="100" w:beforeAutospacing="1" w:after="100" w:afterAutospacing="1"/>
        <w:rPr>
          <w:rStyle w:val="StyleUnderline"/>
        </w:rPr>
      </w:pPr>
      <w:r w:rsidRPr="00711B24">
        <w:rPr>
          <w:rFonts w:eastAsia="Times New Roman"/>
          <w:color w:val="000000"/>
          <w:sz w:val="12"/>
          <w:szCs w:val="22"/>
        </w:rPr>
        <w:lastRenderedPageBreak/>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58E489F6" w14:textId="77777777" w:rsidR="005A3C75" w:rsidRPr="001A42E6" w:rsidRDefault="005A3C75" w:rsidP="005A3C75">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528D8D24" w14:textId="77777777" w:rsidR="005A3C75" w:rsidRPr="00711B24" w:rsidRDefault="005A3C75" w:rsidP="005A3C75">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1B6C71B3" w14:textId="77777777" w:rsidR="005A3C75" w:rsidRPr="001A42E6" w:rsidRDefault="005A3C75" w:rsidP="005A3C75">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2A52AEC7" w14:textId="77777777" w:rsidR="005A3C75" w:rsidRPr="00711B24" w:rsidRDefault="005A3C75" w:rsidP="005A3C75">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4107DE76" w14:textId="77777777" w:rsidR="005A3C75" w:rsidRDefault="005A3C75" w:rsidP="005A3C75">
      <w:pPr>
        <w:pStyle w:val="Heading4"/>
      </w:pPr>
      <w:r>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65EE2A5C" w14:textId="77777777" w:rsidR="005A3C75" w:rsidRPr="006C4C38" w:rsidRDefault="005A3C75" w:rsidP="005A3C75">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7CDBEEEC" w14:textId="77777777" w:rsidR="005A3C75" w:rsidRPr="00E60D8F" w:rsidRDefault="005A3C75" w:rsidP="005A3C75">
      <w:pPr>
        <w:rPr>
          <w:rStyle w:val="Emphasis"/>
        </w:rPr>
      </w:pPr>
      <w:r w:rsidRPr="00711B24">
        <w:rPr>
          <w:sz w:val="14"/>
        </w:rPr>
        <w:t xml:space="preserve">This was a bizarre salvo in </w:t>
      </w:r>
      <w:r w:rsidRPr="00DE06BC">
        <w:rPr>
          <w:sz w:val="14"/>
          <w:highlight w:val="green"/>
        </w:rPr>
        <w:t>C</w:t>
      </w:r>
      <w:r w:rsidRPr="00DE06BC">
        <w:rPr>
          <w:rStyle w:val="StyleUnderline"/>
          <w:highlight w:val="green"/>
        </w:rPr>
        <w:t>hina’s propaganda war</w:t>
      </w:r>
      <w:r w:rsidRPr="00E60D8F">
        <w:rPr>
          <w:rStyle w:val="StyleUnderline"/>
        </w:rPr>
        <w:t xml:space="preserve"> with the United States over the coronavirus, and it </w:t>
      </w:r>
      <w:r w:rsidRPr="00DE06BC">
        <w:rPr>
          <w:rStyle w:val="StyleUnderline"/>
          <w:highlight w:val="green"/>
        </w:rPr>
        <w:t>showcased</w:t>
      </w:r>
      <w:r w:rsidRPr="00E60D8F">
        <w:rPr>
          <w:rStyle w:val="StyleUnderline"/>
        </w:rPr>
        <w:t xml:space="preserve"> Beijing’s latest </w:t>
      </w:r>
      <w:r w:rsidRPr="00DE06BC">
        <w:rPr>
          <w:rStyle w:val="StyleUnderline"/>
          <w:highlight w:val="green"/>
        </w:rPr>
        <w:t>information weaponry.</w:t>
      </w:r>
      <w:r w:rsidRPr="00DE06BC">
        <w:rPr>
          <w:sz w:val="14"/>
          <w:highlight w:val="green"/>
        </w:rPr>
        <w:t xml:space="preserve"> </w:t>
      </w:r>
      <w:r w:rsidRPr="00DE06BC">
        <w:rPr>
          <w:rStyle w:val="Emphasis"/>
          <w:highlight w:val="green"/>
        </w:rPr>
        <w:t>Misleading spin, obfuscation, concealment, and hyperbole</w:t>
      </w:r>
      <w:r w:rsidRPr="00E60D8F">
        <w:rPr>
          <w:rStyle w:val="Emphasis"/>
        </w:rPr>
        <w:t xml:space="preserve"> have been </w:t>
      </w:r>
      <w:r w:rsidRPr="00DE06BC">
        <w:rPr>
          <w:rStyle w:val="Emphasis"/>
          <w:highlight w:val="green"/>
        </w:rPr>
        <w:t>hallmarks of the C</w:t>
      </w:r>
      <w:r w:rsidRPr="00E60D8F">
        <w:rPr>
          <w:rStyle w:val="Emphasis"/>
        </w:rPr>
        <w:t xml:space="preserve">hinese </w:t>
      </w:r>
      <w:r w:rsidRPr="00DE06BC">
        <w:rPr>
          <w:rStyle w:val="Emphasis"/>
          <w:highlight w:val="green"/>
        </w:rPr>
        <w:t>C</w:t>
      </w:r>
      <w:r w:rsidRPr="00E60D8F">
        <w:rPr>
          <w:rStyle w:val="Emphasis"/>
        </w:rPr>
        <w:t xml:space="preserve">ommunist </w:t>
      </w:r>
      <w:r w:rsidRPr="00DE06BC">
        <w:rPr>
          <w:rStyle w:val="Emphasis"/>
          <w:highlight w:val="green"/>
        </w:rPr>
        <w:t>P</w:t>
      </w:r>
      <w:r w:rsidRPr="00A808A7">
        <w:rPr>
          <w:rStyle w:val="Emphasis"/>
        </w:rPr>
        <w:t>arty</w:t>
      </w:r>
      <w:r w:rsidRPr="00DE06BC">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DE06BC">
        <w:rPr>
          <w:rStyle w:val="StyleUnderline"/>
          <w:highlight w:val="green"/>
        </w:rPr>
        <w:t>a</w:t>
      </w:r>
      <w:r w:rsidRPr="00E60D8F">
        <w:rPr>
          <w:rStyle w:val="StyleUnderline"/>
        </w:rPr>
        <w:t xml:space="preserve"> </w:t>
      </w:r>
      <w:r w:rsidRPr="00DE06BC">
        <w:rPr>
          <w:rStyle w:val="Emphasis"/>
          <w:highlight w:val="green"/>
        </w:rPr>
        <w:t>new level of</w:t>
      </w:r>
      <w:r w:rsidRPr="00E60D8F">
        <w:rPr>
          <w:rStyle w:val="Emphasis"/>
        </w:rPr>
        <w:t xml:space="preserve"> flirtation with </w:t>
      </w:r>
      <w:r w:rsidRPr="00DE06BC">
        <w:rPr>
          <w:rStyle w:val="Emphasis"/>
          <w:highlight w:val="green"/>
        </w:rPr>
        <w:t>outright disinformation.</w:t>
      </w:r>
    </w:p>
    <w:p w14:paraId="1C69DC55" w14:textId="77777777" w:rsidR="005A3C75" w:rsidRPr="00711B24" w:rsidRDefault="005A3C75" w:rsidP="005A3C75">
      <w:pPr>
        <w:rPr>
          <w:sz w:val="14"/>
        </w:rPr>
      </w:pPr>
      <w:r w:rsidRPr="00DE06BC">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DE06BC">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24366174" w14:textId="77777777" w:rsidR="005A3C75" w:rsidRPr="00711B24" w:rsidRDefault="005A3C75" w:rsidP="005A3C75">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DE06BC">
        <w:rPr>
          <w:rStyle w:val="Emphasis"/>
          <w:highlight w:val="green"/>
        </w:rPr>
        <w:t>Xi</w:t>
      </w:r>
      <w:r w:rsidRPr="00E60D8F">
        <w:rPr>
          <w:rStyle w:val="Emphasis"/>
        </w:rPr>
        <w:t xml:space="preserve"> Jinping </w:t>
      </w:r>
      <w:r w:rsidRPr="00DE06BC">
        <w:rPr>
          <w:rStyle w:val="Emphasis"/>
          <w:highlight w:val="green"/>
        </w:rPr>
        <w:t>urged</w:t>
      </w:r>
      <w:r w:rsidRPr="00E60D8F">
        <w:rPr>
          <w:rStyle w:val="Emphasis"/>
        </w:rPr>
        <w:t xml:space="preserve"> state </w:t>
      </w:r>
      <w:r w:rsidRPr="00DE06BC">
        <w:rPr>
          <w:rStyle w:val="Emphasis"/>
          <w:highlight w:val="green"/>
        </w:rPr>
        <w:t xml:space="preserve">journalists to spread </w:t>
      </w:r>
      <w:r w:rsidRPr="00DE06BC">
        <w:rPr>
          <w:rStyle w:val="Emphasis"/>
          <w:highlight w:val="green"/>
        </w:rPr>
        <w:lastRenderedPageBreak/>
        <w:t>“positive</w:t>
      </w:r>
      <w:r w:rsidRPr="00E60D8F">
        <w:rPr>
          <w:rStyle w:val="Emphasis"/>
        </w:rPr>
        <w:t xml:space="preserve"> </w:t>
      </w:r>
      <w:r w:rsidRPr="00DE06BC">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554557EF" w14:textId="77777777" w:rsidR="005A3C75" w:rsidRPr="00E60D8F" w:rsidRDefault="005A3C75" w:rsidP="005A3C75">
      <w:pPr>
        <w:rPr>
          <w:rStyle w:val="Emphasis"/>
        </w:rPr>
      </w:pPr>
      <w:r w:rsidRPr="00DE06BC">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DE06BC">
        <w:rPr>
          <w:rStyle w:val="Emphasis"/>
          <w:highlight w:val="green"/>
        </w:rPr>
        <w:t>who</w:t>
      </w:r>
      <w:r w:rsidRPr="00E60D8F">
        <w:rPr>
          <w:rStyle w:val="Emphasis"/>
        </w:rPr>
        <w:t xml:space="preserve"> deserves to </w:t>
      </w:r>
      <w:r w:rsidRPr="00DE06BC">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604B5FE3" w14:textId="77777777" w:rsidR="005A3C75" w:rsidRPr="00711B24" w:rsidRDefault="005A3C75" w:rsidP="005A3C75">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46AA6F2A" w14:textId="77777777" w:rsidR="005A3C75" w:rsidRPr="00711B24" w:rsidRDefault="005A3C75" w:rsidP="005A3C75">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13778716" w14:textId="77777777" w:rsidR="005A3C75" w:rsidRPr="006C4C38" w:rsidRDefault="005A3C75" w:rsidP="005A3C75">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6B860EE3" w14:textId="77777777" w:rsidR="005A3C75" w:rsidRPr="00711B24" w:rsidRDefault="005A3C75" w:rsidP="005A3C75">
      <w:pPr>
        <w:rPr>
          <w:sz w:val="12"/>
        </w:rPr>
      </w:pPr>
      <w:r w:rsidRPr="00711B24">
        <w:rPr>
          <w:sz w:val="12"/>
        </w:rPr>
        <w:t>This has involved unleashing techniques Russia perfected during the U.S. presidential election in 2016. “</w:t>
      </w:r>
      <w:r w:rsidRPr="00DE06BC">
        <w:rPr>
          <w:rStyle w:val="StyleUnderline"/>
          <w:highlight w:val="green"/>
        </w:rPr>
        <w:t>We’ve seen China adopt</w:t>
      </w:r>
      <w:r w:rsidRPr="006C4C38">
        <w:rPr>
          <w:rStyle w:val="StyleUnderline"/>
        </w:rPr>
        <w:t xml:space="preserve"> Russian-style social </w:t>
      </w:r>
      <w:r w:rsidRPr="00DE06BC">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10F607A3" w14:textId="77777777" w:rsidR="005A3C75" w:rsidRPr="00711B24" w:rsidRDefault="005A3C75" w:rsidP="005A3C75">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498FC4B7" w14:textId="77777777" w:rsidR="005A3C75" w:rsidRPr="006C4C38" w:rsidRDefault="005A3C75" w:rsidP="005A3C75">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DE06BC">
        <w:rPr>
          <w:rStyle w:val="Emphasis"/>
          <w:highlight w:val="green"/>
        </w:rPr>
        <w:t>this</w:t>
      </w:r>
      <w:r w:rsidRPr="006C4C38">
        <w:rPr>
          <w:rStyle w:val="Emphasis"/>
        </w:rPr>
        <w:t xml:space="preserve"> kind of </w:t>
      </w:r>
      <w:r w:rsidRPr="00DE06BC">
        <w:rPr>
          <w:rStyle w:val="Emphasis"/>
          <w:highlight w:val="green"/>
        </w:rPr>
        <w:t>narrative</w:t>
      </w:r>
      <w:r w:rsidRPr="006C4C38">
        <w:rPr>
          <w:rStyle w:val="Emphasis"/>
        </w:rPr>
        <w:t xml:space="preserve"> also </w:t>
      </w:r>
      <w:r w:rsidRPr="00DE06BC">
        <w:rPr>
          <w:rStyle w:val="Emphasis"/>
          <w:highlight w:val="green"/>
        </w:rPr>
        <w:t>serves the longer-term goal</w:t>
      </w:r>
      <w:r w:rsidRPr="006C4C38">
        <w:rPr>
          <w:rStyle w:val="Emphasis"/>
        </w:rPr>
        <w:t xml:space="preserve">. </w:t>
      </w:r>
      <w:r w:rsidRPr="00711B24">
        <w:rPr>
          <w:sz w:val="12"/>
        </w:rPr>
        <w:t xml:space="preserve">In the words of Matt Schrader, a former China analyst with the Alliance for Securing Democracy at the </w:t>
      </w:r>
      <w:r w:rsidRPr="00711B24">
        <w:rPr>
          <w:sz w:val="12"/>
        </w:rPr>
        <w:lastRenderedPageBreak/>
        <w:t>German Marshall Fund: “</w:t>
      </w:r>
      <w:r w:rsidRPr="006C4C38">
        <w:rPr>
          <w:rStyle w:val="Emphasis"/>
        </w:rPr>
        <w:t xml:space="preserve">Ultimately it’s </w:t>
      </w:r>
      <w:r w:rsidRPr="00DE06BC">
        <w:rPr>
          <w:rStyle w:val="Emphasis"/>
          <w:highlight w:val="green"/>
        </w:rPr>
        <w:t>about</w:t>
      </w:r>
      <w:r w:rsidRPr="006C4C38">
        <w:rPr>
          <w:rStyle w:val="Emphasis"/>
        </w:rPr>
        <w:t xml:space="preserve"> the [Chinese Communist Party] </w:t>
      </w:r>
      <w:r w:rsidRPr="00DE06BC">
        <w:rPr>
          <w:rStyle w:val="Emphasis"/>
          <w:highlight w:val="green"/>
        </w:rPr>
        <w:t>being the most powerful political entity on the planet</w:t>
      </w:r>
      <w:r w:rsidRPr="006C4C38">
        <w:rPr>
          <w:rStyle w:val="Emphasis"/>
        </w:rPr>
        <w:t>.”</w:t>
      </w:r>
    </w:p>
    <w:p w14:paraId="2B7A8BC8" w14:textId="77777777" w:rsidR="005A3C75" w:rsidRPr="0034418B" w:rsidRDefault="005A3C75" w:rsidP="005A3C75">
      <w:pPr>
        <w:rPr>
          <w:b/>
          <w:iCs/>
          <w:u w:val="single"/>
          <w:bdr w:val="single" w:sz="18" w:space="0" w:color="auto"/>
        </w:rPr>
      </w:pPr>
      <w:r w:rsidRPr="00DE06BC">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DE06BC">
        <w:rPr>
          <w:rStyle w:val="Emphasis"/>
          <w:highlight w:val="green"/>
        </w:rPr>
        <w:t>degrade that of the U</w:t>
      </w:r>
      <w:r w:rsidRPr="00A808A7">
        <w:rPr>
          <w:rStyle w:val="Emphasis"/>
        </w:rPr>
        <w:t>nited</w:t>
      </w:r>
      <w:r w:rsidRPr="00DE06BC">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DE06BC">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DE06BC">
        <w:rPr>
          <w:rStyle w:val="Emphasis"/>
          <w:highlight w:val="green"/>
        </w:rPr>
        <w:t>depends on it.</w:t>
      </w:r>
    </w:p>
    <w:p w14:paraId="17512F55" w14:textId="77777777" w:rsidR="005A3C75" w:rsidRDefault="005A3C75" w:rsidP="005A3C75"/>
    <w:p w14:paraId="209181C9" w14:textId="77777777" w:rsidR="005A3C75" w:rsidRDefault="005A3C75" w:rsidP="005A3C75">
      <w:pPr>
        <w:pStyle w:val="Heading3"/>
      </w:pPr>
      <w:r>
        <w:lastRenderedPageBreak/>
        <w:t>1AC – Framing</w:t>
      </w:r>
    </w:p>
    <w:p w14:paraId="092CAE73" w14:textId="77777777" w:rsidR="005A3C75" w:rsidRPr="00A355C6" w:rsidRDefault="005A3C75" w:rsidP="005A3C7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22D2E9F" w14:textId="77777777" w:rsidR="005A3C75" w:rsidRPr="00A355C6" w:rsidRDefault="005A3C75" w:rsidP="005A3C7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6A62501E" w14:textId="77777777" w:rsidR="005A3C75" w:rsidRPr="00A355C6" w:rsidRDefault="005A3C75" w:rsidP="005A3C7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8A87E3E" w14:textId="77777777" w:rsidR="005A3C75" w:rsidRPr="00A355C6" w:rsidRDefault="005A3C75" w:rsidP="005A3C75">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2FFE737" w14:textId="77777777" w:rsidR="005A3C75" w:rsidRPr="00A355C6" w:rsidRDefault="005A3C75" w:rsidP="005A3C7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E5608E4" w14:textId="77777777" w:rsidR="005A3C75" w:rsidRPr="00A355C6" w:rsidRDefault="005A3C75" w:rsidP="005A3C7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59FD97D" w14:textId="77777777" w:rsidR="005A3C75" w:rsidRPr="00A355C6" w:rsidRDefault="005A3C75" w:rsidP="005A3C75">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 xml:space="preserve">I do not think the burden of proof lies on hedonists to explain why the additional values are not intrinsic values. If someone claims that X is intrinsically valuable, this is a substantive, positive claim, </w:t>
      </w:r>
      <w:r w:rsidRPr="00A355C6">
        <w:rPr>
          <w:b/>
          <w:color w:val="000000" w:themeColor="text1"/>
          <w:sz w:val="24"/>
          <w:u w:val="single"/>
        </w:rPr>
        <w:lastRenderedPageBreak/>
        <w:t>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0674EE6" w14:textId="77777777" w:rsidR="005A3C75" w:rsidRPr="00A355C6" w:rsidRDefault="005A3C75" w:rsidP="005A3C75">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64ABA1F" w14:textId="77777777" w:rsidR="005A3C75" w:rsidRPr="00A355C6" w:rsidRDefault="005A3C75" w:rsidP="005A3C75">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BD33F09" w14:textId="77777777" w:rsidR="005A3C75" w:rsidRDefault="005A3C75" w:rsidP="005A3C75"/>
    <w:p w14:paraId="0E6F2876" w14:textId="77777777" w:rsidR="005B124E" w:rsidRDefault="005B124E"/>
    <w:sectPr w:rsidR="005B12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A834B1"/>
    <w:multiLevelType w:val="multilevel"/>
    <w:tmpl w:val="505E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8"/>
  </w:num>
  <w:num w:numId="14">
    <w:abstractNumId w:val="26"/>
  </w:num>
  <w:num w:numId="15">
    <w:abstractNumId w:val="21"/>
  </w:num>
  <w:num w:numId="16">
    <w:abstractNumId w:val="18"/>
  </w:num>
  <w:num w:numId="17">
    <w:abstractNumId w:val="47"/>
  </w:num>
  <w:num w:numId="18">
    <w:abstractNumId w:val="45"/>
  </w:num>
  <w:num w:numId="19">
    <w:abstractNumId w:val="14"/>
  </w:num>
  <w:num w:numId="20">
    <w:abstractNumId w:val="34"/>
  </w:num>
  <w:num w:numId="21">
    <w:abstractNumId w:val="23"/>
  </w:num>
  <w:num w:numId="22">
    <w:abstractNumId w:val="29"/>
  </w:num>
  <w:num w:numId="23">
    <w:abstractNumId w:val="17"/>
  </w:num>
  <w:num w:numId="24">
    <w:abstractNumId w:val="44"/>
  </w:num>
  <w:num w:numId="25">
    <w:abstractNumId w:val="19"/>
  </w:num>
  <w:num w:numId="26">
    <w:abstractNumId w:val="35"/>
  </w:num>
  <w:num w:numId="27">
    <w:abstractNumId w:val="25"/>
  </w:num>
  <w:num w:numId="28">
    <w:abstractNumId w:val="16"/>
  </w:num>
  <w:num w:numId="29">
    <w:abstractNumId w:val="40"/>
  </w:num>
  <w:num w:numId="30">
    <w:abstractNumId w:val="31"/>
  </w:num>
  <w:num w:numId="31">
    <w:abstractNumId w:val="42"/>
  </w:num>
  <w:num w:numId="32">
    <w:abstractNumId w:val="20"/>
  </w:num>
  <w:num w:numId="33">
    <w:abstractNumId w:val="36"/>
  </w:num>
  <w:num w:numId="34">
    <w:abstractNumId w:val="27"/>
  </w:num>
  <w:num w:numId="35">
    <w:abstractNumId w:val="33"/>
  </w:num>
  <w:num w:numId="36">
    <w:abstractNumId w:val="12"/>
  </w:num>
  <w:num w:numId="37">
    <w:abstractNumId w:val="15"/>
  </w:num>
  <w:num w:numId="38">
    <w:abstractNumId w:val="41"/>
  </w:num>
  <w:num w:numId="39">
    <w:abstractNumId w:val="39"/>
  </w:num>
  <w:num w:numId="40">
    <w:abstractNumId w:val="32"/>
  </w:num>
  <w:num w:numId="41">
    <w:abstractNumId w:val="13"/>
  </w:num>
  <w:num w:numId="42">
    <w:abstractNumId w:val="46"/>
  </w:num>
  <w:num w:numId="43">
    <w:abstractNumId w:val="43"/>
  </w:num>
  <w:num w:numId="44">
    <w:abstractNumId w:val="30"/>
  </w:num>
  <w:num w:numId="45">
    <w:abstractNumId w:val="11"/>
  </w:num>
  <w:num w:numId="46">
    <w:abstractNumId w:val="28"/>
  </w:num>
  <w:num w:numId="47">
    <w:abstractNumId w:val="22"/>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4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C75"/>
    <w:rsid w:val="00581D12"/>
    <w:rsid w:val="005A3C75"/>
    <w:rsid w:val="005B124E"/>
    <w:rsid w:val="00763E48"/>
    <w:rsid w:val="00AF40CF"/>
    <w:rsid w:val="00B12D84"/>
    <w:rsid w:val="00F31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ABAA8D"/>
  <w15:chartTrackingRefBased/>
  <w15:docId w15:val="{04B4363E-F597-5247-ADAE-F5BFBE737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3C75"/>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5A3C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A3C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A3C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A3C7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5A3C7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5A3C7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A3C7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A3C7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A3C75"/>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semiHidden/>
    <w:rsid w:val="005A3C75"/>
    <w:rPr>
      <w:rFonts w:asciiTheme="majorHAnsi" w:eastAsiaTheme="majorEastAsia" w:hAnsiTheme="majorHAnsi" w:cstheme="majorBidi"/>
      <w:color w:val="2F5496" w:themeColor="accent1" w:themeShade="BF"/>
      <w:sz w:val="22"/>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A3C7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5A3C75"/>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5A3C75"/>
    <w:rPr>
      <w:rFonts w:ascii="Calibri" w:hAnsi="Calibri" w:cs="Calibri"/>
      <w:b/>
      <w:iCs/>
      <w:sz w:val="22"/>
      <w:u w:val="single"/>
      <w:bdr w:val="single" w:sz="18" w:space="0" w:color="auto"/>
    </w:rPr>
  </w:style>
  <w:style w:type="character" w:styleId="FollowedHyperlink">
    <w:name w:val="FollowedHyperlink"/>
    <w:basedOn w:val="DefaultParagraphFont"/>
    <w:uiPriority w:val="99"/>
    <w:semiHidden/>
    <w:unhideWhenUsed/>
    <w:rsid w:val="005A3C7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5A3C75"/>
  </w:style>
  <w:style w:type="paragraph" w:styleId="DocumentMap">
    <w:name w:val="Document Map"/>
    <w:basedOn w:val="Normal"/>
    <w:link w:val="DocumentMapChar"/>
    <w:uiPriority w:val="99"/>
    <w:semiHidden/>
    <w:unhideWhenUsed/>
    <w:rsid w:val="005A3C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3C75"/>
    <w:rPr>
      <w:rFonts w:ascii="Lucida Grande" w:eastAsiaTheme="minorEastAsia" w:hAnsi="Lucida Grande" w:cs="Lucida Grande"/>
    </w:rPr>
  </w:style>
  <w:style w:type="paragraph" w:customStyle="1" w:styleId="Analytic">
    <w:name w:val="Analytic"/>
    <w:basedOn w:val="Normal"/>
    <w:autoRedefine/>
    <w:qFormat/>
    <w:rsid w:val="005A3C75"/>
    <w:rPr>
      <w:b/>
      <w:bCs/>
      <w:color w:val="404040" w:themeColor="text1" w:themeTint="BF"/>
      <w:sz w:val="26"/>
      <w:szCs w:val="26"/>
    </w:rPr>
  </w:style>
  <w:style w:type="character" w:styleId="UnresolvedMention">
    <w:name w:val="Unresolved Mention"/>
    <w:basedOn w:val="DefaultParagraphFont"/>
    <w:uiPriority w:val="99"/>
    <w:semiHidden/>
    <w:unhideWhenUsed/>
    <w:rsid w:val="005A3C75"/>
    <w:rPr>
      <w:color w:val="605E5C"/>
      <w:shd w:val="clear" w:color="auto" w:fill="E1DFDD"/>
    </w:rPr>
  </w:style>
  <w:style w:type="paragraph" w:customStyle="1" w:styleId="Emphasis1">
    <w:name w:val="Emphasis1"/>
    <w:basedOn w:val="Normal"/>
    <w:link w:val="Emphasis"/>
    <w:autoRedefine/>
    <w:uiPriority w:val="20"/>
    <w:qFormat/>
    <w:rsid w:val="005A3C75"/>
    <w:pPr>
      <w:pBdr>
        <w:top w:val="single" w:sz="4" w:space="1" w:color="auto"/>
        <w:left w:val="single" w:sz="4" w:space="4" w:color="auto"/>
        <w:bottom w:val="single" w:sz="4" w:space="1" w:color="auto"/>
        <w:right w:val="single" w:sz="4" w:space="4" w:color="auto"/>
      </w:pBdr>
      <w:ind w:left="720"/>
      <w:jc w:val="both"/>
    </w:pPr>
    <w:rPr>
      <w:rFonts w:eastAsiaTheme="minorHAnsi"/>
      <w:b/>
      <w:iCs/>
      <w:u w:val="single"/>
      <w:bdr w:val="single" w:sz="18" w:space="0" w:color="auto"/>
    </w:rPr>
  </w:style>
  <w:style w:type="paragraph" w:customStyle="1" w:styleId="textbold">
    <w:name w:val="text bold"/>
    <w:basedOn w:val="Normal"/>
    <w:uiPriority w:val="20"/>
    <w:qFormat/>
    <w:rsid w:val="005A3C7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5A3C75"/>
    <w:rPr>
      <w:b/>
      <w:bCs/>
    </w:rPr>
  </w:style>
  <w:style w:type="character" w:customStyle="1" w:styleId="hbold">
    <w:name w:val="hbold"/>
    <w:basedOn w:val="DefaultParagraphFont"/>
    <w:rsid w:val="005A3C75"/>
  </w:style>
  <w:style w:type="paragraph" w:styleId="ListParagraph">
    <w:name w:val="List Paragraph"/>
    <w:aliases w:val="6 font"/>
    <w:basedOn w:val="Normal"/>
    <w:uiPriority w:val="34"/>
    <w:qFormat/>
    <w:rsid w:val="005A3C75"/>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5A3C7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paragraph" w:styleId="NormalWeb">
    <w:name w:val="Normal (Web)"/>
    <w:basedOn w:val="Normal"/>
    <w:uiPriority w:val="99"/>
    <w:unhideWhenUsed/>
    <w:rsid w:val="005A3C75"/>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5A3C75"/>
    <w:rPr>
      <w:b/>
      <w:bCs/>
      <w:strike w:val="0"/>
      <w:dstrike w:val="0"/>
      <w:sz w:val="24"/>
      <w:u w:val="none"/>
      <w:effect w:val="none"/>
    </w:rPr>
  </w:style>
  <w:style w:type="character" w:customStyle="1" w:styleId="m489902567989944824gmail-style13ptbold">
    <w:name w:val="m_489902567989944824gmail-style13ptbold"/>
    <w:basedOn w:val="DefaultParagraphFont"/>
    <w:rsid w:val="005A3C75"/>
  </w:style>
  <w:style w:type="character" w:customStyle="1" w:styleId="m489902567989944824gmail-styleunderline">
    <w:name w:val="m_489902567989944824gmail-styleunderline"/>
    <w:basedOn w:val="DefaultParagraphFont"/>
    <w:rsid w:val="005A3C75"/>
  </w:style>
  <w:style w:type="character" w:customStyle="1" w:styleId="TitleChar">
    <w:name w:val="Title Char"/>
    <w:aliases w:val="Cites and Cards Char,UNDERLINE Char,Bold Underlined Char,Block Heading Char,title Char,Read This Char"/>
    <w:link w:val="Title"/>
    <w:uiPriority w:val="1"/>
    <w:qFormat/>
    <w:rsid w:val="005A3C75"/>
    <w:rPr>
      <w:bCs/>
      <w:sz w:val="20"/>
      <w:u w:val="single"/>
    </w:rPr>
  </w:style>
  <w:style w:type="paragraph" w:styleId="Title">
    <w:name w:val="Title"/>
    <w:aliases w:val="Cites and Cards,UNDERLINE,Bold Underlined,Block Heading,title,Read This"/>
    <w:basedOn w:val="Normal"/>
    <w:next w:val="Normal"/>
    <w:link w:val="TitleChar"/>
    <w:uiPriority w:val="1"/>
    <w:qFormat/>
    <w:rsid w:val="005A3C75"/>
    <w:pPr>
      <w:pBdr>
        <w:bottom w:val="single" w:sz="8" w:space="4" w:color="4F81BD"/>
      </w:pBdr>
      <w:spacing w:after="300"/>
      <w:contextualSpacing/>
    </w:pPr>
    <w:rPr>
      <w:rFonts w:asciiTheme="minorHAnsi" w:eastAsiaTheme="minorHAnsi" w:hAnsiTheme="minorHAnsi" w:cstheme="minorBidi"/>
      <w:bCs/>
      <w:sz w:val="20"/>
      <w:u w:val="single"/>
    </w:rPr>
  </w:style>
  <w:style w:type="character" w:customStyle="1" w:styleId="TitleChar1">
    <w:name w:val="Title Char1"/>
    <w:basedOn w:val="DefaultParagraphFont"/>
    <w:uiPriority w:val="10"/>
    <w:rsid w:val="005A3C75"/>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5A3C7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12540</Words>
  <Characters>71478</Characters>
  <Application>Microsoft Office Word</Application>
  <DocSecurity>0</DocSecurity>
  <Lines>595</Lines>
  <Paragraphs>167</Paragraphs>
  <ScaleCrop>false</ScaleCrop>
  <Company/>
  <LinksUpToDate>false</LinksUpToDate>
  <CharactersWithSpaces>83851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Emmelyne Lay</dc:creator>
  <cp:keywords/>
  <dc:description/>
  <cp:lastModifiedBy>Emmelyne Lay</cp:lastModifiedBy>
  <cp:revision>2</cp:revision>
  <dcterms:created xsi:type="dcterms:W3CDTF">2022-02-12T18:52:00Z</dcterms:created>
  <dcterms:modified xsi:type="dcterms:W3CDTF">2022-02-12T18:52:00Z</dcterms:modified>
</cp:coreProperties>
</file>