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A3BF3" w14:textId="77777777" w:rsidR="00915E6E" w:rsidRPr="00FE51A3" w:rsidRDefault="00915E6E" w:rsidP="00915E6E">
      <w:pPr>
        <w:pStyle w:val="Heading1"/>
        <w:rPr>
          <w:rFonts w:asciiTheme="majorHAnsi" w:hAnsiTheme="majorHAnsi" w:cstheme="majorHAnsi"/>
        </w:rPr>
      </w:pPr>
      <w:r w:rsidRPr="00FE51A3">
        <w:rPr>
          <w:rFonts w:asciiTheme="majorHAnsi" w:hAnsiTheme="majorHAnsi" w:cstheme="majorHAnsi"/>
        </w:rPr>
        <w:t>COVID Vaccine Aff</w:t>
      </w:r>
    </w:p>
    <w:p w14:paraId="2BAAA58E" w14:textId="77777777" w:rsidR="00915E6E" w:rsidRPr="00FE51A3" w:rsidRDefault="00915E6E" w:rsidP="00915E6E">
      <w:pPr>
        <w:pStyle w:val="Heading2"/>
        <w:rPr>
          <w:rFonts w:asciiTheme="majorHAnsi" w:hAnsiTheme="majorHAnsi" w:cstheme="majorHAnsi"/>
        </w:rPr>
      </w:pPr>
      <w:r w:rsidRPr="00FE51A3">
        <w:rPr>
          <w:rFonts w:asciiTheme="majorHAnsi" w:hAnsiTheme="majorHAnsi" w:cstheme="majorHAnsi"/>
        </w:rPr>
        <w:t>1AC</w:t>
      </w:r>
    </w:p>
    <w:p w14:paraId="4C9E0EFA"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t xml:space="preserve">1AC – Plan </w:t>
      </w:r>
    </w:p>
    <w:p w14:paraId="66B17737"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4137767C"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t>1AC – Inherency</w:t>
      </w:r>
    </w:p>
    <w:p w14:paraId="07C95668"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520481B6" w14:textId="77777777" w:rsidR="00915E6E" w:rsidRPr="00FE51A3" w:rsidRDefault="00915E6E" w:rsidP="00915E6E">
      <w:pPr>
        <w:rPr>
          <w:rFonts w:asciiTheme="majorHAnsi" w:hAnsiTheme="majorHAnsi" w:cstheme="majorHAnsi"/>
        </w:rPr>
      </w:pPr>
    </w:p>
    <w:p w14:paraId="11F10A3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721DDC8"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194640E3" w14:textId="77777777" w:rsidR="00915E6E" w:rsidRPr="00FE51A3" w:rsidRDefault="00915E6E" w:rsidP="00915E6E">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37340847"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622E4E07"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25745243" w14:textId="77777777" w:rsidR="00915E6E" w:rsidRPr="00FE51A3" w:rsidRDefault="00915E6E" w:rsidP="00915E6E">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7A84A782"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t>1AC – WTO Credibility</w:t>
      </w:r>
    </w:p>
    <w:p w14:paraId="4E1B17E4"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007074CD" w14:textId="77777777" w:rsidR="00915E6E" w:rsidRPr="00FE51A3" w:rsidRDefault="00915E6E" w:rsidP="00915E6E">
      <w:pPr>
        <w:rPr>
          <w:rFonts w:asciiTheme="majorHAnsi" w:hAnsiTheme="majorHAnsi" w:cstheme="majorHAnsi"/>
        </w:rPr>
      </w:pPr>
    </w:p>
    <w:p w14:paraId="753D9052"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55D68E4D"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231E16BC"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545B0050"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4227EAFC"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106E8AEF" w14:textId="77777777" w:rsidR="00915E6E" w:rsidRPr="00FE51A3" w:rsidRDefault="00915E6E" w:rsidP="00915E6E">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7BD4ADF0"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2921DC74"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1313292E"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611F97C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140EDE34"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196F1EC0" w14:textId="77777777" w:rsidR="00915E6E" w:rsidRPr="00FE51A3" w:rsidRDefault="00915E6E" w:rsidP="00915E6E">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56FB6585"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05727AE2"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13E0E23B" w14:textId="77777777" w:rsidR="00915E6E" w:rsidRPr="00FE51A3" w:rsidRDefault="00915E6E" w:rsidP="00915E6E">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3553B8C4"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67E40E0B"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32FBA9D8"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7BAF81E1"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1716A0B5"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5A1FFEEB"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18835BEF" w14:textId="77777777" w:rsidR="00915E6E" w:rsidRPr="00FE51A3" w:rsidRDefault="00915E6E" w:rsidP="00915E6E">
      <w:pPr>
        <w:pStyle w:val="Heading3"/>
        <w:rPr>
          <w:rFonts w:asciiTheme="majorHAnsi" w:hAnsiTheme="majorHAnsi" w:cstheme="majorHAnsi"/>
        </w:rPr>
      </w:pPr>
      <w:r w:rsidRPr="00FE51A3">
        <w:rPr>
          <w:rFonts w:asciiTheme="majorHAnsi" w:hAnsiTheme="majorHAnsi" w:cstheme="majorHAnsi"/>
        </w:rPr>
        <w:t>1AC – Developing Economies</w:t>
      </w:r>
    </w:p>
    <w:p w14:paraId="026A9C25"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4EF4F362" w14:textId="77777777" w:rsidR="00915E6E" w:rsidRPr="00FE51A3" w:rsidRDefault="00915E6E" w:rsidP="00915E6E">
      <w:pPr>
        <w:rPr>
          <w:rFonts w:asciiTheme="majorHAnsi" w:hAnsiTheme="majorHAnsi" w:cstheme="majorHAnsi"/>
        </w:rPr>
      </w:pPr>
    </w:p>
    <w:p w14:paraId="2629DC6F"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2EFA530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4504966"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271CB2AF"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2FFBB3E"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77BF00ED"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75938845"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37DFA8CB"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1A5B329D"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37B173B9"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2DB14D03"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05E4268A" w14:textId="77777777" w:rsidR="00915E6E" w:rsidRPr="00FE51A3" w:rsidRDefault="00915E6E" w:rsidP="00915E6E">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1CA72353"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5302DA8D"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F87444A"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7353A864"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6B6FF88A"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419EBBD8" w14:textId="77777777" w:rsidR="00915E6E" w:rsidRPr="00FE51A3" w:rsidRDefault="00915E6E" w:rsidP="00915E6E">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01993519"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6D96BB93" w14:textId="77777777" w:rsidR="00915E6E" w:rsidRPr="00FE51A3" w:rsidRDefault="00915E6E" w:rsidP="00915E6E">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4AA6D8C9"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7DD76910"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4BE6870B"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65D79121"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19E77A8E" w14:textId="77777777" w:rsidR="00915E6E" w:rsidRPr="00FE51A3" w:rsidRDefault="00915E6E" w:rsidP="00915E6E">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60554BB6"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434672D0"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00AF6C69"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64DE9943"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4AAA841F" w14:textId="77777777" w:rsidR="00915E6E" w:rsidRPr="00FE51A3" w:rsidRDefault="00915E6E" w:rsidP="00915E6E">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0A9B63F8"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0656D83F" w14:textId="77777777" w:rsidR="00915E6E" w:rsidRPr="00FE51A3" w:rsidRDefault="00915E6E" w:rsidP="00915E6E">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4CB29060"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79598225"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79E2CC62"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0CC7D10D"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68ABA687" w14:textId="77777777" w:rsidR="00915E6E" w:rsidRPr="00FE51A3" w:rsidRDefault="00915E6E" w:rsidP="00915E6E">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1C207BD6" w14:textId="77777777" w:rsidR="00915E6E" w:rsidRPr="00FE51A3" w:rsidRDefault="00915E6E" w:rsidP="00915E6E">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253B7EB6"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7678C7E8"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129A0D8A" w14:textId="77777777" w:rsidR="00915E6E" w:rsidRPr="00FE51A3" w:rsidRDefault="00915E6E" w:rsidP="00915E6E">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3B061D28"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74995FF2"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3B02ADA4"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Egwu 21</w:t>
      </w:r>
      <w:r w:rsidRPr="00FE51A3">
        <w:rPr>
          <w:rFonts w:asciiTheme="majorHAnsi" w:hAnsiTheme="majorHAnsi" w:cstheme="majorHAnsi"/>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70CC479D" w14:textId="77777777" w:rsidR="00915E6E" w:rsidRPr="00FE51A3" w:rsidRDefault="00915E6E" w:rsidP="00915E6E">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67E44679"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3B707449"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6429F6AC" w14:textId="77777777" w:rsidR="00915E6E" w:rsidRPr="00FE51A3" w:rsidRDefault="00915E6E" w:rsidP="00915E6E">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38E922BD" w14:textId="77777777" w:rsidR="00915E6E" w:rsidRPr="00FE51A3" w:rsidRDefault="00915E6E" w:rsidP="00915E6E">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62E688F8" w14:textId="77777777" w:rsidR="00915E6E" w:rsidRPr="00FE51A3" w:rsidRDefault="00915E6E" w:rsidP="00915E6E">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412189E8" w14:textId="77777777" w:rsidR="00915E6E" w:rsidRPr="00FE51A3" w:rsidRDefault="00915E6E" w:rsidP="00915E6E">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training</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3EB44DC4" w14:textId="77777777" w:rsidR="00915E6E" w:rsidRPr="00FE51A3" w:rsidRDefault="00915E6E" w:rsidP="00915E6E">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261832CB" w14:textId="77777777" w:rsidR="00915E6E" w:rsidRPr="00FE51A3" w:rsidRDefault="00915E6E" w:rsidP="00915E6E">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09616061" w14:textId="77777777" w:rsidR="00915E6E" w:rsidRPr="00FE51A3" w:rsidRDefault="00915E6E" w:rsidP="00915E6E">
      <w:pPr>
        <w:rPr>
          <w:rFonts w:asciiTheme="majorHAnsi" w:hAnsiTheme="majorHAnsi" w:cstheme="majorHAnsi"/>
          <w:sz w:val="14"/>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67D3CE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5E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E6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95176"/>
  <w14:defaultImageDpi w14:val="300"/>
  <w15:docId w15:val="{8B714810-839D-9A40-A80E-839E00B6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5E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5E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5E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5E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915E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5E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5E6E"/>
  </w:style>
  <w:style w:type="character" w:customStyle="1" w:styleId="Heading1Char">
    <w:name w:val="Heading 1 Char"/>
    <w:aliases w:val="Pocket Char"/>
    <w:basedOn w:val="DefaultParagraphFont"/>
    <w:link w:val="Heading1"/>
    <w:uiPriority w:val="9"/>
    <w:rsid w:val="00915E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5E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5E6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15E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15E6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915E6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15E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5E6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15E6E"/>
    <w:rPr>
      <w:color w:val="auto"/>
      <w:u w:val="none"/>
    </w:rPr>
  </w:style>
  <w:style w:type="paragraph" w:styleId="DocumentMap">
    <w:name w:val="Document Map"/>
    <w:basedOn w:val="Normal"/>
    <w:link w:val="DocumentMapChar"/>
    <w:uiPriority w:val="99"/>
    <w:semiHidden/>
    <w:unhideWhenUsed/>
    <w:rsid w:val="00915E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5E6E"/>
    <w:rPr>
      <w:rFonts w:ascii="Lucida Grande" w:hAnsi="Lucida Grande" w:cs="Lucida Grande"/>
    </w:rPr>
  </w:style>
  <w:style w:type="paragraph" w:customStyle="1" w:styleId="Analytic">
    <w:name w:val="Analytic"/>
    <w:basedOn w:val="Normal"/>
    <w:autoRedefine/>
    <w:qFormat/>
    <w:rsid w:val="00915E6E"/>
    <w:rPr>
      <w:b/>
      <w:bCs/>
      <w:color w:val="404040" w:themeColor="text1" w:themeTint="BF"/>
      <w:sz w:val="26"/>
      <w:szCs w:val="26"/>
    </w:rPr>
  </w:style>
  <w:style w:type="paragraph" w:customStyle="1" w:styleId="Emphasis1">
    <w:name w:val="Emphasis1"/>
    <w:basedOn w:val="Normal"/>
    <w:link w:val="Emphasis"/>
    <w:autoRedefine/>
    <w:uiPriority w:val="20"/>
    <w:qFormat/>
    <w:rsid w:val="00915E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915E6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915E6E"/>
    <w:rPr>
      <w:color w:val="605E5C"/>
      <w:shd w:val="clear" w:color="auto" w:fill="E1DFDD"/>
    </w:rPr>
  </w:style>
  <w:style w:type="paragraph" w:customStyle="1" w:styleId="textbold">
    <w:name w:val="text bold"/>
    <w:basedOn w:val="Normal"/>
    <w:uiPriority w:val="20"/>
    <w:qFormat/>
    <w:rsid w:val="00915E6E"/>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915E6E"/>
    <w:pPr>
      <w:ind w:left="720"/>
      <w:contextualSpacing/>
    </w:pPr>
  </w:style>
  <w:style w:type="paragraph" w:customStyle="1" w:styleId="evidencetext">
    <w:name w:val="evidence text"/>
    <w:basedOn w:val="Normal"/>
    <w:link w:val="evidencetextChar1"/>
    <w:qFormat/>
    <w:rsid w:val="00915E6E"/>
    <w:pPr>
      <w:ind w:left="432" w:right="432"/>
    </w:pPr>
    <w:rPr>
      <w:color w:val="000000"/>
    </w:rPr>
  </w:style>
  <w:style w:type="character" w:customStyle="1" w:styleId="evidencetextChar1">
    <w:name w:val="evidence text Char1"/>
    <w:link w:val="evidencetext"/>
    <w:rsid w:val="00915E6E"/>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915E6E"/>
    <w:rPr>
      <w:rFonts w:eastAsiaTheme="minorHAnsi" w:cs="Times New Roman"/>
      <w:sz w:val="22"/>
      <w:szCs w:val="22"/>
      <w:u w:val="single"/>
    </w:rPr>
  </w:style>
  <w:style w:type="character" w:styleId="IntenseEmphasis">
    <w:name w:val="Intense Emphasis"/>
    <w:basedOn w:val="DefaultParagraphFont"/>
    <w:link w:val="CardsFont12pt"/>
    <w:uiPriority w:val="1"/>
    <w:qFormat/>
    <w:rsid w:val="00915E6E"/>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13742</Words>
  <Characters>76270</Characters>
  <Application>Microsoft Office Word</Application>
  <DocSecurity>0</DocSecurity>
  <Lines>794</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2021-10-30T17:20:00Z</dcterms:created>
  <dcterms:modified xsi:type="dcterms:W3CDTF">2021-10-30T17:20:00Z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