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58042" w14:textId="77777777" w:rsidR="00111D9C" w:rsidRDefault="00111D9C" w:rsidP="00111D9C">
      <w:pPr>
        <w:pStyle w:val="Heading3"/>
      </w:pPr>
      <w:r>
        <w:t>1AC – Plan</w:t>
      </w:r>
    </w:p>
    <w:p w14:paraId="63166C0B" w14:textId="77777777" w:rsidR="00111D9C" w:rsidRPr="00B4163D" w:rsidRDefault="00111D9C" w:rsidP="00111D9C">
      <w:pPr>
        <w:pStyle w:val="Heading4"/>
      </w:pPr>
      <w:r>
        <w:t xml:space="preserve">Plan: The appropriation of outer space by private entities in the People’s Republic of China is unjust.  </w:t>
      </w:r>
    </w:p>
    <w:p w14:paraId="6E3BDCCD" w14:textId="77777777" w:rsidR="00111D9C" w:rsidRPr="004F708A" w:rsidRDefault="00111D9C" w:rsidP="00111D9C">
      <w:pPr>
        <w:pStyle w:val="Heading4"/>
      </w:pPr>
      <w:r>
        <w:t xml:space="preserve">Chinese space industrial base is set to </w:t>
      </w:r>
      <w:r>
        <w:rPr>
          <w:u w:val="single"/>
        </w:rPr>
        <w:t>surpass</w:t>
      </w:r>
      <w:r>
        <w:t xml:space="preserve"> the US </w:t>
      </w:r>
    </w:p>
    <w:p w14:paraId="09929984" w14:textId="77777777" w:rsidR="00111D9C" w:rsidRPr="00E60D8F" w:rsidRDefault="00111D9C" w:rsidP="00111D9C">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581805F0" w14:textId="77777777" w:rsidR="00111D9C" w:rsidRPr="00EE6EBB" w:rsidRDefault="00111D9C" w:rsidP="00111D9C">
      <w:pPr>
        <w:rPr>
          <w:rStyle w:val="StyleUnderline"/>
        </w:rPr>
      </w:pPr>
      <w:r w:rsidRPr="00EE6EBB">
        <w:rPr>
          <w:rStyle w:val="StyleUnderline"/>
        </w:rPr>
        <w:t>How did China get here—and why?</w:t>
      </w:r>
    </w:p>
    <w:p w14:paraId="2CA8AFBD" w14:textId="77777777" w:rsidR="00111D9C" w:rsidRPr="00C0159B" w:rsidRDefault="00111D9C" w:rsidP="00111D9C">
      <w:pPr>
        <w:rPr>
          <w:sz w:val="12"/>
        </w:rPr>
      </w:pPr>
      <w:r w:rsidRPr="00C0159B">
        <w:rPr>
          <w:sz w:val="12"/>
        </w:rPr>
        <w:t xml:space="preserve">Until recently, </w:t>
      </w:r>
      <w:r w:rsidRPr="00DE06BC">
        <w:rPr>
          <w:rStyle w:val="StyleUnderline"/>
          <w:highlight w:val="green"/>
        </w:rPr>
        <w:t>China’s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state-</w:t>
      </w:r>
      <w:r w:rsidRPr="00DE06BC">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w:t>
      </w:r>
      <w:proofErr w:type="gramStart"/>
      <w:r w:rsidRPr="00C0159B">
        <w:rPr>
          <w:sz w:val="12"/>
        </w:rPr>
        <w:t>in reality a</w:t>
      </w:r>
      <w:proofErr w:type="gramEnd"/>
      <w:r w:rsidRPr="00C0159B">
        <w:rPr>
          <w:sz w:val="12"/>
        </w:rPr>
        <w:t xml:space="preserve">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xml:space="preserve">. Satellites were expensive to build and launch, and they were too heavy and large for anything but the biggest rockets to </w:t>
      </w:r>
      <w:proofErr w:type="gramStart"/>
      <w:r w:rsidRPr="00C0159B">
        <w:rPr>
          <w:sz w:val="12"/>
        </w:rPr>
        <w:t>actually deliver</w:t>
      </w:r>
      <w:proofErr w:type="gramEnd"/>
      <w:r w:rsidRPr="00C0159B">
        <w:rPr>
          <w:sz w:val="12"/>
        </w:rPr>
        <w:t xml:space="preserve"> to orbit. The costs involved were too much for anything but national budgets to handle.</w:t>
      </w:r>
    </w:p>
    <w:p w14:paraId="5E6AC08C" w14:textId="77777777" w:rsidR="00111D9C" w:rsidRPr="00B427D5" w:rsidRDefault="00111D9C" w:rsidP="00111D9C">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DE06BC">
        <w:rPr>
          <w:rStyle w:val="Emphasis"/>
          <w:highlight w:val="green"/>
        </w:rPr>
        <w:t>decided to</w:t>
      </w:r>
      <w:r w:rsidRPr="00B427D5">
        <w:rPr>
          <w:rStyle w:val="Emphasis"/>
        </w:rPr>
        <w:t xml:space="preserve"> </w:t>
      </w:r>
      <w:r w:rsidRPr="00DE06BC">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4069A15D" w14:textId="77777777" w:rsidR="00111D9C" w:rsidRPr="00C0159B" w:rsidRDefault="00111D9C" w:rsidP="00111D9C">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DE06BC">
        <w:rPr>
          <w:rStyle w:val="Emphasis"/>
          <w:highlight w:val="green"/>
        </w:rPr>
        <w:t>a</w:t>
      </w:r>
      <w:r w:rsidRPr="00A77938">
        <w:rPr>
          <w:rStyle w:val="Emphasis"/>
        </w:rPr>
        <w:t xml:space="preserve"> </w:t>
      </w:r>
      <w:r w:rsidRPr="00DE06BC">
        <w:rPr>
          <w:rStyle w:val="Emphasis"/>
          <w:highlight w:val="green"/>
        </w:rPr>
        <w:t>cue from</w:t>
      </w:r>
      <w:r w:rsidRPr="00A77938">
        <w:rPr>
          <w:rStyle w:val="Emphasis"/>
        </w:rPr>
        <w:t xml:space="preserve"> the </w:t>
      </w:r>
      <w:r w:rsidRPr="00DE06BC">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2F6032D8" w14:textId="77777777" w:rsidR="00111D9C" w:rsidRPr="00A77938" w:rsidRDefault="00111D9C" w:rsidP="00111D9C">
      <w:pPr>
        <w:rPr>
          <w:rStyle w:val="StyleUnderline"/>
        </w:rPr>
      </w:pPr>
      <w:r w:rsidRPr="00C0159B">
        <w:rPr>
          <w:sz w:val="12"/>
        </w:rPr>
        <w:t xml:space="preserve">As a result, </w:t>
      </w:r>
      <w:r w:rsidRPr="00DE06BC">
        <w:rPr>
          <w:rStyle w:val="StyleUnderline"/>
          <w:highlight w:val="green"/>
        </w:rPr>
        <w:t xml:space="preserve">there are now </w:t>
      </w:r>
      <w:r w:rsidRPr="00DE06BC">
        <w:rPr>
          <w:rStyle w:val="Emphasis"/>
          <w:highlight w:val="green"/>
        </w:rPr>
        <w:t>78</w:t>
      </w:r>
      <w:r w:rsidRPr="00DE06BC">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188B5BF1" w14:textId="77777777" w:rsidR="00111D9C" w:rsidRPr="00A77938" w:rsidRDefault="00111D9C" w:rsidP="00111D9C">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 xml:space="preserve">-Space, formed in 2016, became the first commercial Chinese </w:t>
      </w:r>
      <w:r w:rsidRPr="00A77938">
        <w:rPr>
          <w:rStyle w:val="StyleUnderline"/>
        </w:rPr>
        <w:lastRenderedPageBreak/>
        <w:t>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14:paraId="3552ED5D" w14:textId="77777777" w:rsidR="00111D9C" w:rsidRPr="00A77938" w:rsidRDefault="00111D9C" w:rsidP="00111D9C">
      <w:pPr>
        <w:rPr>
          <w:rStyle w:val="StyleUnderline"/>
        </w:rPr>
      </w:pPr>
      <w:proofErr w:type="spellStart"/>
      <w:r w:rsidRPr="00A77938">
        <w:rPr>
          <w:rStyle w:val="StyleUnderline"/>
        </w:rPr>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4968E732" w14:textId="77777777" w:rsidR="00111D9C" w:rsidRPr="00A77938" w:rsidRDefault="00111D9C" w:rsidP="00111D9C">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blueprint drawn up by the US</w:t>
      </w:r>
      <w:r w:rsidRPr="00DE06BC">
        <w:rPr>
          <w:sz w:val="12"/>
          <w:highlight w:val="green"/>
        </w:rPr>
        <w:t xml:space="preserve">: </w:t>
      </w:r>
      <w:r w:rsidRPr="00DE06BC">
        <w:rPr>
          <w:rStyle w:val="StyleUnderline"/>
          <w:highlight w:val="green"/>
        </w:rPr>
        <w:t>using government contracts and</w:t>
      </w:r>
      <w:r w:rsidRPr="00A77938">
        <w:rPr>
          <w:rStyle w:val="StyleUnderline"/>
        </w:rPr>
        <w:t xml:space="preserve"> </w:t>
      </w:r>
      <w:r w:rsidRPr="00DE06BC">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587A3DE8" w14:textId="77777777" w:rsidR="00111D9C" w:rsidRPr="00A77938" w:rsidRDefault="00111D9C" w:rsidP="00111D9C">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DE06BC">
        <w:rPr>
          <w:rStyle w:val="StyleUnderline"/>
          <w:highlight w:val="green"/>
        </w:rPr>
        <w:t>Chinese space companies</w:t>
      </w:r>
      <w:r w:rsidRPr="00A77938">
        <w:rPr>
          <w:rStyle w:val="StyleUnderline"/>
        </w:rPr>
        <w:t xml:space="preserve"> </w:t>
      </w:r>
      <w:r w:rsidRPr="00DE06BC">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DE06BC">
        <w:rPr>
          <w:rStyle w:val="Emphasis"/>
          <w:highlight w:val="green"/>
        </w:rPr>
        <w:t>nothing to</w:t>
      </w:r>
      <w:r w:rsidRPr="00A77938">
        <w:rPr>
          <w:rStyle w:val="Emphasis"/>
        </w:rPr>
        <w:t xml:space="preserve"> </w:t>
      </w:r>
      <w:r w:rsidRPr="00DE06BC">
        <w:rPr>
          <w:rStyle w:val="Emphasis"/>
          <w:highlight w:val="green"/>
        </w:rPr>
        <w:t>scoff at for an industry that</w:t>
      </w:r>
      <w:r w:rsidRPr="00A77938">
        <w:rPr>
          <w:rStyle w:val="Emphasis"/>
        </w:rPr>
        <w:t xml:space="preserve"> </w:t>
      </w:r>
      <w:proofErr w:type="gramStart"/>
      <w:r w:rsidRPr="00A77938">
        <w:rPr>
          <w:rStyle w:val="Emphasis"/>
        </w:rPr>
        <w:t>really only</w:t>
      </w:r>
      <w:proofErr w:type="gramEnd"/>
      <w:r w:rsidRPr="00A77938">
        <w:rPr>
          <w:rStyle w:val="Emphasis"/>
        </w:rPr>
        <w:t xml:space="preserve"> </w:t>
      </w:r>
      <w:r w:rsidRPr="00DE06BC">
        <w:rPr>
          <w:rStyle w:val="Emphasis"/>
          <w:highlight w:val="green"/>
        </w:rPr>
        <w:t>began seven years ago</w:t>
      </w:r>
      <w:r w:rsidRPr="00A77938">
        <w:rPr>
          <w:rStyle w:val="StyleUnderline"/>
        </w:rPr>
        <w:t xml:space="preserve">. At least 42 companies had no known government funding. </w:t>
      </w:r>
    </w:p>
    <w:p w14:paraId="64A5D7D4" w14:textId="77777777" w:rsidR="00111D9C" w:rsidRPr="00A77938" w:rsidRDefault="00111D9C" w:rsidP="00111D9C">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4955C518" w14:textId="77777777" w:rsidR="00111D9C" w:rsidRPr="00680538" w:rsidRDefault="00111D9C" w:rsidP="00111D9C">
      <w:pPr>
        <w:rPr>
          <w:b/>
          <w:u w:val="single"/>
        </w:rPr>
      </w:pPr>
      <w:r w:rsidRPr="00DE06BC">
        <w:rPr>
          <w:rStyle w:val="StyleUnderline"/>
          <w:highlight w:val="green"/>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believes </w:t>
      </w:r>
      <w:r w:rsidRPr="00DE06BC">
        <w:rPr>
          <w:rStyle w:val="StyleUnderline"/>
          <w:highlight w:val="green"/>
        </w:rPr>
        <w:t>the country is in a better position than any</w:t>
      </w:r>
      <w:r w:rsidRPr="00A77938">
        <w:rPr>
          <w:rStyle w:val="StyleUnderline"/>
        </w:rPr>
        <w:t xml:space="preserve"> </w:t>
      </w:r>
      <w:r w:rsidRPr="00DE06BC">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7A7704D4" w14:textId="77777777" w:rsidR="00111D9C" w:rsidRPr="006436FC" w:rsidRDefault="00111D9C" w:rsidP="00111D9C">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4301346C" w14:textId="77777777" w:rsidR="00111D9C" w:rsidRPr="00230A00" w:rsidRDefault="00111D9C" w:rsidP="00111D9C">
      <w:pPr>
        <w:rPr>
          <w:rStyle w:val="StyleUnderline"/>
        </w:rPr>
      </w:pPr>
      <w:r w:rsidRPr="00DE06BC">
        <w:rPr>
          <w:rStyle w:val="Emphasis"/>
          <w:highlight w:val="green"/>
        </w:rPr>
        <w:lastRenderedPageBreak/>
        <w:t>China’s</w:t>
      </w:r>
      <w:r w:rsidRPr="00230A00">
        <w:rPr>
          <w:rStyle w:val="Emphasis"/>
        </w:rPr>
        <w:t xml:space="preserve"> space </w:t>
      </w:r>
      <w:r w:rsidRPr="00DE06BC">
        <w:rPr>
          <w:rStyle w:val="Emphasis"/>
          <w:highlight w:val="green"/>
        </w:rPr>
        <w:t>program</w:t>
      </w:r>
      <w:r w:rsidRPr="00230A00">
        <w:rPr>
          <w:rStyle w:val="Emphasis"/>
        </w:rPr>
        <w:t xml:space="preserve"> might have been slowed by the pandemic in 2020, but it certainly </w:t>
      </w:r>
      <w:r w:rsidRPr="00DE06BC">
        <w:rPr>
          <w:rStyle w:val="Emphasis"/>
          <w:highlight w:val="green"/>
        </w:rPr>
        <w:t>didn’t stop.</w:t>
      </w:r>
      <w:r>
        <w:t xml:space="preserve"> </w:t>
      </w:r>
      <w:r w:rsidRPr="00230A00">
        <w:rPr>
          <w:rStyle w:val="StyleUnderline"/>
        </w:rPr>
        <w:t xml:space="preserve">The year’s </w:t>
      </w:r>
      <w:r w:rsidRPr="00DE06BC">
        <w:rPr>
          <w:rStyle w:val="StyleUnderline"/>
          <w:highlight w:val="green"/>
        </w:rPr>
        <w:t>highlights include</w:t>
      </w:r>
      <w:r w:rsidRPr="00230A00">
        <w:rPr>
          <w:rStyle w:val="StyleUnderline"/>
        </w:rPr>
        <w:t xml:space="preserve">d </w:t>
      </w:r>
      <w:r w:rsidRPr="00230A00">
        <w:rPr>
          <w:rStyle w:val="Emphasis"/>
        </w:rPr>
        <w:t xml:space="preserve">sending a </w:t>
      </w:r>
      <w:r w:rsidRPr="00DE06BC">
        <w:rPr>
          <w:rStyle w:val="Emphasis"/>
          <w:highlight w:val="green"/>
        </w:rPr>
        <w:t>rover to Mars</w:t>
      </w:r>
      <w:r w:rsidRPr="00230A00">
        <w:rPr>
          <w:rStyle w:val="StyleUnderline"/>
        </w:rPr>
        <w:t xml:space="preserve">, </w:t>
      </w:r>
      <w:r w:rsidRPr="00230A00">
        <w:rPr>
          <w:rStyle w:val="Emphasis"/>
        </w:rPr>
        <w:t xml:space="preserve">bringing </w:t>
      </w:r>
      <w:r w:rsidRPr="00DE06BC">
        <w:rPr>
          <w:rStyle w:val="Emphasis"/>
          <w:highlight w:val="green"/>
        </w:rPr>
        <w:t>moon rocks back to Earth</w:t>
      </w:r>
      <w:r w:rsidRPr="00230A00">
        <w:rPr>
          <w:rStyle w:val="StyleUnderline"/>
        </w:rPr>
        <w:t xml:space="preserve">, and </w:t>
      </w:r>
      <w:r w:rsidRPr="00DE06BC">
        <w:rPr>
          <w:rStyle w:val="StyleUnderline"/>
          <w:highlight w:val="green"/>
        </w:rPr>
        <w:t>testing</w:t>
      </w:r>
      <w:r w:rsidRPr="00230A00">
        <w:rPr>
          <w:rStyle w:val="StyleUnderline"/>
        </w:rPr>
        <w:t xml:space="preserve"> out the next-generation </w:t>
      </w:r>
      <w:r w:rsidRPr="00DE06BC">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2044F35F" w14:textId="77777777" w:rsidR="00111D9C" w:rsidRPr="00EE6EBB" w:rsidRDefault="00111D9C" w:rsidP="00111D9C">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 xml:space="preserve">launch of Ceres-1, a new type of rocket that, at just 62 feet in height, </w:t>
      </w:r>
      <w:proofErr w:type="gramStart"/>
      <w:r w:rsidRPr="00EE6EBB">
        <w:rPr>
          <w:rStyle w:val="StyleUnderline"/>
        </w:rPr>
        <w:t>is capable of taking</w:t>
      </w:r>
      <w:proofErr w:type="gramEnd"/>
      <w:r w:rsidRPr="00EE6EBB">
        <w:rPr>
          <w:rStyle w:val="StyleUnderline"/>
        </w:rPr>
        <w:t xml:space="preserve"> 770 pounds of payload into low Earth orbit. The launch sent the Tianqi 11 communications satellite into space.</w:t>
      </w:r>
    </w:p>
    <w:p w14:paraId="103938B7" w14:textId="77777777" w:rsidR="00111D9C" w:rsidRPr="00EE6EBB" w:rsidRDefault="00111D9C" w:rsidP="00111D9C">
      <w:pPr>
        <w:rPr>
          <w:rStyle w:val="Emphasis"/>
        </w:rPr>
      </w:pPr>
      <w:r w:rsidRPr="00C0159B">
        <w:rPr>
          <w:sz w:val="12"/>
        </w:rPr>
        <w:t xml:space="preserve">At first glance, </w:t>
      </w:r>
      <w:r w:rsidRPr="00DE06BC">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14:paraId="7E41769B" w14:textId="77777777" w:rsidR="00111D9C" w:rsidRPr="00EE6EBB" w:rsidRDefault="00111D9C" w:rsidP="00111D9C">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14:paraId="30700601" w14:textId="77777777" w:rsidR="00111D9C" w:rsidRPr="00C0159B" w:rsidRDefault="00111D9C" w:rsidP="00111D9C">
      <w:pPr>
        <w:rPr>
          <w:sz w:val="12"/>
        </w:rPr>
      </w:pPr>
      <w:r w:rsidRPr="00C0159B">
        <w:rPr>
          <w:sz w:val="12"/>
        </w:rPr>
        <w:t>“</w:t>
      </w:r>
      <w:r w:rsidRPr="00DE06BC">
        <w:rPr>
          <w:rStyle w:val="StyleUnderline"/>
          <w:highlight w:val="green"/>
        </w:rPr>
        <w:t>The state is really great at large</w:t>
      </w:r>
      <w:r w:rsidRPr="00EE6EBB">
        <w:rPr>
          <w:rStyle w:val="StyleUnderline"/>
        </w:rPr>
        <w:t xml:space="preserve">, ambitious </w:t>
      </w:r>
      <w:r w:rsidRPr="00DE06BC">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DE06BC">
        <w:rPr>
          <w:rStyle w:val="StyleUnderline"/>
          <w:highlight w:val="green"/>
        </w:rPr>
        <w:t>But it’s 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DE06BC">
        <w:rPr>
          <w:rStyle w:val="StyleUnderline"/>
          <w:highlight w:val="green"/>
        </w:rPr>
        <w:t>its commercial</w:t>
      </w:r>
      <w:r w:rsidRPr="00EE6EBB">
        <w:rPr>
          <w:rStyle w:val="StyleUnderline"/>
        </w:rPr>
        <w:t xml:space="preserve"> space </w:t>
      </w:r>
      <w:r w:rsidRPr="00DE06BC">
        <w:rPr>
          <w:rStyle w:val="StyleUnderline"/>
          <w:highlight w:val="green"/>
        </w:rPr>
        <w:t xml:space="preserve">sector can be </w:t>
      </w:r>
      <w:r w:rsidRPr="00DE06BC">
        <w:rPr>
          <w:rStyle w:val="Emphasis"/>
          <w:highlight w:val="green"/>
        </w:rPr>
        <w:t>complementary to the state</w:t>
      </w:r>
      <w:r w:rsidRPr="00C0159B">
        <w:rPr>
          <w:sz w:val="12"/>
        </w:rPr>
        <w:t>,” he says.</w:t>
      </w:r>
    </w:p>
    <w:p w14:paraId="54A32B34" w14:textId="77777777" w:rsidR="00111D9C" w:rsidRPr="00EE6EBB" w:rsidRDefault="00111D9C" w:rsidP="00111D9C">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12BD57BD" w14:textId="77777777" w:rsidR="00111D9C" w:rsidRPr="00EE6EBB" w:rsidRDefault="00111D9C" w:rsidP="00111D9C">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w:t>
      </w:r>
      <w:r w:rsidRPr="00EE6EBB">
        <w:rPr>
          <w:rStyle w:val="StyleUnderline"/>
        </w:rPr>
        <w:lastRenderedPageBreak/>
        <w:t xml:space="preserve">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04DBAC14" w14:textId="77777777" w:rsidR="00111D9C" w:rsidRPr="00C0159B" w:rsidRDefault="00111D9C" w:rsidP="00111D9C">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7A653A80" w14:textId="77777777" w:rsidR="00111D9C" w:rsidRDefault="00111D9C" w:rsidP="00111D9C">
      <w:pPr>
        <w:rPr>
          <w:rStyle w:val="StyleUnderline"/>
        </w:rPr>
      </w:pPr>
      <w:r w:rsidRPr="00C0159B">
        <w:rPr>
          <w:sz w:val="12"/>
        </w:rPr>
        <w:t xml:space="preserve">The problem is, </w:t>
      </w:r>
      <w:r w:rsidRPr="00EE6EBB">
        <w:rPr>
          <w:rStyle w:val="StyleUnderline"/>
        </w:rPr>
        <w:t xml:space="preserve">China </w:t>
      </w:r>
      <w:proofErr w:type="gramStart"/>
      <w:r w:rsidRPr="00EE6EBB">
        <w:rPr>
          <w:rStyle w:val="StyleUnderline"/>
        </w:rPr>
        <w:t>has to</w:t>
      </w:r>
      <w:proofErr w:type="gramEnd"/>
      <w:r w:rsidRPr="00EE6EBB">
        <w:rPr>
          <w:rStyle w:val="StyleUnderline"/>
        </w:rPr>
        <w:t xml:space="preserve"> make up decades’ worth of ground lost to the West.</w:t>
      </w:r>
    </w:p>
    <w:p w14:paraId="18824C65" w14:textId="77777777" w:rsidR="00111D9C" w:rsidRPr="00E9083B" w:rsidRDefault="00111D9C" w:rsidP="00111D9C">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59B976F6" w14:textId="77777777" w:rsidR="00111D9C" w:rsidRPr="008000DC" w:rsidRDefault="00111D9C" w:rsidP="00111D9C">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3B15A504" w14:textId="77777777" w:rsidR="00111D9C" w:rsidRPr="00680538" w:rsidRDefault="00111D9C" w:rsidP="00111D9C">
      <w:pPr>
        <w:rPr>
          <w:rStyle w:val="StyleUnderline"/>
        </w:rPr>
      </w:pPr>
      <w:r w:rsidRPr="00DE06BC">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486868A3" w14:textId="77777777" w:rsidR="00111D9C" w:rsidRPr="00680538" w:rsidRDefault="00111D9C" w:rsidP="00111D9C">
      <w:pPr>
        <w:rPr>
          <w:rStyle w:val="Emphasis"/>
        </w:rPr>
      </w:pPr>
      <w:r w:rsidRPr="00DE06BC">
        <w:rPr>
          <w:rStyle w:val="Emphasis"/>
          <w:highlight w:val="green"/>
        </w:rPr>
        <w:t>The Russian and U.S.</w:t>
      </w:r>
      <w:r w:rsidRPr="00680538">
        <w:rPr>
          <w:rStyle w:val="Emphasis"/>
        </w:rPr>
        <w:t xml:space="preserve"> space </w:t>
      </w:r>
      <w:r w:rsidRPr="00DE06BC">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DE06BC">
        <w:rPr>
          <w:rStyle w:val="Emphasis"/>
          <w:highlight w:val="green"/>
        </w:rPr>
        <w:t>but the absence of any kind of</w:t>
      </w:r>
      <w:r w:rsidRPr="00680538">
        <w:rPr>
          <w:rStyle w:val="Emphasis"/>
        </w:rPr>
        <w:t xml:space="preserve"> </w:t>
      </w:r>
      <w:r w:rsidRPr="00DE06BC">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DE06BC">
        <w:rPr>
          <w:rStyle w:val="Emphasis"/>
          <w:highlight w:val="green"/>
        </w:rPr>
        <w:t xml:space="preserve">has forced </w:t>
      </w:r>
      <w:r w:rsidRPr="00C40E9F">
        <w:rPr>
          <w:rStyle w:val="Emphasis"/>
        </w:rPr>
        <w:t>the</w:t>
      </w:r>
      <w:r w:rsidRPr="00680538">
        <w:rPr>
          <w:rStyle w:val="Emphasis"/>
        </w:rPr>
        <w:t xml:space="preserve"> </w:t>
      </w:r>
      <w:r w:rsidRPr="00DE06BC">
        <w:rPr>
          <w:rStyle w:val="Emphasis"/>
          <w:highlight w:val="green"/>
        </w:rPr>
        <w:t>Chinese space</w:t>
      </w:r>
      <w:r w:rsidRPr="00680538">
        <w:rPr>
          <w:rStyle w:val="Emphasis"/>
        </w:rPr>
        <w:t xml:space="preserve"> ecosystem </w:t>
      </w:r>
      <w:r w:rsidRPr="00DE06BC">
        <w:rPr>
          <w:rStyle w:val="Emphasis"/>
          <w:highlight w:val="green"/>
        </w:rPr>
        <w:t>to develop</w:t>
      </w:r>
      <w:r w:rsidRPr="00680538">
        <w:rPr>
          <w:rStyle w:val="Emphasis"/>
        </w:rPr>
        <w:t xml:space="preserve"> pretty much </w:t>
      </w:r>
      <w:r w:rsidRPr="00DE06BC">
        <w:rPr>
          <w:rStyle w:val="Emphasis"/>
          <w:highlight w:val="green"/>
        </w:rPr>
        <w:t>independently</w:t>
      </w:r>
      <w:r w:rsidRPr="00C0159B">
        <w:rPr>
          <w:sz w:val="12"/>
        </w:rPr>
        <w:t xml:space="preserve">. </w:t>
      </w:r>
      <w:r w:rsidRPr="00DE06BC">
        <w:rPr>
          <w:rStyle w:val="Emphasis"/>
          <w:highlight w:val="green"/>
        </w:rPr>
        <w:t xml:space="preserve">Russia, </w:t>
      </w:r>
      <w:r w:rsidRPr="00C40E9F">
        <w:rPr>
          <w:rStyle w:val="Emphasis"/>
        </w:rPr>
        <w:t xml:space="preserve">though </w:t>
      </w:r>
      <w:r w:rsidRPr="00DE06BC">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DE06BC">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DE06BC">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DE06BC">
        <w:rPr>
          <w:rStyle w:val="Emphasis"/>
          <w:highlight w:val="green"/>
        </w:rPr>
        <w:t>toward China</w:t>
      </w:r>
      <w:r w:rsidRPr="00680538">
        <w:rPr>
          <w:rStyle w:val="Emphasis"/>
        </w:rPr>
        <w:t xml:space="preserve"> in terms of both the government and the industrial base.</w:t>
      </w:r>
    </w:p>
    <w:p w14:paraId="68831B6A" w14:textId="77777777" w:rsidR="00111D9C" w:rsidRPr="00C0159B" w:rsidRDefault="00111D9C" w:rsidP="00111D9C">
      <w:pPr>
        <w:rPr>
          <w:sz w:val="12"/>
        </w:rPr>
      </w:pPr>
      <w:r w:rsidRPr="00680538">
        <w:rPr>
          <w:rStyle w:val="StyleUnderline"/>
        </w:rPr>
        <w:t xml:space="preserve">More </w:t>
      </w:r>
      <w:r w:rsidRPr="00DE06BC">
        <w:rPr>
          <w:rStyle w:val="StyleUnderline"/>
          <w:highlight w:val="green"/>
        </w:rPr>
        <w:t xml:space="preserve">Russian </w:t>
      </w:r>
      <w:r w:rsidRPr="00DE06BC">
        <w:rPr>
          <w:rStyle w:val="Emphasis"/>
          <w:highlight w:val="green"/>
        </w:rPr>
        <w:t>companies</w:t>
      </w:r>
      <w:r w:rsidRPr="00DE06BC">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DE06BC">
        <w:rPr>
          <w:rStyle w:val="Emphasis"/>
          <w:highlight w:val="green"/>
        </w:rPr>
        <w:t>Chinese companies are looking to Russia as an</w:t>
      </w:r>
      <w:r w:rsidRPr="00680538">
        <w:rPr>
          <w:rStyle w:val="Emphasis"/>
        </w:rPr>
        <w:t xml:space="preserve"> </w:t>
      </w:r>
      <w:r w:rsidRPr="00DE06BC">
        <w:rPr>
          <w:rStyle w:val="Emphasis"/>
          <w:highlight w:val="green"/>
        </w:rPr>
        <w:t>export market</w:t>
      </w:r>
      <w:r w:rsidRPr="00680538">
        <w:rPr>
          <w:rStyle w:val="Emphasis"/>
        </w:rPr>
        <w:t xml:space="preserve"> as well as to Russia </w:t>
      </w:r>
      <w:r w:rsidRPr="00DE06BC">
        <w:rPr>
          <w:rStyle w:val="Emphasis"/>
          <w:highlight w:val="green"/>
        </w:rPr>
        <w:t>and</w:t>
      </w:r>
      <w:r w:rsidRPr="00680538">
        <w:rPr>
          <w:rStyle w:val="Emphasis"/>
        </w:rPr>
        <w:t xml:space="preserve"> former Soviet states as </w:t>
      </w:r>
      <w:r w:rsidRPr="00DE06BC">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08BFA86C" w14:textId="77777777" w:rsidR="00111D9C" w:rsidRPr="00680538" w:rsidRDefault="00111D9C" w:rsidP="00111D9C">
      <w:pPr>
        <w:rPr>
          <w:rStyle w:val="StyleUnderline"/>
        </w:rPr>
      </w:pPr>
      <w:r w:rsidRPr="00DE06BC">
        <w:rPr>
          <w:rStyle w:val="StyleUnderline"/>
          <w:highlight w:val="green"/>
        </w:rPr>
        <w:t>The i</w:t>
      </w:r>
      <w:r w:rsidRPr="00C40E9F">
        <w:rPr>
          <w:rStyle w:val="StyleUnderline"/>
        </w:rPr>
        <w:t xml:space="preserve">nternational </w:t>
      </w:r>
      <w:r w:rsidRPr="00DE06BC">
        <w:rPr>
          <w:rStyle w:val="StyleUnderline"/>
          <w:highlight w:val="green"/>
        </w:rPr>
        <w:t>l</w:t>
      </w:r>
      <w:r w:rsidRPr="00C40E9F">
        <w:rPr>
          <w:rStyle w:val="StyleUnderline"/>
        </w:rPr>
        <w:t>unar</w:t>
      </w:r>
      <w:r w:rsidRPr="00DE06BC">
        <w:rPr>
          <w:rStyle w:val="StyleUnderline"/>
          <w:highlight w:val="green"/>
        </w:rPr>
        <w:t xml:space="preserve"> r</w:t>
      </w:r>
      <w:r w:rsidRPr="00C40E9F">
        <w:rPr>
          <w:rStyle w:val="StyleUnderline"/>
        </w:rPr>
        <w:t>esearch</w:t>
      </w:r>
      <w:r w:rsidRPr="00DE06BC">
        <w:rPr>
          <w:rStyle w:val="StyleUnderline"/>
          <w:highlight w:val="green"/>
        </w:rPr>
        <w:t xml:space="preserve"> s</w:t>
      </w:r>
      <w:r w:rsidRPr="00C40E9F">
        <w:rPr>
          <w:rStyle w:val="StyleUnderline"/>
        </w:rPr>
        <w:t>tation</w:t>
      </w:r>
      <w:r w:rsidRPr="00680538">
        <w:rPr>
          <w:rStyle w:val="StyleUnderline"/>
        </w:rPr>
        <w:t xml:space="preserve"> is </w:t>
      </w:r>
      <w:r w:rsidRPr="00DE06BC">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w:t>
      </w:r>
      <w:r w:rsidRPr="00C0159B">
        <w:rPr>
          <w:sz w:val="12"/>
        </w:rPr>
        <w:lastRenderedPageBreak/>
        <w:t xml:space="preserve">takes on more sophisticated projects, </w:t>
      </w:r>
      <w:r w:rsidRPr="00DE06BC">
        <w:rPr>
          <w:rStyle w:val="StyleUnderline"/>
          <w:highlight w:val="green"/>
        </w:rPr>
        <w:t>this may help free up</w:t>
      </w:r>
      <w:r w:rsidRPr="00680538">
        <w:rPr>
          <w:rStyle w:val="StyleUnderline"/>
        </w:rPr>
        <w:t xml:space="preserve"> the kind of lower-end work </w:t>
      </w:r>
      <w:r w:rsidRPr="00DE06BC">
        <w:rPr>
          <w:rStyle w:val="StyleUnderline"/>
          <w:highlight w:val="green"/>
        </w:rPr>
        <w:t>companies</w:t>
      </w:r>
      <w:r w:rsidRPr="00680538">
        <w:rPr>
          <w:rStyle w:val="StyleUnderline"/>
        </w:rPr>
        <w:t xml:space="preserve"> were doing before </w:t>
      </w:r>
      <w:r w:rsidRPr="00DE06BC">
        <w:rPr>
          <w:rStyle w:val="StyleUnderline"/>
          <w:highlight w:val="green"/>
        </w:rPr>
        <w:t>and</w:t>
      </w:r>
      <w:r w:rsidRPr="00680538">
        <w:rPr>
          <w:rStyle w:val="StyleUnderline"/>
        </w:rPr>
        <w:t xml:space="preserve"> </w:t>
      </w:r>
      <w:r w:rsidRPr="00DE06BC">
        <w:rPr>
          <w:rStyle w:val="StyleUnderline"/>
          <w:highlight w:val="green"/>
        </w:rPr>
        <w:t>create</w:t>
      </w:r>
      <w:r w:rsidRPr="00680538">
        <w:rPr>
          <w:rStyle w:val="StyleUnderline"/>
        </w:rPr>
        <w:t xml:space="preserve"> more </w:t>
      </w:r>
      <w:r w:rsidRPr="00DE06BC">
        <w:rPr>
          <w:rStyle w:val="StyleUnderline"/>
          <w:highlight w:val="green"/>
        </w:rPr>
        <w:t xml:space="preserve">room for </w:t>
      </w:r>
      <w:r w:rsidRPr="00DE06BC">
        <w:rPr>
          <w:rStyle w:val="Emphasis"/>
          <w:highlight w:val="green"/>
        </w:rPr>
        <w:t>commercial competition.</w:t>
      </w:r>
    </w:p>
    <w:p w14:paraId="3BACF4D3" w14:textId="77777777" w:rsidR="00111D9C" w:rsidRPr="00680538" w:rsidRDefault="00111D9C" w:rsidP="00111D9C">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DE06BC">
        <w:rPr>
          <w:rStyle w:val="Emphasis"/>
          <w:highlight w:val="green"/>
        </w:rPr>
        <w:t>There will be a need for a bigger commercial</w:t>
      </w:r>
      <w:r w:rsidRPr="00680538">
        <w:rPr>
          <w:rStyle w:val="Emphasis"/>
        </w:rPr>
        <w:t xml:space="preserve"> </w:t>
      </w:r>
      <w:r w:rsidRPr="00DE06BC">
        <w:rPr>
          <w:rStyle w:val="Emphasis"/>
          <w:highlight w:val="green"/>
        </w:rPr>
        <w:t>sector to contribute to emerging projects</w:t>
      </w:r>
      <w:r w:rsidRPr="00680538">
        <w:rPr>
          <w:rStyle w:val="Emphasis"/>
        </w:rPr>
        <w:t xml:space="preserve"> and complete the technological development of the more commercial, </w:t>
      </w:r>
      <w:r w:rsidRPr="00DE06BC">
        <w:rPr>
          <w:rStyle w:val="Emphasis"/>
          <w:highlight w:val="green"/>
        </w:rPr>
        <w:t>as opposed to</w:t>
      </w:r>
      <w:r w:rsidRPr="00680538">
        <w:rPr>
          <w:rStyle w:val="Emphasis"/>
        </w:rPr>
        <w:t xml:space="preserve"> institutional or </w:t>
      </w:r>
      <w:r w:rsidRPr="00DE06BC">
        <w:rPr>
          <w:rStyle w:val="Emphasis"/>
          <w:highlight w:val="green"/>
        </w:rPr>
        <w:t xml:space="preserve">national-level, projects </w:t>
      </w:r>
      <w:r w:rsidRPr="00C40E9F">
        <w:rPr>
          <w:rStyle w:val="Emphasis"/>
        </w:rPr>
        <w:t>in the space sector.</w:t>
      </w:r>
    </w:p>
    <w:p w14:paraId="75392854" w14:textId="77777777" w:rsidR="00111D9C" w:rsidRDefault="00111D9C" w:rsidP="00111D9C">
      <w:r>
        <w:t>What is the relationship between China’s space industry development and its Military-Civil Fusion strategy, and how is this affecting the commercial space sector?</w:t>
      </w:r>
    </w:p>
    <w:p w14:paraId="2CCD0B03" w14:textId="77777777" w:rsidR="00111D9C" w:rsidRPr="00680538" w:rsidRDefault="00111D9C" w:rsidP="00111D9C">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DE06BC">
        <w:rPr>
          <w:rStyle w:val="StyleUnderline"/>
          <w:highlight w:val="green"/>
        </w:rPr>
        <w:t xml:space="preserve">As part of the Military-Civil Fusion strategy, the Chinese government wants to develop </w:t>
      </w:r>
      <w:r w:rsidRPr="00DE06BC">
        <w:rPr>
          <w:rStyle w:val="Emphasis"/>
          <w:highlight w:val="green"/>
        </w:rPr>
        <w:t xml:space="preserve">specific capabilities </w:t>
      </w:r>
      <w:r w:rsidRPr="00DE06BC">
        <w:rPr>
          <w:rStyle w:val="StyleUnderline"/>
          <w:highlight w:val="green"/>
        </w:rPr>
        <w:t xml:space="preserve">and emphasize </w:t>
      </w:r>
      <w:r w:rsidRPr="00DE06BC">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DE06BC">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512C4C87" w14:textId="77777777" w:rsidR="00111D9C" w:rsidRPr="00680538" w:rsidRDefault="00111D9C" w:rsidP="00111D9C">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DE06BC">
        <w:rPr>
          <w:rStyle w:val="StyleUnderline"/>
          <w:highlight w:val="green"/>
        </w:rPr>
        <w:t>More money</w:t>
      </w:r>
      <w:r w:rsidRPr="00680538">
        <w:rPr>
          <w:rStyle w:val="StyleUnderline"/>
        </w:rPr>
        <w:t xml:space="preserve"> and resources </w:t>
      </w:r>
      <w:r w:rsidRPr="00DE06BC">
        <w:rPr>
          <w:rStyle w:val="StyleUnderline"/>
          <w:highlight w:val="green"/>
        </w:rPr>
        <w:t xml:space="preserve">will be available for </w:t>
      </w:r>
      <w:r w:rsidRPr="00C40E9F">
        <w:rPr>
          <w:rStyle w:val="StyleUnderline"/>
        </w:rPr>
        <w:t xml:space="preserve">a </w:t>
      </w:r>
      <w:r w:rsidRPr="00DE06BC">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DE06BC">
        <w:rPr>
          <w:rStyle w:val="Emphasis"/>
          <w:highlight w:val="green"/>
        </w:rPr>
        <w:t>the development of the space industry will</w:t>
      </w:r>
      <w:r w:rsidRPr="00680538">
        <w:rPr>
          <w:rStyle w:val="Emphasis"/>
        </w:rPr>
        <w:t xml:space="preserve"> change as companies adapt their activities </w:t>
      </w:r>
      <w:r w:rsidRPr="00DE06BC">
        <w:rPr>
          <w:rStyle w:val="Emphasis"/>
          <w:highlight w:val="green"/>
        </w:rPr>
        <w:t>to what the government is 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2B80BA1A" w14:textId="77777777" w:rsidR="00111D9C" w:rsidRDefault="00111D9C" w:rsidP="00111D9C">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04702FDF" w14:textId="77777777" w:rsidR="00111D9C" w:rsidRPr="0034418B" w:rsidRDefault="00111D9C" w:rsidP="00111D9C">
      <w:pPr>
        <w:pStyle w:val="Heading4"/>
      </w:pPr>
      <w:r>
        <w:t>Scenario one is space militarization:</w:t>
      </w:r>
    </w:p>
    <w:p w14:paraId="5EE928DF" w14:textId="77777777" w:rsidR="00111D9C" w:rsidRDefault="00111D9C" w:rsidP="00111D9C">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31D1C8F5" w14:textId="77777777" w:rsidR="00111D9C" w:rsidRPr="00C64542" w:rsidRDefault="00111D9C" w:rsidP="00111D9C">
      <w:pPr>
        <w:rPr>
          <w:rStyle w:val="Style13ptBold"/>
        </w:rPr>
      </w:pPr>
      <w:r>
        <w:rPr>
          <w:rStyle w:val="Style13ptBold"/>
        </w:rPr>
        <w:t xml:space="preserve">Bowman and Thompson 3/31 </w:t>
      </w:r>
      <w:r w:rsidRPr="00C64542">
        <w:t xml:space="preserve">[(Bradley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w:t>
      </w:r>
      <w:r w:rsidRPr="00C64542">
        <w:lastRenderedPageBreak/>
        <w:t>https://foreignpolicy.com/2021/03/31/russia-china-space-war-treaty-demilitarization-satellites/] BC</w:t>
      </w:r>
    </w:p>
    <w:p w14:paraId="58171F97" w14:textId="77777777" w:rsidR="00111D9C" w:rsidRPr="00C64542" w:rsidRDefault="00111D9C" w:rsidP="00111D9C">
      <w:pPr>
        <w:rPr>
          <w:rStyle w:val="StyleUnderline"/>
        </w:rPr>
      </w:pPr>
      <w:r w:rsidRPr="00DE06BC">
        <w:rPr>
          <w:rStyle w:val="Emphasis"/>
          <w:highlight w:val="green"/>
        </w:rPr>
        <w:t>Consider</w:t>
      </w:r>
      <w:r w:rsidRPr="00C64542">
        <w:rPr>
          <w:rStyle w:val="Emphasis"/>
        </w:rPr>
        <w:t xml:space="preserve"> the actions of the United States’ two </w:t>
      </w:r>
      <w:r w:rsidRPr="00DE06BC">
        <w:rPr>
          <w:rStyle w:val="Emphasis"/>
          <w:highlight w:val="green"/>
        </w:rPr>
        <w:t>great-power adversaries when it comes to</w:t>
      </w:r>
      <w:r w:rsidRPr="00C64542">
        <w:rPr>
          <w:rStyle w:val="Emphasis"/>
        </w:rPr>
        <w:t xml:space="preserve"> anti-satellite </w:t>
      </w:r>
      <w:r w:rsidRPr="00DE06BC">
        <w:rPr>
          <w:rStyle w:val="Emphasis"/>
          <w:highlight w:val="green"/>
        </w:rPr>
        <w:t>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DE06BC">
        <w:rPr>
          <w:rStyle w:val="StyleUnderline"/>
          <w:highlight w:val="green"/>
        </w:rPr>
        <w:t>space-based</w:t>
      </w:r>
      <w:r w:rsidRPr="00C64542">
        <w:rPr>
          <w:rStyle w:val="StyleUnderline"/>
        </w:rPr>
        <w:t xml:space="preserve"> </w:t>
      </w:r>
      <w:r w:rsidRPr="00DE06BC">
        <w:rPr>
          <w:rStyle w:val="StyleUnderline"/>
          <w:highlight w:val="green"/>
        </w:rPr>
        <w:t>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14:paraId="0A23D3BA" w14:textId="77777777" w:rsidR="00111D9C" w:rsidRPr="00C64542" w:rsidRDefault="00111D9C" w:rsidP="00111D9C">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1B7E4151" w14:textId="77777777" w:rsidR="00111D9C" w:rsidRPr="00C0159B" w:rsidRDefault="00111D9C" w:rsidP="00111D9C">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559C837C" w14:textId="77777777" w:rsidR="00111D9C" w:rsidRPr="00C64542" w:rsidRDefault="00111D9C" w:rsidP="00111D9C">
      <w:pPr>
        <w:rPr>
          <w:rStyle w:val="Emphasis"/>
        </w:rPr>
      </w:pPr>
      <w:r w:rsidRPr="00C64542">
        <w:rPr>
          <w:rStyle w:val="Emphasis"/>
        </w:rPr>
        <w:t>On the surface, that sounds innocuous. Who, after all, wants an arms race in space?</w:t>
      </w:r>
    </w:p>
    <w:p w14:paraId="706D1BB0" w14:textId="77777777" w:rsidR="00111D9C" w:rsidRPr="00C64542" w:rsidRDefault="00111D9C" w:rsidP="00111D9C">
      <w:pPr>
        <w:rPr>
          <w:rStyle w:val="StyleUnderline"/>
        </w:rPr>
      </w:pPr>
      <w:r w:rsidRPr="00C0159B">
        <w:rPr>
          <w:sz w:val="12"/>
        </w:rPr>
        <w:t xml:space="preserve">The reality, however, is that </w:t>
      </w:r>
      <w:r w:rsidRPr="00DE06BC">
        <w:rPr>
          <w:rStyle w:val="Emphasis"/>
          <w:highlight w:val="green"/>
        </w:rPr>
        <w:t>China and Russia are already racing 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DE06BC">
        <w:rPr>
          <w:rStyle w:val="Emphasis"/>
          <w:highlight w:val="green"/>
        </w:rPr>
        <w:t>for</w:t>
      </w:r>
      <w:r w:rsidRPr="00C64542">
        <w:rPr>
          <w:rStyle w:val="Emphasis"/>
        </w:rPr>
        <w:t xml:space="preserve"> </w:t>
      </w:r>
      <w:r w:rsidRPr="00DE06BC">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14:paraId="24CC2181" w14:textId="77777777" w:rsidR="00111D9C" w:rsidRPr="00C0159B" w:rsidRDefault="00111D9C" w:rsidP="00111D9C">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DE06BC">
        <w:rPr>
          <w:rStyle w:val="StyleUnderline"/>
          <w:highlight w:val="green"/>
        </w:rPr>
        <w:t>weapons</w:t>
      </w:r>
      <w:r w:rsidRPr="00C64542">
        <w:rPr>
          <w:rStyle w:val="StyleUnderline"/>
        </w:rPr>
        <w:t xml:space="preserve"> </w:t>
      </w:r>
      <w:r w:rsidRPr="00DE06BC">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462E215D" w14:textId="77777777" w:rsidR="00111D9C" w:rsidRPr="00C64542" w:rsidRDefault="00111D9C" w:rsidP="00111D9C">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72C2BBE8" w14:textId="77777777" w:rsidR="00111D9C" w:rsidRPr="00C0159B" w:rsidRDefault="00111D9C" w:rsidP="00111D9C">
      <w:pPr>
        <w:rPr>
          <w:sz w:val="12"/>
          <w:szCs w:val="12"/>
        </w:rPr>
      </w:pPr>
      <w:r w:rsidRPr="00C0159B">
        <w:rPr>
          <w:sz w:val="12"/>
          <w:szCs w:val="12"/>
        </w:rPr>
        <w:t>To make matters worse, both countries are also working to deploy space-based—or so-called “on-orbit”—capabilities to attack satellites.</w:t>
      </w:r>
    </w:p>
    <w:p w14:paraId="33AFAC4B" w14:textId="77777777" w:rsidR="00111D9C" w:rsidRPr="006F58F5" w:rsidRDefault="00111D9C" w:rsidP="00111D9C">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75717A35" w14:textId="77777777" w:rsidR="00111D9C" w:rsidRPr="00C0159B" w:rsidRDefault="00111D9C" w:rsidP="00111D9C">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1D6A2F9A" w14:textId="77777777" w:rsidR="00111D9C" w:rsidRPr="006F58F5" w:rsidRDefault="00111D9C" w:rsidP="00111D9C">
      <w:pPr>
        <w:rPr>
          <w:rStyle w:val="Emphasis"/>
        </w:rPr>
      </w:pPr>
      <w:r w:rsidRPr="00DE06BC">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DE06BC">
        <w:rPr>
          <w:rStyle w:val="Emphasis"/>
          <w:highlight w:val="green"/>
        </w:rPr>
        <w:t>commercial</w:t>
      </w:r>
      <w:r w:rsidRPr="006F58F5">
        <w:rPr>
          <w:rStyle w:val="Emphasis"/>
        </w:rPr>
        <w:t xml:space="preserve"> </w:t>
      </w:r>
      <w:r w:rsidRPr="00DE06BC">
        <w:rPr>
          <w:rStyle w:val="Emphasis"/>
          <w:highlight w:val="green"/>
        </w:rPr>
        <w:t>capabilities that those countries can</w:t>
      </w:r>
      <w:r w:rsidRPr="006F58F5">
        <w:rPr>
          <w:rStyle w:val="Emphasis"/>
        </w:rPr>
        <w:t xml:space="preserve"> </w:t>
      </w:r>
      <w:proofErr w:type="gramStart"/>
      <w:r w:rsidRPr="006F58F5">
        <w:rPr>
          <w:rStyle w:val="Emphasis"/>
        </w:rPr>
        <w:t xml:space="preserve">actually </w:t>
      </w:r>
      <w:r w:rsidRPr="00DE06BC">
        <w:rPr>
          <w:rStyle w:val="Emphasis"/>
          <w:highlight w:val="green"/>
        </w:rPr>
        <w:t>use</w:t>
      </w:r>
      <w:proofErr w:type="gramEnd"/>
      <w:r w:rsidRPr="00DE06BC">
        <w:rPr>
          <w:rStyle w:val="Emphasis"/>
          <w:highlight w:val="green"/>
        </w:rPr>
        <w:t xml:space="preserv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DE06BC">
        <w:rPr>
          <w:rStyle w:val="Emphasis"/>
          <w:highlight w:val="green"/>
        </w:rPr>
        <w:t>satellites</w:t>
      </w:r>
      <w:r w:rsidRPr="006F58F5">
        <w:rPr>
          <w:rStyle w:val="Emphasis"/>
        </w:rPr>
        <w:t>.</w:t>
      </w:r>
    </w:p>
    <w:p w14:paraId="0DB0F39A" w14:textId="77777777" w:rsidR="00111D9C" w:rsidRPr="00C0159B" w:rsidRDefault="00111D9C" w:rsidP="00111D9C">
      <w:pPr>
        <w:rPr>
          <w:sz w:val="12"/>
        </w:rPr>
      </w:pPr>
      <w:r w:rsidRPr="006F58F5">
        <w:rPr>
          <w:rStyle w:val="StyleUnderline"/>
        </w:rPr>
        <w:lastRenderedPageBreak/>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587E0774" w14:textId="77777777" w:rsidR="00111D9C" w:rsidRPr="006F58F5" w:rsidRDefault="00111D9C" w:rsidP="00111D9C">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75F0C2EE" w14:textId="77777777" w:rsidR="00111D9C" w:rsidRPr="006F58F5" w:rsidRDefault="00111D9C" w:rsidP="00111D9C">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307323D7" w14:textId="77777777" w:rsidR="00111D9C" w:rsidRPr="006F58F5" w:rsidRDefault="00111D9C" w:rsidP="00111D9C">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14:paraId="4C32C0DA" w14:textId="77777777" w:rsidR="00111D9C" w:rsidRPr="00AC0304" w:rsidRDefault="00111D9C" w:rsidP="00111D9C">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521D4B8D" w14:textId="77777777" w:rsidR="00111D9C" w:rsidRPr="006F58F5" w:rsidRDefault="00111D9C" w:rsidP="00111D9C">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48E850B1" w14:textId="77777777" w:rsidR="00111D9C" w:rsidRPr="00711B24" w:rsidRDefault="00111D9C" w:rsidP="00111D9C">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136C626E" w14:textId="77777777" w:rsidR="00111D9C" w:rsidRPr="006F58F5" w:rsidRDefault="00111D9C" w:rsidP="00111D9C">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Moscow habitually seeks to use</w:t>
      </w:r>
      <w:r w:rsidRPr="006F58F5">
        <w:rPr>
          <w:rStyle w:val="Emphasis"/>
        </w:rPr>
        <w:t xml:space="preserve"> </w:t>
      </w:r>
      <w:r w:rsidRPr="00DE06BC">
        <w:rPr>
          <w:rStyle w:val="Emphasis"/>
          <w:highlight w:val="green"/>
        </w:rPr>
        <w:t>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DE06BC">
        <w:rPr>
          <w:rStyle w:val="Emphasis"/>
          <w:highlight w:val="green"/>
        </w:rPr>
        <w:t>strictures as</w:t>
      </w:r>
      <w:r w:rsidRPr="006F58F5">
        <w:rPr>
          <w:rStyle w:val="Emphasis"/>
        </w:rPr>
        <w:t xml:space="preserve"> </w:t>
      </w:r>
      <w:r w:rsidRPr="00DE06BC">
        <w:rPr>
          <w:rStyle w:val="Emphasis"/>
          <w:highlight w:val="green"/>
        </w:rPr>
        <w:t>optional</w:t>
      </w:r>
      <w:r w:rsidRPr="006F58F5">
        <w:rPr>
          <w:rStyle w:val="Emphasis"/>
        </w:rPr>
        <w:t xml:space="preserve"> when they become inconvenient or when the Kremlin sees an opportunity to seize a military advantage.</w:t>
      </w:r>
    </w:p>
    <w:p w14:paraId="4008DE6B" w14:textId="77777777" w:rsidR="00111D9C" w:rsidRPr="00711B24" w:rsidRDefault="00111D9C" w:rsidP="00111D9C">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2F497B26" w14:textId="77777777" w:rsidR="00111D9C" w:rsidRPr="006F58F5" w:rsidRDefault="00111D9C" w:rsidP="00111D9C">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31063733" w14:textId="77777777" w:rsidR="00111D9C" w:rsidRPr="00711B24" w:rsidRDefault="00111D9C" w:rsidP="00111D9C">
      <w:pPr>
        <w:rPr>
          <w:sz w:val="12"/>
        </w:rPr>
      </w:pPr>
      <w:r w:rsidRPr="00711B24">
        <w:rPr>
          <w:sz w:val="12"/>
        </w:rPr>
        <w:t>Washington should also advance nascent efforts to establish rules of the road in space. “</w:t>
      </w:r>
      <w:r w:rsidRPr="00DE06BC">
        <w:rPr>
          <w:rStyle w:val="Emphasis"/>
          <w:highlight w:val="green"/>
        </w:rPr>
        <w:t>There are really no norms</w:t>
      </w:r>
      <w:r w:rsidRPr="006F58F5">
        <w:rPr>
          <w:rStyle w:val="Emphasis"/>
        </w:rPr>
        <w:t xml:space="preserve"> of behavior </w:t>
      </w:r>
      <w:r w:rsidRPr="00DE06BC">
        <w:rPr>
          <w:rStyle w:val="Emphasis"/>
          <w:highlight w:val="green"/>
        </w:rPr>
        <w:t>in</w:t>
      </w:r>
      <w:r w:rsidRPr="006F58F5">
        <w:rPr>
          <w:rStyle w:val="Emphasis"/>
        </w:rPr>
        <w:t xml:space="preserve"> </w:t>
      </w:r>
      <w:r w:rsidRPr="00DE06BC">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56806390" w14:textId="77777777" w:rsidR="00111D9C" w:rsidRPr="006F58F5" w:rsidRDefault="00111D9C" w:rsidP="00111D9C">
      <w:pPr>
        <w:rPr>
          <w:rStyle w:val="StyleUnderline"/>
        </w:rPr>
      </w:pPr>
      <w:r w:rsidRPr="006F58F5">
        <w:rPr>
          <w:rStyle w:val="StyleUnderline"/>
        </w:rPr>
        <w:lastRenderedPageBreak/>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16786275" w14:textId="77777777" w:rsidR="00111D9C" w:rsidRPr="00711B24" w:rsidRDefault="00111D9C" w:rsidP="00111D9C">
      <w:pPr>
        <w:rPr>
          <w:sz w:val="12"/>
          <w:szCs w:val="12"/>
        </w:rPr>
      </w:pPr>
      <w:r w:rsidRPr="00711B24">
        <w:rPr>
          <w:sz w:val="12"/>
          <w:szCs w:val="12"/>
        </w:rPr>
        <w:t>The vote was 164 in favor, including the United States—and a mere 12 opposed.</w:t>
      </w:r>
    </w:p>
    <w:p w14:paraId="2365DF7F" w14:textId="77777777" w:rsidR="00111D9C" w:rsidRPr="00711B24" w:rsidRDefault="00111D9C" w:rsidP="00111D9C">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163BDF6F" w14:textId="77777777" w:rsidR="00111D9C" w:rsidRDefault="00111D9C" w:rsidP="00111D9C">
      <w:pPr>
        <w:rPr>
          <w:rStyle w:val="Emphasis"/>
        </w:rPr>
      </w:pPr>
      <w:r w:rsidRPr="006F58F5">
        <w:rPr>
          <w:rStyle w:val="Emphasis"/>
        </w:rPr>
        <w:t xml:space="preserve">So much for a Chinese and Russian desire to pursue constructive and peaceful policies in space. </w:t>
      </w:r>
      <w:r w:rsidRPr="00DE06BC">
        <w:rPr>
          <w:rStyle w:val="Emphasis"/>
          <w:highlight w:val="green"/>
        </w:rPr>
        <w:t>Their duplicity continues.</w:t>
      </w:r>
    </w:p>
    <w:p w14:paraId="11F76611" w14:textId="77777777" w:rsidR="00111D9C" w:rsidRDefault="00111D9C" w:rsidP="00111D9C">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5B134B41" w14:textId="77777777" w:rsidR="00111D9C" w:rsidRPr="00B80A34" w:rsidRDefault="00111D9C" w:rsidP="00111D9C">
      <w:pPr>
        <w:rPr>
          <w:rStyle w:val="Style13ptBold"/>
        </w:rPr>
      </w:pPr>
      <w:r>
        <w:rPr>
          <w:rStyle w:val="Style13ptBold"/>
        </w:rPr>
        <w:t xml:space="preserve">Gilliard 19 </w:t>
      </w:r>
      <w:r w:rsidRPr="00B80A34">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B80A34">
        <w:t>The</w:t>
      </w:r>
      <w:proofErr w:type="gramEnd"/>
      <w:r w:rsidRPr="00B80A34">
        <w:t xml:space="preserve"> Consequences Of Militarizing Outer Space</w:t>
      </w:r>
      <w:r>
        <w:t>?</w:t>
      </w:r>
      <w:r w:rsidRPr="00B80A34">
        <w:t>” Global Security Review, 6/10/2019. https://globalsecurityreview.com/consequences-militarization-space/] BC</w:t>
      </w:r>
    </w:p>
    <w:p w14:paraId="0E3AD57B" w14:textId="77777777" w:rsidR="00111D9C" w:rsidRPr="00B80A34" w:rsidRDefault="00111D9C" w:rsidP="00111D9C">
      <w:pPr>
        <w:rPr>
          <w:rStyle w:val="Emphasis"/>
        </w:rPr>
      </w:pPr>
      <w:r w:rsidRPr="00DE06BC">
        <w:rPr>
          <w:rStyle w:val="Emphasis"/>
          <w:highlight w:val="green"/>
        </w:rPr>
        <w:t>Consequences of Armament</w:t>
      </w:r>
      <w:r w:rsidRPr="00B80A34">
        <w:rPr>
          <w:rStyle w:val="Emphasis"/>
        </w:rPr>
        <w:t xml:space="preserve"> and Aggression </w:t>
      </w:r>
      <w:r w:rsidRPr="00DE06BC">
        <w:rPr>
          <w:rStyle w:val="Emphasis"/>
          <w:highlight w:val="green"/>
        </w:rPr>
        <w:t>in Space</w:t>
      </w:r>
    </w:p>
    <w:p w14:paraId="021C937F" w14:textId="77777777" w:rsidR="00111D9C" w:rsidRPr="00B80A34" w:rsidRDefault="00111D9C" w:rsidP="00111D9C">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1D533160" w14:textId="77777777" w:rsidR="00111D9C" w:rsidRPr="00B80A34" w:rsidRDefault="00111D9C" w:rsidP="00111D9C">
      <w:pPr>
        <w:rPr>
          <w:rStyle w:val="Emphasis"/>
        </w:rPr>
      </w:pPr>
      <w:r w:rsidRPr="00DE06BC">
        <w:rPr>
          <w:rStyle w:val="Emphasis"/>
          <w:highlight w:val="green"/>
        </w:rPr>
        <w:t>The destruction of satellites</w:t>
      </w:r>
    </w:p>
    <w:p w14:paraId="1B99F93C" w14:textId="77777777" w:rsidR="00111D9C" w:rsidRPr="00B80A34" w:rsidRDefault="00111D9C" w:rsidP="00111D9C">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DE06BC">
        <w:rPr>
          <w:rStyle w:val="StyleUnderline"/>
          <w:highlight w:val="green"/>
        </w:rPr>
        <w:t>used to</w:t>
      </w:r>
      <w:r w:rsidRPr="00B80A34">
        <w:rPr>
          <w:rStyle w:val="StyleUnderline"/>
        </w:rPr>
        <w:t xml:space="preserve"> not only </w:t>
      </w:r>
      <w:r w:rsidRPr="00DE06BC">
        <w:rPr>
          <w:rStyle w:val="StyleUnderline"/>
          <w:highlight w:val="green"/>
        </w:rPr>
        <w:t>coordinate military actions</w:t>
      </w:r>
      <w:r w:rsidRPr="00B80A34">
        <w:rPr>
          <w:rStyle w:val="StyleUnderline"/>
        </w:rPr>
        <w:t xml:space="preserve">, but to </w:t>
      </w:r>
      <w:r w:rsidRPr="00DE06BC">
        <w:rPr>
          <w:rStyle w:val="StyleUnderline"/>
          <w:highlight w:val="green"/>
        </w:rPr>
        <w:t>perform more</w:t>
      </w:r>
      <w:r w:rsidRPr="00B80A34">
        <w:rPr>
          <w:rStyle w:val="StyleUnderline"/>
        </w:rPr>
        <w:t xml:space="preserve"> mundane </w:t>
      </w:r>
      <w:r w:rsidRPr="00DE06BC">
        <w:rPr>
          <w:rStyle w:val="StyleUnderline"/>
          <w:highlight w:val="green"/>
        </w:rPr>
        <w:t>tasks, like</w:t>
      </w:r>
      <w:r w:rsidRPr="00B80A34">
        <w:rPr>
          <w:rStyle w:val="StyleUnderline"/>
        </w:rPr>
        <w:t xml:space="preserve"> obtaining </w:t>
      </w:r>
      <w:r w:rsidRPr="00DE06BC">
        <w:rPr>
          <w:rStyle w:val="StyleUnderline"/>
          <w:highlight w:val="green"/>
        </w:rPr>
        <w:t>weather reports</w:t>
      </w:r>
      <w:r w:rsidRPr="00B80A34">
        <w:rPr>
          <w:rStyle w:val="StyleUnderline"/>
        </w:rPr>
        <w:t xml:space="preserve">, or managing on-ground </w:t>
      </w:r>
      <w:r w:rsidRPr="00DE06BC">
        <w:rPr>
          <w:rStyle w:val="StyleUnderline"/>
          <w:highlight w:val="green"/>
        </w:rPr>
        <w:t>communications, and navigation</w:t>
      </w:r>
      <w:r w:rsidRPr="00B80A34">
        <w:rPr>
          <w:rStyle w:val="StyleUnderline"/>
        </w:rPr>
        <w:t>.</w:t>
      </w:r>
    </w:p>
    <w:p w14:paraId="7CFB369B" w14:textId="77777777" w:rsidR="00111D9C" w:rsidRPr="00B80A34" w:rsidRDefault="00111D9C" w:rsidP="00111D9C">
      <w:pPr>
        <w:rPr>
          <w:rStyle w:val="StyleUnderline"/>
        </w:rPr>
      </w:pPr>
      <w:r w:rsidRPr="00B80A34">
        <w:rPr>
          <w:rStyle w:val="Emphasis"/>
        </w:rPr>
        <w:t xml:space="preserve">Should states begin </w:t>
      </w:r>
      <w:r w:rsidRPr="00DE06BC">
        <w:rPr>
          <w:rStyle w:val="Emphasis"/>
          <w:highlight w:val="green"/>
        </w:rPr>
        <w:t>weapons</w:t>
      </w:r>
      <w:r w:rsidRPr="00B80A34">
        <w:rPr>
          <w:rStyle w:val="Emphasis"/>
        </w:rPr>
        <w:t xml:space="preserve"> testing in space, </w:t>
      </w:r>
      <w:r w:rsidRPr="00DE06BC">
        <w:rPr>
          <w:rStyle w:val="Emphasis"/>
          <w:highlight w:val="green"/>
        </w:rPr>
        <w:t>debris could</w:t>
      </w:r>
      <w:r w:rsidRPr="00B80A34">
        <w:rPr>
          <w:rStyle w:val="Emphasis"/>
        </w:rPr>
        <w:t xml:space="preserve"> cloud the orbit and </w:t>
      </w:r>
      <w:r w:rsidRPr="00DE06BC">
        <w:rPr>
          <w:rStyle w:val="Emphasis"/>
          <w:highlight w:val="green"/>
        </w:rPr>
        <w:t xml:space="preserve">make positioning </w:t>
      </w:r>
      <w:r w:rsidRPr="00E14504">
        <w:rPr>
          <w:rStyle w:val="Emphasis"/>
        </w:rPr>
        <w:t>new</w:t>
      </w:r>
      <w:r w:rsidRPr="00B80A34">
        <w:rPr>
          <w:rStyle w:val="Emphasis"/>
        </w:rPr>
        <w:t xml:space="preserve"> </w:t>
      </w:r>
      <w:r w:rsidRPr="00DE06BC">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if a country’s satellites are successfully destroyed by an enemy state, </w:t>
      </w:r>
      <w:r w:rsidRPr="00DE06BC">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DE06BC">
        <w:rPr>
          <w:rStyle w:val="StyleUnderline"/>
          <w:highlight w:val="green"/>
        </w:rPr>
        <w:t>destroyed</w:t>
      </w:r>
      <w:r w:rsidRPr="00B80A34">
        <w:rPr>
          <w:rStyle w:val="StyleUnderline"/>
        </w:rPr>
        <w:t xml:space="preserve">, </w:t>
      </w:r>
      <w:r w:rsidRPr="00DE06BC">
        <w:rPr>
          <w:rStyle w:val="StyleUnderline"/>
          <w:highlight w:val="green"/>
        </w:rPr>
        <w:t xml:space="preserve">leaving the country </w:t>
      </w:r>
      <w:r w:rsidRPr="00DE06BC">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4C6AC0E8" w14:textId="77777777" w:rsidR="00111D9C" w:rsidRPr="00B80A34" w:rsidRDefault="00111D9C" w:rsidP="00111D9C">
      <w:pPr>
        <w:rPr>
          <w:rStyle w:val="Emphasis"/>
        </w:rPr>
      </w:pPr>
      <w:r w:rsidRPr="00DE06BC">
        <w:rPr>
          <w:rStyle w:val="Emphasis"/>
          <w:highlight w:val="green"/>
        </w:rPr>
        <w:t>Diminished future use of near space</w:t>
      </w:r>
    </w:p>
    <w:p w14:paraId="36777400" w14:textId="77777777" w:rsidR="00111D9C" w:rsidRPr="00B80A34" w:rsidRDefault="00111D9C" w:rsidP="00111D9C">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DE06BC">
        <w:rPr>
          <w:rStyle w:val="StyleUnderline"/>
          <w:highlight w:val="green"/>
        </w:rPr>
        <w:t>debris</w:t>
      </w:r>
      <w:r w:rsidRPr="00B80A34">
        <w:rPr>
          <w:rStyle w:val="StyleUnderline"/>
        </w:rPr>
        <w:t xml:space="preserve"> act as shrapnel to </w:t>
      </w:r>
      <w:r w:rsidRPr="00B80A34">
        <w:rPr>
          <w:rStyle w:val="StyleUnderline"/>
        </w:rPr>
        <w:lastRenderedPageBreak/>
        <w:t xml:space="preserve">preexisting assets in space, but it </w:t>
      </w:r>
      <w:r w:rsidRPr="00DE06BC">
        <w:rPr>
          <w:rStyle w:val="StyleUnderline"/>
          <w:highlight w:val="green"/>
        </w:rPr>
        <w:t>would also become much more difficult to launch satellites or rockets, hindering scientific</w:t>
      </w:r>
      <w:r w:rsidRPr="00B80A34">
        <w:rPr>
          <w:rStyle w:val="StyleUnderline"/>
        </w:rPr>
        <w:t xml:space="preserve"> </w:t>
      </w:r>
      <w:r w:rsidRPr="00DE06BC">
        <w:rPr>
          <w:rStyle w:val="StyleUnderline"/>
          <w:highlight w:val="green"/>
        </w:rPr>
        <w:t>research</w:t>
      </w:r>
      <w:r w:rsidRPr="00B80A34">
        <w:rPr>
          <w:rStyle w:val="StyleUnderline"/>
        </w:rPr>
        <w:t xml:space="preserve">, space </w:t>
      </w:r>
      <w:r w:rsidRPr="00DE06BC">
        <w:rPr>
          <w:rStyle w:val="StyleUnderline"/>
          <w:highlight w:val="green"/>
        </w:rPr>
        <w:t>exploration, and commercial operations.</w:t>
      </w:r>
    </w:p>
    <w:p w14:paraId="1FA9F72C" w14:textId="77777777" w:rsidR="00111D9C" w:rsidRPr="00B80A34" w:rsidRDefault="00111D9C" w:rsidP="00111D9C">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DE06BC">
        <w:rPr>
          <w:rStyle w:val="Emphasis"/>
          <w:highlight w:val="green"/>
        </w:rPr>
        <w:t>space</w:t>
      </w:r>
      <w:r w:rsidRPr="00B80A34">
        <w:rPr>
          <w:rStyle w:val="Emphasis"/>
        </w:rPr>
        <w:t xml:space="preserve"> itself </w:t>
      </w:r>
      <w:r w:rsidRPr="00DE06BC">
        <w:rPr>
          <w:rStyle w:val="Emphasis"/>
          <w:highlight w:val="green"/>
        </w:rPr>
        <w:t>could be become unusable,</w:t>
      </w:r>
      <w:r w:rsidRPr="00B80A34">
        <w:rPr>
          <w:rStyle w:val="Emphasis"/>
        </w:rPr>
        <w:t xml:space="preserve"> resulting in the collapse of the global economic system, air travel, and various communications.</w:t>
      </w:r>
    </w:p>
    <w:p w14:paraId="567C1E49" w14:textId="77777777" w:rsidR="00111D9C" w:rsidRPr="00B80A34" w:rsidRDefault="00111D9C" w:rsidP="00111D9C">
      <w:pPr>
        <w:rPr>
          <w:rStyle w:val="Emphasis"/>
        </w:rPr>
      </w:pPr>
      <w:r w:rsidRPr="00DE06BC">
        <w:rPr>
          <w:rStyle w:val="Emphasis"/>
          <w:highlight w:val="green"/>
        </w:rPr>
        <w:t>Power imbalances and prolif</w:t>
      </w:r>
      <w:r w:rsidRPr="00B80A34">
        <w:rPr>
          <w:rStyle w:val="Emphasis"/>
        </w:rPr>
        <w:t xml:space="preserve">eration </w:t>
      </w:r>
      <w:r w:rsidRPr="00DE06BC">
        <w:rPr>
          <w:rStyle w:val="Emphasis"/>
          <w:highlight w:val="green"/>
        </w:rPr>
        <w:t>on the ground</w:t>
      </w:r>
    </w:p>
    <w:p w14:paraId="72A2C569" w14:textId="77777777" w:rsidR="00111D9C" w:rsidRPr="00B80A34" w:rsidRDefault="00111D9C" w:rsidP="00111D9C">
      <w:pPr>
        <w:rPr>
          <w:rStyle w:val="StyleUnderline"/>
        </w:rPr>
      </w:pPr>
      <w:r w:rsidRPr="00711B24">
        <w:rPr>
          <w:sz w:val="12"/>
        </w:rPr>
        <w:t xml:space="preserve">Only so many states currently have access to space—which means </w:t>
      </w:r>
      <w:r w:rsidRPr="00B80A34">
        <w:rPr>
          <w:rStyle w:val="StyleUnderline"/>
        </w:rPr>
        <w:t xml:space="preserve">any </w:t>
      </w:r>
      <w:r w:rsidRPr="00DE06BC">
        <w:rPr>
          <w:rStyle w:val="StyleUnderline"/>
          <w:highlight w:val="green"/>
        </w:rPr>
        <w:t>militarization</w:t>
      </w:r>
      <w:r w:rsidRPr="00B80A34">
        <w:rPr>
          <w:rStyle w:val="StyleUnderline"/>
        </w:rPr>
        <w:t xml:space="preserve"> be by the few, while other states would be left to fend for themselves. This </w:t>
      </w:r>
      <w:r w:rsidRPr="00DE06BC">
        <w:rPr>
          <w:rStyle w:val="StyleUnderline"/>
          <w:highlight w:val="green"/>
        </w:rPr>
        <w:t>would establish a clear power imbalance that could breed distrust</w:t>
      </w:r>
      <w:r w:rsidRPr="00B80A34">
        <w:rPr>
          <w:rStyle w:val="StyleUnderline"/>
        </w:rPr>
        <w:t xml:space="preserve"> among nations, </w:t>
      </w:r>
      <w:r w:rsidRPr="00DE06BC">
        <w:rPr>
          <w:rStyle w:val="StyleUnderline"/>
          <w:highlight w:val="green"/>
        </w:rPr>
        <w:t xml:space="preserve">resulting in a more </w:t>
      </w:r>
      <w:r w:rsidRPr="00DE06BC">
        <w:rPr>
          <w:rStyle w:val="Emphasis"/>
          <w:highlight w:val="green"/>
        </w:rPr>
        <w:t>insecure world</w:t>
      </w:r>
      <w:r w:rsidRPr="00B80A34">
        <w:rPr>
          <w:rStyle w:val="Emphasis"/>
        </w:rPr>
        <w:t xml:space="preserve"> and </w:t>
      </w:r>
      <w:r w:rsidRPr="00DE06BC">
        <w:rPr>
          <w:rStyle w:val="Emphasis"/>
          <w:highlight w:val="green"/>
        </w:rPr>
        <w:t>a</w:t>
      </w:r>
      <w:r w:rsidRPr="00B80A34">
        <w:rPr>
          <w:rStyle w:val="Emphasis"/>
        </w:rPr>
        <w:t xml:space="preserve"> veritable </w:t>
      </w:r>
      <w:proofErr w:type="spellStart"/>
      <w:r w:rsidRPr="00DE06BC">
        <w:rPr>
          <w:rStyle w:val="Emphasis"/>
          <w:highlight w:val="green"/>
        </w:rPr>
        <w:t>power</w:t>
      </w:r>
      <w:proofErr w:type="spellEnd"/>
      <w:r w:rsidRPr="00DE06BC">
        <w:rPr>
          <w:rStyle w:val="Emphasis"/>
          <w:highlight w:val="green"/>
        </w:rPr>
        <w:t xml:space="preserve">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697C46C0" w14:textId="77777777" w:rsidR="00111D9C" w:rsidRPr="00B80A34" w:rsidRDefault="00111D9C" w:rsidP="00111D9C">
      <w:pPr>
        <w:rPr>
          <w:rStyle w:val="Emphasis"/>
        </w:rPr>
      </w:pPr>
      <w:r w:rsidRPr="00711B24">
        <w:rPr>
          <w:sz w:val="12"/>
        </w:rPr>
        <w:t xml:space="preserve">In any arms race, </w:t>
      </w:r>
      <w:r w:rsidRPr="00DE06BC">
        <w:rPr>
          <w:rStyle w:val="Emphasis"/>
          <w:highlight w:val="green"/>
        </w:rPr>
        <w:t>it is inevitable that more advanced weaponry is created</w:t>
      </w:r>
      <w:r w:rsidRPr="00711B24">
        <w:rPr>
          <w:sz w:val="12"/>
        </w:rPr>
        <w:t xml:space="preserve">. Yet, this does not only pose a risk to assets in space. </w:t>
      </w:r>
      <w:r w:rsidRPr="00DE06BC">
        <w:rPr>
          <w:rStyle w:val="Emphasis"/>
          <w:highlight w:val="green"/>
        </w:rPr>
        <w:t>Should a terrestrial war break out</w:t>
      </w:r>
      <w:r w:rsidRPr="00B80A34">
        <w:rPr>
          <w:rStyle w:val="Emphasis"/>
        </w:rPr>
        <w:t xml:space="preserve">, this </w:t>
      </w:r>
      <w:r w:rsidRPr="00DE06BC">
        <w:rPr>
          <w:rStyle w:val="Emphasis"/>
          <w:highlight w:val="green"/>
        </w:rPr>
        <w:t>weaponry may eventually be deployed</w:t>
      </w:r>
      <w:r w:rsidRPr="00B80A34">
        <w:rPr>
          <w:rStyle w:val="Emphasis"/>
        </w:rPr>
        <w:t xml:space="preserve"> on the ground, and </w:t>
      </w:r>
      <w:r w:rsidRPr="00DE06BC">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w:t>
      </w:r>
      <w:proofErr w:type="gramStart"/>
      <w:r w:rsidRPr="00B80A34">
        <w:rPr>
          <w:rStyle w:val="Emphasis"/>
        </w:rPr>
        <w:t>equally-advanced</w:t>
      </w:r>
      <w:proofErr w:type="gramEnd"/>
      <w:r w:rsidRPr="00B80A34">
        <w:rPr>
          <w:rStyle w:val="Emphasis"/>
        </w:rPr>
        <w:t xml:space="preserve"> weaponry.</w:t>
      </w:r>
    </w:p>
    <w:p w14:paraId="5FB32C75" w14:textId="77777777" w:rsidR="00111D9C" w:rsidRPr="00E268B7" w:rsidRDefault="00111D9C" w:rsidP="00111D9C">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77BD763E" w14:textId="77777777" w:rsidR="00111D9C" w:rsidRPr="00711B24" w:rsidRDefault="00111D9C" w:rsidP="00111D9C">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 xml:space="preserve">[(Steven, Director of the University of Missouri’s Clinical Laboratory Science </w:t>
      </w:r>
      <w:proofErr w:type="gramStart"/>
      <w:r w:rsidRPr="00711B24">
        <w:rPr>
          <w:rStyle w:val="Style13ptBold"/>
          <w:b w:val="0"/>
          <w:bCs/>
          <w:sz w:val="16"/>
          <w:szCs w:val="16"/>
        </w:rPr>
        <w:t>Program</w:t>
      </w:r>
      <w:proofErr w:type="gramEnd"/>
      <w:r w:rsidRPr="00711B24">
        <w:rPr>
          <w:rStyle w:val="Style13ptBold"/>
          <w:b w:val="0"/>
          <w:bCs/>
          <w:sz w:val="16"/>
          <w:szCs w:val="16"/>
        </w:rPr>
        <w:t xml:space="preserve">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DE06BC">
        <w:rPr>
          <w:rStyle w:val="StyleUnderline"/>
          <w:szCs w:val="22"/>
          <w:highlight w:val="green"/>
        </w:rPr>
        <w:t xml:space="preserve">nuclear winter would cause </w:t>
      </w:r>
      <w:r w:rsidRPr="001F60F7">
        <w:rPr>
          <w:rStyle w:val="Emphasis"/>
        </w:rPr>
        <w:t xml:space="preserve">most </w:t>
      </w:r>
      <w:r w:rsidRPr="00DE06BC">
        <w:rPr>
          <w:rStyle w:val="Emphasis"/>
          <w:highlight w:val="green"/>
        </w:rPr>
        <w:t>humans</w:t>
      </w:r>
      <w:r w:rsidRPr="006232C5">
        <w:rPr>
          <w:rStyle w:val="StyleUnderline"/>
          <w:szCs w:val="22"/>
        </w:rPr>
        <w:t xml:space="preserve"> and large animals </w:t>
      </w:r>
      <w:r w:rsidRPr="00DE06BC">
        <w:rPr>
          <w:rStyle w:val="Emphasis"/>
          <w:highlight w:val="green"/>
        </w:rPr>
        <w:t>to die</w:t>
      </w:r>
      <w:r w:rsidRPr="006232C5">
        <w:rPr>
          <w:rStyle w:val="StyleUnderline"/>
          <w:szCs w:val="22"/>
        </w:rPr>
        <w:t xml:space="preserve"> from nuclear famine </w:t>
      </w:r>
      <w:r w:rsidRPr="00DE06BC">
        <w:rPr>
          <w:rStyle w:val="StyleUnderline"/>
          <w:szCs w:val="22"/>
          <w:highlight w:val="green"/>
        </w:rPr>
        <w:t xml:space="preserve">in a </w:t>
      </w:r>
      <w:r w:rsidRPr="00DE06BC">
        <w:rPr>
          <w:rStyle w:val="Emphasis"/>
          <w:szCs w:val="22"/>
          <w:highlight w:val="green"/>
        </w:rPr>
        <w:t>mass extinction</w:t>
      </w:r>
      <w:r w:rsidRPr="006232C5">
        <w:rPr>
          <w:rStyle w:val="StyleUnderline"/>
        </w:rPr>
        <w:t xml:space="preserve"> event</w:t>
      </w:r>
      <w:r w:rsidRPr="00711B24">
        <w:t xml:space="preserve"> </w:t>
      </w:r>
      <w:proofErr w:type="gramStart"/>
      <w:r w:rsidRPr="00711B24">
        <w:rPr>
          <w:rFonts w:eastAsia="Times New Roman"/>
          <w:sz w:val="12"/>
          <w:szCs w:val="12"/>
        </w:rPr>
        <w:t>similar to</w:t>
      </w:r>
      <w:proofErr w:type="gramEnd"/>
      <w:r w:rsidRPr="00711B24">
        <w:rPr>
          <w:rFonts w:eastAsia="Times New Roman"/>
          <w:sz w:val="12"/>
          <w:szCs w:val="12"/>
        </w:rPr>
        <w:t xml:space="preserve"> the one that wiped out the dinosaurs.</w:t>
      </w:r>
    </w:p>
    <w:p w14:paraId="3A6E1E63" w14:textId="77777777" w:rsidR="00111D9C" w:rsidRPr="00711B24" w:rsidRDefault="00111D9C" w:rsidP="00111D9C">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DE06BC">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DE06BC">
        <w:rPr>
          <w:rStyle w:val="StyleUnderline"/>
          <w:szCs w:val="22"/>
          <w:highlight w:val="green"/>
        </w:rPr>
        <w:t>tens of thousands of</w:t>
      </w:r>
      <w:r w:rsidRPr="006232C5">
        <w:rPr>
          <w:rStyle w:val="StyleUnderline"/>
          <w:szCs w:val="22"/>
        </w:rPr>
        <w:t xml:space="preserve"> square </w:t>
      </w:r>
      <w:r w:rsidRPr="00DE06BC">
        <w:rPr>
          <w:rStyle w:val="StyleUnderline"/>
          <w:szCs w:val="22"/>
          <w:highlight w:val="green"/>
        </w:rPr>
        <w:t>miles. These</w:t>
      </w:r>
      <w:r w:rsidRPr="006232C5">
        <w:rPr>
          <w:rStyle w:val="StyleUnderline"/>
          <w:szCs w:val="22"/>
        </w:rPr>
        <w:t xml:space="preserve"> mass </w:t>
      </w:r>
      <w:r w:rsidRPr="00DE06BC">
        <w:rPr>
          <w:rStyle w:val="StyleUnderline"/>
          <w:szCs w:val="22"/>
          <w:highlight w:val="green"/>
        </w:rPr>
        <w:t>fires</w:t>
      </w:r>
      <w:r w:rsidRPr="006232C5">
        <w:rPr>
          <w:rStyle w:val="StyleUnderline"/>
          <w:szCs w:val="22"/>
        </w:rPr>
        <w:t xml:space="preserve">, many of which </w:t>
      </w:r>
      <w:r w:rsidRPr="00DE06BC">
        <w:rPr>
          <w:rStyle w:val="StyleUnderline"/>
          <w:szCs w:val="22"/>
          <w:highlight w:val="green"/>
        </w:rPr>
        <w:t>would rage over</w:t>
      </w:r>
      <w:r w:rsidRPr="006232C5">
        <w:rPr>
          <w:rStyle w:val="StyleUnderline"/>
          <w:szCs w:val="22"/>
        </w:rPr>
        <w:t xml:space="preserve"> large </w:t>
      </w:r>
      <w:r w:rsidRPr="00DE06BC">
        <w:rPr>
          <w:rStyle w:val="Emphasis"/>
          <w:highlight w:val="green"/>
        </w:rPr>
        <w:t>cities and industrial areas</w:t>
      </w:r>
      <w:r w:rsidRPr="006232C5">
        <w:rPr>
          <w:rStyle w:val="StyleUnderline"/>
          <w:szCs w:val="22"/>
        </w:rPr>
        <w:t xml:space="preserve">, would release many tens of </w:t>
      </w:r>
      <w:r w:rsidRPr="00DE06BC">
        <w:rPr>
          <w:rStyle w:val="StyleUnderline"/>
          <w:szCs w:val="22"/>
          <w:highlight w:val="green"/>
        </w:rPr>
        <w:t>millions of tons of</w:t>
      </w:r>
      <w:r w:rsidRPr="006232C5">
        <w:rPr>
          <w:rStyle w:val="StyleUnderline"/>
          <w:szCs w:val="22"/>
        </w:rPr>
        <w:t xml:space="preserve"> black </w:t>
      </w:r>
      <w:r w:rsidRPr="00DE06BC">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DE06BC">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DE06BC">
        <w:rPr>
          <w:rStyle w:val="StyleUnderline"/>
          <w:szCs w:val="22"/>
          <w:highlight w:val="green"/>
        </w:rPr>
        <w:t xml:space="preserve">into the </w:t>
      </w:r>
      <w:r w:rsidRPr="00DE06BC">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2D908B2A" w14:textId="77777777" w:rsidR="00111D9C" w:rsidRPr="006232C5" w:rsidRDefault="00111D9C" w:rsidP="00111D9C">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DE06BC">
        <w:rPr>
          <w:rStyle w:val="StyleUnderline"/>
          <w:szCs w:val="22"/>
          <w:highlight w:val="green"/>
        </w:rPr>
        <w:t xml:space="preserve">the </w:t>
      </w:r>
      <w:r w:rsidRPr="00DE06BC">
        <w:rPr>
          <w:rStyle w:val="Emphasis"/>
          <w:highlight w:val="green"/>
        </w:rPr>
        <w:t>most recent</w:t>
      </w:r>
      <w:r w:rsidRPr="006232C5">
        <w:rPr>
          <w:rStyle w:val="Emphasis"/>
        </w:rPr>
        <w:t xml:space="preserve"> peer-reviewed </w:t>
      </w:r>
      <w:r w:rsidRPr="00DE06BC">
        <w:rPr>
          <w:rStyle w:val="Emphasis"/>
          <w:highlight w:val="green"/>
        </w:rPr>
        <w:t>studies</w:t>
      </w:r>
      <w:r w:rsidRPr="006232C5">
        <w:rPr>
          <w:rStyle w:val="StyleUnderline"/>
          <w:szCs w:val="22"/>
        </w:rPr>
        <w:t xml:space="preserve"> on nuclear winter </w:t>
      </w:r>
      <w:r w:rsidRPr="00DE06BC">
        <w:rPr>
          <w:rStyle w:val="StyleUnderline"/>
          <w:szCs w:val="22"/>
          <w:highlight w:val="green"/>
        </w:rPr>
        <w:t>discovered that</w:t>
      </w:r>
      <w:r w:rsidRPr="006232C5">
        <w:rPr>
          <w:rStyle w:val="StyleUnderline"/>
          <w:szCs w:val="22"/>
        </w:rPr>
        <w:t xml:space="preserve"> the </w:t>
      </w:r>
      <w:r w:rsidRPr="00DE06BC">
        <w:rPr>
          <w:rStyle w:val="StyleUnderline"/>
          <w:szCs w:val="22"/>
          <w:highlight w:val="green"/>
        </w:rPr>
        <w:t>sunlight would</w:t>
      </w:r>
      <w:r w:rsidRPr="006232C5">
        <w:rPr>
          <w:rStyle w:val="StyleUnderline"/>
          <w:szCs w:val="22"/>
        </w:rPr>
        <w:t xml:space="preserve"> heat the smoke, </w:t>
      </w:r>
      <w:r w:rsidRPr="00DE06BC">
        <w:rPr>
          <w:rStyle w:val="StyleUnderline"/>
          <w:szCs w:val="22"/>
          <w:highlight w:val="green"/>
        </w:rPr>
        <w:t xml:space="preserve">producing a </w:t>
      </w:r>
      <w:r w:rsidRPr="004D7AAB">
        <w:rPr>
          <w:rStyle w:val="StyleUnderline"/>
          <w:szCs w:val="22"/>
        </w:rPr>
        <w:t>self-</w:t>
      </w:r>
      <w:r w:rsidRPr="00DE06BC">
        <w:rPr>
          <w:rStyle w:val="StyleUnderline"/>
          <w:szCs w:val="22"/>
          <w:highlight w:val="green"/>
        </w:rPr>
        <w:t>lofting effect that would</w:t>
      </w:r>
      <w:r w:rsidRPr="006232C5">
        <w:rPr>
          <w:rStyle w:val="StyleUnderline"/>
          <w:szCs w:val="22"/>
        </w:rPr>
        <w:t xml:space="preserve"> not only </w:t>
      </w:r>
      <w:r w:rsidRPr="00DE06BC">
        <w:rPr>
          <w:rStyle w:val="StyleUnderline"/>
          <w:szCs w:val="22"/>
          <w:highlight w:val="green"/>
        </w:rPr>
        <w:t>aid the rise of the smoke</w:t>
      </w:r>
      <w:r w:rsidRPr="006232C5">
        <w:rPr>
          <w:rStyle w:val="StyleUnderline"/>
          <w:szCs w:val="22"/>
        </w:rPr>
        <w:t xml:space="preserve"> into the stratosphere </w:t>
      </w:r>
      <w:r w:rsidRPr="00DE06BC">
        <w:rPr>
          <w:rStyle w:val="StyleUnderline"/>
          <w:szCs w:val="22"/>
          <w:highlight w:val="green"/>
        </w:rPr>
        <w:t xml:space="preserve">(above cloud level, where it </w:t>
      </w:r>
      <w:r w:rsidRPr="00DE06BC">
        <w:rPr>
          <w:rStyle w:val="Emphasis"/>
          <w:szCs w:val="22"/>
          <w:highlight w:val="green"/>
        </w:rPr>
        <w:t>could not be rained out</w:t>
      </w:r>
      <w:r w:rsidRPr="006232C5">
        <w:rPr>
          <w:rStyle w:val="StyleUnderline"/>
          <w:szCs w:val="22"/>
        </w:rPr>
        <w:t xml:space="preserve">), but act to keep the smoke in the stratosphere for 10 years or more. </w:t>
      </w:r>
      <w:r w:rsidRPr="00DE06BC">
        <w:rPr>
          <w:rStyle w:val="StyleUnderline"/>
          <w:szCs w:val="22"/>
          <w:highlight w:val="green"/>
        </w:rPr>
        <w:t>The longevity of the smoke layer would</w:t>
      </w:r>
      <w:r w:rsidRPr="006232C5">
        <w:rPr>
          <w:rStyle w:val="StyleUnderline"/>
          <w:szCs w:val="22"/>
        </w:rPr>
        <w:t xml:space="preserve"> act to greatly </w:t>
      </w:r>
      <w:r w:rsidRPr="00DE06BC">
        <w:rPr>
          <w:rStyle w:val="StyleUnderline"/>
          <w:szCs w:val="22"/>
          <w:highlight w:val="green"/>
        </w:rPr>
        <w:t>increase the severity of its effects upon the biosphere.</w:t>
      </w:r>
    </w:p>
    <w:p w14:paraId="1D37A3E0" w14:textId="77777777" w:rsidR="00111D9C" w:rsidRPr="00711B24" w:rsidRDefault="00111D9C" w:rsidP="00111D9C">
      <w:pPr>
        <w:shd w:val="clear" w:color="auto" w:fill="FFFFFF"/>
        <w:spacing w:after="150" w:line="240" w:lineRule="auto"/>
        <w:rPr>
          <w:rFonts w:eastAsia="Times New Roman"/>
          <w:sz w:val="12"/>
          <w:szCs w:val="22"/>
        </w:rPr>
      </w:pPr>
      <w:r w:rsidRPr="006232C5">
        <w:rPr>
          <w:rStyle w:val="StyleUnderline"/>
          <w:szCs w:val="22"/>
        </w:rPr>
        <w:lastRenderedPageBreak/>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DE06BC">
        <w:rPr>
          <w:rStyle w:val="StyleUnderline"/>
          <w:szCs w:val="22"/>
          <w:highlight w:val="green"/>
        </w:rPr>
        <w:t>Such an enormous loss of</w:t>
      </w:r>
      <w:r w:rsidRPr="006232C5">
        <w:rPr>
          <w:rStyle w:val="StyleUnderline"/>
          <w:szCs w:val="22"/>
        </w:rPr>
        <w:t xml:space="preserve"> warming </w:t>
      </w:r>
      <w:r w:rsidRPr="00DE06BC">
        <w:rPr>
          <w:rStyle w:val="StyleUnderline"/>
          <w:szCs w:val="22"/>
          <w:highlight w:val="green"/>
        </w:rPr>
        <w:t xml:space="preserve">sunlight would produce </w:t>
      </w:r>
      <w:r w:rsidRPr="00DE06BC">
        <w:rPr>
          <w:rStyle w:val="Emphasis"/>
          <w:highlight w:val="green"/>
        </w:rPr>
        <w:t>Ice Age</w:t>
      </w:r>
      <w:r w:rsidRPr="006232C5">
        <w:rPr>
          <w:rStyle w:val="Emphasis"/>
        </w:rPr>
        <w:t xml:space="preserve"> weather </w:t>
      </w:r>
      <w:r w:rsidRPr="00DE06BC">
        <w:rPr>
          <w:rStyle w:val="Emphasis"/>
          <w:highlight w:val="green"/>
        </w:rPr>
        <w:t>conditions</w:t>
      </w:r>
      <w:r w:rsidRPr="006232C5">
        <w:rPr>
          <w:rStyle w:val="StyleUnderline"/>
          <w:szCs w:val="22"/>
        </w:rPr>
        <w:t xml:space="preserve"> on Earth in a matter of weeks. For a period of 1-3 years following the war, </w:t>
      </w:r>
      <w:r w:rsidRPr="00DE06BC">
        <w:rPr>
          <w:rStyle w:val="StyleUnderline"/>
          <w:szCs w:val="22"/>
          <w:highlight w:val="green"/>
        </w:rPr>
        <w:t xml:space="preserve">temperatures would fall </w:t>
      </w:r>
      <w:r w:rsidRPr="00DE06BC">
        <w:rPr>
          <w:rStyle w:val="Emphasis"/>
          <w:highlight w:val="green"/>
        </w:rPr>
        <w:t>below freezing</w:t>
      </w:r>
      <w:r w:rsidRPr="006232C5">
        <w:rPr>
          <w:rStyle w:val="StyleUnderline"/>
          <w:szCs w:val="22"/>
        </w:rPr>
        <w:t> every day </w:t>
      </w:r>
      <w:r w:rsidRPr="00DE06BC">
        <w:rPr>
          <w:rStyle w:val="StyleUnderline"/>
          <w:szCs w:val="22"/>
          <w:highlight w:val="green"/>
        </w:rPr>
        <w:t>in</w:t>
      </w:r>
      <w:r w:rsidRPr="006232C5">
        <w:rPr>
          <w:rStyle w:val="StyleUnderline"/>
          <w:szCs w:val="22"/>
        </w:rPr>
        <w:t xml:space="preserve"> the </w:t>
      </w:r>
      <w:r w:rsidRPr="00DE06BC">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proofErr w:type="gramStart"/>
      <w:r w:rsidRPr="00711B24">
        <w:rPr>
          <w:sz w:val="12"/>
          <w:szCs w:val="22"/>
        </w:rPr>
        <w:t>Nuclear</w:t>
      </w:r>
      <w:proofErr w:type="gramEnd"/>
      <w:r w:rsidRPr="00711B24">
        <w:rPr>
          <w:sz w:val="12"/>
          <w:szCs w:val="22"/>
        </w:rPr>
        <w:t xml:space="preserve"> winter revisited with a modern climate model and current nuclear arsenals: Still catastrophic consequences.]</w:t>
      </w:r>
    </w:p>
    <w:p w14:paraId="7A968523" w14:textId="77777777" w:rsidR="00111D9C" w:rsidRPr="00711B24" w:rsidRDefault="00111D9C" w:rsidP="00111D9C">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DE06BC">
        <w:rPr>
          <w:rStyle w:val="Emphasis"/>
          <w:highlight w:val="green"/>
        </w:rPr>
        <w:t>eliminate growing seasons</w:t>
      </w:r>
      <w:r w:rsidRPr="006232C5">
        <w:rPr>
          <w:rStyle w:val="StyleUnderline"/>
          <w:szCs w:val="22"/>
        </w:rPr>
        <w:t xml:space="preserve"> for many years, probably </w:t>
      </w:r>
      <w:r w:rsidRPr="00DE06BC">
        <w:rPr>
          <w:rStyle w:val="StyleUnderline"/>
          <w:szCs w:val="22"/>
          <w:highlight w:val="green"/>
        </w:rPr>
        <w:t xml:space="preserve">for </w:t>
      </w:r>
      <w:r w:rsidRPr="00DE06BC">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7B7E9BD4" w14:textId="77777777" w:rsidR="00111D9C" w:rsidRPr="00711B24" w:rsidRDefault="00111D9C" w:rsidP="00111D9C">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432D07A1" w14:textId="77777777" w:rsidR="00111D9C" w:rsidRPr="00711B24" w:rsidRDefault="00111D9C" w:rsidP="00111D9C">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DE06BC">
        <w:rPr>
          <w:rStyle w:val="StyleUnderline"/>
          <w:szCs w:val="22"/>
          <w:highlight w:val="green"/>
        </w:rPr>
        <w:t xml:space="preserve">famine would ensue in a setting in which the </w:t>
      </w:r>
      <w:r w:rsidRPr="00DE06BC">
        <w:rPr>
          <w:rStyle w:val="Emphasis"/>
          <w:highlight w:val="green"/>
        </w:rPr>
        <w:t>infrastructure</w:t>
      </w:r>
      <w:r w:rsidRPr="00DE06BC">
        <w:rPr>
          <w:rStyle w:val="StyleUnderline"/>
          <w:szCs w:val="22"/>
          <w:highlight w:val="green"/>
        </w:rPr>
        <w:t xml:space="preserve"> of</w:t>
      </w:r>
      <w:r w:rsidRPr="00E911F4">
        <w:rPr>
          <w:rStyle w:val="StyleUnderline"/>
          <w:szCs w:val="22"/>
        </w:rPr>
        <w:t xml:space="preserve"> the combatant </w:t>
      </w:r>
      <w:r w:rsidRPr="00DE06BC">
        <w:rPr>
          <w:rStyle w:val="StyleUnderline"/>
          <w:szCs w:val="22"/>
          <w:highlight w:val="green"/>
        </w:rPr>
        <w:t>nations has been</w:t>
      </w:r>
      <w:r w:rsidRPr="006232C5">
        <w:rPr>
          <w:rStyle w:val="StyleUnderline"/>
          <w:szCs w:val="22"/>
        </w:rPr>
        <w:t xml:space="preserve"> </w:t>
      </w:r>
      <w:proofErr w:type="gramStart"/>
      <w:r w:rsidRPr="006232C5">
        <w:rPr>
          <w:rStyle w:val="StyleUnderline"/>
          <w:szCs w:val="22"/>
        </w:rPr>
        <w:t xml:space="preserve">totally </w:t>
      </w:r>
      <w:r w:rsidRPr="00DE06BC">
        <w:rPr>
          <w:rStyle w:val="Emphasis"/>
          <w:highlight w:val="green"/>
        </w:rPr>
        <w:t>destroyed</w:t>
      </w:r>
      <w:proofErr w:type="gramEnd"/>
      <w:r w:rsidRPr="00DE06BC">
        <w:rPr>
          <w:rStyle w:val="StyleUnderline"/>
          <w:szCs w:val="22"/>
          <w:highlight w:val="green"/>
        </w:rPr>
        <w:t xml:space="preserve">, resulting in massive amounts of </w:t>
      </w:r>
      <w:r w:rsidRPr="00DE06BC">
        <w:rPr>
          <w:rStyle w:val="Emphasis"/>
          <w:highlight w:val="green"/>
        </w:rPr>
        <w:t>chemical and radioactive toxins</w:t>
      </w:r>
      <w:r w:rsidRPr="00DE06BC">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DE06BC">
        <w:rPr>
          <w:rStyle w:val="StyleUnderline"/>
          <w:szCs w:val="22"/>
          <w:highlight w:val="green"/>
        </w:rPr>
        <w:t>that</w:t>
      </w:r>
      <w:r w:rsidRPr="006232C5">
        <w:rPr>
          <w:rStyle w:val="StyleUnderline"/>
          <w:szCs w:val="22"/>
        </w:rPr>
        <w:t xml:space="preserve"> no food and Ice Age temperatures for a decade </w:t>
      </w:r>
      <w:r w:rsidRPr="00DE06BC">
        <w:rPr>
          <w:rStyle w:val="Emphasis"/>
          <w:highlight w:val="green"/>
        </w:rPr>
        <w:t>would kill most people</w:t>
      </w:r>
      <w:r w:rsidRPr="006232C5">
        <w:rPr>
          <w:rStyle w:val="Emphasis"/>
        </w:rPr>
        <w:t xml:space="preserve"> and animals </w:t>
      </w:r>
      <w:r w:rsidRPr="00DE06BC">
        <w:rPr>
          <w:rStyle w:val="Emphasis"/>
          <w:highlight w:val="green"/>
        </w:rPr>
        <w:t>on the planet.</w:t>
      </w:r>
      <w:r w:rsidRPr="00711B24">
        <w:rPr>
          <w:rFonts w:eastAsia="Times New Roman"/>
          <w:sz w:val="12"/>
          <w:szCs w:val="22"/>
        </w:rPr>
        <w:t>  Would the few remaining survivors be able to survive in a radioactive, toxic environment?</w:t>
      </w:r>
    </w:p>
    <w:p w14:paraId="318A8FD2" w14:textId="77777777" w:rsidR="00111D9C" w:rsidRDefault="00111D9C" w:rsidP="00111D9C">
      <w:pPr>
        <w:pStyle w:val="Heading4"/>
      </w:pPr>
      <w:r>
        <w:t xml:space="preserve">Scenario two is hegemony: </w:t>
      </w:r>
    </w:p>
    <w:p w14:paraId="2BBC2715" w14:textId="77777777" w:rsidR="00111D9C" w:rsidRDefault="00111D9C" w:rsidP="00111D9C">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6C342884" w14:textId="77777777" w:rsidR="00111D9C" w:rsidRPr="00E9083B" w:rsidRDefault="00111D9C" w:rsidP="00111D9C">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w:t>
      </w:r>
      <w:r w:rsidRPr="00E9083B">
        <w:lastRenderedPageBreak/>
        <w:t xml:space="preserve">“China’s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280352A1" w14:textId="77777777" w:rsidR="00111D9C" w:rsidRPr="00E9083B" w:rsidRDefault="00111D9C" w:rsidP="00111D9C">
      <w:pPr>
        <w:rPr>
          <w:rStyle w:val="Emphasis"/>
        </w:rPr>
      </w:pPr>
      <w:r w:rsidRPr="00DE06BC">
        <w:rPr>
          <w:rStyle w:val="StyleUnderline"/>
          <w:highlight w:val="green"/>
        </w:rPr>
        <w:t xml:space="preserve">With China planning an ambitious space </w:t>
      </w:r>
      <w:proofErr w:type="spellStart"/>
      <w:r w:rsidRPr="00DE06BC">
        <w:rPr>
          <w:rStyle w:val="StyleUnderline"/>
          <w:highlight w:val="green"/>
        </w:rPr>
        <w:t>programme</w:t>
      </w:r>
      <w:proofErr w:type="spellEnd"/>
      <w:r w:rsidRPr="00E9083B">
        <w:rPr>
          <w:rStyle w:val="StyleUnderline"/>
        </w:rPr>
        <w:t xml:space="preserve"> that includes its own space station, it is likely that </w:t>
      </w:r>
      <w:r w:rsidRPr="002C5E41">
        <w:rPr>
          <w:rStyle w:val="StyleUnderline"/>
          <w:highlight w:val="green"/>
        </w:rPr>
        <w:t xml:space="preserve">there 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DE06BC">
        <w:rPr>
          <w:rStyle w:val="Emphasis"/>
          <w:highlight w:val="green"/>
        </w:rPr>
        <w:t>Mars</w:t>
      </w:r>
      <w:r w:rsidRPr="00E9083B">
        <w:rPr>
          <w:rStyle w:val="StyleUnderline"/>
        </w:rPr>
        <w:t xml:space="preserve">, which clearly demonstrates </w:t>
      </w:r>
      <w:r w:rsidRPr="00DE06BC">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DE06BC">
        <w:rPr>
          <w:rStyle w:val="Emphasis"/>
          <w:highlight w:val="green"/>
        </w:rPr>
        <w:t>launch</w:t>
      </w:r>
      <w:r w:rsidRPr="00E9083B">
        <w:rPr>
          <w:rStyle w:val="Emphasis"/>
        </w:rPr>
        <w:t xml:space="preserve"> rockets whose spent stages can land </w:t>
      </w:r>
      <w:r w:rsidRPr="00DE06BC">
        <w:rPr>
          <w:rStyle w:val="Emphasis"/>
          <w:highlight w:val="green"/>
        </w:rPr>
        <w:t>without</w:t>
      </w:r>
      <w:r w:rsidRPr="00E9083B">
        <w:rPr>
          <w:rStyle w:val="Emphasis"/>
        </w:rPr>
        <w:t xml:space="preserve"> putting others at </w:t>
      </w:r>
      <w:r w:rsidRPr="00DE06BC">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DE06BC">
        <w:rPr>
          <w:rStyle w:val="Emphasis"/>
          <w:highlight w:val="green"/>
        </w:rPr>
        <w:t>it has not done</w:t>
      </w:r>
      <w:r w:rsidRPr="00E9083B">
        <w:rPr>
          <w:rStyle w:val="Emphasis"/>
        </w:rPr>
        <w:t xml:space="preserve"> so is odd</w:t>
      </w:r>
      <w:r w:rsidRPr="00711B24">
        <w:rPr>
          <w:sz w:val="12"/>
        </w:rPr>
        <w:t xml:space="preserve">. </w:t>
      </w:r>
      <w:r w:rsidRPr="00DE06BC">
        <w:rPr>
          <w:rStyle w:val="StyleUnderline"/>
          <w:highlight w:val="green"/>
        </w:rPr>
        <w:t xml:space="preserve">It is </w:t>
      </w:r>
      <w:r w:rsidRPr="00DE06BC">
        <w:rPr>
          <w:rStyle w:val="Emphasis"/>
          <w:highlight w:val="green"/>
        </w:rPr>
        <w:t>not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DE06BC">
        <w:rPr>
          <w:rStyle w:val="Emphasis"/>
          <w:highlight w:val="green"/>
        </w:rPr>
        <w:t xml:space="preserve">responsible </w:t>
      </w:r>
      <w:proofErr w:type="spellStart"/>
      <w:r w:rsidRPr="00DE06BC">
        <w:rPr>
          <w:rStyle w:val="Emphasis"/>
          <w:highlight w:val="green"/>
        </w:rPr>
        <w:t>behaviour</w:t>
      </w:r>
      <w:proofErr w:type="spellEnd"/>
      <w:r w:rsidRPr="00DE06BC">
        <w:rPr>
          <w:rStyle w:val="Emphasis"/>
          <w:highlight w:val="green"/>
        </w:rPr>
        <w:t xml:space="preserve"> in space.</w:t>
      </w:r>
    </w:p>
    <w:p w14:paraId="2285BBF0" w14:textId="77777777" w:rsidR="00111D9C" w:rsidRPr="00711B24" w:rsidRDefault="00111D9C" w:rsidP="00111D9C">
      <w:pPr>
        <w:rPr>
          <w:sz w:val="12"/>
        </w:rPr>
      </w:pPr>
      <w:r w:rsidRPr="00DE06BC">
        <w:rPr>
          <w:rStyle w:val="StyleUnderline"/>
          <w:highlight w:val="green"/>
        </w:rPr>
        <w:t>An</w:t>
      </w:r>
      <w:r w:rsidRPr="00E9083B">
        <w:rPr>
          <w:rStyle w:val="StyleUnderline"/>
        </w:rPr>
        <w:t xml:space="preserve">other </w:t>
      </w:r>
      <w:r w:rsidRPr="00DE06BC">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rsidRPr="00711B24">
        <w:rPr>
          <w:sz w:val="12"/>
        </w:rPr>
        <w:t xml:space="preserve"> </w:t>
      </w:r>
      <w:r w:rsidRPr="00E9083B">
        <w:rPr>
          <w:rStyle w:val="Emphasis"/>
        </w:rPr>
        <w:t xml:space="preserve">More significantly, it </w:t>
      </w:r>
      <w:r w:rsidRPr="00DE06BC">
        <w:rPr>
          <w:rStyle w:val="Emphasis"/>
          <w:highlight w:val="green"/>
        </w:rPr>
        <w:t>broke the unwritten</w:t>
      </w:r>
      <w:r w:rsidRPr="00E9083B">
        <w:rPr>
          <w:rStyle w:val="Emphasis"/>
        </w:rPr>
        <w:t xml:space="preserve"> </w:t>
      </w:r>
      <w:r w:rsidRPr="00DE06BC">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led to a spiral</w:t>
      </w:r>
      <w:r w:rsidRPr="00E9083B">
        <w:rPr>
          <w:rStyle w:val="Emphasis"/>
        </w:rPr>
        <w:t xml:space="preserve"> </w:t>
      </w:r>
      <w:r w:rsidRPr="00DE06BC">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DE06BC">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rsidRPr="00711B24">
        <w:rPr>
          <w:sz w:val="12"/>
        </w:rP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7F87AAAB" w14:textId="77777777" w:rsidR="00111D9C" w:rsidRPr="00711B24" w:rsidRDefault="00111D9C" w:rsidP="00111D9C">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12AB6313" w14:textId="77777777" w:rsidR="00111D9C" w:rsidRPr="00E9083B" w:rsidRDefault="00111D9C" w:rsidP="00111D9C">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 xml:space="preserve">that the Chinese rocket was designed in a manner </w:t>
      </w:r>
      <w:r w:rsidRPr="00E9083B">
        <w:rPr>
          <w:rStyle w:val="Emphasis"/>
        </w:rPr>
        <w:lastRenderedPageBreak/>
        <w:t>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54049A9B" w14:textId="77777777" w:rsidR="00111D9C" w:rsidRPr="00711B24" w:rsidRDefault="00111D9C" w:rsidP="00111D9C">
      <w:pPr>
        <w:rPr>
          <w:sz w:val="12"/>
        </w:rPr>
      </w:pPr>
      <w:r w:rsidRPr="00711B24">
        <w:rPr>
          <w:sz w:val="12"/>
        </w:rPr>
        <w:t xml:space="preserve">Moriba Jah, an Associate Professor at The University of Texas at Austin argues in a media interview that </w:t>
      </w:r>
      <w:r w:rsidRPr="00D5746C">
        <w:rPr>
          <w:rStyle w:val="Emphasis"/>
        </w:rPr>
        <w:t>s</w:t>
      </w:r>
      <w:r w:rsidRPr="00E9083B">
        <w:rPr>
          <w:rStyle w:val="Emphasis"/>
        </w:rPr>
        <w:t xml:space="preserve">uch </w:t>
      </w:r>
      <w:r w:rsidRPr="00DE06BC">
        <w:rPr>
          <w:rStyle w:val="Emphasis"/>
          <w:highlight w:val="green"/>
        </w:rPr>
        <w:t>events are going to</w:t>
      </w:r>
      <w:r w:rsidRPr="00E9083B">
        <w:rPr>
          <w:rStyle w:val="Emphasis"/>
        </w:rPr>
        <w:t xml:space="preserve"> </w:t>
      </w:r>
      <w:r w:rsidRPr="00DE06BC">
        <w:rPr>
          <w:rStyle w:val="Emphasis"/>
          <w:highlight w:val="green"/>
        </w:rPr>
        <w:t>become more common</w:t>
      </w:r>
      <w:r w:rsidRPr="00E9083B">
        <w:rPr>
          <w:rStyle w:val="Emphasis"/>
        </w:rPr>
        <w:t xml:space="preserve">, and will happen more frequently and, therefore, humanity should come together to “jointly manage near earth space as a </w:t>
      </w:r>
      <w:proofErr w:type="gramStart"/>
      <w:r w:rsidRPr="00E9083B">
        <w:rPr>
          <w:rStyle w:val="Emphasis"/>
        </w:rPr>
        <w:t>commons</w:t>
      </w:r>
      <w:proofErr w:type="gramEnd"/>
      <w:r w:rsidRPr="00E9083B">
        <w:rPr>
          <w:rStyle w:val="Emphasis"/>
        </w:rPr>
        <w:t xml:space="preserve">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DE06BC">
        <w:rPr>
          <w:rStyle w:val="Emphasis"/>
          <w:highlight w:val="green"/>
        </w:rPr>
        <w:t>China’s actions cannot be condoned</w:t>
      </w:r>
      <w:r w:rsidRPr="00E9083B">
        <w:rPr>
          <w:rStyle w:val="Emphasis"/>
        </w:rPr>
        <w:t xml:space="preserve"> either.</w:t>
      </w:r>
    </w:p>
    <w:p w14:paraId="4FAC09D2" w14:textId="77777777" w:rsidR="00111D9C" w:rsidRPr="00E9083B" w:rsidRDefault="00111D9C" w:rsidP="00111D9C">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 xml:space="preserve">space players to ensure that their actions do not contribute to further pollution of space and make it unusable in the near term. States </w:t>
      </w:r>
      <w:proofErr w:type="gramStart"/>
      <w:r w:rsidRPr="00E9083B">
        <w:rPr>
          <w:rStyle w:val="StyleUnderline"/>
        </w:rPr>
        <w:t>have to</w:t>
      </w:r>
      <w:proofErr w:type="gramEnd"/>
      <w:r w:rsidRPr="00E9083B">
        <w:rPr>
          <w:rStyle w:val="StyleUnderline"/>
        </w:rPr>
        <w:t xml:space="preserve"> invest in technologies that would aid in cleaning up and getting rid of some of the debris. States also need to come together in developing norms, rules of the road, and legally binding and political instruments on large rocket body re-entries.</w:t>
      </w:r>
    </w:p>
    <w:p w14:paraId="16018B24" w14:textId="77777777" w:rsidR="00111D9C" w:rsidRPr="00E9083B" w:rsidRDefault="00111D9C" w:rsidP="00111D9C">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5443B35A" w14:textId="77777777" w:rsidR="00111D9C" w:rsidRPr="00711B24" w:rsidRDefault="00111D9C" w:rsidP="00111D9C">
      <w:pPr>
        <w:rPr>
          <w:sz w:val="12"/>
        </w:rPr>
      </w:pPr>
      <w:r w:rsidRPr="00711B24">
        <w:rPr>
          <w:sz w:val="12"/>
        </w:rPr>
        <w:t>While he is correct to note that the issue is complicated</w:t>
      </w:r>
      <w:r w:rsidRPr="00E9083B">
        <w:rPr>
          <w:rStyle w:val="Emphasis"/>
        </w:rPr>
        <w:t xml:space="preserve">, it is also true that </w:t>
      </w:r>
      <w:r w:rsidRPr="00DE06BC">
        <w:rPr>
          <w:rStyle w:val="Emphasis"/>
          <w:highlight w:val="green"/>
        </w:rPr>
        <w:t>countries like China have a terrible track</w:t>
      </w:r>
      <w:r w:rsidRPr="00E9083B">
        <w:rPr>
          <w:rStyle w:val="Emphasis"/>
        </w:rPr>
        <w:t xml:space="preserve"> </w:t>
      </w:r>
      <w:r w:rsidRPr="00DE06BC">
        <w:rPr>
          <w:rStyle w:val="Emphasis"/>
          <w:highlight w:val="green"/>
        </w:rPr>
        <w:t>record when it comes to</w:t>
      </w:r>
      <w:r w:rsidRPr="00E9083B">
        <w:rPr>
          <w:rStyle w:val="Emphasis"/>
        </w:rPr>
        <w:t xml:space="preserve"> meeting their </w:t>
      </w:r>
      <w:r w:rsidRPr="00DE06BC">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DE06BC">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DE06BC">
        <w:rPr>
          <w:rStyle w:val="Emphasis"/>
          <w:highlight w:val="green"/>
        </w:rPr>
        <w:t>This puts the whole international community</w:t>
      </w:r>
      <w:r w:rsidRPr="00E9083B">
        <w:rPr>
          <w:rStyle w:val="Emphasis"/>
        </w:rPr>
        <w:t xml:space="preserve"> </w:t>
      </w:r>
      <w:r w:rsidRPr="00DE06BC">
        <w:rPr>
          <w:rStyle w:val="Emphasis"/>
          <w:highlight w:val="green"/>
        </w:rPr>
        <w:t>in a bind</w:t>
      </w:r>
      <w:r w:rsidRPr="00711B24">
        <w:rPr>
          <w:sz w:val="12"/>
        </w:rPr>
        <w:t xml:space="preserve">. </w:t>
      </w:r>
      <w:r w:rsidRPr="00E9083B">
        <w:rPr>
          <w:rStyle w:val="StyleUnderline"/>
        </w:rPr>
        <w:t xml:space="preserve">If we </w:t>
      </w:r>
      <w:proofErr w:type="gramStart"/>
      <w:r w:rsidRPr="00E9083B">
        <w:rPr>
          <w:rStyle w:val="StyleUnderline"/>
        </w:rPr>
        <w:t>have to</w:t>
      </w:r>
      <w:proofErr w:type="gramEnd"/>
      <w:r w:rsidRPr="00E9083B">
        <w:rPr>
          <w:rStyle w:val="StyleUnderline"/>
        </w:rPr>
        <w:t xml:space="preserve">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44446447" w14:textId="77777777" w:rsidR="00111D9C" w:rsidRDefault="00111D9C" w:rsidP="00111D9C">
      <w:pPr>
        <w:pStyle w:val="Heading4"/>
      </w:pPr>
      <w:r>
        <w:t>Chinese ASAT development emboldens Taiwan invasion – either US doesn’t follow through on its defense commitments, which kills alliances, or it defends Taiwan, which goes nuclear</w:t>
      </w:r>
    </w:p>
    <w:p w14:paraId="0EC7D6CE" w14:textId="77777777" w:rsidR="00111D9C" w:rsidRPr="002F7CCC" w:rsidRDefault="00111D9C" w:rsidP="00111D9C">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proofErr w:type="gramStart"/>
      <w:r w:rsidRPr="00A029C9">
        <w:rPr>
          <w:szCs w:val="16"/>
        </w:rPr>
        <w:t>Ph.D</w:t>
      </w:r>
      <w:proofErr w:type="spellEnd"/>
      <w:proofErr w:type="gram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23885C9A" w14:textId="77777777" w:rsidR="00111D9C" w:rsidRPr="00CD6535" w:rsidRDefault="00111D9C" w:rsidP="00111D9C">
      <w:pPr>
        <w:rPr>
          <w:sz w:val="12"/>
        </w:rPr>
      </w:pPr>
      <w:r w:rsidRPr="00CD6535">
        <w:rPr>
          <w:sz w:val="12"/>
        </w:rPr>
        <w:lastRenderedPageBreak/>
        <w:t xml:space="preserve">If current trends hold, then </w:t>
      </w:r>
      <w:r w:rsidRPr="00DE06BC">
        <w:rPr>
          <w:rStyle w:val="StyleUnderline"/>
          <w:highlight w:val="green"/>
        </w:rPr>
        <w:t>China</w:t>
      </w:r>
      <w:r w:rsidRPr="00CD6535">
        <w:rPr>
          <w:rStyle w:val="StyleUnderline"/>
        </w:rPr>
        <w:t>’s Strategic Support Force </w:t>
      </w:r>
      <w:r w:rsidRPr="00DE06BC">
        <w:rPr>
          <w:rStyle w:val="StyleUnderline"/>
          <w:highlight w:val="green"/>
        </w:rPr>
        <w:t xml:space="preserve">will be capable by the </w:t>
      </w:r>
      <w:r w:rsidRPr="00DE06BC">
        <w:rPr>
          <w:rStyle w:val="Emphasis"/>
          <w:highlight w:val="green"/>
        </w:rPr>
        <w:t>late</w:t>
      </w:r>
      <w:r w:rsidRPr="00CD6535">
        <w:rPr>
          <w:rStyle w:val="Emphasis"/>
        </w:rPr>
        <w:t xml:space="preserve"> 20</w:t>
      </w:r>
      <w:r w:rsidRPr="00DE06BC">
        <w:rPr>
          <w:rStyle w:val="Emphasis"/>
          <w:highlight w:val="green"/>
        </w:rPr>
        <w:t>20s</w:t>
      </w:r>
      <w:r w:rsidRPr="00DE06BC">
        <w:rPr>
          <w:rStyle w:val="StyleUnderline"/>
          <w:highlight w:val="green"/>
        </w:rPr>
        <w:t xml:space="preserve"> of </w:t>
      </w:r>
      <w:r w:rsidRPr="00DE06BC">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DE06BC">
        <w:rPr>
          <w:rStyle w:val="StyleUnderline"/>
          <w:highlight w:val="green"/>
        </w:rPr>
        <w:t>the U</w:t>
      </w:r>
      <w:r w:rsidRPr="00CD6535">
        <w:rPr>
          <w:rStyle w:val="StyleUnderline"/>
        </w:rPr>
        <w:t xml:space="preserve">nited </w:t>
      </w:r>
      <w:r w:rsidRPr="00DE06BC">
        <w:rPr>
          <w:rStyle w:val="StyleUnderline"/>
          <w:highlight w:val="green"/>
        </w:rPr>
        <w:t>S</w:t>
      </w:r>
      <w:r w:rsidRPr="00CD6535">
        <w:rPr>
          <w:rStyle w:val="StyleUnderline"/>
        </w:rPr>
        <w:t xml:space="preserve">tates would face </w:t>
      </w:r>
      <w:r w:rsidRPr="00DE06BC">
        <w:rPr>
          <w:rStyle w:val="StyleUnderline"/>
          <w:highlight w:val="green"/>
        </w:rPr>
        <w:t>a</w:t>
      </w:r>
      <w:r w:rsidRPr="00CD6535">
        <w:rPr>
          <w:rStyle w:val="StyleUnderline"/>
        </w:rPr>
        <w:t xml:space="preserve"> type of “Sophie’s </w:t>
      </w:r>
      <w:r w:rsidRPr="00DE06BC">
        <w:rPr>
          <w:rStyle w:val="StyleUnderline"/>
          <w:highlight w:val="green"/>
        </w:rPr>
        <w:t>Choice”: decline to intervene</w:t>
      </w:r>
      <w:r w:rsidRPr="00CD6535">
        <w:rPr>
          <w:rStyle w:val="StyleUnderline"/>
        </w:rPr>
        <w:t xml:space="preserve">, potentially leading allies to follow suit and Taiwan to succumb without a fight, thereby </w:t>
      </w:r>
      <w:r w:rsidRPr="00DE06BC">
        <w:rPr>
          <w:rStyle w:val="StyleUnderline"/>
          <w:highlight w:val="green"/>
        </w:rPr>
        <w:t>enabling Xi to</w:t>
      </w:r>
      <w:r w:rsidRPr="00CD6535">
        <w:rPr>
          <w:rStyle w:val="StyleUnderline"/>
        </w:rPr>
        <w:t xml:space="preserve"> achieve his goal of “peacefully” </w:t>
      </w:r>
      <w:r w:rsidRPr="00DE06BC">
        <w:rPr>
          <w:rStyle w:val="StyleUnderline"/>
          <w:highlight w:val="green"/>
        </w:rPr>
        <w:t>snuff</w:t>
      </w:r>
      <w:r w:rsidRPr="00CD6535">
        <w:rPr>
          <w:rStyle w:val="StyleUnderline"/>
        </w:rPr>
        <w:t xml:space="preserve">ing </w:t>
      </w:r>
      <w:r w:rsidRPr="00DE06BC">
        <w:rPr>
          <w:rStyle w:val="StyleUnderline"/>
          <w:highlight w:val="green"/>
        </w:rPr>
        <w:t>out Taiwan</w:t>
      </w:r>
      <w:r w:rsidRPr="00CD6535">
        <w:rPr>
          <w:rStyle w:val="StyleUnderline"/>
        </w:rPr>
        <w:t xml:space="preserve">ese independence; </w:t>
      </w:r>
      <w:r w:rsidRPr="00DE06BC">
        <w:rPr>
          <w:rStyle w:val="StyleUnderline"/>
          <w:highlight w:val="green"/>
        </w:rPr>
        <w:t>or</w:t>
      </w:r>
      <w:r w:rsidRPr="00CD6535">
        <w:rPr>
          <w:rStyle w:val="StyleUnderline"/>
        </w:rPr>
        <w:t xml:space="preserve"> start a war that would at best be long and bloody and might well even </w:t>
      </w:r>
      <w:r w:rsidRPr="00DE06BC">
        <w:rPr>
          <w:rStyle w:val="StyleUnderline"/>
          <w:highlight w:val="green"/>
        </w:rPr>
        <w:t>cross the nuclear threshold</w:t>
      </w:r>
      <w:r w:rsidRPr="00CD6535">
        <w:rPr>
          <w:sz w:val="12"/>
        </w:rPr>
        <w:t>. </w:t>
      </w:r>
    </w:p>
    <w:p w14:paraId="41554986" w14:textId="77777777" w:rsidR="00111D9C" w:rsidRPr="00CD6535" w:rsidRDefault="00111D9C" w:rsidP="00111D9C">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7FF281C0" w14:textId="77777777" w:rsidR="00111D9C" w:rsidRPr="00CD6535" w:rsidRDefault="00111D9C" w:rsidP="00111D9C">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DE06BC">
        <w:rPr>
          <w:rStyle w:val="StyleUnderline"/>
          <w:highlight w:val="green"/>
        </w:rPr>
        <w:t>China</w:t>
      </w:r>
      <w:r w:rsidRPr="00CD6535">
        <w:rPr>
          <w:rStyle w:val="StyleUnderline"/>
        </w:rPr>
        <w:t xml:space="preserve"> by surprise, driving it to </w:t>
      </w:r>
      <w:r w:rsidRPr="00DE06BC">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1568AE6B" w14:textId="77777777" w:rsidR="00111D9C" w:rsidRPr="00CD6535" w:rsidRDefault="00111D9C" w:rsidP="00111D9C">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6BF80886" w14:textId="77777777" w:rsidR="00111D9C" w:rsidRPr="00CD6535" w:rsidRDefault="00111D9C" w:rsidP="00111D9C">
      <w:pPr>
        <w:rPr>
          <w:sz w:val="12"/>
        </w:rPr>
      </w:pPr>
      <w:r w:rsidRPr="00CD6535">
        <w:rPr>
          <w:sz w:val="12"/>
        </w:rPr>
        <w:t>This is </w:t>
      </w:r>
      <w:r w:rsidRPr="002172E3">
        <w:rPr>
          <w:sz w:val="12"/>
        </w:rPr>
        <w:t>a serious threat</w:t>
      </w:r>
      <w:r w:rsidRPr="00CD6535">
        <w:rPr>
          <w:sz w:val="12"/>
        </w:rPr>
        <w:t xml:space="preserve">, primarily because </w:t>
      </w:r>
      <w:r w:rsidRPr="00DE06BC">
        <w:rPr>
          <w:rStyle w:val="Emphasis"/>
          <w:highlight w:val="green"/>
        </w:rPr>
        <w:t>no international rules</w:t>
      </w:r>
      <w:r w:rsidRPr="00CD6535">
        <w:rPr>
          <w:rStyle w:val="Emphasis"/>
        </w:rPr>
        <w:t xml:space="preserve"> presently </w:t>
      </w:r>
      <w:r w:rsidRPr="00DE06BC">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256BEBBA" w14:textId="77777777" w:rsidR="00111D9C" w:rsidRPr="00CD6535" w:rsidRDefault="00111D9C" w:rsidP="00111D9C">
      <w:pPr>
        <w:rPr>
          <w:sz w:val="12"/>
        </w:rPr>
      </w:pPr>
      <w:r w:rsidRPr="00CD6535">
        <w:rPr>
          <w:sz w:val="12"/>
        </w:rPr>
        <w:t>China has conducted at least</w:t>
      </w:r>
      <w:r w:rsidRPr="002172E3">
        <w:rPr>
          <w:sz w:val="12"/>
        </w:rPr>
        <w:t> half a dozen tests of RPO</w:t>
      </w:r>
      <w:r w:rsidRPr="00CD6535">
        <w:rPr>
          <w:sz w:val="12"/>
        </w:rPr>
        <w:t> capabilities in space since 2008, two of which went on for years. Influential space experts have noted that these tests have plausible peaceful purposes and are in many cases </w:t>
      </w:r>
      <w:proofErr w:type="gramStart"/>
      <w:r w:rsidRPr="00CD6535">
        <w:rPr>
          <w:sz w:val="12"/>
        </w:rPr>
        <w:t>similar to</w:t>
      </w:r>
      <w:proofErr w:type="gramEnd"/>
      <w:r w:rsidRPr="00CD6535">
        <w:rPr>
          <w:sz w:val="12"/>
        </w:rPr>
        <w:t xml:space="preserve"> those conducted by the United States. This, however, does not make it any less important to establish effective legal, policy, and technical counters to their offensive use. </w:t>
      </w:r>
      <w:r w:rsidRPr="00DE06BC">
        <w:rPr>
          <w:rStyle w:val="Emphasis"/>
          <w:highlight w:val="green"/>
        </w:rPr>
        <w:t>Even if</w:t>
      </w:r>
      <w:r w:rsidRPr="00CD6535">
        <w:rPr>
          <w:rStyle w:val="Emphasis"/>
        </w:rPr>
        <w:t xml:space="preserve"> it were certain that these </w:t>
      </w:r>
      <w:r w:rsidRPr="00DE06BC">
        <w:rPr>
          <w:rStyle w:val="Emphasis"/>
          <w:highlight w:val="green"/>
        </w:rPr>
        <w:t>capabilities are intended</w:t>
      </w:r>
      <w:r w:rsidRPr="00CD6535">
        <w:rPr>
          <w:rStyle w:val="Emphasis"/>
        </w:rPr>
        <w:t xml:space="preserve"> purely </w:t>
      </w:r>
      <w:r w:rsidRPr="00DE06BC">
        <w:rPr>
          <w:rStyle w:val="Emphasis"/>
          <w:highlight w:val="green"/>
        </w:rPr>
        <w:t>for peaceful applications</w:t>
      </w:r>
      <w:r w:rsidRPr="00CD6535">
        <w:rPr>
          <w:rStyle w:val="StyleUnderline"/>
        </w:rPr>
        <w:t>—and it is not at all clear that that is the case—</w:t>
      </w:r>
      <w:r w:rsidRPr="00DE06BC">
        <w:rPr>
          <w:rStyle w:val="Emphasis"/>
          <w:highlight w:val="green"/>
        </w:rPr>
        <w:t>China</w:t>
      </w:r>
      <w:r w:rsidRPr="00CD6535">
        <w:rPr>
          <w:rStyle w:val="Emphasis"/>
        </w:rPr>
        <w:t xml:space="preserve"> (or any other country) </w:t>
      </w:r>
      <w:r w:rsidRPr="00DE06BC">
        <w:rPr>
          <w:rStyle w:val="Emphasis"/>
          <w:highlight w:val="green"/>
        </w:rPr>
        <w:t>could</w:t>
      </w:r>
      <w:r w:rsidRPr="00CD6535">
        <w:rPr>
          <w:rStyle w:val="Emphasis"/>
        </w:rPr>
        <w:t xml:space="preserve"> at any time decide to </w:t>
      </w:r>
      <w:r w:rsidRPr="00DE06BC">
        <w:rPr>
          <w:rStyle w:val="Emphasis"/>
          <w:highlight w:val="green"/>
        </w:rPr>
        <w:t>repurpose</w:t>
      </w:r>
      <w:r w:rsidRPr="00CD6535">
        <w:rPr>
          <w:rStyle w:val="Emphasis"/>
        </w:rPr>
        <w:t xml:space="preserve"> these capabilities for ASAT use</w:t>
      </w:r>
      <w:r w:rsidRPr="00CD6535">
        <w:rPr>
          <w:sz w:val="12"/>
        </w:rPr>
        <w:t>. </w:t>
      </w:r>
    </w:p>
    <w:p w14:paraId="383EF98A" w14:textId="77777777" w:rsidR="00111D9C" w:rsidRPr="00CD6535" w:rsidRDefault="00111D9C" w:rsidP="00111D9C">
      <w:pPr>
        <w:rPr>
          <w:sz w:val="12"/>
        </w:rPr>
      </w:pPr>
      <w:r w:rsidRPr="00DE06BC">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but even </w:t>
      </w:r>
      <w:proofErr w:type="gramStart"/>
      <w:r w:rsidRPr="00CD6535">
        <w:rPr>
          <w:sz w:val="12"/>
        </w:rPr>
        <w:t>assuming that</w:t>
      </w:r>
      <w:proofErr w:type="gramEnd"/>
      <w:r w:rsidRPr="00CD6535">
        <w:rPr>
          <w:sz w:val="12"/>
        </w:rPr>
        <w:t xml:space="preserve">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62F7FB19" w14:textId="77777777" w:rsidR="00111D9C" w:rsidRPr="00CD6535" w:rsidRDefault="00111D9C" w:rsidP="00111D9C">
      <w:pPr>
        <w:rPr>
          <w:sz w:val="12"/>
        </w:rPr>
      </w:pPr>
      <w:r w:rsidRPr="00CD6535">
        <w:rPr>
          <w:sz w:val="12"/>
        </w:rPr>
        <w:t xml:space="preserve">At the same time, </w:t>
      </w:r>
      <w:r w:rsidRPr="00DE06BC">
        <w:rPr>
          <w:rStyle w:val="Emphasis"/>
          <w:highlight w:val="green"/>
        </w:rPr>
        <w:t>China is expanding</w:t>
      </w:r>
      <w:r w:rsidRPr="00CD6535">
        <w:rPr>
          <w:rStyle w:val="Emphasis"/>
        </w:rPr>
        <w:t xml:space="preserve"> its capacity for rapid spacecraft </w:t>
      </w:r>
      <w:r w:rsidRPr="00DE06BC">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 xml:space="preserve">China is developing plans to quickly </w:t>
      </w:r>
      <w:r w:rsidRPr="00CD6535">
        <w:rPr>
          <w:rStyle w:val="StyleUnderline"/>
        </w:rPr>
        <w:lastRenderedPageBreak/>
        <w:t>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5E68D15C" w14:textId="77777777" w:rsidR="00111D9C" w:rsidRPr="00CD6535" w:rsidRDefault="00111D9C" w:rsidP="00111D9C">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DE06BC">
        <w:rPr>
          <w:rStyle w:val="Emphasis"/>
          <w:highlight w:val="green"/>
        </w:rPr>
        <w:t>China would</w:t>
      </w:r>
      <w:r w:rsidRPr="00CD6535">
        <w:rPr>
          <w:rStyle w:val="Emphasis"/>
        </w:rPr>
        <w:t xml:space="preserve"> be able to </w:t>
      </w:r>
      <w:r w:rsidRPr="00DE06BC">
        <w:rPr>
          <w:rStyle w:val="Emphasis"/>
          <w:highlight w:val="green"/>
        </w:rPr>
        <w:t>simultaneously</w:t>
      </w:r>
      <w:r w:rsidRPr="00CD6535">
        <w:rPr>
          <w:rStyle w:val="Emphasis"/>
        </w:rPr>
        <w:t xml:space="preserve"> threaten </w:t>
      </w:r>
      <w:r w:rsidRPr="00DE06BC">
        <w:rPr>
          <w:rStyle w:val="Emphasis"/>
          <w:highlight w:val="green"/>
        </w:rPr>
        <w:t>disable</w:t>
      </w:r>
      <w:r w:rsidRPr="00CD6535">
        <w:rPr>
          <w:rStyle w:val="Emphasis"/>
        </w:rPr>
        <w:t xml:space="preserve">ment of the entire constellations of U.S. satellites for missile </w:t>
      </w:r>
      <w:r w:rsidRPr="00DE06BC">
        <w:rPr>
          <w:rStyle w:val="Emphasis"/>
          <w:highlight w:val="green"/>
        </w:rPr>
        <w:t>early warning</w:t>
      </w:r>
      <w:r w:rsidRPr="00CD6535">
        <w:rPr>
          <w:sz w:val="12"/>
        </w:rPr>
        <w:t xml:space="preserve"> (about a dozen satellites with spares included); </w:t>
      </w:r>
      <w:r w:rsidRPr="00DE06BC">
        <w:rPr>
          <w:rStyle w:val="StyleUnderline"/>
          <w:highlight w:val="green"/>
        </w:rPr>
        <w:t>communications</w:t>
      </w:r>
      <w:r w:rsidRPr="00CD6535">
        <w:rPr>
          <w:rStyle w:val="StyleUnderline"/>
        </w:rPr>
        <w:t xml:space="preserve"> in a nuclear-disrupted environment (about a dozen); </w:t>
      </w:r>
      <w:r w:rsidRPr="00DE06BC">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DE06BC">
        <w:rPr>
          <w:rStyle w:val="StyleUnderline"/>
          <w:highlight w:val="green"/>
        </w:rPr>
        <w:t>Losing these assets would severely degrade</w:t>
      </w:r>
      <w:r w:rsidRPr="00CD6535">
        <w:rPr>
          <w:rStyle w:val="StyleUnderline"/>
        </w:rPr>
        <w:t xml:space="preserve"> U.S. </w:t>
      </w:r>
      <w:r w:rsidRPr="00DE06BC">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DE06BC">
        <w:rPr>
          <w:rStyle w:val="StyleUnderline"/>
          <w:highlight w:val="green"/>
        </w:rPr>
        <w:t>such pre-positioning</w:t>
      </w:r>
      <w:r w:rsidRPr="00CD6535">
        <w:rPr>
          <w:rStyle w:val="StyleUnderline"/>
        </w:rPr>
        <w:t xml:space="preserve"> </w:t>
      </w:r>
      <w:r w:rsidRPr="00DE06BC">
        <w:rPr>
          <w:rStyle w:val="StyleUnderline"/>
          <w:highlight w:val="green"/>
        </w:rPr>
        <w:t>could</w:t>
      </w:r>
      <w:r w:rsidRPr="00CD6535">
        <w:rPr>
          <w:rStyle w:val="StyleUnderline"/>
        </w:rPr>
        <w:t xml:space="preserve"> conceivably </w:t>
      </w:r>
      <w:r w:rsidRPr="00DE06BC">
        <w:rPr>
          <w:rStyle w:val="StyleUnderline"/>
          <w:highlight w:val="green"/>
        </w:rPr>
        <w:t>deter the U</w:t>
      </w:r>
      <w:r w:rsidRPr="00CD6535">
        <w:rPr>
          <w:rStyle w:val="StyleUnderline"/>
        </w:rPr>
        <w:t xml:space="preserve">nited </w:t>
      </w:r>
      <w:r w:rsidRPr="00DE06BC">
        <w:rPr>
          <w:rStyle w:val="StyleUnderline"/>
          <w:highlight w:val="green"/>
        </w:rPr>
        <w:t>S</w:t>
      </w:r>
      <w:r w:rsidRPr="00CD6535">
        <w:rPr>
          <w:rStyle w:val="StyleUnderline"/>
        </w:rPr>
        <w:t xml:space="preserve">tates </w:t>
      </w:r>
      <w:r w:rsidRPr="00DE06BC">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7634AA1C" w14:textId="77777777" w:rsidR="00111D9C" w:rsidRPr="0034418B" w:rsidRDefault="00111D9C" w:rsidP="00111D9C">
      <w:pPr>
        <w:rPr>
          <w:sz w:val="12"/>
        </w:rPr>
      </w:pPr>
      <w:r w:rsidRPr="00CD6535">
        <w:rPr>
          <w:rStyle w:val="StyleUnderline"/>
        </w:rPr>
        <w:t xml:space="preserve">Should the United States fail to intervene, the </w:t>
      </w:r>
      <w:r w:rsidRPr="00DE06BC">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DE06BC">
        <w:rPr>
          <w:rStyle w:val="Emphasis"/>
          <w:highlight w:val="green"/>
        </w:rPr>
        <w:t>U.S. defense commitments</w:t>
      </w:r>
      <w:r w:rsidRPr="00CD6535">
        <w:rPr>
          <w:rStyle w:val="Emphasis"/>
        </w:rPr>
        <w:t xml:space="preserve"> around the globe</w:t>
      </w:r>
      <w:r w:rsidRPr="00A029C9">
        <w:rPr>
          <w:sz w:val="12"/>
        </w:rPr>
        <w:t xml:space="preserve">. </w:t>
      </w:r>
      <w:r w:rsidRPr="00DE06BC">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DE06BC">
        <w:rPr>
          <w:rStyle w:val="Emphasis"/>
          <w:highlight w:val="green"/>
        </w:rPr>
        <w:t>major wars aris</w:t>
      </w:r>
      <w:r w:rsidRPr="00393FE6">
        <w:rPr>
          <w:rStyle w:val="Emphasis"/>
        </w:rPr>
        <w:t>i</w:t>
      </w:r>
      <w:r w:rsidRPr="00CD6535">
        <w:rPr>
          <w:rStyle w:val="Emphasis"/>
        </w:rPr>
        <w:t xml:space="preserve">ng </w:t>
      </w:r>
      <w:r w:rsidRPr="00DE06BC">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DE06BC">
        <w:rPr>
          <w:rStyle w:val="StyleUnderline"/>
          <w:highlight w:val="green"/>
        </w:rPr>
        <w:t>a situation could easily escalate</w:t>
      </w:r>
      <w:r w:rsidRPr="00A029C9">
        <w:rPr>
          <w:sz w:val="12"/>
        </w:rPr>
        <w:t xml:space="preserve"> out of control to a full-scale conventional conflict or even </w:t>
      </w:r>
      <w:r w:rsidRPr="00DE06BC">
        <w:rPr>
          <w:rStyle w:val="StyleUnderline"/>
          <w:highlight w:val="green"/>
        </w:rPr>
        <w:t>to</w:t>
      </w:r>
      <w:r w:rsidRPr="00DE06BC">
        <w:rPr>
          <w:sz w:val="12"/>
          <w:highlight w:val="green"/>
        </w:rPr>
        <w:t xml:space="preserve"> </w:t>
      </w:r>
      <w:r w:rsidRPr="00DE06BC">
        <w:rPr>
          <w:rStyle w:val="Emphasis"/>
          <w:highlight w:val="green"/>
        </w:rPr>
        <w:t>nuclear use</w:t>
      </w:r>
      <w:r w:rsidRPr="00A029C9">
        <w:rPr>
          <w:sz w:val="12"/>
        </w:rPr>
        <w:t>.</w:t>
      </w:r>
    </w:p>
    <w:p w14:paraId="5D6EDF65" w14:textId="77777777" w:rsidR="00111D9C" w:rsidRDefault="00111D9C" w:rsidP="00111D9C">
      <w:pPr>
        <w:pStyle w:val="Heading4"/>
      </w:pPr>
      <w:r>
        <w:t xml:space="preserve">Space dominance is key to US hegemony </w:t>
      </w:r>
    </w:p>
    <w:p w14:paraId="017CFCD6" w14:textId="77777777" w:rsidR="00111D9C" w:rsidRPr="00336433" w:rsidRDefault="00111D9C" w:rsidP="00111D9C">
      <w:pPr>
        <w:rPr>
          <w:rStyle w:val="Style13ptBold"/>
        </w:rPr>
      </w:pPr>
      <w:r>
        <w:rPr>
          <w:rStyle w:val="Style13ptBold"/>
        </w:rPr>
        <w:t xml:space="preserve">Weichert 17 </w:t>
      </w:r>
      <w:r w:rsidRPr="00A679AD">
        <w:t xml:space="preserve">[(Brandon J., a former Congressional staff member who holds a Master of Arts in Statecraft &amp; National Security Affairs from the Institute of World Politics in Washington, D.C. He is the founder of The Weichert Report: An Online Journal of </w:t>
      </w:r>
      <w:proofErr w:type="gramStart"/>
      <w:r w:rsidRPr="00A679AD">
        <w:t>Geopolitics, and</w:t>
      </w:r>
      <w:proofErr w:type="gramEnd"/>
      <w:r w:rsidRPr="00A679AD">
        <w:t xml:space="preserve"> is currently completing a book on national security space policy.) “The High Ground: The Case for U.S. Space Dominance,” Science Direct, 2017. </w:t>
      </w:r>
      <w:r w:rsidRPr="002172E3">
        <w:t>https://www.sciencedirect.com/science/article/abs/pii/S0030438717300108</w:t>
      </w:r>
      <w:r w:rsidRPr="00A679AD">
        <w:t>] RR</w:t>
      </w:r>
    </w:p>
    <w:p w14:paraId="32FC5ABC" w14:textId="77777777" w:rsidR="00111D9C" w:rsidRPr="00A50AAF" w:rsidRDefault="00111D9C" w:rsidP="00111D9C">
      <w:pPr>
        <w:rPr>
          <w:rStyle w:val="StyleUnderline"/>
        </w:rPr>
      </w:pPr>
      <w:r w:rsidRPr="00DE06BC">
        <w:rPr>
          <w:rStyle w:val="Emphasis"/>
          <w:highlight w:val="green"/>
        </w:rPr>
        <w:t>The global order is currently disordered</w:t>
      </w:r>
      <w:r w:rsidRPr="00A50AAF">
        <w:rPr>
          <w:rStyle w:val="Emphasis"/>
        </w:rPr>
        <w:t>.</w:t>
      </w:r>
      <w:r w:rsidRPr="00711B24">
        <w:rPr>
          <w:sz w:val="12"/>
        </w:rPr>
        <w:t xml:space="preserve"> </w:t>
      </w:r>
      <w:r w:rsidRPr="00A50AAF">
        <w:rPr>
          <w:rStyle w:val="StyleUnderline"/>
        </w:rPr>
        <w:t>New states with completely different values from the United States are rising to prominence.</w:t>
      </w:r>
      <w:r w:rsidRPr="00711B24">
        <w:rPr>
          <w:sz w:val="12"/>
        </w:rPr>
        <w:t xml:space="preserve"> </w:t>
      </w:r>
      <w:r w:rsidRPr="00A50AAF">
        <w:rPr>
          <w:rStyle w:val="StyleUnderline"/>
        </w:rPr>
        <w:t>Many</w:t>
      </w:r>
      <w:r w:rsidRPr="00711B24">
        <w:rPr>
          <w:sz w:val="12"/>
        </w:rPr>
        <w:t xml:space="preserve"> of those states </w:t>
      </w:r>
      <w:r w:rsidRPr="00A50AAF">
        <w:rPr>
          <w:rStyle w:val="StyleUnderline"/>
        </w:rPr>
        <w:t xml:space="preserve">possess strategic cultures opposed to the American hegemony that has defined the post-Cold War order. </w:t>
      </w:r>
    </w:p>
    <w:p w14:paraId="1631B298" w14:textId="77777777" w:rsidR="00111D9C" w:rsidRPr="00A50AAF" w:rsidRDefault="00111D9C" w:rsidP="00111D9C">
      <w:pPr>
        <w:rPr>
          <w:rStyle w:val="StyleUnderline"/>
        </w:rPr>
      </w:pPr>
      <w:r w:rsidRPr="00711B24">
        <w:rPr>
          <w:sz w:val="12"/>
        </w:rPr>
        <w:t xml:space="preserve">Yet, the United States still maintains greater power, wealth, and capabilities than the other states seeking to displace her. </w:t>
      </w:r>
      <w:r w:rsidRPr="00DE06BC">
        <w:rPr>
          <w:rStyle w:val="Emphasis"/>
          <w:highlight w:val="green"/>
        </w:rPr>
        <w:t>For the U</w:t>
      </w:r>
      <w:r w:rsidRPr="00A808A7">
        <w:rPr>
          <w:rStyle w:val="Emphasis"/>
        </w:rPr>
        <w:t>nited</w:t>
      </w:r>
      <w:r w:rsidRPr="00A50AAF">
        <w:rPr>
          <w:rStyle w:val="Emphasis"/>
        </w:rPr>
        <w:t xml:space="preserve"> </w:t>
      </w:r>
      <w:r w:rsidRPr="00DE06BC">
        <w:rPr>
          <w:rStyle w:val="Emphasis"/>
          <w:highlight w:val="green"/>
        </w:rPr>
        <w:t>S</w:t>
      </w:r>
      <w:r w:rsidRPr="00A50AAF">
        <w:rPr>
          <w:rStyle w:val="Emphasis"/>
        </w:rPr>
        <w:t xml:space="preserve">tates to </w:t>
      </w:r>
      <w:r w:rsidRPr="00DE06BC">
        <w:rPr>
          <w:rStyle w:val="Emphasis"/>
          <w:highlight w:val="green"/>
        </w:rPr>
        <w:t>maintain its hegemonic position, it must</w:t>
      </w:r>
      <w:r w:rsidRPr="00A50AAF">
        <w:rPr>
          <w:rStyle w:val="Emphasis"/>
        </w:rPr>
        <w:t xml:space="preserve"> also </w:t>
      </w:r>
      <w:r w:rsidRPr="00DE06BC">
        <w:rPr>
          <w:rStyle w:val="Emphasis"/>
          <w:highlight w:val="green"/>
        </w:rPr>
        <w:t>maintain a dominant position in space</w:t>
      </w:r>
      <w:r w:rsidRPr="00711B24">
        <w:rPr>
          <w:sz w:val="12"/>
        </w:rPr>
        <w:t xml:space="preserve">. As has been noted before, </w:t>
      </w:r>
      <w:r w:rsidRPr="00A50AAF">
        <w:rPr>
          <w:rStyle w:val="StyleUnderline"/>
        </w:rPr>
        <w:t xml:space="preserve">space is the ultimate high ground from which a state can dominate </w:t>
      </w:r>
      <w:proofErr w:type="gramStart"/>
      <w:r w:rsidRPr="00A50AAF">
        <w:rPr>
          <w:rStyle w:val="StyleUnderline"/>
        </w:rPr>
        <w:t>all of</w:t>
      </w:r>
      <w:proofErr w:type="gramEnd"/>
      <w:r w:rsidRPr="00A50AAF">
        <w:rPr>
          <w:rStyle w:val="StyleUnderline"/>
        </w:rPr>
        <w:t xml:space="preserve"> the other strategic domains</w:t>
      </w:r>
      <w:r w:rsidRPr="00711B24">
        <w:rPr>
          <w:sz w:val="12"/>
        </w:rPr>
        <w:t xml:space="preserve"> (land, air, sea, and cyberspace). The United States has enjoyed the benefits from dominating this region. Yet, </w:t>
      </w:r>
      <w:r w:rsidRPr="00DE06BC">
        <w:rPr>
          <w:rStyle w:val="StyleUnderline"/>
          <w:highlight w:val="green"/>
        </w:rPr>
        <w:t>states like China</w:t>
      </w:r>
      <w:r w:rsidRPr="00A50AAF">
        <w:rPr>
          <w:rStyle w:val="StyleUnderline"/>
        </w:rPr>
        <w:t xml:space="preserve"> and Russia </w:t>
      </w:r>
      <w:r w:rsidRPr="00DE06BC">
        <w:rPr>
          <w:rStyle w:val="StyleUnderline"/>
          <w:highlight w:val="green"/>
        </w:rPr>
        <w:t>are moving forward with</w:t>
      </w:r>
      <w:r w:rsidRPr="00A50AAF">
        <w:rPr>
          <w:rStyle w:val="StyleUnderline"/>
        </w:rPr>
        <w:t xml:space="preserve"> their own </w:t>
      </w:r>
      <w:r w:rsidRPr="00DE06BC">
        <w:rPr>
          <w:rStyle w:val="StyleUnderline"/>
          <w:highlight w:val="green"/>
        </w:rPr>
        <w:t>plans</w:t>
      </w:r>
      <w:r w:rsidRPr="00A50AAF">
        <w:rPr>
          <w:rStyle w:val="StyleUnderline"/>
        </w:rPr>
        <w:t xml:space="preserve"> not only </w:t>
      </w:r>
      <w:r w:rsidRPr="00DE06BC">
        <w:rPr>
          <w:rStyle w:val="StyleUnderline"/>
          <w:highlight w:val="green"/>
        </w:rPr>
        <w:t>to deny America access to space, but</w:t>
      </w:r>
      <w:r w:rsidRPr="00A50AAF">
        <w:rPr>
          <w:rStyle w:val="StyleUnderline"/>
        </w:rPr>
        <w:t xml:space="preserve"> also to </w:t>
      </w:r>
      <w:r w:rsidRPr="00DE06BC">
        <w:rPr>
          <w:rStyle w:val="StyleUnderline"/>
          <w:highlight w:val="green"/>
        </w:rPr>
        <w:t>dominate this realm</w:t>
      </w:r>
      <w:r w:rsidRPr="00711B24">
        <w:rPr>
          <w:sz w:val="12"/>
        </w:rPr>
        <w:t xml:space="preserve">. </w:t>
      </w:r>
      <w:r w:rsidRPr="00A50AAF">
        <w:rPr>
          <w:rStyle w:val="Emphasis"/>
        </w:rPr>
        <w:t xml:space="preserve">These states would then benefit from commanding the high ground of space </w:t>
      </w:r>
      <w:r w:rsidRPr="00DE06BC">
        <w:rPr>
          <w:rStyle w:val="Emphasis"/>
          <w:highlight w:val="green"/>
        </w:rPr>
        <w:t>at America’s expense</w:t>
      </w:r>
      <w:r w:rsidRPr="00DE06BC">
        <w:rPr>
          <w:rStyle w:val="StyleUnderline"/>
          <w:highlight w:val="green"/>
        </w:rPr>
        <w:t>.</w:t>
      </w:r>
      <w:r w:rsidRPr="00A50AAF">
        <w:rPr>
          <w:rStyle w:val="StyleUnderline"/>
        </w:rPr>
        <w:t xml:space="preserve"> </w:t>
      </w:r>
    </w:p>
    <w:p w14:paraId="0B9D3D76" w14:textId="77777777" w:rsidR="00111D9C" w:rsidRPr="00336433" w:rsidRDefault="00111D9C" w:rsidP="00111D9C">
      <w:pPr>
        <w:rPr>
          <w:rStyle w:val="StyleUnderline"/>
        </w:rPr>
      </w:pPr>
      <w:r w:rsidRPr="00711B24">
        <w:rPr>
          <w:sz w:val="12"/>
        </w:rPr>
        <w:lastRenderedPageBreak/>
        <w:t xml:space="preserve">Since at least the Nixon Administration, </w:t>
      </w:r>
      <w:r w:rsidRPr="00336433">
        <w:rPr>
          <w:rStyle w:val="StyleUnderline"/>
        </w:rPr>
        <w:t>space has come to be viewed in a militarized light.</w:t>
      </w:r>
      <w:r w:rsidRPr="00711B24">
        <w:rPr>
          <w:sz w:val="12"/>
        </w:rPr>
        <w:t xml:space="preserve"> By the end of the Cold War, </w:t>
      </w:r>
      <w:r w:rsidRPr="00336433">
        <w:rPr>
          <w:rStyle w:val="StyleUnderline"/>
        </w:rPr>
        <w:t>space had not only been militarized, but many were searching for a way to weaponize it.</w:t>
      </w:r>
      <w:r w:rsidRPr="00711B24">
        <w:rPr>
          <w:sz w:val="12"/>
        </w:rPr>
        <w:t xml:space="preserve"> Just as the drift toward militarization of space was inexorable, so too is the desire for weaponization</w:t>
      </w:r>
      <w:r w:rsidRPr="00336433">
        <w:rPr>
          <w:rStyle w:val="StyleUnderline"/>
        </w:rPr>
        <w:t xml:space="preserve">. As rival states begin to hone their space skills, </w:t>
      </w:r>
      <w:r w:rsidRPr="00DE06BC">
        <w:rPr>
          <w:rStyle w:val="StyleUnderline"/>
          <w:highlight w:val="green"/>
        </w:rPr>
        <w:t>the</w:t>
      </w:r>
      <w:r w:rsidRPr="00336433">
        <w:rPr>
          <w:rStyle w:val="StyleUnderline"/>
        </w:rPr>
        <w:t xml:space="preserve"> </w:t>
      </w:r>
      <w:r w:rsidRPr="00DE06BC">
        <w:rPr>
          <w:rStyle w:val="StyleUnderline"/>
          <w:highlight w:val="green"/>
        </w:rPr>
        <w:t>U</w:t>
      </w:r>
      <w:r w:rsidRPr="00336433">
        <w:rPr>
          <w:rStyle w:val="StyleUnderline"/>
        </w:rPr>
        <w:t xml:space="preserve">nited </w:t>
      </w:r>
      <w:r w:rsidRPr="00DE06BC">
        <w:rPr>
          <w:rStyle w:val="StyleUnderline"/>
          <w:highlight w:val="green"/>
        </w:rPr>
        <w:t>S</w:t>
      </w:r>
      <w:r w:rsidRPr="00336433">
        <w:rPr>
          <w:rStyle w:val="StyleUnderline"/>
        </w:rPr>
        <w:t xml:space="preserve">tates </w:t>
      </w:r>
      <w:r w:rsidRPr="00DE06BC">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DE06BC">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711B24">
        <w:rPr>
          <w:sz w:val="12"/>
        </w:rPr>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711B24">
        <w:rPr>
          <w:sz w:val="12"/>
        </w:rPr>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2A4B9798" w14:textId="77777777" w:rsidR="00111D9C" w:rsidRPr="00711B24" w:rsidRDefault="00111D9C" w:rsidP="00111D9C">
      <w:pPr>
        <w:rPr>
          <w:sz w:val="12"/>
        </w:rPr>
      </w:pPr>
      <w:r w:rsidRPr="00DE06BC">
        <w:rPr>
          <w:rStyle w:val="StyleUnderline"/>
          <w:highlight w:val="green"/>
        </w:rPr>
        <w:t>To be passive</w:t>
      </w:r>
      <w:r w:rsidRPr="00336433">
        <w:rPr>
          <w:rStyle w:val="StyleUnderline"/>
        </w:rPr>
        <w:t xml:space="preserve"> and allow temporary budgetary constraints to dictate </w:t>
      </w:r>
      <w:proofErr w:type="spellStart"/>
      <w:r w:rsidRPr="00336433">
        <w:rPr>
          <w:rStyle w:val="StyleUnderline"/>
        </w:rPr>
        <w:t>longterm</w:t>
      </w:r>
      <w:proofErr w:type="spellEnd"/>
      <w:r w:rsidRPr="00336433">
        <w:rPr>
          <w:rStyle w:val="StyleUnderline"/>
        </w:rPr>
        <w:t xml:space="preserve"> space strategy </w:t>
      </w:r>
      <w:r w:rsidRPr="00DE06BC">
        <w:rPr>
          <w:rStyle w:val="StyleUnderline"/>
          <w:highlight w:val="green"/>
        </w:rPr>
        <w:t>will damage</w:t>
      </w:r>
      <w:r w:rsidRPr="00336433">
        <w:rPr>
          <w:rStyle w:val="StyleUnderline"/>
        </w:rPr>
        <w:t xml:space="preserve"> </w:t>
      </w:r>
      <w:r w:rsidRPr="00DE06BC">
        <w:rPr>
          <w:rStyle w:val="StyleUnderline"/>
          <w:highlight w:val="green"/>
        </w:rPr>
        <w:t>irrevocably the U.S. position</w:t>
      </w:r>
      <w:r w:rsidRPr="00336433">
        <w:rPr>
          <w:rStyle w:val="StyleUnderline"/>
        </w:rPr>
        <w:t xml:space="preserve"> in orbit.</w:t>
      </w:r>
      <w:r w:rsidRPr="00711B24">
        <w:rPr>
          <w:sz w:val="12"/>
        </w:rPr>
        <w:t xml:space="preserve"> </w:t>
      </w:r>
      <w:r w:rsidRPr="00336433">
        <w:rPr>
          <w:rStyle w:val="StyleUnderline"/>
        </w:rPr>
        <w:t>Our enemies are aware of our</w:t>
      </w:r>
      <w:r w:rsidRPr="00711B24">
        <w:rPr>
          <w:sz w:val="12"/>
        </w:rPr>
        <w:t xml:space="preserve"> </w:t>
      </w:r>
      <w:r w:rsidRPr="00336433">
        <w:rPr>
          <w:rStyle w:val="StyleUnderline"/>
        </w:rPr>
        <w:t xml:space="preserve">shortsighted preference for space superiority over dominance and are moving toward degrading the </w:t>
      </w:r>
      <w:r w:rsidRPr="00DE06BC">
        <w:rPr>
          <w:rStyle w:val="StyleUnderline"/>
          <w:highlight w:val="green"/>
        </w:rPr>
        <w:t>American advantage in space</w:t>
      </w:r>
      <w:r w:rsidRPr="00336433">
        <w:rPr>
          <w:rStyle w:val="StyleUnderline"/>
        </w:rPr>
        <w:t>.</w:t>
      </w:r>
      <w:r w:rsidRPr="00711B24">
        <w:rPr>
          <w:sz w:val="12"/>
        </w:rPr>
        <w:t xml:space="preserve">23 </w:t>
      </w:r>
      <w:r w:rsidRPr="00336433">
        <w:rPr>
          <w:rStyle w:val="StyleUnderline"/>
        </w:rPr>
        <w:t xml:space="preserve">Space dominance will not only rebuff rising states from challenging the United States, but it will also </w:t>
      </w:r>
      <w:r w:rsidRPr="00DE06BC">
        <w:rPr>
          <w:rStyle w:val="Emphasis"/>
          <w:highlight w:val="green"/>
        </w:rPr>
        <w:t>lend</w:t>
      </w:r>
      <w:r w:rsidRPr="00336433">
        <w:rPr>
          <w:rStyle w:val="Emphasis"/>
        </w:rPr>
        <w:t xml:space="preserve"> </w:t>
      </w:r>
      <w:r w:rsidRPr="00DE06BC">
        <w:rPr>
          <w:rStyle w:val="Emphasis"/>
          <w:highlight w:val="green"/>
        </w:rPr>
        <w:t>stability to the world order</w:t>
      </w:r>
      <w:r w:rsidRPr="00336433">
        <w:rPr>
          <w:rStyle w:val="StyleUnderline"/>
        </w:rPr>
        <w:t>.</w:t>
      </w:r>
      <w:r w:rsidRPr="00711B24">
        <w:rPr>
          <w:sz w:val="12"/>
        </w:rPr>
        <w:t xml:space="preserve"> This proactive stance was the goal of Ronald Reagan’s Strategic Defense Initiative. </w:t>
      </w:r>
      <w:r w:rsidRPr="00336433">
        <w:rPr>
          <w:rStyle w:val="Emphasis"/>
        </w:rPr>
        <w:t>It must be the goal of U.S. policymakers today.</w:t>
      </w:r>
      <w:r w:rsidRPr="00711B24">
        <w:rPr>
          <w:sz w:val="12"/>
        </w:rPr>
        <w:t>24</w:t>
      </w:r>
    </w:p>
    <w:p w14:paraId="31037B7F" w14:textId="77777777" w:rsidR="00111D9C" w:rsidRPr="001A42E6" w:rsidRDefault="00111D9C" w:rsidP="00111D9C">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DE06BC">
        <w:rPr>
          <w:rStyle w:val="Emphasis"/>
          <w:b/>
          <w:highlight w:val="green"/>
        </w:rPr>
        <w:t>China’s power is peaking</w:t>
      </w:r>
      <w:r w:rsidRPr="00DE06BC">
        <w:rPr>
          <w:rStyle w:val="StyleUnderline"/>
          <w:rFonts w:cs="Calibri"/>
          <w:b/>
          <w:highlight w:val="green"/>
        </w:rPr>
        <w:t>; so is</w:t>
      </w:r>
      <w:r w:rsidRPr="001A42E6">
        <w:rPr>
          <w:rStyle w:val="StyleUnderline"/>
          <w:rFonts w:cs="Calibri"/>
          <w:b/>
        </w:rPr>
        <w:t xml:space="preserve"> the political position of Chinese President Xi Jinping and </w:t>
      </w:r>
      <w:r w:rsidRPr="00DE06BC">
        <w:rPr>
          <w:rStyle w:val="StyleUnderline"/>
          <w:rFonts w:cs="Calibri"/>
          <w:b/>
          <w:highlight w:val="green"/>
        </w:rPr>
        <w:t>the C</w:t>
      </w:r>
      <w:r w:rsidRPr="001A42E6">
        <w:rPr>
          <w:rStyle w:val="StyleUnderline"/>
          <w:rFonts w:cs="Calibri"/>
          <w:b/>
        </w:rPr>
        <w:t xml:space="preserve">hinese </w:t>
      </w:r>
      <w:r w:rsidRPr="00DE06BC">
        <w:rPr>
          <w:rStyle w:val="StyleUnderline"/>
          <w:rFonts w:cs="Calibri"/>
          <w:b/>
          <w:highlight w:val="green"/>
        </w:rPr>
        <w:t>C</w:t>
      </w:r>
      <w:r w:rsidRPr="001A42E6">
        <w:rPr>
          <w:rStyle w:val="StyleUnderline"/>
          <w:rFonts w:cs="Calibri"/>
          <w:b/>
        </w:rPr>
        <w:t xml:space="preserve">ommunist </w:t>
      </w:r>
      <w:r w:rsidRPr="00DE06BC">
        <w:rPr>
          <w:rStyle w:val="StyleUnderline"/>
          <w:rFonts w:cs="Calibri"/>
          <w:b/>
          <w:highlight w:val="green"/>
        </w:rPr>
        <w:t>P</w:t>
      </w:r>
      <w:r w:rsidRPr="001A42E6">
        <w:rPr>
          <w:rStyle w:val="StyleUnderline"/>
          <w:rFonts w:cs="Calibri"/>
          <w:b/>
        </w:rPr>
        <w:t>arty</w:t>
      </w:r>
      <w:r w:rsidRPr="00DE06BC">
        <w:rPr>
          <w:rStyle w:val="StyleUnderline"/>
          <w:rFonts w:cs="Calibri"/>
          <w:b/>
          <w:highlight w:val="green"/>
        </w:rPr>
        <w:t>’s</w:t>
      </w:r>
      <w:r w:rsidRPr="001A42E6">
        <w:rPr>
          <w:rStyle w:val="StyleUnderline"/>
          <w:rFonts w:cs="Calibri"/>
          <w:b/>
        </w:rPr>
        <w:t xml:space="preserve"> (CCP) </w:t>
      </w:r>
      <w:r w:rsidRPr="00DE06BC">
        <w:rPr>
          <w:rStyle w:val="Emphasis"/>
          <w:b/>
          <w:highlight w:val="green"/>
        </w:rPr>
        <w:t>domestic strength.</w:t>
      </w:r>
      <w:r w:rsidRPr="001A42E6">
        <w:rPr>
          <w:rStyle w:val="StyleUnderline"/>
          <w:rFonts w:cs="Calibri"/>
          <w:b/>
        </w:rPr>
        <w:t xml:space="preserve"> In the long term, </w:t>
      </w:r>
      <w:r w:rsidRPr="00DE06BC">
        <w:rPr>
          <w:rStyle w:val="StyleUnderline"/>
          <w:rFonts w:cs="Calibri"/>
          <w:b/>
          <w:highlight w:val="green"/>
        </w:rPr>
        <w:t xml:space="preserve">China’s </w:t>
      </w:r>
      <w:r w:rsidRPr="001A42E6">
        <w:rPr>
          <w:rStyle w:val="Emphasis"/>
          <w:b/>
        </w:rPr>
        <w:t xml:space="preserve">likely </w:t>
      </w:r>
      <w:r w:rsidRPr="00DE06BC">
        <w:rPr>
          <w:rStyle w:val="Emphasis"/>
          <w:b/>
          <w:highlight w:val="green"/>
        </w:rPr>
        <w:t>decline</w:t>
      </w:r>
      <w:r w:rsidRPr="00DE06BC">
        <w:rPr>
          <w:rStyle w:val="StyleUnderline"/>
          <w:rFonts w:cs="Calibri"/>
          <w:b/>
          <w:highlight w:val="green"/>
        </w:rPr>
        <w:t xml:space="preserve"> after this peak is</w:t>
      </w:r>
      <w:r w:rsidRPr="001A42E6">
        <w:rPr>
          <w:rStyle w:val="StyleUnderline"/>
          <w:rFonts w:cs="Calibri"/>
          <w:b/>
        </w:rPr>
        <w:t xml:space="preserve"> a </w:t>
      </w:r>
      <w:r w:rsidRPr="00DE06BC">
        <w:rPr>
          <w:rStyle w:val="Emphasis"/>
          <w:b/>
          <w:highlight w:val="green"/>
        </w:rPr>
        <w:t xml:space="preserve">good </w:t>
      </w:r>
      <w:r w:rsidRPr="001A42E6">
        <w:rPr>
          <w:rStyle w:val="Emphasis"/>
          <w:b/>
        </w:rPr>
        <w:t>thing.</w:t>
      </w:r>
      <w:r w:rsidRPr="00DE06BC">
        <w:rPr>
          <w:rStyle w:val="StyleUnderline"/>
          <w:rFonts w:cs="Calibri"/>
          <w:b/>
          <w:highlight w:val="green"/>
        </w:rPr>
        <w:t xml:space="preserve"> But</w:t>
      </w:r>
      <w:r w:rsidRPr="001A42E6">
        <w:rPr>
          <w:rStyle w:val="StyleUnderline"/>
          <w:rFonts w:cs="Calibri"/>
          <w:b/>
        </w:rPr>
        <w:t xml:space="preserve"> right </w:t>
      </w:r>
      <w:r w:rsidRPr="00DE06BC">
        <w:rPr>
          <w:rStyle w:val="StyleUnderline"/>
          <w:rFonts w:cs="Calibri"/>
          <w:b/>
          <w:highlight w:val="green"/>
        </w:rPr>
        <w:t>now</w:t>
      </w:r>
      <w:r w:rsidRPr="001A42E6">
        <w:rPr>
          <w:rStyle w:val="StyleUnderline"/>
          <w:rFonts w:cs="Calibri"/>
          <w:b/>
        </w:rPr>
        <w:t xml:space="preserve">, it </w:t>
      </w:r>
      <w:r w:rsidRPr="00DE06BC">
        <w:rPr>
          <w:rStyle w:val="StyleUnderline"/>
          <w:rFonts w:cs="Calibri"/>
          <w:b/>
          <w:highlight w:val="green"/>
        </w:rPr>
        <w:t xml:space="preserve">creates a </w:t>
      </w:r>
      <w:r w:rsidRPr="00DE06BC">
        <w:rPr>
          <w:rStyle w:val="Emphasis"/>
          <w:b/>
          <w:highlight w:val="green"/>
        </w:rPr>
        <w:t>decade of danger</w:t>
      </w:r>
      <w:r w:rsidRPr="00DE06BC">
        <w:rPr>
          <w:rStyle w:val="StyleUnderline"/>
          <w:rFonts w:cs="Calibri"/>
          <w:b/>
          <w:highlight w:val="green"/>
        </w:rPr>
        <w:t xml:space="preserve"> from a system that</w:t>
      </w:r>
      <w:r w:rsidRPr="001A42E6">
        <w:rPr>
          <w:rStyle w:val="StyleUnderline"/>
          <w:rFonts w:cs="Calibri"/>
          <w:b/>
        </w:rPr>
        <w:t xml:space="preserve"> increasingly </w:t>
      </w:r>
      <w:r w:rsidRPr="00DE06BC">
        <w:rPr>
          <w:rStyle w:val="StyleUnderline"/>
          <w:rFonts w:cs="Calibri"/>
          <w:b/>
          <w:highlight w:val="green"/>
        </w:rPr>
        <w:t>realizes it</w:t>
      </w:r>
      <w:r w:rsidRPr="001A42E6">
        <w:rPr>
          <w:rStyle w:val="StyleUnderline"/>
          <w:rFonts w:cs="Calibri"/>
          <w:b/>
        </w:rPr>
        <w:t xml:space="preserve"> only </w:t>
      </w:r>
      <w:r w:rsidRPr="00DE06BC">
        <w:rPr>
          <w:rStyle w:val="StyleUnderline"/>
          <w:rFonts w:cs="Calibri"/>
          <w:b/>
          <w:highlight w:val="green"/>
        </w:rPr>
        <w:t xml:space="preserve">has a </w:t>
      </w:r>
      <w:r w:rsidRPr="00DE06BC">
        <w:rPr>
          <w:rStyle w:val="Emphasis"/>
          <w:b/>
          <w:highlight w:val="green"/>
        </w:rPr>
        <w:t>short time</w:t>
      </w:r>
      <w:r w:rsidRPr="00DE06BC">
        <w:rPr>
          <w:rStyle w:val="StyleUnderline"/>
          <w:rFonts w:cs="Calibri"/>
          <w:b/>
          <w:highlight w:val="green"/>
        </w:rPr>
        <w:t xml:space="preserve"> to fulfill</w:t>
      </w:r>
      <w:r w:rsidRPr="001A42E6">
        <w:rPr>
          <w:rStyle w:val="StyleUnderline"/>
          <w:rFonts w:cs="Calibri"/>
          <w:b/>
        </w:rPr>
        <w:t xml:space="preserve"> some of </w:t>
      </w:r>
      <w:r w:rsidRPr="00DE06BC">
        <w:rPr>
          <w:rStyle w:val="StyleUnderline"/>
          <w:rFonts w:cs="Calibri"/>
          <w:b/>
          <w:highlight w:val="green"/>
        </w:rPr>
        <w:t xml:space="preserve">its </w:t>
      </w:r>
      <w:r w:rsidRPr="00DE06BC">
        <w:rPr>
          <w:rStyle w:val="Emphasis"/>
          <w:b/>
          <w:highlight w:val="green"/>
        </w:rPr>
        <w:t>most critical</w:t>
      </w:r>
      <w:r w:rsidRPr="001A42E6">
        <w:rPr>
          <w:rStyle w:val="StyleUnderline"/>
          <w:rFonts w:cs="Calibri"/>
          <w:b/>
        </w:rPr>
        <w:t xml:space="preserve">, long-held </w:t>
      </w:r>
      <w:r w:rsidRPr="00DE06BC">
        <w:rPr>
          <w:rStyle w:val="Emphasis"/>
          <w:b/>
          <w:highlight w:val="green"/>
        </w:rPr>
        <w:t>goals.</w:t>
      </w:r>
    </w:p>
    <w:p w14:paraId="6DA58E17" w14:textId="77777777" w:rsidR="00111D9C" w:rsidRPr="001A42E6" w:rsidRDefault="00111D9C" w:rsidP="00111D9C">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DE06BC">
        <w:rPr>
          <w:rStyle w:val="StyleUnderline"/>
          <w:highlight w:val="green"/>
        </w:rPr>
        <w:t>structural</w:t>
      </w:r>
      <w:r w:rsidRPr="001A42E6">
        <w:rPr>
          <w:rStyle w:val="StyleUnderline"/>
        </w:rPr>
        <w:t xml:space="preserve"> economic </w:t>
      </w:r>
      <w:r w:rsidRPr="00DE06BC">
        <w:rPr>
          <w:rStyle w:val="StyleUnderline"/>
          <w:highlight w:val="green"/>
        </w:rPr>
        <w:t>problems</w:t>
      </w:r>
      <w:r w:rsidRPr="001A42E6">
        <w:rPr>
          <w:rStyle w:val="StyleUnderline"/>
        </w:rPr>
        <w:t xml:space="preserve">, and technological estrangement from global innovation centers </w:t>
      </w:r>
      <w:r w:rsidRPr="00DE06BC">
        <w:rPr>
          <w:rStyle w:val="StyleUnderline"/>
          <w:highlight w:val="green"/>
        </w:rPr>
        <w:t xml:space="preserve">are eroding its leverage to </w:t>
      </w:r>
      <w:r w:rsidRPr="00DE06BC">
        <w:rPr>
          <w:rStyle w:val="Emphasis"/>
          <w:highlight w:val="green"/>
        </w:rPr>
        <w:t>annex Taiwan</w:t>
      </w:r>
      <w:r w:rsidRPr="001A42E6">
        <w:rPr>
          <w:rStyle w:val="StyleUnderline"/>
        </w:rPr>
        <w:t xml:space="preserve"> and achieve other major strategic objectives. </w:t>
      </w:r>
      <w:r w:rsidRPr="00DE06BC">
        <w:rPr>
          <w:rStyle w:val="StyleUnderline"/>
          <w:highlight w:val="green"/>
        </w:rPr>
        <w:t>As Xi internalizes these challenges, his foreign policy</w:t>
      </w:r>
      <w:r w:rsidRPr="001A42E6">
        <w:rPr>
          <w:rStyle w:val="StyleUnderline"/>
        </w:rPr>
        <w:t xml:space="preserve"> is likely to </w:t>
      </w:r>
      <w:r w:rsidRPr="00DE06BC">
        <w:rPr>
          <w:rStyle w:val="StyleUnderline"/>
          <w:highlight w:val="green"/>
        </w:rPr>
        <w:t>become</w:t>
      </w:r>
      <w:r w:rsidRPr="001A42E6">
        <w:rPr>
          <w:rStyle w:val="StyleUnderline"/>
        </w:rPr>
        <w:t xml:space="preserve"> even </w:t>
      </w:r>
      <w:r w:rsidRPr="00DE06BC">
        <w:rPr>
          <w:rStyle w:val="StyleUnderline"/>
          <w:highlight w:val="green"/>
        </w:rPr>
        <w:t xml:space="preserve">more </w:t>
      </w:r>
      <w:r w:rsidRPr="00DE06BC">
        <w:rPr>
          <w:rStyle w:val="Emphasis"/>
          <w:highlight w:val="green"/>
        </w:rPr>
        <w:t>accepting of risk</w:t>
      </w:r>
      <w:r w:rsidRPr="00DE06BC">
        <w:rPr>
          <w:rStyle w:val="StyleUnderline"/>
          <w:highlight w:val="green"/>
        </w:rPr>
        <w:t>, feeding on his</w:t>
      </w:r>
      <w:r w:rsidRPr="001A42E6">
        <w:rPr>
          <w:rStyle w:val="StyleUnderline"/>
        </w:rPr>
        <w:t xml:space="preserve"> nearly decadelong </w:t>
      </w:r>
      <w:r w:rsidRPr="00DE06BC">
        <w:rPr>
          <w:rStyle w:val="StyleUnderline"/>
          <w:highlight w:val="green"/>
        </w:rPr>
        <w:t>track record of</w:t>
      </w:r>
      <w:r w:rsidRPr="001A42E6">
        <w:rPr>
          <w:rStyle w:val="StyleUnderline"/>
        </w:rPr>
        <w:t xml:space="preserve"> successful </w:t>
      </w:r>
      <w:r w:rsidRPr="00DE06BC">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DE06BC">
        <w:rPr>
          <w:rStyle w:val="StyleUnderline"/>
          <w:highlight w:val="green"/>
        </w:rPr>
        <w:t>militarizing</w:t>
      </w:r>
      <w:r w:rsidRPr="00711B24">
        <w:rPr>
          <w:rFonts w:eastAsia="Times New Roman"/>
          <w:color w:val="000000"/>
          <w:sz w:val="12"/>
          <w:szCs w:val="22"/>
        </w:rPr>
        <w:t xml:space="preserve"> sub-tidal features in </w:t>
      </w:r>
      <w:r w:rsidRPr="00DE06BC">
        <w:rPr>
          <w:rStyle w:val="StyleUnderline"/>
          <w:highlight w:val="green"/>
        </w:rPr>
        <w:t>the </w:t>
      </w:r>
      <w:r w:rsidRPr="00DE06BC">
        <w:rPr>
          <w:rStyle w:val="Emphasis"/>
          <w:highlight w:val="green"/>
        </w:rPr>
        <w:t>S</w:t>
      </w:r>
      <w:r w:rsidRPr="001A42E6">
        <w:rPr>
          <w:rStyle w:val="Emphasis"/>
        </w:rPr>
        <w:t xml:space="preserve">outh </w:t>
      </w:r>
      <w:r w:rsidRPr="00DE06BC">
        <w:rPr>
          <w:rStyle w:val="Emphasis"/>
          <w:highlight w:val="green"/>
        </w:rPr>
        <w:t>C</w:t>
      </w:r>
      <w:r w:rsidRPr="001A42E6">
        <w:rPr>
          <w:rStyle w:val="Emphasis"/>
        </w:rPr>
        <w:t xml:space="preserve">hina </w:t>
      </w:r>
      <w:r w:rsidRPr="00DE06BC">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DE06BC">
        <w:rPr>
          <w:rStyle w:val="StyleUnderline"/>
          <w:highlight w:val="green"/>
        </w:rPr>
        <w:t xml:space="preserve">incursions against </w:t>
      </w:r>
      <w:r w:rsidRPr="00DE06BC">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DE06BC">
        <w:rPr>
          <w:rStyle w:val="StyleUnderline"/>
          <w:highlight w:val="green"/>
        </w:rPr>
        <w:t xml:space="preserve">border challenges against </w:t>
      </w:r>
      <w:r w:rsidRPr="00DE06BC">
        <w:rPr>
          <w:rStyle w:val="Emphasis"/>
          <w:highlight w:val="green"/>
        </w:rPr>
        <w:t>India</w:t>
      </w:r>
      <w:r w:rsidRPr="00DE06BC">
        <w:rPr>
          <w:rStyle w:val="StyleUnderline"/>
          <w:highlight w:val="green"/>
        </w:rPr>
        <w:t>,</w:t>
      </w:r>
      <w:r w:rsidRPr="00DE06BC">
        <w:rPr>
          <w:rFonts w:eastAsia="Times New Roman"/>
          <w:color w:val="000000"/>
          <w:sz w:val="12"/>
          <w:szCs w:val="22"/>
          <w:highlight w:val="green"/>
        </w:rPr>
        <w:t xml:space="preserve"> </w:t>
      </w:r>
      <w:r w:rsidRPr="00DE06BC">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DE06BC">
        <w:rPr>
          <w:rStyle w:val="Emphasis"/>
          <w:highlight w:val="green"/>
        </w:rPr>
        <w:t>Tibet</w:t>
      </w:r>
      <w:r w:rsidRPr="001A42E6">
        <w:rPr>
          <w:rStyle w:val="Emphasis"/>
        </w:rPr>
        <w:t>an</w:t>
      </w:r>
      <w:r w:rsidRPr="001A42E6">
        <w:rPr>
          <w:rStyle w:val="StyleUnderline"/>
        </w:rPr>
        <w:t xml:space="preserve"> lands, </w:t>
      </w:r>
      <w:r w:rsidRPr="00DE06BC">
        <w:rPr>
          <w:rStyle w:val="StyleUnderline"/>
          <w:highlight w:val="green"/>
        </w:rPr>
        <w:t xml:space="preserve">perpetrating </w:t>
      </w:r>
      <w:r w:rsidRPr="00DE06BC">
        <w:rPr>
          <w:rStyle w:val="Emphasis"/>
          <w:highlight w:val="green"/>
        </w:rPr>
        <w:t>crimes against humanity</w:t>
      </w:r>
      <w:r w:rsidRPr="001A42E6">
        <w:rPr>
          <w:rStyle w:val="StyleUnderline"/>
        </w:rPr>
        <w:t xml:space="preserve"> in Xinjiang, </w:t>
      </w:r>
      <w:r w:rsidRPr="00DE06BC">
        <w:rPr>
          <w:rStyle w:val="StyleUnderline"/>
          <w:highlight w:val="green"/>
        </w:rPr>
        <w:t>and coercively enveloping </w:t>
      </w:r>
      <w:r w:rsidRPr="00DE06BC">
        <w:rPr>
          <w:rStyle w:val="Emphasis"/>
          <w:highlight w:val="green"/>
        </w:rPr>
        <w:t>Hong Kong.</w:t>
      </w:r>
    </w:p>
    <w:p w14:paraId="2B23D7F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2367F6"/>
    <w:multiLevelType w:val="hybridMultilevel"/>
    <w:tmpl w:val="0DBEB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F47041B"/>
    <w:multiLevelType w:val="hybridMultilevel"/>
    <w:tmpl w:val="0158EE7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57458DA"/>
    <w:multiLevelType w:val="hybridMultilevel"/>
    <w:tmpl w:val="CE90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8"/>
  </w:num>
  <w:num w:numId="14">
    <w:abstractNumId w:val="14"/>
  </w:num>
  <w:num w:numId="15">
    <w:abstractNumId w:val="16"/>
  </w:num>
  <w:num w:numId="16">
    <w:abstractNumId w:val="15"/>
  </w:num>
  <w:num w:numId="17">
    <w:abstractNumId w:val="13"/>
  </w:num>
  <w:num w:numId="18">
    <w:abstractNumId w:val="11"/>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11D9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096"/>
    <w:rsid w:val="00100B28"/>
    <w:rsid w:val="00111D9C"/>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C7DCD"/>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D4C"/>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B1FC9D"/>
  <w14:defaultImageDpi w14:val="300"/>
  <w15:docId w15:val="{A845623E-E465-E141-837B-28F9A7DF1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C7DC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C7D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5C7DC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5C7DC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5C7DCD"/>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111D9C"/>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5C7D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7DCD"/>
  </w:style>
  <w:style w:type="character" w:customStyle="1" w:styleId="Heading1Char">
    <w:name w:val="Heading 1 Char"/>
    <w:aliases w:val="Pocket Char"/>
    <w:basedOn w:val="DefaultParagraphFont"/>
    <w:link w:val="Heading1"/>
    <w:uiPriority w:val="9"/>
    <w:rsid w:val="005C7DCD"/>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5C7DCD"/>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5C7DC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5C7DC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5C7DCD"/>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5C7DCD"/>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5C7DCD"/>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5C7DCD"/>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5C7DCD"/>
    <w:rPr>
      <w:color w:val="auto"/>
      <w:u w:val="none"/>
    </w:rPr>
  </w:style>
  <w:style w:type="paragraph" w:styleId="DocumentMap">
    <w:name w:val="Document Map"/>
    <w:basedOn w:val="Normal"/>
    <w:link w:val="DocumentMapChar"/>
    <w:uiPriority w:val="99"/>
    <w:semiHidden/>
    <w:unhideWhenUsed/>
    <w:rsid w:val="005C7DC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C7DCD"/>
    <w:rPr>
      <w:rFonts w:ascii="Lucida Grande" w:hAnsi="Lucida Grande" w:cs="Lucida Grande"/>
    </w:rPr>
  </w:style>
  <w:style w:type="character" w:customStyle="1" w:styleId="Heading5Char">
    <w:name w:val="Heading 5 Char"/>
    <w:basedOn w:val="DefaultParagraphFont"/>
    <w:link w:val="Heading5"/>
    <w:uiPriority w:val="9"/>
    <w:semiHidden/>
    <w:rsid w:val="00111D9C"/>
    <w:rPr>
      <w:rFonts w:asciiTheme="majorHAnsi" w:eastAsiaTheme="majorEastAsia" w:hAnsiTheme="majorHAnsi" w:cstheme="majorBidi"/>
      <w:color w:val="365F91" w:themeColor="accent1" w:themeShade="BF"/>
      <w:sz w:val="22"/>
    </w:rPr>
  </w:style>
  <w:style w:type="paragraph" w:customStyle="1" w:styleId="Analytic">
    <w:name w:val="Analytic"/>
    <w:basedOn w:val="Normal"/>
    <w:autoRedefine/>
    <w:qFormat/>
    <w:rsid w:val="00111D9C"/>
    <w:rPr>
      <w:b/>
      <w:bCs/>
      <w:color w:val="404040" w:themeColor="text1" w:themeTint="BF"/>
      <w:sz w:val="26"/>
      <w:szCs w:val="26"/>
    </w:rPr>
  </w:style>
  <w:style w:type="character" w:styleId="UnresolvedMention">
    <w:name w:val="Unresolved Mention"/>
    <w:basedOn w:val="DefaultParagraphFont"/>
    <w:uiPriority w:val="99"/>
    <w:semiHidden/>
    <w:unhideWhenUsed/>
    <w:rsid w:val="00111D9C"/>
    <w:rPr>
      <w:color w:val="605E5C"/>
      <w:shd w:val="clear" w:color="auto" w:fill="E1DFDD"/>
    </w:rPr>
  </w:style>
  <w:style w:type="paragraph" w:customStyle="1" w:styleId="Emphasis1">
    <w:name w:val="Emphasis1"/>
    <w:basedOn w:val="Normal"/>
    <w:link w:val="Emphasis"/>
    <w:autoRedefine/>
    <w:uiPriority w:val="20"/>
    <w:qFormat/>
    <w:rsid w:val="00111D9C"/>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customStyle="1" w:styleId="textbold">
    <w:name w:val="text bold"/>
    <w:basedOn w:val="Normal"/>
    <w:uiPriority w:val="20"/>
    <w:qFormat/>
    <w:rsid w:val="00111D9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styleId="Strong">
    <w:name w:val="Strong"/>
    <w:basedOn w:val="DefaultParagraphFont"/>
    <w:uiPriority w:val="22"/>
    <w:qFormat/>
    <w:rsid w:val="00111D9C"/>
    <w:rPr>
      <w:b/>
      <w:bCs/>
    </w:rPr>
  </w:style>
  <w:style w:type="character" w:customStyle="1" w:styleId="hbold">
    <w:name w:val="hbold"/>
    <w:basedOn w:val="DefaultParagraphFont"/>
    <w:rsid w:val="00111D9C"/>
  </w:style>
  <w:style w:type="paragraph" w:styleId="ListParagraph">
    <w:name w:val="List Paragraph"/>
    <w:aliases w:val="6 font"/>
    <w:basedOn w:val="Normal"/>
    <w:uiPriority w:val="34"/>
    <w:qFormat/>
    <w:rsid w:val="00111D9C"/>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111D9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111D9C"/>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111D9C"/>
    <w:rPr>
      <w:b/>
      <w:bCs/>
      <w:strike w:val="0"/>
      <w:dstrike w:val="0"/>
      <w:sz w:val="24"/>
      <w:u w:val="none"/>
      <w:effect w:val="none"/>
    </w:rPr>
  </w:style>
  <w:style w:type="character" w:customStyle="1" w:styleId="m489902567989944824gmail-style13ptbold">
    <w:name w:val="m_489902567989944824gmail-style13ptbold"/>
    <w:basedOn w:val="DefaultParagraphFont"/>
    <w:rsid w:val="00111D9C"/>
  </w:style>
  <w:style w:type="character" w:customStyle="1" w:styleId="m489902567989944824gmail-styleunderline">
    <w:name w:val="m_489902567989944824gmail-styleunderline"/>
    <w:basedOn w:val="DefaultParagraphFont"/>
    <w:rsid w:val="00111D9C"/>
  </w:style>
  <w:style w:type="character" w:customStyle="1" w:styleId="TitleChar">
    <w:name w:val="Title Char"/>
    <w:aliases w:val="Cites and Cards Char,UNDERLINE Char,Bold Underlined Char,Block Heading Char,title Char,Read This Char"/>
    <w:link w:val="Title"/>
    <w:uiPriority w:val="1"/>
    <w:qFormat/>
    <w:rsid w:val="00111D9C"/>
    <w:rPr>
      <w:bCs/>
      <w:sz w:val="20"/>
      <w:u w:val="single"/>
    </w:rPr>
  </w:style>
  <w:style w:type="paragraph" w:styleId="Title">
    <w:name w:val="Title"/>
    <w:aliases w:val="Cites and Cards,UNDERLINE,Bold Underlined,Block Heading,title,Read This"/>
    <w:basedOn w:val="Normal"/>
    <w:next w:val="Normal"/>
    <w:link w:val="TitleChar"/>
    <w:uiPriority w:val="1"/>
    <w:qFormat/>
    <w:rsid w:val="00111D9C"/>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111D9C"/>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111D9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ay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15</Pages>
  <Words>7427</Words>
  <Characters>42334</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49662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Emmelyne Lay</cp:lastModifiedBy>
  <cp:revision>2</cp:revision>
  <dcterms:created xsi:type="dcterms:W3CDTF">2022-01-16T18:46:00Z</dcterms:created>
  <dcterms:modified xsi:type="dcterms:W3CDTF">2022-01-16T20:40:00Z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