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7B621" w14:textId="77777777" w:rsidR="00154820" w:rsidRDefault="00154820" w:rsidP="00154820">
      <w:pPr>
        <w:pStyle w:val="Heading3"/>
      </w:pPr>
      <w:r>
        <w:t>1AC – Plan</w:t>
      </w:r>
    </w:p>
    <w:p w14:paraId="3102B77A" w14:textId="77777777" w:rsidR="00154820" w:rsidRPr="00B4163D" w:rsidRDefault="00154820" w:rsidP="00154820">
      <w:pPr>
        <w:pStyle w:val="Heading4"/>
      </w:pPr>
      <w:r>
        <w:t xml:space="preserve">Plan: The appropriation of outer space by private entities in the People’s Republic of China is unjust.  </w:t>
      </w:r>
    </w:p>
    <w:p w14:paraId="50459298" w14:textId="77777777" w:rsidR="00154820" w:rsidRPr="004F708A" w:rsidRDefault="00154820" w:rsidP="00154820">
      <w:pPr>
        <w:pStyle w:val="Heading4"/>
      </w:pPr>
      <w:r>
        <w:t xml:space="preserve">Chinese space industrial base is set to </w:t>
      </w:r>
      <w:r>
        <w:rPr>
          <w:u w:val="single"/>
        </w:rPr>
        <w:t>surpass</w:t>
      </w:r>
      <w:r>
        <w:t xml:space="preserve"> the US </w:t>
      </w:r>
    </w:p>
    <w:p w14:paraId="1815B1CE" w14:textId="77777777" w:rsidR="00154820" w:rsidRPr="00E60D8F" w:rsidRDefault="00154820" w:rsidP="00154820">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352E47C" w14:textId="77777777" w:rsidR="00154820" w:rsidRPr="00EE6EBB" w:rsidRDefault="00154820" w:rsidP="00154820">
      <w:pPr>
        <w:rPr>
          <w:rStyle w:val="StyleUnderline"/>
        </w:rPr>
      </w:pPr>
      <w:r w:rsidRPr="00EE6EBB">
        <w:rPr>
          <w:rStyle w:val="StyleUnderline"/>
        </w:rPr>
        <w:t>How did China get here—and why?</w:t>
      </w:r>
    </w:p>
    <w:p w14:paraId="6E1428CF" w14:textId="77777777" w:rsidR="00154820" w:rsidRPr="00C0159B" w:rsidRDefault="00154820" w:rsidP="00154820">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166E7D25" w14:textId="77777777" w:rsidR="00154820" w:rsidRPr="00B427D5" w:rsidRDefault="00154820" w:rsidP="00154820">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7C3B64E" w14:textId="77777777" w:rsidR="00154820" w:rsidRPr="00C0159B" w:rsidRDefault="00154820" w:rsidP="00154820">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A359B37" w14:textId="77777777" w:rsidR="00154820" w:rsidRPr="00A77938" w:rsidRDefault="00154820" w:rsidP="00154820">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5904E65" w14:textId="77777777" w:rsidR="00154820" w:rsidRPr="00A77938" w:rsidRDefault="00154820" w:rsidP="00154820">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5C1C421F" w14:textId="77777777" w:rsidR="00154820" w:rsidRPr="00A77938" w:rsidRDefault="00154820" w:rsidP="00154820">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3217967" w14:textId="77777777" w:rsidR="00154820" w:rsidRPr="00A77938" w:rsidRDefault="00154820" w:rsidP="00154820">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3B2B99" w14:textId="77777777" w:rsidR="00154820" w:rsidRPr="00A77938" w:rsidRDefault="00154820" w:rsidP="00154820">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7047BD9" w14:textId="77777777" w:rsidR="00154820" w:rsidRPr="00A77938" w:rsidRDefault="00154820" w:rsidP="00154820">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21029FE" w14:textId="77777777" w:rsidR="00154820" w:rsidRPr="00680538" w:rsidRDefault="00154820" w:rsidP="00154820">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127E046" w14:textId="77777777" w:rsidR="00154820" w:rsidRPr="006436FC" w:rsidRDefault="00154820" w:rsidP="00154820">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1D39F98" w14:textId="77777777" w:rsidR="00154820" w:rsidRPr="00230A00" w:rsidRDefault="00154820" w:rsidP="00154820">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E9E4C9A" w14:textId="77777777" w:rsidR="00154820" w:rsidRPr="00EE6EBB" w:rsidRDefault="00154820" w:rsidP="00154820">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9EDAD9A" w14:textId="77777777" w:rsidR="00154820" w:rsidRPr="00EE6EBB" w:rsidRDefault="00154820" w:rsidP="00154820">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E29B7F3" w14:textId="77777777" w:rsidR="00154820" w:rsidRPr="00EE6EBB" w:rsidRDefault="00154820" w:rsidP="00154820">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182B84D" w14:textId="77777777" w:rsidR="00154820" w:rsidRPr="00C0159B" w:rsidRDefault="00154820" w:rsidP="00154820">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7EE51F56" w14:textId="77777777" w:rsidR="00154820" w:rsidRPr="00EE6EBB" w:rsidRDefault="00154820" w:rsidP="00154820">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6F01D61" w14:textId="77777777" w:rsidR="00154820" w:rsidRPr="00EE6EBB" w:rsidRDefault="00154820" w:rsidP="00154820">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4A3E4E3" w14:textId="77777777" w:rsidR="00154820" w:rsidRPr="00C0159B" w:rsidRDefault="00154820" w:rsidP="00154820">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E90995B" w14:textId="77777777" w:rsidR="00154820" w:rsidRDefault="00154820" w:rsidP="00154820">
      <w:pPr>
        <w:rPr>
          <w:rStyle w:val="StyleUnderline"/>
        </w:rPr>
      </w:pPr>
      <w:r w:rsidRPr="00C0159B">
        <w:rPr>
          <w:sz w:val="12"/>
        </w:rPr>
        <w:t xml:space="preserve">The problem is, </w:t>
      </w:r>
      <w:r w:rsidRPr="00EE6EBB">
        <w:rPr>
          <w:rStyle w:val="StyleUnderline"/>
        </w:rPr>
        <w:t>China has to make up decades’ worth of ground lost to the West.</w:t>
      </w:r>
    </w:p>
    <w:p w14:paraId="5C57F712" w14:textId="77777777" w:rsidR="00154820" w:rsidRPr="00E9083B" w:rsidRDefault="00154820" w:rsidP="00154820">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5AE6487" w14:textId="77777777" w:rsidR="00154820" w:rsidRPr="008000DC" w:rsidRDefault="00154820" w:rsidP="00154820">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E535399" w14:textId="77777777" w:rsidR="00154820" w:rsidRPr="00680538" w:rsidRDefault="00154820" w:rsidP="00154820">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DBB1C80" w14:textId="77777777" w:rsidR="00154820" w:rsidRPr="00680538" w:rsidRDefault="00154820" w:rsidP="00154820">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E414785" w14:textId="77777777" w:rsidR="00154820" w:rsidRPr="00C0159B" w:rsidRDefault="00154820" w:rsidP="00154820">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619E2B" w14:textId="77777777" w:rsidR="00154820" w:rsidRPr="00680538" w:rsidRDefault="00154820" w:rsidP="00154820">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10FDC458" w14:textId="77777777" w:rsidR="00154820" w:rsidRPr="00680538" w:rsidRDefault="00154820" w:rsidP="00154820">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2622CF2" w14:textId="77777777" w:rsidR="00154820" w:rsidRDefault="00154820" w:rsidP="00154820">
      <w:r>
        <w:t>What is the relationship between China’s space industry development and its Military-Civil Fusion strategy, and how is this affecting the commercial space sector?</w:t>
      </w:r>
    </w:p>
    <w:p w14:paraId="3B633CF8" w14:textId="77777777" w:rsidR="00154820" w:rsidRPr="00680538" w:rsidRDefault="00154820" w:rsidP="00154820">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26D613" w14:textId="77777777" w:rsidR="00154820" w:rsidRPr="00680538" w:rsidRDefault="00154820" w:rsidP="00154820">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11EF8AE5" w14:textId="77777777" w:rsidR="00154820" w:rsidRDefault="00154820" w:rsidP="00154820">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DB02D90" w14:textId="77777777" w:rsidR="00154820" w:rsidRPr="0034418B" w:rsidRDefault="00154820" w:rsidP="00154820">
      <w:pPr>
        <w:pStyle w:val="Heading4"/>
      </w:pPr>
      <w:r>
        <w:t>Scenario one is space militarization:</w:t>
      </w:r>
    </w:p>
    <w:p w14:paraId="5AD0B3E5" w14:textId="77777777" w:rsidR="00154820" w:rsidRDefault="00154820" w:rsidP="00154820">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3923614" w14:textId="77777777" w:rsidR="00154820" w:rsidRPr="00C64542" w:rsidRDefault="00154820" w:rsidP="00154820">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B316798" w14:textId="77777777" w:rsidR="00154820" w:rsidRPr="00C64542" w:rsidRDefault="00154820" w:rsidP="00154820">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1601340" w14:textId="77777777" w:rsidR="00154820" w:rsidRPr="00C64542" w:rsidRDefault="00154820" w:rsidP="00154820">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DCF60C8" w14:textId="77777777" w:rsidR="00154820" w:rsidRPr="00C0159B" w:rsidRDefault="00154820" w:rsidP="00154820">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7C0AD06" w14:textId="77777777" w:rsidR="00154820" w:rsidRPr="00C64542" w:rsidRDefault="00154820" w:rsidP="00154820">
      <w:pPr>
        <w:rPr>
          <w:rStyle w:val="Emphasis"/>
        </w:rPr>
      </w:pPr>
      <w:r w:rsidRPr="00C64542">
        <w:rPr>
          <w:rStyle w:val="Emphasis"/>
        </w:rPr>
        <w:t>On the surface, that sounds innocuous. Who, after all, wants an arms race in space?</w:t>
      </w:r>
    </w:p>
    <w:p w14:paraId="15BAAD41" w14:textId="77777777" w:rsidR="00154820" w:rsidRPr="00C64542" w:rsidRDefault="00154820" w:rsidP="00154820">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5954392" w14:textId="77777777" w:rsidR="00154820" w:rsidRPr="00C0159B" w:rsidRDefault="00154820" w:rsidP="00154820">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A4E1148" w14:textId="77777777" w:rsidR="00154820" w:rsidRPr="00C64542" w:rsidRDefault="00154820" w:rsidP="00154820">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FF9B771" w14:textId="77777777" w:rsidR="00154820" w:rsidRPr="00C0159B" w:rsidRDefault="00154820" w:rsidP="00154820">
      <w:pPr>
        <w:rPr>
          <w:sz w:val="12"/>
          <w:szCs w:val="12"/>
        </w:rPr>
      </w:pPr>
      <w:r w:rsidRPr="00C0159B">
        <w:rPr>
          <w:sz w:val="12"/>
          <w:szCs w:val="12"/>
        </w:rPr>
        <w:t>To make matters worse, both countries are also working to deploy space-based—or so-called “on-orbit”—capabilities to attack satellites.</w:t>
      </w:r>
    </w:p>
    <w:p w14:paraId="09FF646A" w14:textId="77777777" w:rsidR="00154820" w:rsidRPr="006F58F5" w:rsidRDefault="00154820" w:rsidP="00154820">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5BBDB60" w14:textId="77777777" w:rsidR="00154820" w:rsidRPr="00C0159B" w:rsidRDefault="00154820" w:rsidP="00154820">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2DBB370" w14:textId="77777777" w:rsidR="00154820" w:rsidRPr="006F58F5" w:rsidRDefault="00154820" w:rsidP="00154820">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17FA70E" w14:textId="77777777" w:rsidR="00154820" w:rsidRPr="00C0159B" w:rsidRDefault="00154820" w:rsidP="00154820">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93895FC" w14:textId="77777777" w:rsidR="00154820" w:rsidRPr="006F58F5" w:rsidRDefault="00154820" w:rsidP="00154820">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ADEAC7A" w14:textId="77777777" w:rsidR="00154820" w:rsidRPr="006F58F5" w:rsidRDefault="00154820" w:rsidP="00154820">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B8BAC8C" w14:textId="77777777" w:rsidR="00154820" w:rsidRPr="006F58F5" w:rsidRDefault="00154820" w:rsidP="00154820">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86743BD" w14:textId="77777777" w:rsidR="00154820" w:rsidRPr="00AC0304" w:rsidRDefault="00154820" w:rsidP="00154820">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C9E6B13" w14:textId="77777777" w:rsidR="00154820" w:rsidRPr="006F58F5" w:rsidRDefault="00154820" w:rsidP="00154820">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47E8156" w14:textId="77777777" w:rsidR="00154820" w:rsidRPr="00711B24" w:rsidRDefault="00154820" w:rsidP="00154820">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4347406" w14:textId="77777777" w:rsidR="00154820" w:rsidRPr="006F58F5" w:rsidRDefault="00154820" w:rsidP="00154820">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6B53AAFF" w14:textId="77777777" w:rsidR="00154820" w:rsidRPr="00711B24" w:rsidRDefault="00154820" w:rsidP="00154820">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3D3E7E9" w14:textId="77777777" w:rsidR="00154820" w:rsidRPr="006F58F5" w:rsidRDefault="00154820" w:rsidP="00154820">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3747F14" w14:textId="77777777" w:rsidR="00154820" w:rsidRPr="00711B24" w:rsidRDefault="00154820" w:rsidP="00154820">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73C0D43" w14:textId="77777777" w:rsidR="00154820" w:rsidRPr="006F58F5" w:rsidRDefault="00154820" w:rsidP="00154820">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5D5ABDE" w14:textId="77777777" w:rsidR="00154820" w:rsidRPr="00711B24" w:rsidRDefault="00154820" w:rsidP="00154820">
      <w:pPr>
        <w:rPr>
          <w:sz w:val="12"/>
          <w:szCs w:val="12"/>
        </w:rPr>
      </w:pPr>
      <w:r w:rsidRPr="00711B24">
        <w:rPr>
          <w:sz w:val="12"/>
          <w:szCs w:val="12"/>
        </w:rPr>
        <w:t>The vote was 164 in favor, including the United States—and a mere 12 opposed.</w:t>
      </w:r>
    </w:p>
    <w:p w14:paraId="612F2609" w14:textId="77777777" w:rsidR="00154820" w:rsidRPr="00711B24" w:rsidRDefault="00154820" w:rsidP="00154820">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8D2FE8F" w14:textId="77777777" w:rsidR="00154820" w:rsidRDefault="00154820" w:rsidP="00154820">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17CA53F" w14:textId="77777777" w:rsidR="00154820" w:rsidRDefault="00154820" w:rsidP="00154820">
      <w:pPr>
        <w:pStyle w:val="Heading4"/>
      </w:pPr>
      <w:r>
        <w:t xml:space="preserve">Sino-Russian space militarization causes space war – </w:t>
      </w:r>
    </w:p>
    <w:p w14:paraId="25DC0794" w14:textId="77777777" w:rsidR="00154820" w:rsidRPr="00A53569" w:rsidRDefault="00154820" w:rsidP="00154820">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051B7A42" w14:textId="77777777" w:rsidR="00154820" w:rsidRPr="00A53569" w:rsidRDefault="00154820" w:rsidP="00154820">
      <w:pPr>
        <w:rPr>
          <w:rStyle w:val="Emphasis"/>
        </w:rPr>
      </w:pPr>
      <w:r w:rsidRPr="00A53569">
        <w:rPr>
          <w:rStyle w:val="StyleUnderline"/>
        </w:rPr>
        <w:t xml:space="preserve">When </w:t>
      </w:r>
      <w:r w:rsidRPr="00A32574">
        <w:rPr>
          <w:rStyle w:val="StyleUnderline"/>
        </w:rPr>
        <w:t>Russia blows up a satellite</w:t>
      </w:r>
      <w:r w:rsidRPr="00A53569">
        <w:rPr>
          <w:rStyle w:val="StyleUnderline"/>
        </w:rPr>
        <w:t xml:space="preserve"> in space with a missile (as it did this month), or when </w:t>
      </w:r>
      <w:r w:rsidRPr="00A32574">
        <w:rPr>
          <w:rStyle w:val="StyleUnderline"/>
        </w:rPr>
        <w:t>China tests a new hypersonic missile</w:t>
      </w:r>
      <w:r w:rsidRPr="00A53569">
        <w:rPr>
          <w:rStyle w:val="StyleUnderline"/>
        </w:rPr>
        <w:t xml:space="preserve"> (as it did last month</w:t>
      </w:r>
      <w:r w:rsidRPr="00A32574">
        <w:rPr>
          <w:rStyle w:val="StyleUnderline"/>
        </w:rPr>
        <w:t>), 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A2DEB84" w14:textId="77777777" w:rsidR="00154820" w:rsidRPr="00A53569" w:rsidRDefault="00154820" w:rsidP="00154820">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1EB0E542" w14:textId="77777777" w:rsidR="00154820" w:rsidRDefault="00154820" w:rsidP="00154820">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0357DCF3" w14:textId="77777777" w:rsidR="00154820" w:rsidRPr="00A53569" w:rsidRDefault="00154820" w:rsidP="00154820">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5CC40871" w14:textId="77777777" w:rsidR="00154820" w:rsidRPr="00A53569" w:rsidRDefault="00154820" w:rsidP="00154820">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784B50C" w14:textId="77777777" w:rsidR="00154820" w:rsidRPr="00A53569" w:rsidRDefault="00154820" w:rsidP="00154820">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6922755C" w14:textId="77777777" w:rsidR="00154820" w:rsidRPr="00A53569" w:rsidRDefault="00154820" w:rsidP="00154820">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9FD28C1" w14:textId="77777777" w:rsidR="00154820" w:rsidRPr="00A53569" w:rsidRDefault="00154820" w:rsidP="00154820">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30116841" w14:textId="77777777" w:rsidR="00154820" w:rsidRPr="00A53569" w:rsidRDefault="00154820" w:rsidP="00154820">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6D94DEC" w14:textId="77777777" w:rsidR="00154820" w:rsidRPr="00A53569" w:rsidRDefault="00154820" w:rsidP="00154820">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798F1512" w14:textId="77777777" w:rsidR="00154820" w:rsidRDefault="00154820" w:rsidP="00154820">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128588A" w14:textId="77777777" w:rsidR="00154820" w:rsidRPr="00A53569" w:rsidRDefault="00154820" w:rsidP="00154820">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03D9697F" w14:textId="77777777" w:rsidR="00154820" w:rsidRPr="00A53569" w:rsidRDefault="00154820" w:rsidP="00154820">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6B0EBED" w14:textId="77777777" w:rsidR="00154820" w:rsidRPr="00A53569" w:rsidRDefault="00154820" w:rsidP="00154820">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C57D0AE" w14:textId="77777777" w:rsidR="00154820" w:rsidRPr="00E268B7" w:rsidRDefault="00154820" w:rsidP="00154820">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FED54D1" w14:textId="77777777" w:rsidR="00154820" w:rsidRPr="00711B24" w:rsidRDefault="00154820" w:rsidP="00154820">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6EDB92D7"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89D35CB" w14:textId="77777777" w:rsidR="00154820" w:rsidRPr="006232C5" w:rsidRDefault="00154820" w:rsidP="00154820">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22597F8"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3743DC3C"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164CD27" w14:textId="77777777" w:rsidR="00154820" w:rsidRPr="00711B24" w:rsidRDefault="00154820" w:rsidP="00154820">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31F2576"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CED06F7" w14:textId="77777777" w:rsidR="00154820" w:rsidRDefault="00154820" w:rsidP="00154820">
      <w:pPr>
        <w:pStyle w:val="Heading4"/>
      </w:pPr>
      <w:r>
        <w:t xml:space="preserve">Scenario two is hegemony: </w:t>
      </w:r>
    </w:p>
    <w:p w14:paraId="5C312F89" w14:textId="77777777" w:rsidR="00154820" w:rsidRDefault="00154820" w:rsidP="00154820">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5F973B5" w14:textId="77777777" w:rsidR="00154820" w:rsidRPr="00E9083B" w:rsidRDefault="00154820" w:rsidP="00154820">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DD8D7E6" w14:textId="77777777" w:rsidR="00154820" w:rsidRPr="00E9083B" w:rsidRDefault="00154820" w:rsidP="00154820">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72DF50AB" w14:textId="77777777" w:rsidR="00154820" w:rsidRPr="00711B24" w:rsidRDefault="00154820" w:rsidP="00154820">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C26A036" w14:textId="77777777" w:rsidR="00154820" w:rsidRPr="00711B24" w:rsidRDefault="00154820" w:rsidP="00154820">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0DD2DA0" w14:textId="77777777" w:rsidR="00154820" w:rsidRPr="00E9083B" w:rsidRDefault="00154820" w:rsidP="00154820">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02C569F" w14:textId="77777777" w:rsidR="00154820" w:rsidRPr="00711B24" w:rsidRDefault="00154820" w:rsidP="00154820">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0040992" w14:textId="77777777" w:rsidR="00154820" w:rsidRPr="00E9083B" w:rsidRDefault="00154820" w:rsidP="00154820">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5F010F6" w14:textId="77777777" w:rsidR="00154820" w:rsidRPr="00E9083B" w:rsidRDefault="00154820" w:rsidP="00154820">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5C78F00" w14:textId="77777777" w:rsidR="00154820" w:rsidRPr="00711B24" w:rsidRDefault="00154820" w:rsidP="00154820">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3C5C07B" w14:textId="77777777" w:rsidR="00154820" w:rsidRDefault="00154820" w:rsidP="00154820">
      <w:pPr>
        <w:pStyle w:val="Heading4"/>
      </w:pPr>
      <w:r>
        <w:t>Chinese ASAT development emboldens Taiwan invasion – either US doesn’t follow through on its defense commitments, which kills alliances, or it defends Taiwan, which goes nuclear</w:t>
      </w:r>
    </w:p>
    <w:p w14:paraId="2475DB1E" w14:textId="77777777" w:rsidR="00154820" w:rsidRPr="002F7CCC" w:rsidRDefault="00154820" w:rsidP="0015482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5863DCB9" w14:textId="77777777" w:rsidR="00154820" w:rsidRPr="00CD6535" w:rsidRDefault="00154820" w:rsidP="00154820">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0A178259" w14:textId="77777777" w:rsidR="00154820" w:rsidRPr="00CD6535" w:rsidRDefault="00154820" w:rsidP="00154820">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2F03B57" w14:textId="77777777" w:rsidR="00154820" w:rsidRPr="00CD6535" w:rsidRDefault="00154820" w:rsidP="00154820">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5215C7D" w14:textId="77777777" w:rsidR="00154820" w:rsidRPr="00CD6535" w:rsidRDefault="00154820" w:rsidP="00154820">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BE5DFC2" w14:textId="77777777" w:rsidR="00154820" w:rsidRPr="00CD6535" w:rsidRDefault="00154820" w:rsidP="00154820">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CC5DFBA" w14:textId="77777777" w:rsidR="00154820" w:rsidRPr="00CD6535" w:rsidRDefault="00154820" w:rsidP="00154820">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E24E2FF" w14:textId="77777777" w:rsidR="00154820" w:rsidRPr="00CD6535" w:rsidRDefault="00154820" w:rsidP="00154820">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825375C" w14:textId="77777777" w:rsidR="00154820" w:rsidRPr="00CD6535" w:rsidRDefault="00154820" w:rsidP="00154820">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6C9C5BF" w14:textId="77777777" w:rsidR="00154820" w:rsidRPr="00CD6535" w:rsidRDefault="00154820" w:rsidP="00154820">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5B41E02" w14:textId="77777777" w:rsidR="00154820" w:rsidRPr="0034418B" w:rsidRDefault="00154820" w:rsidP="00154820">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29F0029A" w14:textId="77777777" w:rsidR="00154820" w:rsidRDefault="00154820" w:rsidP="00154820">
      <w:pPr>
        <w:pStyle w:val="Heading4"/>
      </w:pPr>
      <w:r>
        <w:t xml:space="preserve">Cementing America’s lead in </w:t>
      </w:r>
      <w:r w:rsidRPr="00752766">
        <w:rPr>
          <w:u w:val="single"/>
        </w:rPr>
        <w:t>the commercial space industry</w:t>
      </w:r>
      <w:r>
        <w:t xml:space="preserve"> is key to preserve hegemony </w:t>
      </w:r>
    </w:p>
    <w:p w14:paraId="77A0998B" w14:textId="77777777" w:rsidR="00154820" w:rsidRPr="00D25FDC" w:rsidRDefault="00154820" w:rsidP="00154820">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672F7443" w14:textId="77777777" w:rsidR="00154820" w:rsidRPr="00D25FDC" w:rsidRDefault="00154820" w:rsidP="00154820">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228C1777" w14:textId="77777777" w:rsidR="00154820" w:rsidRDefault="00154820" w:rsidP="00154820">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736D03FF" w14:textId="77777777" w:rsidR="00154820" w:rsidRPr="00D25FDC" w:rsidRDefault="00154820" w:rsidP="00154820">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83F50B0" w14:textId="77777777" w:rsidR="00154820" w:rsidRPr="00D25FDC" w:rsidRDefault="00154820" w:rsidP="00154820">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70073DEF" w14:textId="77777777" w:rsidR="00154820" w:rsidRPr="00D25FDC" w:rsidRDefault="00154820" w:rsidP="00154820">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60DFFD66" w14:textId="77777777" w:rsidR="00154820" w:rsidRDefault="00154820" w:rsidP="00154820">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0C090A66" w14:textId="77777777" w:rsidR="00154820" w:rsidRDefault="00154820" w:rsidP="00154820">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51E0A473" w14:textId="77777777" w:rsidR="00154820" w:rsidRPr="00D25FDC" w:rsidRDefault="00154820" w:rsidP="00154820">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3211AEDD" w14:textId="77777777" w:rsidR="00154820" w:rsidRDefault="00154820" w:rsidP="00154820">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6B6E1B04" w14:textId="77777777" w:rsidR="00154820" w:rsidRPr="00D25FDC" w:rsidRDefault="00154820" w:rsidP="00154820">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7A0F5446" w14:textId="77777777" w:rsidR="00154820" w:rsidRPr="001A42E6" w:rsidRDefault="00154820" w:rsidP="00154820">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w:t>
      </w:r>
      <w:r w:rsidRPr="00A32574">
        <w:rPr>
          <w:rStyle w:val="StyleUnderline"/>
          <w:rFonts w:cs="Calibri"/>
          <w:b/>
        </w:rPr>
        <w:t>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w:t>
      </w:r>
      <w:r w:rsidRPr="00A32574">
        <w:rPr>
          <w:rStyle w:val="StyleUnderline"/>
          <w:rFonts w:cs="Calibri"/>
          <w:b/>
        </w:rPr>
        <w:t>from a system that increasingly realizes</w:t>
      </w:r>
      <w:r w:rsidRPr="00DE06BC">
        <w:rPr>
          <w:rStyle w:val="StyleUnderline"/>
          <w:rFonts w:cs="Calibri"/>
          <w:b/>
          <w:highlight w:val="green"/>
        </w:rPr>
        <w:t xml:space="preserve">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920E9F5" w14:textId="77777777" w:rsidR="00154820" w:rsidRPr="001A42E6" w:rsidRDefault="00154820" w:rsidP="0015482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A32574">
        <w:rPr>
          <w:rStyle w:val="StyleUnderline"/>
        </w:rPr>
        <w:t xml:space="preserve">As </w:t>
      </w:r>
      <w:r w:rsidRPr="00DE06BC">
        <w:rPr>
          <w:rStyle w:val="StyleUnderline"/>
          <w:highlight w:val="green"/>
        </w:rPr>
        <w:t xml:space="preserve">Xi </w:t>
      </w:r>
      <w:r w:rsidRPr="00A32574">
        <w:rPr>
          <w:rStyle w:val="StyleUnderline"/>
        </w:rPr>
        <w:t>internalizes these challenges, his foreign policy</w:t>
      </w:r>
      <w:r w:rsidRPr="001A42E6">
        <w:rPr>
          <w:rStyle w:val="StyleUnderline"/>
        </w:rPr>
        <w:t xml:space="preserve"> </w:t>
      </w:r>
      <w:r w:rsidRPr="00A32574">
        <w:rPr>
          <w:rStyle w:val="StyleUnderline"/>
          <w:highlight w:val="green"/>
        </w:rPr>
        <w:t>is likely to 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feeding on </w:t>
      </w:r>
      <w:r w:rsidRPr="00A32574">
        <w:rPr>
          <w:rStyle w:val="StyleUnderline"/>
        </w:rPr>
        <w:t>his</w:t>
      </w:r>
      <w:r w:rsidRPr="001A42E6">
        <w:rPr>
          <w:rStyle w:val="StyleUnderline"/>
        </w:rPr>
        <w:t xml:space="preserve"> nearly decadelong </w:t>
      </w:r>
      <w:r w:rsidRPr="00A32574">
        <w:rPr>
          <w:rStyle w:val="StyleUnderline"/>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EBC1E77"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1E9997D"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9B23D96" w14:textId="77777777" w:rsidR="00154820" w:rsidRPr="001A42E6" w:rsidRDefault="00154820" w:rsidP="00154820">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5F1498F" w14:textId="77777777" w:rsidR="00154820" w:rsidRPr="001A42E6" w:rsidRDefault="00154820" w:rsidP="00154820">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49FB0EA" w14:textId="77777777" w:rsidR="00154820" w:rsidRPr="001A42E6" w:rsidRDefault="00154820" w:rsidP="0015482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D52E32A" w14:textId="77777777" w:rsidR="00154820" w:rsidRPr="00711B24" w:rsidRDefault="00154820" w:rsidP="00154820">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19A26"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CE3801E"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EB6D058"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663AAD2" w14:textId="77777777" w:rsidR="00154820" w:rsidRPr="001A42E6" w:rsidRDefault="00154820" w:rsidP="00154820">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589CEE83"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7770896" w14:textId="77777777" w:rsidR="00154820" w:rsidRPr="00711B24" w:rsidRDefault="00154820" w:rsidP="00154820">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C9112AC"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74862274" w14:textId="77777777" w:rsidR="00154820" w:rsidRPr="001A42E6" w:rsidRDefault="00154820" w:rsidP="00154820">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8E4B167" w14:textId="77777777" w:rsidR="00154820" w:rsidRPr="00711B24" w:rsidRDefault="00154820" w:rsidP="00154820">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876A099"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9FBE1CD"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F12559B"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6AF6DE"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B8DA181"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3799945"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AF9C9E1" w14:textId="77777777" w:rsidR="00154820" w:rsidRPr="00711B24" w:rsidRDefault="00154820" w:rsidP="00154820">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BC28019" w14:textId="77777777" w:rsidR="00154820" w:rsidRPr="00711B24" w:rsidRDefault="00154820" w:rsidP="0015482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FB9243B"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CAFF3E0" w14:textId="77777777" w:rsidR="00154820" w:rsidRPr="001A42E6" w:rsidRDefault="00154820" w:rsidP="00154820">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052BCFBD" w14:textId="77777777" w:rsidR="00154820" w:rsidRPr="00711B24" w:rsidRDefault="00154820" w:rsidP="00154820">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CCD46C5" w14:textId="77777777" w:rsidR="00154820" w:rsidRPr="001A42E6" w:rsidRDefault="00154820" w:rsidP="0015482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A20EDD9" w14:textId="77777777" w:rsidR="00154820" w:rsidRPr="00711B24" w:rsidRDefault="00154820" w:rsidP="00154820">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09788227" w14:textId="2D173426" w:rsidR="00154820" w:rsidRPr="0034418B" w:rsidRDefault="00154820" w:rsidP="00154820">
      <w:pPr>
        <w:rPr>
          <w:b/>
          <w:iCs/>
          <w:u w:val="single"/>
          <w:bdr w:val="single" w:sz="18" w:space="0" w:color="auto"/>
        </w:rPr>
      </w:pPr>
    </w:p>
    <w:p w14:paraId="6F25D05B" w14:textId="77777777" w:rsidR="00154820" w:rsidRDefault="00154820" w:rsidP="00154820"/>
    <w:p w14:paraId="18B72A1F" w14:textId="77777777" w:rsidR="00154820" w:rsidRDefault="00154820" w:rsidP="00154820">
      <w:pPr>
        <w:pStyle w:val="Heading3"/>
      </w:pPr>
      <w:r>
        <w:t>1AC – Framing</w:t>
      </w:r>
    </w:p>
    <w:p w14:paraId="45D7B2DD"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EF5ACB0"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1EEC510" w14:textId="77777777" w:rsidR="00154820" w:rsidRPr="00A355C6" w:rsidRDefault="00154820" w:rsidP="0015482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0ACAA9" w14:textId="77777777" w:rsidR="00154820" w:rsidRPr="00A355C6" w:rsidRDefault="00154820" w:rsidP="0015482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90D72B0"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3F593BF" w14:textId="77777777" w:rsidR="00154820" w:rsidRPr="00A355C6" w:rsidRDefault="00154820" w:rsidP="0015482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F31B6A3" w14:textId="77777777" w:rsidR="00154820" w:rsidRPr="00A355C6" w:rsidRDefault="00154820" w:rsidP="0015482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1388A85" w14:textId="77777777" w:rsidR="00154820" w:rsidRPr="00A355C6" w:rsidRDefault="00154820" w:rsidP="0015482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126DB2B" w14:textId="77777777" w:rsidR="00154820" w:rsidRPr="00A355C6" w:rsidRDefault="00154820" w:rsidP="0015482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AB2EC12" w14:textId="77777777" w:rsidR="00154820" w:rsidRPr="00F601E6" w:rsidRDefault="00154820" w:rsidP="00154820"/>
    <w:p w14:paraId="46B4D89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9"/>
  </w:num>
  <w:num w:numId="15">
    <w:abstractNumId w:val="21"/>
  </w:num>
  <w:num w:numId="16">
    <w:abstractNumId w:val="20"/>
  </w:num>
  <w:num w:numId="17">
    <w:abstractNumId w:val="17"/>
  </w:num>
  <w:num w:numId="18">
    <w:abstractNumId w:val="11"/>
  </w:num>
  <w:num w:numId="19">
    <w:abstractNumId w:val="22"/>
  </w:num>
  <w:num w:numId="20">
    <w:abstractNumId w:val="12"/>
  </w:num>
  <w:num w:numId="21">
    <w:abstractNumId w:val="18"/>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8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548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57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D2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A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1A41A"/>
  <w14:defaultImageDpi w14:val="300"/>
  <w15:docId w15:val="{18A6EDF5-FDB4-4E48-AE29-CEE5B652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1D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1D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B1D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B1D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B1D2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5482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B1D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1D23"/>
  </w:style>
  <w:style w:type="character" w:customStyle="1" w:styleId="Heading1Char">
    <w:name w:val="Heading 1 Char"/>
    <w:aliases w:val="Pocket Char"/>
    <w:basedOn w:val="DefaultParagraphFont"/>
    <w:link w:val="Heading1"/>
    <w:uiPriority w:val="9"/>
    <w:rsid w:val="00DB1D2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B1D2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B1D2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B1D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B1D2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B1D2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B1D2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B1D2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B1D23"/>
    <w:rPr>
      <w:color w:val="auto"/>
      <w:u w:val="none"/>
    </w:rPr>
  </w:style>
  <w:style w:type="paragraph" w:styleId="DocumentMap">
    <w:name w:val="Document Map"/>
    <w:basedOn w:val="Normal"/>
    <w:link w:val="DocumentMapChar"/>
    <w:uiPriority w:val="99"/>
    <w:semiHidden/>
    <w:unhideWhenUsed/>
    <w:rsid w:val="00DB1D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1D23"/>
    <w:rPr>
      <w:rFonts w:ascii="Lucida Grande" w:hAnsi="Lucida Grande" w:cs="Lucida Grande"/>
    </w:rPr>
  </w:style>
  <w:style w:type="character" w:customStyle="1" w:styleId="Heading5Char">
    <w:name w:val="Heading 5 Char"/>
    <w:basedOn w:val="DefaultParagraphFont"/>
    <w:link w:val="Heading5"/>
    <w:uiPriority w:val="9"/>
    <w:semiHidden/>
    <w:rsid w:val="00154820"/>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154820"/>
    <w:rPr>
      <w:b/>
      <w:bCs/>
      <w:color w:val="404040" w:themeColor="text1" w:themeTint="BF"/>
      <w:sz w:val="26"/>
      <w:szCs w:val="26"/>
    </w:rPr>
  </w:style>
  <w:style w:type="character" w:styleId="UnresolvedMention">
    <w:name w:val="Unresolved Mention"/>
    <w:basedOn w:val="DefaultParagraphFont"/>
    <w:uiPriority w:val="99"/>
    <w:semiHidden/>
    <w:unhideWhenUsed/>
    <w:rsid w:val="00154820"/>
    <w:rPr>
      <w:color w:val="605E5C"/>
      <w:shd w:val="clear" w:color="auto" w:fill="E1DFDD"/>
    </w:rPr>
  </w:style>
  <w:style w:type="paragraph" w:customStyle="1" w:styleId="Emphasis1">
    <w:name w:val="Emphasis1"/>
    <w:basedOn w:val="Normal"/>
    <w:link w:val="Emphasis"/>
    <w:autoRedefine/>
    <w:uiPriority w:val="20"/>
    <w:qFormat/>
    <w:rsid w:val="0015482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1548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154820"/>
    <w:rPr>
      <w:b/>
      <w:bCs/>
    </w:rPr>
  </w:style>
  <w:style w:type="character" w:customStyle="1" w:styleId="hbold">
    <w:name w:val="hbold"/>
    <w:basedOn w:val="DefaultParagraphFont"/>
    <w:rsid w:val="00154820"/>
  </w:style>
  <w:style w:type="paragraph" w:styleId="ListParagraph">
    <w:name w:val="List Paragraph"/>
    <w:aliases w:val="6 font"/>
    <w:basedOn w:val="Normal"/>
    <w:uiPriority w:val="34"/>
    <w:qFormat/>
    <w:rsid w:val="0015482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1548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5482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54820"/>
    <w:rPr>
      <w:b/>
      <w:bCs/>
      <w:strike w:val="0"/>
      <w:dstrike w:val="0"/>
      <w:sz w:val="24"/>
      <w:u w:val="none"/>
      <w:effect w:val="none"/>
    </w:rPr>
  </w:style>
  <w:style w:type="character" w:customStyle="1" w:styleId="m489902567989944824gmail-style13ptbold">
    <w:name w:val="m_489902567989944824gmail-style13ptbold"/>
    <w:basedOn w:val="DefaultParagraphFont"/>
    <w:rsid w:val="00154820"/>
  </w:style>
  <w:style w:type="character" w:customStyle="1" w:styleId="m489902567989944824gmail-styleunderline">
    <w:name w:val="m_489902567989944824gmail-styleunderline"/>
    <w:basedOn w:val="DefaultParagraphFont"/>
    <w:rsid w:val="00154820"/>
  </w:style>
  <w:style w:type="character" w:customStyle="1" w:styleId="TitleChar">
    <w:name w:val="Title Char"/>
    <w:aliases w:val="Cites and Cards Char,UNDERLINE Char,Bold Underlined Char,Block Heading Char,title Char,Read This Char"/>
    <w:link w:val="Title"/>
    <w:uiPriority w:val="1"/>
    <w:qFormat/>
    <w:rsid w:val="00154820"/>
    <w:rPr>
      <w:bCs/>
      <w:sz w:val="20"/>
      <w:u w:val="single"/>
    </w:rPr>
  </w:style>
  <w:style w:type="paragraph" w:styleId="Title">
    <w:name w:val="Title"/>
    <w:aliases w:val="Cites and Cards,UNDERLINE,Bold Underlined,Block Heading,title,Read This"/>
    <w:basedOn w:val="Normal"/>
    <w:next w:val="Normal"/>
    <w:link w:val="TitleChar"/>
    <w:uiPriority w:val="1"/>
    <w:qFormat/>
    <w:rsid w:val="0015482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5482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548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12428</Words>
  <Characters>70845</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2022-02-20T02:23:00Z</dcterms:created>
  <dcterms:modified xsi:type="dcterms:W3CDTF">2022-02-20T02:23:00Z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