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30896" w14:textId="77777777" w:rsidR="00196C1E" w:rsidRPr="00100A2B" w:rsidRDefault="00196C1E" w:rsidP="00196C1E">
      <w:pPr>
        <w:pStyle w:val="Heading3"/>
        <w:ind w:firstLine="720"/>
        <w:rPr>
          <w:rFonts w:cs="Calibri"/>
        </w:rPr>
      </w:pPr>
      <w:r w:rsidRPr="00100A2B">
        <w:rPr>
          <w:rFonts w:cs="Calibri"/>
        </w:rPr>
        <w:t xml:space="preserve">1NC – </w:t>
      </w:r>
      <w:r>
        <w:rPr>
          <w:rFonts w:cs="Calibri"/>
        </w:rPr>
        <w:t>CP</w:t>
      </w:r>
    </w:p>
    <w:p w14:paraId="084D2C27" w14:textId="77777777" w:rsidR="00196C1E" w:rsidRDefault="00196C1E" w:rsidP="00196C1E">
      <w:pPr>
        <w:pStyle w:val="Heading4"/>
        <w:rPr>
          <w:rFonts w:cs="Calibri"/>
        </w:rPr>
      </w:pPr>
      <w:r w:rsidRPr="00100A2B">
        <w:rPr>
          <w:rFonts w:cs="Calibri"/>
        </w:rPr>
        <w:t>CP Text: States, except the United States, should ban the appropriation of outer space for asteroid mining by private entities. The United States should fund the appropriation of outer space for the mining of rare earth metals from asteroids by private entities.</w:t>
      </w:r>
    </w:p>
    <w:p w14:paraId="13A3767D" w14:textId="77777777" w:rsidR="00196C1E" w:rsidRPr="00020241" w:rsidRDefault="00196C1E" w:rsidP="00196C1E">
      <w:pPr>
        <w:pStyle w:val="Heading4"/>
      </w:pPr>
      <w:r>
        <w:t>Asteroids have REMs</w:t>
      </w:r>
    </w:p>
    <w:p w14:paraId="0105543C" w14:textId="77777777" w:rsidR="00196C1E" w:rsidRPr="00020241" w:rsidRDefault="00196C1E" w:rsidP="00196C1E">
      <w:r w:rsidRPr="00020241">
        <w:rPr>
          <w:rStyle w:val="StyleUnderline"/>
        </w:rPr>
        <w:t>AP 21</w:t>
      </w:r>
      <w:r>
        <w:t xml:space="preserve"> “</w:t>
      </w:r>
      <w:r w:rsidRPr="00020241">
        <w:t>Mining A $10,000 Quadrillion Asteroid</w:t>
      </w:r>
      <w:r>
        <w:t xml:space="preserve">.” AP News, Feb 1, 2021, </w:t>
      </w:r>
      <w:hyperlink r:id="rId9" w:history="1">
        <w:r w:rsidRPr="005A1227">
          <w:rPr>
            <w:rStyle w:val="Hyperlink"/>
          </w:rPr>
          <w:t>https://apnews.com/press-release/accesswire/technology-business-science-utilities-electric-utilities-7bb32ecaac33bebef6e4b97ade588c57</w:t>
        </w:r>
      </w:hyperlink>
      <w:r>
        <w:t xml:space="preserve"> TG</w:t>
      </w:r>
    </w:p>
    <w:p w14:paraId="447D2576" w14:textId="77777777" w:rsidR="00196C1E" w:rsidRPr="00EC4199" w:rsidRDefault="00196C1E" w:rsidP="00196C1E">
      <w:pPr>
        <w:rPr>
          <w:rStyle w:val="StyleUnderline"/>
        </w:rPr>
      </w:pPr>
      <w:r w:rsidRPr="00EC4199">
        <w:rPr>
          <w:rStyle w:val="StyleUnderline"/>
        </w:rPr>
        <w:t xml:space="preserve">There are </w:t>
      </w:r>
      <w:r w:rsidRPr="00770C26">
        <w:rPr>
          <w:rStyle w:val="StyleUnderline"/>
          <w:highlight w:val="green"/>
        </w:rPr>
        <w:t>several million asteroids</w:t>
      </w:r>
      <w:r w:rsidRPr="00EC4199">
        <w:rPr>
          <w:rStyle w:val="StyleUnderline"/>
        </w:rPr>
        <w:t xml:space="preserve">. They fall into three main types: carbonaceous asteroids, metallic asteroids, and mixed salicaceous-mineral-metallic asteroids. Many of the </w:t>
      </w:r>
      <w:r w:rsidRPr="009E7FD5">
        <w:rPr>
          <w:rStyle w:val="StyleUnderline"/>
        </w:rPr>
        <w:t>metallic asteroids are composed</w:t>
      </w:r>
      <w:r w:rsidRPr="00EC4199">
        <w:rPr>
          <w:rStyle w:val="StyleUnderline"/>
        </w:rPr>
        <w:t xml:space="preserve"> mainly of nickel and iron, but also </w:t>
      </w:r>
      <w:r w:rsidRPr="00770C26">
        <w:rPr>
          <w:rStyle w:val="StyleUnderline"/>
          <w:highlight w:val="green"/>
        </w:rPr>
        <w:t>contain sizeable quantities of</w:t>
      </w:r>
      <w:r w:rsidRPr="00EC4199">
        <w:rPr>
          <w:rStyle w:val="StyleUnderline"/>
        </w:rPr>
        <w:t xml:space="preserve"> important </w:t>
      </w:r>
      <w:r w:rsidRPr="00770C26">
        <w:rPr>
          <w:rStyle w:val="StyleUnderline"/>
          <w:highlight w:val="green"/>
        </w:rPr>
        <w:t xml:space="preserve">rare earth elements </w:t>
      </w:r>
      <w:r w:rsidRPr="009E7FD5">
        <w:rPr>
          <w:rStyle w:val="StyleUnderline"/>
        </w:rPr>
        <w:t>and precious metals</w:t>
      </w:r>
      <w:r w:rsidRPr="009E7FD5">
        <w:t xml:space="preserve"> including</w:t>
      </w:r>
      <w:r w:rsidRPr="00020241">
        <w:t xml:space="preserve"> platinum and gold. </w:t>
      </w:r>
      <w:r w:rsidRPr="00EC4199">
        <w:rPr>
          <w:rStyle w:val="StyleUnderline"/>
        </w:rPr>
        <w:t xml:space="preserve">A metallic asteroid just </w:t>
      </w:r>
      <w:r w:rsidRPr="00770C26">
        <w:rPr>
          <w:rStyle w:val="StyleUnderline"/>
          <w:highlight w:val="green"/>
        </w:rPr>
        <w:t>25 meters</w:t>
      </w:r>
      <w:r w:rsidRPr="00EC4199">
        <w:rPr>
          <w:rStyle w:val="StyleUnderline"/>
        </w:rPr>
        <w:t xml:space="preserve"> across </w:t>
      </w:r>
      <w:r w:rsidRPr="00770C26">
        <w:rPr>
          <w:rStyle w:val="StyleUnderline"/>
          <w:highlight w:val="green"/>
        </w:rPr>
        <w:t>could contain</w:t>
      </w:r>
      <w:r w:rsidRPr="00EC4199">
        <w:rPr>
          <w:rStyle w:val="StyleUnderline"/>
        </w:rPr>
        <w:t xml:space="preserve"> as much as 30 tons of </w:t>
      </w:r>
      <w:r w:rsidRPr="00770C26">
        <w:rPr>
          <w:rStyle w:val="StyleUnderline"/>
          <w:highlight w:val="green"/>
        </w:rPr>
        <w:t>platinum valued</w:t>
      </w:r>
      <w:r w:rsidRPr="00EC4199">
        <w:rPr>
          <w:rStyle w:val="StyleUnderline"/>
        </w:rPr>
        <w:t xml:space="preserve"> around </w:t>
      </w:r>
      <w:r w:rsidRPr="00770C26">
        <w:rPr>
          <w:rStyle w:val="StyleUnderline"/>
          <w:highlight w:val="green"/>
        </w:rPr>
        <w:t>$1 billion. 16 Psyche</w:t>
      </w:r>
      <w:r w:rsidRPr="00EC4199">
        <w:rPr>
          <w:rStyle w:val="StyleUnderline"/>
        </w:rPr>
        <w:t xml:space="preserve"> is a staggering 226 kilometers (140 miles) wide and the most mineral rich asteroid so far detected. It is speculated that 16 Psyche could be </w:t>
      </w:r>
      <w:r w:rsidRPr="00770C26">
        <w:rPr>
          <w:rStyle w:val="StyleUnderline"/>
          <w:highlight w:val="green"/>
        </w:rPr>
        <w:t>worth</w:t>
      </w:r>
      <w:r w:rsidRPr="00EC4199">
        <w:rPr>
          <w:rStyle w:val="StyleUnderline"/>
        </w:rPr>
        <w:t xml:space="preserve"> about </w:t>
      </w:r>
      <w:r w:rsidRPr="00770C26">
        <w:rPr>
          <w:rStyle w:val="StyleUnderline"/>
          <w:highlight w:val="green"/>
        </w:rPr>
        <w:t>$10,000 quadrillion</w:t>
      </w:r>
      <w:r w:rsidRPr="00EC4199">
        <w:rPr>
          <w:rStyle w:val="StyleUnderline"/>
        </w:rPr>
        <w:t xml:space="preserve"> (or €8,240 quadrillion euros). To explore 16 Psyche in greater detail, NASA has approved the Psyche mission, which is scheduled to launch in August 2022. The spacecraft will orbit around 16 Psyche for 21 months while studying the asteroid using </w:t>
      </w:r>
      <w:proofErr w:type="gramStart"/>
      <w:r w:rsidRPr="00EC4199">
        <w:rPr>
          <w:rStyle w:val="StyleUnderline"/>
        </w:rPr>
        <w:t>a number of</w:t>
      </w:r>
      <w:proofErr w:type="gramEnd"/>
      <w:r w:rsidRPr="00EC4199">
        <w:rPr>
          <w:rStyle w:val="StyleUnderline"/>
        </w:rPr>
        <w:t xml:space="preserve"> different scientific instruments. </w:t>
      </w:r>
      <w:r w:rsidRPr="00770C26">
        <w:rPr>
          <w:rStyle w:val="StyleUnderline"/>
          <w:highlight w:val="green"/>
        </w:rPr>
        <w:t>Twenty four percent of</w:t>
      </w:r>
      <w:r w:rsidRPr="00EC4199">
        <w:rPr>
          <w:rStyle w:val="StyleUnderline"/>
        </w:rPr>
        <w:t xml:space="preserve"> all </w:t>
      </w:r>
      <w:r w:rsidRPr="00770C26">
        <w:rPr>
          <w:rStyle w:val="StyleUnderline"/>
          <w:highlight w:val="green"/>
        </w:rPr>
        <w:t>asteroids</w:t>
      </w:r>
      <w:r w:rsidRPr="00EC4199">
        <w:rPr>
          <w:rStyle w:val="StyleUnderline"/>
        </w:rPr>
        <w:t xml:space="preserve"> are thought to be </w:t>
      </w:r>
      <w:r w:rsidRPr="00770C26">
        <w:rPr>
          <w:rStyle w:val="StyleUnderline"/>
          <w:highlight w:val="green"/>
        </w:rPr>
        <w:t>composed of metals and rare minerals</w:t>
      </w:r>
      <w:r w:rsidRPr="00EC4199">
        <w:rPr>
          <w:rStyle w:val="StyleUnderline"/>
        </w:rPr>
        <w:t xml:space="preserve">. While it is quite difficult to analyze asteroid composition from here on the earth’s surface, there are another </w:t>
      </w:r>
      <w:r w:rsidRPr="00770C26">
        <w:rPr>
          <w:rStyle w:val="StyleUnderline"/>
          <w:highlight w:val="green"/>
        </w:rPr>
        <w:t>10 asteroids</w:t>
      </w:r>
      <w:r w:rsidRPr="00EC4199">
        <w:rPr>
          <w:rStyle w:val="StyleUnderline"/>
        </w:rPr>
        <w:t xml:space="preserve"> have been identified as likely </w:t>
      </w:r>
      <w:r w:rsidRPr="00770C26">
        <w:rPr>
          <w:rStyle w:val="StyleUnderline"/>
          <w:highlight w:val="green"/>
        </w:rPr>
        <w:t>cost-effective mining targets</w:t>
      </w:r>
      <w:r w:rsidRPr="00EC4199">
        <w:rPr>
          <w:rStyle w:val="StyleUnderline"/>
        </w:rPr>
        <w:t xml:space="preserve"> to date.</w:t>
      </w:r>
    </w:p>
    <w:p w14:paraId="10130B65" w14:textId="77777777" w:rsidR="00196C1E" w:rsidRPr="00100A2B" w:rsidRDefault="00196C1E" w:rsidP="00196C1E">
      <w:pPr>
        <w:pStyle w:val="Heading4"/>
      </w:pPr>
      <w:r w:rsidRPr="00100A2B">
        <w:t>The PIC is key to beat China and protect against Chinese REM gatekeeping</w:t>
      </w:r>
    </w:p>
    <w:p w14:paraId="45A8D35E" w14:textId="77777777" w:rsidR="00196C1E" w:rsidRPr="00100A2B" w:rsidRDefault="00196C1E" w:rsidP="00196C1E">
      <w:proofErr w:type="spellStart"/>
      <w:r w:rsidRPr="00100A2B">
        <w:rPr>
          <w:rStyle w:val="StyleUnderline"/>
          <w:sz w:val="26"/>
          <w:szCs w:val="26"/>
          <w:u w:val="none"/>
        </w:rPr>
        <w:t>Stavridis</w:t>
      </w:r>
      <w:proofErr w:type="spellEnd"/>
      <w:r w:rsidRPr="00100A2B">
        <w:rPr>
          <w:rStyle w:val="StyleUnderline"/>
          <w:sz w:val="26"/>
          <w:szCs w:val="26"/>
          <w:u w:val="none"/>
        </w:rPr>
        <w:t xml:space="preserve">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r w:rsidRPr="00FB3D96">
        <w:t>https://www.bloomberg.com/opinion/articles/2021-03-04/u-s-needs-a-strong-defense-against-china-s-rare-earth-weapon</w:t>
      </w:r>
      <w:r w:rsidRPr="00100A2B">
        <w:t>] TDI</w:t>
      </w:r>
    </w:p>
    <w:p w14:paraId="78C1A765" w14:textId="77777777" w:rsidR="00196C1E" w:rsidRPr="00100A2B" w:rsidRDefault="00196C1E" w:rsidP="00196C1E">
      <w:r w:rsidRPr="00100A2B">
        <w:t>You could be forgiven if you are confused about what’s going on with rare-earth elements. On the one hand, news reports indicate that China may increase production quotas of the minerals this quarter as a </w:t>
      </w:r>
      <w:r w:rsidRPr="00FB3D96">
        <w:t>goodwill gesture</w:t>
      </w:r>
      <w:r w:rsidRPr="00100A2B">
        <w:t xml:space="preserve"> to the Joe Biden administration. But other </w:t>
      </w:r>
      <w:r w:rsidRPr="00100A2B">
        <w:rPr>
          <w:rStyle w:val="StyleUnderline"/>
        </w:rPr>
        <w:t xml:space="preserve">sources say that </w:t>
      </w:r>
      <w:r w:rsidRPr="008212F1">
        <w:rPr>
          <w:rStyle w:val="StyleUnderline"/>
          <w:highlight w:val="green"/>
        </w:rPr>
        <w:t>China may</w:t>
      </w:r>
      <w:r w:rsidRPr="00100A2B">
        <w:rPr>
          <w:rStyle w:val="StyleUnderline"/>
        </w:rPr>
        <w:t xml:space="preserve"> ultimately </w:t>
      </w:r>
      <w:r w:rsidRPr="008212F1">
        <w:rPr>
          <w:rStyle w:val="StyleUnderline"/>
          <w:highlight w:val="green"/>
        </w:rPr>
        <w:t>ban the export of the rare earths</w:t>
      </w:r>
      <w:r w:rsidRPr="00100A2B">
        <w:rPr>
          <w:rStyle w:val="StyleUnderline"/>
        </w:rPr>
        <w:t xml:space="preserve"> altogether on “security concerns.”</w:t>
      </w:r>
      <w:r w:rsidRPr="00100A2B">
        <w:t xml:space="preserve"> What’s really going on here?</w:t>
      </w:r>
    </w:p>
    <w:p w14:paraId="383FBD43" w14:textId="77777777" w:rsidR="00196C1E" w:rsidRPr="00100A2B" w:rsidRDefault="00196C1E" w:rsidP="00196C1E">
      <w:pPr>
        <w:rPr>
          <w:rStyle w:val="StyleUnderline"/>
        </w:rPr>
      </w:pPr>
      <w:r w:rsidRPr="00100A2B">
        <w:rPr>
          <w:rStyle w:val="StyleUnderline"/>
        </w:rPr>
        <w:t>There are 17 elements considered rare earths</w:t>
      </w:r>
      <w:r w:rsidRPr="00100A2B">
        <w:t xml:space="preserve"> — lanthanum, cerium, praseodymium, neodymium, promethium, samarium, europium, gadolinium, terbium, dysprosium, holmium, erbium, thulium, ytterbium, lutetium, </w:t>
      </w:r>
      <w:proofErr w:type="gramStart"/>
      <w:r w:rsidRPr="00100A2B">
        <w:t>scandium</w:t>
      </w:r>
      <w:proofErr w:type="gramEnd"/>
      <w:r w:rsidRPr="00100A2B">
        <w:t xml:space="preserve"> and yttrium — and while many aren’t actually rare in terms of global deposits, </w:t>
      </w:r>
      <w:r w:rsidRPr="00B97F0E">
        <w:rPr>
          <w:rStyle w:val="StyleUnderline"/>
        </w:rPr>
        <w:t>extracting them is difficult and expensive</w:t>
      </w:r>
      <w:r w:rsidRPr="00100A2B">
        <w:rPr>
          <w:rStyle w:val="StyleUnderline"/>
        </w:rPr>
        <w:t xml:space="preserve">. They are used across high-tech manufacturing, including smartphones, fighter aircraft and components in virtually all advanced electronics. Of </w:t>
      </w:r>
      <w:proofErr w:type="gramStart"/>
      <w:r w:rsidRPr="00100A2B">
        <w:rPr>
          <w:rStyle w:val="StyleUnderline"/>
        </w:rPr>
        <w:t>particular note</w:t>
      </w:r>
      <w:proofErr w:type="gramEnd"/>
      <w:r w:rsidRPr="00100A2B">
        <w:rPr>
          <w:rStyle w:val="StyleUnderline"/>
        </w:rPr>
        <w:t>, they are essential to many of the clean-energy technologies expected to come online in this decade.</w:t>
      </w:r>
    </w:p>
    <w:p w14:paraId="004C78A7" w14:textId="77777777" w:rsidR="00196C1E" w:rsidRPr="00100A2B" w:rsidRDefault="00196C1E" w:rsidP="00196C1E">
      <w:r w:rsidRPr="00100A2B">
        <w:t>I began to focus on rare-earth elements when I commanded the North Atlantic Treaty Organization’s presence in Afghanistan, known as the International Security Assistance Force. While Afghans live in an extremely poor country, </w:t>
      </w:r>
      <w:r w:rsidRPr="00FB3D96">
        <w:t>studies</w:t>
      </w:r>
      <w:r w:rsidRPr="00100A2B">
        <w:t> have assessed that they sit atop $1 trillion to $3 trillion in a wide variety of minerals, including rare earths. Some </w:t>
      </w:r>
      <w:r w:rsidRPr="00FB3D96">
        <w:t>estimates</w:t>
      </w:r>
      <w:r w:rsidRPr="00100A2B">
        <w:t> put the rare-earth levels alone at 1.4 million metric tons.</w:t>
      </w:r>
    </w:p>
    <w:p w14:paraId="10BD52D2" w14:textId="77777777" w:rsidR="00196C1E" w:rsidRPr="00100A2B" w:rsidRDefault="00196C1E" w:rsidP="00196C1E">
      <w:r w:rsidRPr="00100A2B">
        <w:lastRenderedPageBreak/>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4A1F05F3" w14:textId="77777777" w:rsidR="00196C1E" w:rsidRPr="00100A2B" w:rsidRDefault="00196C1E" w:rsidP="00196C1E">
      <w:pPr>
        <w:rPr>
          <w:rStyle w:val="StyleUnderline"/>
        </w:rPr>
      </w:pPr>
      <w:r w:rsidRPr="008212F1">
        <w:rPr>
          <w:rStyle w:val="StyleUnderline"/>
          <w:highlight w:val="green"/>
        </w:rPr>
        <w:t>China controls</w:t>
      </w:r>
      <w:r w:rsidRPr="00100A2B">
        <w:rPr>
          <w:rStyle w:val="StyleUnderline"/>
        </w:rPr>
        <w:t xml:space="preserve"> roughly </w:t>
      </w:r>
      <w:r w:rsidRPr="008212F1">
        <w:rPr>
          <w:rStyle w:val="StyleUnderline"/>
          <w:highlight w:val="green"/>
        </w:rPr>
        <w:t>80% of the</w:t>
      </w:r>
      <w:r w:rsidRPr="00100A2B">
        <w:rPr>
          <w:rStyle w:val="StyleUnderline"/>
        </w:rPr>
        <w:t xml:space="preserve"> rare-earths </w:t>
      </w:r>
      <w:r w:rsidRPr="008212F1">
        <w:rPr>
          <w:rStyle w:val="StyleUnderline"/>
          <w:highlight w:val="green"/>
        </w:rPr>
        <w:t>market</w:t>
      </w:r>
      <w:r w:rsidRPr="00100A2B">
        <w:rPr>
          <w:rStyle w:val="StyleUnderline"/>
        </w:rPr>
        <w:t xml:space="preserve">, between what it mines itself and processes in raw material from elsewhere. If it decided to wield the weapon of </w:t>
      </w:r>
      <w:r w:rsidRPr="008212F1">
        <w:rPr>
          <w:rStyle w:val="StyleUnderline"/>
          <w:highlight w:val="green"/>
        </w:rPr>
        <w:t>restricting the supply</w:t>
      </w:r>
      <w:r w:rsidRPr="00100A2B">
        <w:rPr>
          <w:rStyle w:val="StyleUnderline"/>
        </w:rPr>
        <w:t xml:space="preserve"> — something it has repeatedly threatened to do — it </w:t>
      </w:r>
      <w:r w:rsidRPr="008212F1">
        <w:rPr>
          <w:rStyle w:val="StyleUnderline"/>
          <w:highlight w:val="green"/>
        </w:rPr>
        <w:t>would create a significant challenge for manufacturers and</w:t>
      </w:r>
      <w:r w:rsidRPr="00B97F0E">
        <w:rPr>
          <w:rStyle w:val="StyleUnderline"/>
        </w:rPr>
        <w:t xml:space="preserve"> a </w:t>
      </w:r>
      <w:r w:rsidRPr="008212F1">
        <w:rPr>
          <w:rStyle w:val="StyleUnderline"/>
          <w:highlight w:val="green"/>
        </w:rPr>
        <w:t>geopolitical predicament</w:t>
      </w:r>
      <w:r w:rsidRPr="00100A2B">
        <w:rPr>
          <w:rStyle w:val="StyleUnderline"/>
        </w:rPr>
        <w:t xml:space="preserve"> for the industrialized world.</w:t>
      </w:r>
    </w:p>
    <w:p w14:paraId="2334244F" w14:textId="77777777" w:rsidR="00196C1E" w:rsidRPr="00100A2B" w:rsidRDefault="00196C1E" w:rsidP="00196C1E">
      <w:pPr>
        <w:rPr>
          <w:rStyle w:val="StyleUnderline"/>
        </w:rPr>
      </w:pPr>
      <w:r w:rsidRPr="00100A2B">
        <w:t xml:space="preserve">It could happen. </w:t>
      </w:r>
      <w:r w:rsidRPr="00100A2B">
        <w:rPr>
          <w:rStyle w:val="StyleUnderline"/>
        </w:rPr>
        <w:t>In 2010, Beijing threatened to cut off exports to Japan over the disputed Senkaku Islands. Two years ago, Beijing was reportedly considering restrictions on exports to the U.S. generally, as well as against specific companies (such as defense giant Lockheed Martin Corp.) that it deemed in violation of its policies against selling advanced weapons to Taiwan. </w:t>
      </w:r>
    </w:p>
    <w:p w14:paraId="2261BF5F" w14:textId="77777777" w:rsidR="00196C1E" w:rsidRPr="00100A2B" w:rsidRDefault="00196C1E" w:rsidP="00196C1E">
      <w:r w:rsidRPr="00100A2B">
        <w:t xml:space="preserve">President Donald Trump’s administration issued an executive order to spur the production of rare earths </w:t>
      </w:r>
      <w:proofErr w:type="gramStart"/>
      <w:r w:rsidRPr="00100A2B">
        <w:t>domestically, and</w:t>
      </w:r>
      <w:proofErr w:type="gramEnd"/>
      <w:r w:rsidRPr="00100A2B">
        <w:t xml:space="preserve"> created an </w:t>
      </w:r>
      <w:r w:rsidRPr="00FB3D96">
        <w:t>Energy Resource Governance Initiative</w:t>
      </w:r>
      <w:r w:rsidRPr="00100A2B">
        <w:t> to promote international mining. The European Union and Japan, among others, are also aggressively seeking newer sources of rare earths.</w:t>
      </w:r>
    </w:p>
    <w:p w14:paraId="1AF75CBB" w14:textId="77777777" w:rsidR="00196C1E" w:rsidRPr="00100A2B" w:rsidRDefault="00196C1E" w:rsidP="00196C1E">
      <w:pPr>
        <w:rPr>
          <w:rStyle w:val="StyleUnderline"/>
        </w:rPr>
      </w:pPr>
      <w:r w:rsidRPr="00100A2B">
        <w:t xml:space="preserve">Given this tension, it was superficially surprising that </w:t>
      </w:r>
      <w:r w:rsidRPr="00100A2B">
        <w:rPr>
          <w:rStyle w:val="StyleUnderline"/>
        </w:rPr>
        <w:t>China announced it would boost its mining quotas in the first quarter of 2021</w:t>
      </w:r>
      <w:r w:rsidRPr="00100A2B">
        <w:t xml:space="preserve"> by nearly 30%, reflecting a continuation in strong (and rising) demand. But </w:t>
      </w:r>
      <w:r w:rsidRPr="00100A2B">
        <w:rPr>
          <w:rStyle w:val="StyleUnderline"/>
        </w:rPr>
        <w:t xml:space="preserve">the increase occurs under a shadow of uncertainty, as the Chinese Communist Party is undertaking a “review” of its policies concerning future sales of rare earths. </w:t>
      </w:r>
      <w:proofErr w:type="gramStart"/>
      <w:r w:rsidRPr="00100A2B">
        <w:rPr>
          <w:rStyle w:val="StyleUnderline"/>
        </w:rPr>
        <w:t>In all probability</w:t>
      </w:r>
      <w:proofErr w:type="gramEnd"/>
      <w:r w:rsidRPr="00100A2B">
        <w:rPr>
          <w:rStyle w:val="StyleUnderline"/>
        </w:rPr>
        <w:t>, the tactics of the increase are temporary, and fit within a larger strategy.</w:t>
      </w:r>
    </w:p>
    <w:p w14:paraId="1EAD34C6" w14:textId="77777777" w:rsidR="00196C1E" w:rsidRPr="00100A2B" w:rsidRDefault="00196C1E" w:rsidP="00196C1E">
      <w:pPr>
        <w:rPr>
          <w:rStyle w:val="StyleUnderline"/>
        </w:rPr>
      </w:pPr>
      <w:r w:rsidRPr="00100A2B">
        <w:rPr>
          <w:rStyle w:val="StyleUnderline"/>
        </w:rPr>
        <w:t xml:space="preserve">China will go to great lengths to maintain overall control of the global rare-earths supply. </w:t>
      </w:r>
      <w:r w:rsidRPr="008212F1">
        <w:rPr>
          <w:rStyle w:val="StyleUnderline"/>
          <w:highlight w:val="green"/>
        </w:rPr>
        <w:t>This fits neatly within the</w:t>
      </w:r>
      <w:r w:rsidRPr="00100A2B">
        <w:rPr>
          <w:rStyle w:val="StyleUnderline"/>
        </w:rPr>
        <w:t xml:space="preserve"> geo-economic approach of the One </w:t>
      </w:r>
      <w:r w:rsidRPr="008212F1">
        <w:rPr>
          <w:rStyle w:val="StyleUnderline"/>
          <w:highlight w:val="green"/>
        </w:rPr>
        <w:t>Belt</w:t>
      </w:r>
      <w:r w:rsidRPr="00100A2B">
        <w:rPr>
          <w:rStyle w:val="StyleUnderline"/>
        </w:rPr>
        <w:t xml:space="preserve">, One </w:t>
      </w:r>
      <w:r w:rsidRPr="008212F1">
        <w:rPr>
          <w:rStyle w:val="StyleUnderline"/>
          <w:highlight w:val="green"/>
        </w:rPr>
        <w:t>Road initiative</w:t>
      </w:r>
      <w:r w:rsidRPr="00100A2B">
        <w:t xml:space="preserve">, which seeks to use a variety of carrots and sticks — economic, trade, diplomatic and security — </w:t>
      </w:r>
      <w:r w:rsidRPr="00100A2B">
        <w:rPr>
          <w:rStyle w:val="StyleUnderline"/>
        </w:rPr>
        <w:t xml:space="preserve">to create zones of influence globally. In terms of rare earths, </w:t>
      </w:r>
      <w:r w:rsidRPr="008212F1">
        <w:rPr>
          <w:rStyle w:val="StyleUnderline"/>
          <w:highlight w:val="green"/>
        </w:rPr>
        <w:t>the strategy</w:t>
      </w:r>
      <w:r w:rsidRPr="00100A2B">
        <w:rPr>
          <w:rStyle w:val="StyleUnderline"/>
        </w:rPr>
        <w:t xml:space="preserve"> seems to be allowing carefully calibrated access to the elements at a level that </w:t>
      </w:r>
      <w:r w:rsidRPr="008212F1">
        <w:rPr>
          <w:rStyle w:val="StyleUnderline"/>
          <w:highlight w:val="green"/>
        </w:rPr>
        <w:t>makes it economically less attractive</w:t>
      </w:r>
      <w:r w:rsidRPr="00100A2B">
        <w:rPr>
          <w:rStyle w:val="StyleUnderline"/>
        </w:rPr>
        <w:t xml:space="preserve"> for competitors </w:t>
      </w:r>
      <w:r w:rsidRPr="008212F1">
        <w:rPr>
          <w:rStyle w:val="StyleUnderline"/>
          <w:highlight w:val="green"/>
        </w:rPr>
        <w:t>to undertake costly exploration and mining</w:t>
      </w:r>
      <w:r w:rsidRPr="00100A2B">
        <w:rPr>
          <w:rStyle w:val="StyleUnderline"/>
        </w:rPr>
        <w:t xml:space="preserve"> operations. This is </w:t>
      </w:r>
      <w:proofErr w:type="gramStart"/>
      <w:r w:rsidRPr="00100A2B">
        <w:rPr>
          <w:rStyle w:val="StyleUnderline"/>
        </w:rPr>
        <w:t>similar to</w:t>
      </w:r>
      <w:proofErr w:type="gramEnd"/>
      <w:r w:rsidRPr="00100A2B">
        <w:rPr>
          <w:rStyle w:val="StyleUnderline"/>
        </w:rPr>
        <w:t xml:space="preserve"> the oil-market strategy used by Russia and the Organization of Petroleum Exporting Countries for decades.</w:t>
      </w:r>
    </w:p>
    <w:p w14:paraId="75CE444D" w14:textId="77777777" w:rsidR="00196C1E" w:rsidRPr="00100A2B" w:rsidRDefault="00196C1E" w:rsidP="00196C1E">
      <w:r w:rsidRPr="00100A2B">
        <w:t>Some free-market advocates believe that China will not take aggressive action choking off supply because that could </w:t>
      </w:r>
      <w:r w:rsidRPr="00FB3D96">
        <w:t>precipitate retaliation</w:t>
      </w:r>
      <w:r w:rsidRPr="00100A2B">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051F3CE8" w14:textId="77777777" w:rsidR="00196C1E" w:rsidRPr="00100A2B" w:rsidRDefault="00196C1E" w:rsidP="00196C1E">
      <w:pPr>
        <w:rPr>
          <w:rStyle w:val="StyleUnderline"/>
        </w:rPr>
      </w:pPr>
      <w:r w:rsidRPr="008212F1">
        <w:rPr>
          <w:rStyle w:val="StyleUnderline"/>
          <w:highlight w:val="green"/>
        </w:rPr>
        <w:t>The path to</w:t>
      </w:r>
      <w:r w:rsidRPr="00100A2B">
        <w:rPr>
          <w:rStyle w:val="StyleUnderline"/>
        </w:rPr>
        <w:t xml:space="preserve"> rare-earth </w:t>
      </w:r>
      <w:r w:rsidRPr="008212F1">
        <w:rPr>
          <w:rStyle w:val="StyleUnderline"/>
          <w:highlight w:val="green"/>
        </w:rPr>
        <w:t>independence for the U.S. must include</w:t>
      </w:r>
      <w:r w:rsidRPr="00B97F0E">
        <w:rPr>
          <w:rStyle w:val="StyleUnderline"/>
        </w:rPr>
        <w:t>: Ensuring supply chains</w:t>
      </w:r>
      <w:r w:rsidRPr="00100A2B">
        <w:rPr>
          <w:rStyle w:val="StyleUnderline"/>
        </w:rPr>
        <w:t xml:space="preserve"> of rare earths necessary for national security; promoting the exploitation of the elements domestically (and removing barriers to responsibly doing so); mandating that defense contractors and other critical-infrastructure entities wean themselves off Chinese rare earths; </w:t>
      </w:r>
      <w:r w:rsidRPr="008212F1">
        <w:rPr>
          <w:rStyle w:val="StyleUnderline"/>
          <w:highlight w:val="green"/>
        </w:rPr>
        <w:t>sponsoring r</w:t>
      </w:r>
      <w:r w:rsidRPr="00100A2B">
        <w:rPr>
          <w:rStyle w:val="StyleUnderline"/>
        </w:rPr>
        <w:t xml:space="preserve">esearch </w:t>
      </w:r>
      <w:r w:rsidRPr="008212F1">
        <w:rPr>
          <w:rStyle w:val="StyleUnderline"/>
          <w:highlight w:val="green"/>
        </w:rPr>
        <w:t>and d</w:t>
      </w:r>
      <w:r w:rsidRPr="00100A2B">
        <w:rPr>
          <w:rStyle w:val="StyleUnderline"/>
        </w:rPr>
        <w:t xml:space="preserve">evelopment </w:t>
      </w:r>
      <w:r w:rsidRPr="008212F1">
        <w:rPr>
          <w:rStyle w:val="StyleUnderline"/>
          <w:highlight w:val="green"/>
        </w:rPr>
        <w:t>to find alternative materials</w:t>
      </w:r>
      <w:r w:rsidRPr="00100A2B">
        <w:rPr>
          <w:rStyle w:val="StyleUnderline"/>
        </w:rPr>
        <w:t>, especially for clean energy technology; and creating a substantial stockpile of the elements in case of a Chinese boycott.</w:t>
      </w:r>
    </w:p>
    <w:p w14:paraId="1A70385F" w14:textId="77777777" w:rsidR="00196C1E" w:rsidRPr="00100A2B" w:rsidRDefault="00196C1E" w:rsidP="00196C1E">
      <w:r w:rsidRPr="00100A2B">
        <w:rPr>
          <w:rStyle w:val="StyleUnderline"/>
        </w:rPr>
        <w:t>This is a bipartisan agenda. The Trump administration’s strategic assessment</w:t>
      </w:r>
      <w:r w:rsidRPr="00100A2B">
        <w:t xml:space="preserve"> of what needs to be done (which goes beyond just 17 rare earths to include a total of 35 critical minerals) is </w:t>
      </w:r>
      <w:proofErr w:type="gramStart"/>
      <w:r w:rsidRPr="00100A2B">
        <w:t>thoughtful, and</w:t>
      </w:r>
      <w:proofErr w:type="gramEnd"/>
      <w:r w:rsidRPr="00100A2B">
        <w:t xml:space="preserve"> </w:t>
      </w:r>
      <w:r w:rsidRPr="00100A2B">
        <w:rPr>
          <w:rStyle w:val="StyleUnderline"/>
        </w:rPr>
        <w:t>should serve as a basis for the Biden administration</w:t>
      </w:r>
      <w:r w:rsidRPr="00100A2B">
        <w:t xml:space="preserve"> and Congress.</w:t>
      </w:r>
    </w:p>
    <w:p w14:paraId="5E2F4ECE" w14:textId="77777777" w:rsidR="00196C1E" w:rsidRPr="00100A2B" w:rsidRDefault="00196C1E" w:rsidP="00196C1E"/>
    <w:p w14:paraId="57EF1AD0" w14:textId="77777777" w:rsidR="00196C1E" w:rsidRPr="00100A2B" w:rsidRDefault="00196C1E" w:rsidP="00196C1E">
      <w:pPr>
        <w:pStyle w:val="Heading4"/>
        <w:rPr>
          <w:rFonts w:cs="Calibri"/>
        </w:rPr>
      </w:pPr>
      <w:r w:rsidRPr="00100A2B">
        <w:rPr>
          <w:rFonts w:cs="Calibri"/>
        </w:rPr>
        <w:lastRenderedPageBreak/>
        <w:t>REM access key to military primacy and tech advancement – alternatives fail</w:t>
      </w:r>
    </w:p>
    <w:p w14:paraId="0AE47F93" w14:textId="77777777" w:rsidR="00196C1E" w:rsidRPr="00100A2B" w:rsidRDefault="00196C1E" w:rsidP="00196C1E">
      <w:pPr>
        <w:rPr>
          <w:szCs w:val="26"/>
        </w:rPr>
      </w:pPr>
      <w:proofErr w:type="spellStart"/>
      <w:r w:rsidRPr="00100A2B">
        <w:rPr>
          <w:rStyle w:val="StyleUnderline"/>
          <w:sz w:val="26"/>
          <w:szCs w:val="26"/>
          <w:u w:val="none"/>
        </w:rPr>
        <w:t>Trigaux</w:t>
      </w:r>
      <w:proofErr w:type="spellEnd"/>
      <w:r w:rsidRPr="00100A2B">
        <w:rPr>
          <w:rStyle w:val="StyleUnderline"/>
          <w:sz w:val="26"/>
          <w:szCs w:val="26"/>
          <w:u w:val="none"/>
        </w:rPr>
        <w:t xml:space="preserve"> 12</w:t>
      </w:r>
      <w:r w:rsidRPr="00100A2B">
        <w:rPr>
          <w:szCs w:val="26"/>
        </w:rPr>
        <w:t xml:space="preserve"> (David, University Honors Program University of South Florida St. Petersburg) </w:t>
      </w:r>
      <w:r w:rsidRPr="00100A2B">
        <w:t xml:space="preserve">“The US, China and Rare Earth Metals: The Future </w:t>
      </w:r>
      <w:proofErr w:type="gramStart"/>
      <w:r w:rsidRPr="00100A2B">
        <w:t>Of</w:t>
      </w:r>
      <w:proofErr w:type="gramEnd"/>
      <w:r w:rsidRPr="00100A2B">
        <w:t xml:space="preserve"> Green Technology, Military Tech, and a Potential Achilles‟ Heel to American Hegemony,” USF St. </w:t>
      </w:r>
      <w:proofErr w:type="spellStart"/>
      <w:r w:rsidRPr="00100A2B">
        <w:t>Petersberg</w:t>
      </w:r>
      <w:proofErr w:type="spellEnd"/>
      <w:r w:rsidRPr="00100A2B">
        <w:t xml:space="preserve">, May 2, 2012, </w:t>
      </w:r>
      <w:r w:rsidRPr="00FB3D96">
        <w:rPr>
          <w:szCs w:val="26"/>
        </w:rPr>
        <w:t>https://digital.stpetersburg.usf.edu/cgi/viewcontent.cgi?article=1132&amp;context=honorstheses</w:t>
      </w:r>
      <w:r w:rsidRPr="00100A2B">
        <w:rPr>
          <w:szCs w:val="26"/>
        </w:rPr>
        <w:t>] TDI</w:t>
      </w:r>
    </w:p>
    <w:p w14:paraId="7AFECDFD" w14:textId="77777777" w:rsidR="00196C1E" w:rsidRPr="00100A2B" w:rsidRDefault="00196C1E" w:rsidP="00196C1E">
      <w:pPr>
        <w:rPr>
          <w:rStyle w:val="StyleUnderline"/>
        </w:rPr>
      </w:pPr>
      <w:r w:rsidRPr="00100A2B">
        <w:t xml:space="preserve">The </w:t>
      </w:r>
      <w:r w:rsidRPr="00100A2B">
        <w:rPr>
          <w:rStyle w:val="StyleUnderline"/>
        </w:rPr>
        <w:t xml:space="preserve">implications of </w:t>
      </w:r>
      <w:r w:rsidRPr="008212F1">
        <w:rPr>
          <w:rStyle w:val="StyleUnderline"/>
          <w:highlight w:val="green"/>
        </w:rPr>
        <w:t>a rare earth shortage</w:t>
      </w:r>
      <w:r w:rsidRPr="00100A2B">
        <w:t xml:space="preserve"> aren’t strictly related to the environment, and energy dependence, but </w:t>
      </w:r>
      <w:r w:rsidRPr="00100A2B">
        <w:rPr>
          <w:rStyle w:val="StyleUnderline"/>
        </w:rPr>
        <w:t xml:space="preserve">have distinct military implications as well that </w:t>
      </w:r>
      <w:r w:rsidRPr="008212F1">
        <w:rPr>
          <w:rStyle w:val="StyleUnderline"/>
          <w:highlight w:val="green"/>
        </w:rPr>
        <w:t>could threaten the position of the</w:t>
      </w:r>
      <w:r w:rsidRPr="00100A2B">
        <w:rPr>
          <w:rStyle w:val="StyleUnderline"/>
        </w:rPr>
        <w:t xml:space="preserve"> United States </w:t>
      </w:r>
      <w:r w:rsidRPr="008212F1">
        <w:rPr>
          <w:rStyle w:val="StyleUnderline"/>
          <w:highlight w:val="green"/>
        </w:rPr>
        <w:t>world’s strongest military</w:t>
      </w:r>
      <w:r w:rsidRPr="00100A2B">
        <w:t xml:space="preserve">. The United States place in the world was assured by powerful and decisive deployments in World War One and World War Two. </w:t>
      </w:r>
      <w:r w:rsidRPr="00100A2B">
        <w:rPr>
          <w:rStyle w:val="StyleUnderline"/>
        </w:rPr>
        <w:t>Our military expansion was built upon a large, powerful industrial base that created more, better weapons of war for our soldiers</w:t>
      </w:r>
      <w:r w:rsidRPr="00100A2B">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U.S. </w:t>
      </w:r>
      <w:r w:rsidRPr="008212F1">
        <w:rPr>
          <w:rStyle w:val="StyleUnderline"/>
          <w:highlight w:val="green"/>
        </w:rPr>
        <w:t>tech</w:t>
      </w:r>
      <w:r w:rsidRPr="00100A2B">
        <w:rPr>
          <w:rStyle w:val="StyleUnderline"/>
        </w:rPr>
        <w:t xml:space="preserve">nological </w:t>
      </w:r>
      <w:r w:rsidRPr="008212F1">
        <w:rPr>
          <w:rStyle w:val="StyleUnderline"/>
          <w:highlight w:val="green"/>
        </w:rPr>
        <w:t>superiority</w:t>
      </w:r>
      <w:r w:rsidRPr="00100A2B">
        <w:rPr>
          <w:rStyle w:val="StyleUnderline"/>
        </w:rPr>
        <w:t xml:space="preserve"> over its opponents </w:t>
      </w:r>
      <w:r w:rsidRPr="008212F1">
        <w:rPr>
          <w:rStyle w:val="StyleUnderline"/>
          <w:highlight w:val="green"/>
        </w:rPr>
        <w:t>provided</w:t>
      </w:r>
      <w:r w:rsidRPr="00100A2B">
        <w:rPr>
          <w:rStyle w:val="StyleUnderline"/>
        </w:rPr>
        <w:t xml:space="preserve"> it with </w:t>
      </w:r>
      <w:r w:rsidRPr="008212F1">
        <w:rPr>
          <w:rStyle w:val="StyleUnderline"/>
          <w:highlight w:val="green"/>
        </w:rPr>
        <w:t>sustained dominance over</w:t>
      </w:r>
      <w:r w:rsidRPr="00B97F0E">
        <w:rPr>
          <w:rStyle w:val="StyleUnderline"/>
        </w:rPr>
        <w:t xml:space="preserve"> its </w:t>
      </w:r>
      <w:r w:rsidRPr="008212F1">
        <w:rPr>
          <w:rStyle w:val="StyleUnderline"/>
          <w:highlight w:val="green"/>
        </w:rPr>
        <w:t>enemie</w:t>
      </w:r>
      <w:r w:rsidRPr="00100A2B">
        <w:rPr>
          <w:rStyle w:val="StyleUnderline"/>
        </w:rPr>
        <w:t xml:space="preserve">s, </w:t>
      </w:r>
      <w:r w:rsidRPr="00B97F0E">
        <w:rPr>
          <w:rStyle w:val="StyleUnderline"/>
        </w:rPr>
        <w:t xml:space="preserve">even </w:t>
      </w:r>
      <w:r w:rsidRPr="008212F1">
        <w:rPr>
          <w:rStyle w:val="StyleUnderline"/>
          <w:highlight w:val="green"/>
        </w:rPr>
        <w:t>as the numerical size of the army declined</w:t>
      </w:r>
      <w:r w:rsidRPr="00100A2B">
        <w:rPr>
          <w:rStyle w:val="StyleUnderline"/>
        </w:rPr>
        <w:t xml:space="preserve">. New technologies, such as the use of the airplane in combat, rocket launched missiles, radar systems, and later, GPS, precision guided missiles, missile defense systems, high tech tanks, lasers, and other technologies now make the difference between victory and defeat. </w:t>
      </w:r>
    </w:p>
    <w:p w14:paraId="1C316DD4" w14:textId="77777777" w:rsidR="00196C1E" w:rsidRPr="00100A2B" w:rsidRDefault="00196C1E" w:rsidP="00196C1E">
      <w:r w:rsidRPr="00100A2B">
        <w:rPr>
          <w:rStyle w:val="StyleUnderline"/>
        </w:rPr>
        <w:t xml:space="preserve">The United States military now serves many important functions, deterring threats across the world. </w:t>
      </w:r>
      <w:r w:rsidRPr="008212F1">
        <w:rPr>
          <w:rStyle w:val="StyleUnderline"/>
          <w:highlight w:val="green"/>
        </w:rPr>
        <w:t>The U</w:t>
      </w:r>
      <w:r w:rsidRPr="00100A2B">
        <w:rPr>
          <w:rStyle w:val="StyleUnderline"/>
        </w:rPr>
        <w:t xml:space="preserve">nited </w:t>
      </w:r>
      <w:r w:rsidRPr="008212F1">
        <w:rPr>
          <w:rStyle w:val="StyleUnderline"/>
          <w:highlight w:val="green"/>
        </w:rPr>
        <w:t>S</w:t>
      </w:r>
      <w:r w:rsidRPr="00100A2B">
        <w:rPr>
          <w:rStyle w:val="StyleUnderline"/>
        </w:rPr>
        <w:t xml:space="preserve">tates </w:t>
      </w:r>
      <w:r w:rsidRPr="008212F1">
        <w:rPr>
          <w:rStyle w:val="StyleUnderline"/>
          <w:highlight w:val="green"/>
        </w:rPr>
        <w:t>projects</w:t>
      </w:r>
      <w:r w:rsidRPr="00100A2B">
        <w:rPr>
          <w:rStyle w:val="StyleUnderline"/>
        </w:rPr>
        <w:t xml:space="preserve"> its </w:t>
      </w:r>
      <w:r w:rsidRPr="008212F1">
        <w:rPr>
          <w:rStyle w:val="StyleUnderline"/>
          <w:highlight w:val="green"/>
        </w:rPr>
        <w:t>power internationally, through</w:t>
      </w:r>
      <w:r w:rsidRPr="00100A2B">
        <w:rPr>
          <w:rStyle w:val="StyleUnderline"/>
        </w:rPr>
        <w:t xml:space="preserve"> a network of </w:t>
      </w:r>
      <w:r w:rsidRPr="008212F1">
        <w:rPr>
          <w:rStyle w:val="StyleUnderline"/>
          <w:highlight w:val="green"/>
        </w:rPr>
        <w:t>bases and allied nations</w:t>
      </w:r>
      <w:r w:rsidRPr="00100A2B">
        <w:rPr>
          <w:rStyle w:val="StyleUnderline"/>
        </w:rPr>
        <w:t xml:space="preserve">. Thus, the United States is a powerful player in all regions of the world, and often serves as a buffer against conflict in these regions. US military presence serves as </w:t>
      </w:r>
      <w:r w:rsidRPr="008212F1">
        <w:rPr>
          <w:rStyle w:val="StyleUnderline"/>
          <w:highlight w:val="green"/>
        </w:rPr>
        <w:t>a buffer against Chinese</w:t>
      </w:r>
      <w:r w:rsidRPr="00B97F0E">
        <w:rPr>
          <w:rStyle w:val="StyleUnderline"/>
        </w:rPr>
        <w:t xml:space="preserve"> military </w:t>
      </w:r>
      <w:r w:rsidRPr="008212F1">
        <w:rPr>
          <w:rStyle w:val="StyleUnderline"/>
          <w:highlight w:val="green"/>
        </w:rPr>
        <w:t>modernization in East</w:t>
      </w:r>
      <w:r w:rsidRPr="00B97F0E">
        <w:rPr>
          <w:rStyle w:val="StyleUnderline"/>
        </w:rPr>
        <w:t xml:space="preserve">ern </w:t>
      </w:r>
      <w:r w:rsidRPr="008212F1">
        <w:rPr>
          <w:rStyle w:val="StyleUnderline"/>
          <w:highlight w:val="green"/>
        </w:rPr>
        <w:t>Asia</w:t>
      </w:r>
      <w:r w:rsidRPr="00100A2B">
        <w:rPr>
          <w:rStyle w:val="StyleUnderline"/>
        </w:rPr>
        <w:t xml:space="preserve">, against an increasingly nationalist </w:t>
      </w:r>
      <w:r w:rsidRPr="008212F1">
        <w:rPr>
          <w:rStyle w:val="StyleUnderline"/>
          <w:highlight w:val="green"/>
        </w:rPr>
        <w:t>Russia in Europe</w:t>
      </w:r>
      <w:r w:rsidRPr="00100A2B">
        <w:rPr>
          <w:rStyle w:val="StyleUnderline"/>
        </w:rPr>
        <w:t xml:space="preserve">, and smaller regional actors, such as </w:t>
      </w:r>
      <w:r w:rsidRPr="008212F1">
        <w:rPr>
          <w:rStyle w:val="StyleUnderline"/>
          <w:highlight w:val="green"/>
        </w:rPr>
        <w:t>Venezuela</w:t>
      </w:r>
      <w:r w:rsidRPr="00B97F0E">
        <w:rPr>
          <w:rStyle w:val="StyleUnderline"/>
        </w:rPr>
        <w:t xml:space="preserve"> in</w:t>
      </w:r>
      <w:r w:rsidRPr="00100A2B">
        <w:rPr>
          <w:rStyle w:val="StyleUnderline"/>
        </w:rPr>
        <w:t xml:space="preserve"> South America </w:t>
      </w:r>
      <w:r w:rsidRPr="008212F1">
        <w:rPr>
          <w:rStyle w:val="StyleUnderline"/>
          <w:highlight w:val="green"/>
        </w:rPr>
        <w:t>and Iran</w:t>
      </w:r>
      <w:r w:rsidRPr="00100A2B">
        <w:rPr>
          <w:rStyle w:val="StyleUnderline"/>
        </w:rPr>
        <w:t xml:space="preserve"> in the Middle East. The U.S. Navy is deployed all over the world, as the guarantor of international maritime trade routes</w:t>
      </w:r>
      <w:r w:rsidRPr="00100A2B">
        <w:t xml:space="preserve">. The US Navy leads action against challenges to its maritime sovereignty on the other side of the globe, </w:t>
      </w:r>
      <w:r w:rsidRPr="00100A2B">
        <w:rPr>
          <w:rStyle w:val="StyleUnderline"/>
        </w:rPr>
        <w:t>such as current action against Somali piracy</w:t>
      </w:r>
      <w:r w:rsidRPr="00100A2B">
        <w:t xml:space="preserve">. Presence in regions across the world prevents escalation of potential crisis. These could result in either a larger power fighting a smaller nation or nations (Russia and Georgia, </w:t>
      </w:r>
      <w:proofErr w:type="gramStart"/>
      <w:r w:rsidRPr="00100A2B">
        <w:t>Taiwan</w:t>
      </w:r>
      <w:proofErr w:type="gramEnd"/>
      <w:r w:rsidRPr="00100A2B">
        <w:t xml:space="preserve"> and China), religious opponents (Israel and Iran), or traditional foes (Ethiopia and Eretria, Venezuela and Colombia, India and Pakistan). </w:t>
      </w:r>
      <w:r w:rsidRPr="008212F1">
        <w:rPr>
          <w:rStyle w:val="StyleUnderline"/>
          <w:highlight w:val="green"/>
        </w:rPr>
        <w:t>US projection</w:t>
      </w:r>
      <w:r w:rsidRPr="00100A2B">
        <w:rPr>
          <w:rStyle w:val="StyleUnderline"/>
        </w:rPr>
        <w:t xml:space="preserve"> is also key </w:t>
      </w:r>
      <w:r w:rsidRPr="008212F1">
        <w:rPr>
          <w:rStyle w:val="StyleUnderline"/>
          <w:highlight w:val="green"/>
        </w:rPr>
        <w:t>deter</w:t>
      </w:r>
      <w:r w:rsidRPr="00B97F0E">
        <w:rPr>
          <w:rStyle w:val="StyleUnderline"/>
        </w:rPr>
        <w:t>r</w:t>
      </w:r>
      <w:r w:rsidRPr="00100A2B">
        <w:rPr>
          <w:rStyle w:val="StyleUnderline"/>
        </w:rPr>
        <w:t xml:space="preserve">ing emerging threats such as </w:t>
      </w:r>
      <w:r w:rsidRPr="008212F1">
        <w:rPr>
          <w:rStyle w:val="StyleUnderline"/>
          <w:highlight w:val="green"/>
        </w:rPr>
        <w:t>terrorism and</w:t>
      </w:r>
      <w:r w:rsidRPr="00B97F0E">
        <w:rPr>
          <w:rStyle w:val="StyleUnderline"/>
        </w:rPr>
        <w:t xml:space="preserve"> nuclear</w:t>
      </w:r>
      <w:r w:rsidRPr="00100A2B">
        <w:rPr>
          <w:rStyle w:val="StyleUnderline"/>
        </w:rPr>
        <w:t xml:space="preserve"> </w:t>
      </w:r>
      <w:r w:rsidRPr="008212F1">
        <w:rPr>
          <w:rStyle w:val="StyleUnderline"/>
          <w:highlight w:val="green"/>
        </w:rPr>
        <w:t>proliferation</w:t>
      </w:r>
      <w:r w:rsidRPr="00100A2B">
        <w:t xml:space="preserve">. While not direct challenges to US primacy, both terrorism and nuclear proliferation can kill thousands.  </w:t>
      </w:r>
    </w:p>
    <w:p w14:paraId="2F4F2EDD" w14:textId="77777777" w:rsidR="00196C1E" w:rsidRPr="00100A2B" w:rsidRDefault="00196C1E" w:rsidP="00196C1E">
      <w:r w:rsidRPr="00100A2B">
        <w:rPr>
          <w:rStyle w:val="StyleUnderline"/>
        </w:rPr>
        <w:t>The US Air Force has a commanding lead over the rest of the world, in terms of both numbers and capabilities.</w:t>
      </w:r>
      <w:r w:rsidRPr="00100A2B">
        <w:t xml:space="preserve"> American ground forces have few </w:t>
      </w:r>
      <w:proofErr w:type="gramStart"/>
      <w:r w:rsidRPr="00100A2B">
        <w:t>peers, and</w:t>
      </w:r>
      <w:proofErr w:type="gramEnd"/>
      <w:r w:rsidRPr="00100A2B">
        <w:t xml:space="preserve"> are unmatched in their ability to deploy to anywhere in the world at an equally unmatched pace.</w:t>
      </w:r>
    </w:p>
    <w:p w14:paraId="0BC5ADC1" w14:textId="77777777" w:rsidR="00196C1E" w:rsidRPr="00100A2B" w:rsidRDefault="00196C1E" w:rsidP="00196C1E">
      <w:r w:rsidRPr="00100A2B">
        <w:t xml:space="preserve">The only perceived challenge to the United States militarily comes from the People’s Republic of China.76 While </w:t>
      </w:r>
      <w:r w:rsidRPr="00100A2B">
        <w:rPr>
          <w:rStyle w:val="StyleUnderline"/>
        </w:rPr>
        <w:t>the United States outspends all other nations in the world put together in terms of military spending, China follows as a close second, and has begun an extensive modernization program to boot</w:t>
      </w:r>
      <w:r w:rsidRPr="00100A2B">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8212F1">
        <w:rPr>
          <w:rStyle w:val="StyleUnderline"/>
          <w:highlight w:val="green"/>
        </w:rPr>
        <w:t>Chinese</w:t>
      </w:r>
      <w:r w:rsidRPr="00100A2B">
        <w:rPr>
          <w:rStyle w:val="StyleUnderline"/>
        </w:rPr>
        <w:t xml:space="preserve"> </w:t>
      </w:r>
      <w:r w:rsidRPr="008212F1">
        <w:rPr>
          <w:rStyle w:val="StyleUnderline"/>
          <w:highlight w:val="green"/>
        </w:rPr>
        <w:t>modernization efforts have a</w:t>
      </w:r>
      <w:r w:rsidRPr="00100A2B">
        <w:rPr>
          <w:rStyle w:val="StyleUnderline"/>
        </w:rPr>
        <w:t xml:space="preserve"> serious </w:t>
      </w:r>
      <w:r w:rsidRPr="008212F1">
        <w:rPr>
          <w:rStyle w:val="StyleUnderline"/>
          <w:highlight w:val="green"/>
        </w:rPr>
        <w:t>long-term advantage over the U</w:t>
      </w:r>
      <w:r w:rsidRPr="00100A2B">
        <w:rPr>
          <w:rStyle w:val="StyleUnderline"/>
        </w:rPr>
        <w:t xml:space="preserve">nited </w:t>
      </w:r>
      <w:r w:rsidRPr="008212F1">
        <w:rPr>
          <w:rStyle w:val="StyleUnderline"/>
          <w:highlight w:val="green"/>
        </w:rPr>
        <w:t>S</w:t>
      </w:r>
      <w:r w:rsidRPr="00100A2B">
        <w:rPr>
          <w:rStyle w:val="StyleUnderline"/>
        </w:rPr>
        <w:t xml:space="preserve">tates; </w:t>
      </w:r>
      <w:r w:rsidRPr="008212F1">
        <w:rPr>
          <w:rStyle w:val="StyleUnderline"/>
          <w:highlight w:val="green"/>
        </w:rPr>
        <w:t>access to r</w:t>
      </w:r>
      <w:r w:rsidRPr="00100A2B">
        <w:rPr>
          <w:rStyle w:val="StyleUnderline"/>
        </w:rPr>
        <w:t xml:space="preserve">are </w:t>
      </w:r>
      <w:r w:rsidRPr="008212F1">
        <w:rPr>
          <w:rStyle w:val="StyleUnderline"/>
          <w:highlight w:val="green"/>
        </w:rPr>
        <w:t>e</w:t>
      </w:r>
      <w:r w:rsidRPr="00100A2B">
        <w:rPr>
          <w:rStyle w:val="StyleUnderline"/>
        </w:rPr>
        <w:t xml:space="preserve">arth </w:t>
      </w:r>
      <w:r w:rsidRPr="008212F1">
        <w:rPr>
          <w:rStyle w:val="StyleUnderline"/>
          <w:highlight w:val="green"/>
        </w:rPr>
        <w:t>m</w:t>
      </w:r>
      <w:r w:rsidRPr="00100A2B">
        <w:rPr>
          <w:rStyle w:val="StyleUnderline"/>
        </w:rPr>
        <w:t>etal</w:t>
      </w:r>
      <w:r w:rsidRPr="008212F1">
        <w:rPr>
          <w:rStyle w:val="StyleUnderline"/>
          <w:highlight w:val="green"/>
        </w:rPr>
        <w:t>s</w:t>
      </w:r>
      <w:r w:rsidRPr="00100A2B">
        <w:rPr>
          <w:rStyle w:val="StyleUnderline"/>
        </w:rPr>
        <w:t xml:space="preserve">, and a large concentration of rare earth chemists doing research.80 This advantage, </w:t>
      </w:r>
      <w:r w:rsidRPr="00B97F0E">
        <w:rPr>
          <w:rStyle w:val="StyleUnderline"/>
        </w:rPr>
        <w:t xml:space="preserve">coupled </w:t>
      </w:r>
      <w:r w:rsidRPr="008212F1">
        <w:rPr>
          <w:rStyle w:val="StyleUnderline"/>
          <w:highlight w:val="green"/>
        </w:rPr>
        <w:t>with the U.S. losing access</w:t>
      </w:r>
      <w:r w:rsidRPr="00100A2B">
        <w:rPr>
          <w:rStyle w:val="StyleUnderline"/>
        </w:rPr>
        <w:t xml:space="preserve"> to rare earth metals, will even the odds much quicker than policymakers had previously anticipated</w:t>
      </w:r>
      <w:r w:rsidRPr="00100A2B">
        <w:t>. 81</w:t>
      </w:r>
    </w:p>
    <w:p w14:paraId="39A773F2" w14:textId="77777777" w:rsidR="00196C1E" w:rsidRPr="00100A2B" w:rsidRDefault="00196C1E" w:rsidP="00196C1E">
      <w:r w:rsidRPr="00100A2B">
        <w:rPr>
          <w:rStyle w:val="StyleUnderline"/>
        </w:rPr>
        <w:t>The largest example is US airpower</w:t>
      </w:r>
      <w:r w:rsidRPr="00100A2B">
        <w:t>. With every successive generation of military aircraft</w:t>
      </w:r>
      <w:r w:rsidRPr="00B97F0E">
        <w:t xml:space="preserve">, </w:t>
      </w:r>
      <w:r w:rsidRPr="008212F1">
        <w:rPr>
          <w:rStyle w:val="StyleUnderline"/>
          <w:highlight w:val="green"/>
        </w:rPr>
        <w:t>the</w:t>
      </w:r>
      <w:r w:rsidRPr="00100A2B">
        <w:rPr>
          <w:rStyle w:val="StyleUnderline"/>
        </w:rPr>
        <w:t xml:space="preserve"> U.S. </w:t>
      </w:r>
      <w:r w:rsidRPr="008212F1">
        <w:rPr>
          <w:rStyle w:val="StyleUnderline"/>
          <w:highlight w:val="green"/>
        </w:rPr>
        <w:t>Air Force becomes more</w:t>
      </w:r>
      <w:r w:rsidRPr="00100A2B">
        <w:rPr>
          <w:rStyle w:val="StyleUnderline"/>
        </w:rPr>
        <w:t xml:space="preserve"> and more </w:t>
      </w:r>
      <w:r w:rsidRPr="008212F1">
        <w:rPr>
          <w:rStyle w:val="StyleUnderline"/>
          <w:highlight w:val="green"/>
        </w:rPr>
        <w:t>dependent on R</w:t>
      </w:r>
      <w:r w:rsidRPr="00100A2B">
        <w:rPr>
          <w:rStyle w:val="StyleUnderline"/>
        </w:rPr>
        <w:t xml:space="preserve">are </w:t>
      </w:r>
      <w:r w:rsidRPr="008212F1">
        <w:rPr>
          <w:rStyle w:val="StyleUnderline"/>
          <w:highlight w:val="green"/>
        </w:rPr>
        <w:t>E</w:t>
      </w:r>
      <w:r w:rsidRPr="00100A2B">
        <w:rPr>
          <w:rStyle w:val="StyleUnderline"/>
        </w:rPr>
        <w:t xml:space="preserve">arth </w:t>
      </w:r>
      <w:r w:rsidRPr="008212F1">
        <w:rPr>
          <w:rStyle w:val="StyleUnderline"/>
          <w:highlight w:val="green"/>
        </w:rPr>
        <w:t>M</w:t>
      </w:r>
      <w:r w:rsidRPr="00100A2B">
        <w:rPr>
          <w:rStyle w:val="StyleUnderline"/>
        </w:rPr>
        <w:t>etal</w:t>
      </w:r>
      <w:r w:rsidRPr="008212F1">
        <w:rPr>
          <w:rStyle w:val="StyleUnderline"/>
          <w:highlight w:val="green"/>
        </w:rPr>
        <w:t>s</w:t>
      </w:r>
      <w:r w:rsidRPr="00100A2B">
        <w:rPr>
          <w:rStyle w:val="StyleUnderline"/>
        </w:rPr>
        <w:t xml:space="preserve">.82 </w:t>
      </w:r>
      <w:r w:rsidRPr="008212F1">
        <w:rPr>
          <w:rStyle w:val="StyleUnderline"/>
          <w:highlight w:val="green"/>
        </w:rPr>
        <w:t>As planes</w:t>
      </w:r>
      <w:r w:rsidRPr="00100A2B">
        <w:rPr>
          <w:rStyle w:val="StyleUnderline"/>
        </w:rPr>
        <w:t xml:space="preserve"> </w:t>
      </w:r>
      <w:r w:rsidRPr="008212F1">
        <w:rPr>
          <w:rStyle w:val="StyleUnderline"/>
          <w:highlight w:val="green"/>
        </w:rPr>
        <w:t>get faster and</w:t>
      </w:r>
      <w:r w:rsidRPr="00100A2B">
        <w:rPr>
          <w:rStyle w:val="StyleUnderline"/>
        </w:rPr>
        <w:t xml:space="preserve"> faster, they </w:t>
      </w:r>
      <w:proofErr w:type="gramStart"/>
      <w:r w:rsidRPr="00100A2B">
        <w:rPr>
          <w:rStyle w:val="StyleUnderline"/>
        </w:rPr>
        <w:t>have to</w:t>
      </w:r>
      <w:proofErr w:type="gramEnd"/>
      <w:r w:rsidRPr="00100A2B">
        <w:rPr>
          <w:rStyle w:val="StyleUnderline"/>
        </w:rPr>
        <w:t xml:space="preserve"> get lighter </w:t>
      </w:r>
      <w:r w:rsidRPr="00B97F0E">
        <w:rPr>
          <w:rStyle w:val="StyleUnderline"/>
        </w:rPr>
        <w:t xml:space="preserve">and </w:t>
      </w:r>
      <w:r w:rsidRPr="008212F1">
        <w:rPr>
          <w:rStyle w:val="StyleUnderline"/>
          <w:highlight w:val="green"/>
        </w:rPr>
        <w:t>lighter</w:t>
      </w:r>
      <w:r w:rsidRPr="00100A2B">
        <w:rPr>
          <w:rStyle w:val="StyleUnderline"/>
        </w:rPr>
        <w:t xml:space="preserve">, while adding weight from extra computers and other </w:t>
      </w:r>
      <w:r w:rsidRPr="00100A2B">
        <w:rPr>
          <w:rStyle w:val="StyleUnderline"/>
        </w:rPr>
        <w:lastRenderedPageBreak/>
        <w:t>features on board</w:t>
      </w:r>
      <w:r w:rsidRPr="00100A2B">
        <w:t xml:space="preserve">.83 To lighten the weight of the plane, </w:t>
      </w:r>
      <w:r w:rsidRPr="00100A2B">
        <w:rPr>
          <w:rStyle w:val="StyleUnderline"/>
        </w:rPr>
        <w:t>scandium is used to produce lightweight aluminum alloys for the body of the plane</w:t>
      </w:r>
      <w:r w:rsidRPr="00100A2B">
        <w:t xml:space="preserve">. Rare Earth metals are also useful in fighter jet engines, and fuel cells.84 For example, </w:t>
      </w:r>
      <w:r w:rsidRPr="00100A2B">
        <w:rPr>
          <w:rStyle w:val="StyleUnderline"/>
        </w:rPr>
        <w:t>rare earths are required to producing miniaturized fins, and samarium is required to build the motors for the F-35 fighter jet</w:t>
      </w:r>
      <w:r w:rsidRPr="00100A2B">
        <w:t xml:space="preserve">.85 </w:t>
      </w:r>
      <w:r w:rsidRPr="008212F1">
        <w:rPr>
          <w:rStyle w:val="StyleUnderline"/>
          <w:highlight w:val="green"/>
        </w:rPr>
        <w:t>F-35 jets</w:t>
      </w:r>
      <w:r w:rsidRPr="00100A2B">
        <w:rPr>
          <w:rStyle w:val="StyleUnderline"/>
        </w:rPr>
        <w:t xml:space="preserve"> are the next generation fighter jet that works together to form the dual plane combination that </w:t>
      </w:r>
      <w:r w:rsidRPr="008212F1">
        <w:rPr>
          <w:rStyle w:val="StyleUnderline"/>
          <w:highlight w:val="green"/>
        </w:rPr>
        <w:t>cement</w:t>
      </w:r>
      <w:r w:rsidRPr="00100A2B">
        <w:rPr>
          <w:rStyle w:val="StyleUnderline"/>
        </w:rPr>
        <w:t xml:space="preserve">s </w:t>
      </w:r>
      <w:r w:rsidRPr="008212F1">
        <w:rPr>
          <w:rStyle w:val="StyleUnderline"/>
          <w:highlight w:val="green"/>
        </w:rPr>
        <w:t>U.S. dominance</w:t>
      </w:r>
      <w:r w:rsidRPr="00100A2B">
        <w:rPr>
          <w:rStyle w:val="StyleUnderline"/>
        </w:rPr>
        <w:t xml:space="preserve"> in air power </w:t>
      </w:r>
      <w:r w:rsidRPr="008212F1">
        <w:rPr>
          <w:rStyle w:val="StyleUnderline"/>
          <w:highlight w:val="green"/>
        </w:rPr>
        <w:t>over</w:t>
      </w:r>
      <w:r w:rsidRPr="00100A2B">
        <w:rPr>
          <w:rStyle w:val="StyleUnderline"/>
        </w:rPr>
        <w:t xml:space="preserve"> the </w:t>
      </w:r>
      <w:r w:rsidRPr="008212F1">
        <w:rPr>
          <w:rStyle w:val="StyleUnderline"/>
          <w:highlight w:val="green"/>
        </w:rPr>
        <w:t>Russia</w:t>
      </w:r>
      <w:r w:rsidRPr="00100A2B">
        <w:rPr>
          <w:rStyle w:val="StyleUnderline"/>
        </w:rPr>
        <w:t>n PAK FA</w:t>
      </w:r>
      <w:r w:rsidRPr="00100A2B">
        <w:t>.86</w:t>
      </w:r>
    </w:p>
    <w:p w14:paraId="6817D28B" w14:textId="77777777" w:rsidR="00196C1E" w:rsidRPr="00100A2B" w:rsidRDefault="00196C1E" w:rsidP="00196C1E">
      <w:r w:rsidRPr="008212F1">
        <w:rPr>
          <w:rStyle w:val="StyleUnderline"/>
          <w:highlight w:val="green"/>
        </w:rPr>
        <w:t>Rare earth shortages</w:t>
      </w:r>
      <w:r w:rsidRPr="00100A2B">
        <w:rPr>
          <w:rStyle w:val="StyleUnderline"/>
        </w:rPr>
        <w:t xml:space="preserve"> don’t just affect air power, also </w:t>
      </w:r>
      <w:r w:rsidRPr="008212F1">
        <w:rPr>
          <w:rStyle w:val="StyleUnderline"/>
          <w:highlight w:val="green"/>
        </w:rPr>
        <w:t>compromis</w:t>
      </w:r>
      <w:r w:rsidRPr="00100A2B">
        <w:rPr>
          <w:rStyle w:val="StyleUnderline"/>
        </w:rPr>
        <w:t xml:space="preserve">ing the navigation system of </w:t>
      </w:r>
      <w:r w:rsidRPr="008212F1">
        <w:rPr>
          <w:rStyle w:val="StyleUnderline"/>
          <w:highlight w:val="green"/>
        </w:rPr>
        <w:t>Abrams Tanks</w:t>
      </w:r>
      <w:r w:rsidRPr="00100A2B">
        <w:rPr>
          <w:rStyle w:val="StyleUnderline"/>
        </w:rPr>
        <w:t xml:space="preserve">, which need samarium cobalt magnets. The Abrams Tank is </w:t>
      </w:r>
      <w:r w:rsidRPr="008212F1">
        <w:rPr>
          <w:rStyle w:val="StyleUnderline"/>
          <w:highlight w:val="green"/>
        </w:rPr>
        <w:t>the primary offensive</w:t>
      </w:r>
      <w:r w:rsidRPr="00100A2B">
        <w:rPr>
          <w:rStyle w:val="StyleUnderline"/>
        </w:rPr>
        <w:t xml:space="preserve"> </w:t>
      </w:r>
      <w:r w:rsidRPr="00B97F0E">
        <w:rPr>
          <w:rStyle w:val="StyleUnderline"/>
        </w:rPr>
        <w:t xml:space="preserve">mechanized </w:t>
      </w:r>
      <w:r w:rsidRPr="008212F1">
        <w:rPr>
          <w:rStyle w:val="StyleUnderline"/>
          <w:highlight w:val="green"/>
        </w:rPr>
        <w:t>vehicle in the U.S.</w:t>
      </w:r>
      <w:r w:rsidRPr="00100A2B">
        <w:rPr>
          <w:rStyle w:val="StyleUnderline"/>
        </w:rPr>
        <w:t xml:space="preserve"> arsenal. The Aegis Spy 1 Radar also uses samarium.87 Many naval ships require neodymium. </w:t>
      </w:r>
      <w:proofErr w:type="gramStart"/>
      <w:r w:rsidRPr="00100A2B">
        <w:rPr>
          <w:rStyle w:val="StyleUnderline"/>
        </w:rPr>
        <w:t>Hell</w:t>
      </w:r>
      <w:proofErr w:type="gramEnd"/>
      <w:r w:rsidRPr="00100A2B">
        <w:rPr>
          <w:rStyle w:val="StyleUnderline"/>
        </w:rPr>
        <w:t xml:space="preserve"> Fire missiles, satellites, night vision goggles, avionics, and precision guided munitions all require rare earth metals</w:t>
      </w:r>
      <w:r w:rsidRPr="00100A2B">
        <w:t>. 88</w:t>
      </w:r>
    </w:p>
    <w:p w14:paraId="74F51135" w14:textId="77777777" w:rsidR="00196C1E" w:rsidRPr="00100A2B" w:rsidRDefault="00196C1E" w:rsidP="00196C1E">
      <w:pPr>
        <w:rPr>
          <w:rStyle w:val="StyleUnderline"/>
        </w:rPr>
      </w:pPr>
      <w:r w:rsidRPr="00100A2B">
        <w:rPr>
          <w:rStyle w:val="StyleUnderline"/>
        </w:rPr>
        <w:t>American military superiority is based on technological advancement that outstrips the rest of the world. Command and control technology allows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p>
    <w:p w14:paraId="78A221FA" w14:textId="77777777" w:rsidR="00196C1E" w:rsidRPr="00100A2B" w:rsidRDefault="00196C1E" w:rsidP="00196C1E">
      <w:pPr>
        <w:rPr>
          <w:rStyle w:val="StyleUnderline"/>
        </w:rPr>
      </w:pPr>
      <w:r w:rsidRPr="008212F1">
        <w:rPr>
          <w:rStyle w:val="StyleUnderline"/>
          <w:highlight w:val="green"/>
        </w:rPr>
        <w:t>Rare Earth Elements make</w:t>
      </w:r>
      <w:r w:rsidRPr="00100A2B">
        <w:rPr>
          <w:rStyle w:val="StyleUnderline"/>
        </w:rPr>
        <w:t xml:space="preserve"> this </w:t>
      </w:r>
      <w:r w:rsidRPr="008212F1">
        <w:rPr>
          <w:rStyle w:val="StyleUnderline"/>
          <w:highlight w:val="green"/>
        </w:rPr>
        <w:t>technological superiority possible</w:t>
      </w:r>
      <w:r w:rsidRPr="00100A2B">
        <w:rPr>
          <w:rStyle w:val="StyleUnderline"/>
        </w:rPr>
        <w:t>.</w:t>
      </w:r>
    </w:p>
    <w:p w14:paraId="7EFE5A3E" w14:textId="77777777" w:rsidR="00196C1E" w:rsidRPr="00100A2B" w:rsidRDefault="00196C1E" w:rsidP="00196C1E">
      <w:r w:rsidRPr="00100A2B">
        <w:t xml:space="preserve">To make matters worse, the defense industrial base is often a single market industry, dependent on government contracts for its business. </w:t>
      </w:r>
      <w:r w:rsidRPr="008212F1">
        <w:rPr>
          <w:rStyle w:val="StyleUnderline"/>
          <w:highlight w:val="green"/>
        </w:rPr>
        <w:t>If China tightens the export quotas further</w:t>
      </w:r>
      <w:r w:rsidRPr="00B97F0E">
        <w:rPr>
          <w:rStyle w:val="StyleUnderline"/>
        </w:rPr>
        <w:t>, major US defense contractors will be in trouble</w:t>
      </w:r>
      <w:r w:rsidRPr="00100A2B">
        <w:rPr>
          <w:rStyle w:val="StyleUnderline"/>
        </w:rPr>
        <w:t xml:space="preserve">.89 Every sector of the defense industrial base is dependent on rare earth metals. Without rare earths, these </w:t>
      </w:r>
      <w:r w:rsidRPr="008212F1">
        <w:rPr>
          <w:rStyle w:val="StyleUnderline"/>
          <w:highlight w:val="green"/>
        </w:rPr>
        <w:t>contractors can’t build</w:t>
      </w:r>
      <w:r w:rsidRPr="00100A2B">
        <w:rPr>
          <w:rStyle w:val="StyleUnderline"/>
        </w:rPr>
        <w:t xml:space="preserve"> anything, </w:t>
      </w:r>
      <w:r w:rsidRPr="008212F1">
        <w:rPr>
          <w:rStyle w:val="StyleUnderline"/>
          <w:highlight w:val="green"/>
        </w:rPr>
        <w:t>which collapses the industry</w:t>
      </w:r>
      <w:r w:rsidRPr="00100A2B">
        <w:t xml:space="preserve">.90 </w:t>
      </w:r>
    </w:p>
    <w:p w14:paraId="7ED90869" w14:textId="77777777" w:rsidR="00196C1E" w:rsidRPr="00100A2B" w:rsidRDefault="00196C1E" w:rsidP="00196C1E">
      <w:r w:rsidRPr="00100A2B">
        <w:t xml:space="preserve">Rare Earth shortages are </w:t>
      </w:r>
      <w:proofErr w:type="gramStart"/>
      <w:r w:rsidRPr="00100A2B">
        <w:t>actually already</w:t>
      </w:r>
      <w:proofErr w:type="gramEnd"/>
      <w:r w:rsidRPr="00100A2B">
        <w:t xml:space="preserve"> affecting our military, with </w:t>
      </w:r>
      <w:r w:rsidRPr="00100A2B">
        <w:rPr>
          <w:rStyle w:val="StyleUnderline"/>
        </w:rPr>
        <w:t xml:space="preserve">shortages of lanthanum, cerium, europium and gadolinium happening in the status quo. This prevents us not only from building the next generation of </w:t>
      </w:r>
      <w:proofErr w:type="gramStart"/>
      <w:r w:rsidRPr="00100A2B">
        <w:rPr>
          <w:rStyle w:val="StyleUnderline"/>
        </w:rPr>
        <w:t>high tech</w:t>
      </w:r>
      <w:proofErr w:type="gramEnd"/>
      <w:r w:rsidRPr="00100A2B">
        <w:rPr>
          <w:rStyle w:val="StyleUnderline"/>
        </w:rPr>
        <w:t xml:space="preserve"> weaponry, but also from constructing more of the weapons and munitions that are needed in the status quo</w:t>
      </w:r>
      <w:r w:rsidRPr="00100A2B">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100A2B">
        <w:rPr>
          <w:rStyle w:val="StyleUnderline"/>
        </w:rPr>
        <w:t xml:space="preserve">Given the nature of many military applications, </w:t>
      </w:r>
      <w:r w:rsidRPr="008212F1">
        <w:rPr>
          <w:rStyle w:val="StyleUnderline"/>
          <w:highlight w:val="green"/>
        </w:rPr>
        <w:t>substitutions aren’t possible</w:t>
      </w:r>
      <w:r w:rsidRPr="00100A2B">
        <w:t>. 91</w:t>
      </w:r>
    </w:p>
    <w:p w14:paraId="6724A924" w14:textId="77777777" w:rsidR="00196C1E" w:rsidRPr="00100A2B" w:rsidRDefault="00196C1E" w:rsidP="00196C1E"/>
    <w:p w14:paraId="0479B3CE" w14:textId="77777777" w:rsidR="00196C1E" w:rsidRPr="001A42E6" w:rsidRDefault="00196C1E" w:rsidP="00196C1E">
      <w:pPr>
        <w:pStyle w:val="Heading4"/>
        <w:rPr>
          <w:rStyle w:val="Emphasis"/>
          <w:b/>
          <w:iCs w:val="0"/>
          <w:sz w:val="14"/>
          <w:u w:val="none"/>
          <w:bdr w:val="none" w:sz="0" w:space="0" w:color="auto"/>
        </w:rPr>
      </w:pPr>
      <w:r w:rsidRPr="00682F63">
        <w:rPr>
          <w:rFonts w:cs="Calibri"/>
        </w:rPr>
        <w:lastRenderedPageBreak/>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b/>
          <w:highlight w:val="green"/>
        </w:rPr>
        <w:t>; so is</w:t>
      </w:r>
      <w:r w:rsidRPr="001A42E6">
        <w:rPr>
          <w:rStyle w:val="StyleUnderline"/>
          <w:rFonts w:cs="Calibri"/>
          <w:b/>
        </w:rPr>
        <w:t xml:space="preserve"> the political position of Chinese President Xi Jinping and </w:t>
      </w:r>
      <w:r w:rsidRPr="001A42E6">
        <w:rPr>
          <w:rStyle w:val="StyleUnderline"/>
          <w:rFonts w:cs="Calibri"/>
          <w:b/>
          <w:highlight w:val="green"/>
        </w:rPr>
        <w:t>the C</w:t>
      </w:r>
      <w:r w:rsidRPr="001A42E6">
        <w:rPr>
          <w:rStyle w:val="StyleUnderline"/>
          <w:rFonts w:cs="Calibri"/>
          <w:b/>
        </w:rPr>
        <w:t xml:space="preserve">hinese </w:t>
      </w:r>
      <w:r w:rsidRPr="001A42E6">
        <w:rPr>
          <w:rStyle w:val="StyleUnderline"/>
          <w:rFonts w:cs="Calibri"/>
          <w:b/>
          <w:highlight w:val="green"/>
        </w:rPr>
        <w:t>C</w:t>
      </w:r>
      <w:r w:rsidRPr="001A42E6">
        <w:rPr>
          <w:rStyle w:val="StyleUnderline"/>
          <w:rFonts w:cs="Calibri"/>
          <w:b/>
        </w:rPr>
        <w:t xml:space="preserve">ommunist </w:t>
      </w:r>
      <w:r w:rsidRPr="001A42E6">
        <w:rPr>
          <w:rStyle w:val="StyleUnderline"/>
          <w:rFonts w:cs="Calibri"/>
          <w:b/>
          <w:highlight w:val="green"/>
        </w:rPr>
        <w:t>P</w:t>
      </w:r>
      <w:r w:rsidRPr="001A42E6">
        <w:rPr>
          <w:rStyle w:val="StyleUnderline"/>
          <w:rFonts w:cs="Calibri"/>
          <w:b/>
        </w:rPr>
        <w:t>arty</w:t>
      </w:r>
      <w:r w:rsidRPr="001A42E6">
        <w:rPr>
          <w:rStyle w:val="StyleUnderline"/>
          <w:rFonts w:cs="Calibri"/>
          <w:b/>
          <w:highlight w:val="green"/>
        </w:rPr>
        <w:t>’s</w:t>
      </w:r>
      <w:r w:rsidRPr="001A42E6">
        <w:rPr>
          <w:rStyle w:val="StyleUnderline"/>
          <w:rFonts w:cs="Calibri"/>
          <w:b/>
        </w:rPr>
        <w:t xml:space="preserve"> (CCP) </w:t>
      </w:r>
      <w:r w:rsidRPr="001A42E6">
        <w:rPr>
          <w:rStyle w:val="Emphasis"/>
          <w:b/>
          <w:highlight w:val="green"/>
        </w:rPr>
        <w:t>domestic strength.</w:t>
      </w:r>
      <w:r w:rsidRPr="001A42E6">
        <w:rPr>
          <w:rStyle w:val="StyleUnderline"/>
          <w:rFonts w:cs="Calibri"/>
          <w:b/>
        </w:rPr>
        <w:t xml:space="preserve"> In the long term, </w:t>
      </w:r>
      <w:r w:rsidRPr="001A42E6">
        <w:rPr>
          <w:rStyle w:val="StyleUnderline"/>
          <w:rFonts w:cs="Calibri"/>
          <w:b/>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1A42E6">
        <w:rPr>
          <w:rStyle w:val="StyleUnderline"/>
          <w:rFonts w:cs="Calibri"/>
          <w:b/>
          <w:highlight w:val="green"/>
        </w:rPr>
        <w:t xml:space="preserve"> But</w:t>
      </w:r>
      <w:r w:rsidRPr="001A42E6">
        <w:rPr>
          <w:rStyle w:val="StyleUnderline"/>
          <w:rFonts w:cs="Calibri"/>
          <w:b/>
        </w:rPr>
        <w:t xml:space="preserve"> right </w:t>
      </w:r>
      <w:r w:rsidRPr="001A42E6">
        <w:rPr>
          <w:rStyle w:val="StyleUnderline"/>
          <w:rFonts w:cs="Calibri"/>
          <w:b/>
          <w:highlight w:val="green"/>
        </w:rPr>
        <w:t>now</w:t>
      </w:r>
      <w:r w:rsidRPr="001A42E6">
        <w:rPr>
          <w:rStyle w:val="StyleUnderline"/>
          <w:rFonts w:cs="Calibri"/>
          <w:b/>
        </w:rPr>
        <w:t xml:space="preserve">, it </w:t>
      </w:r>
      <w:r w:rsidRPr="001A42E6">
        <w:rPr>
          <w:rStyle w:val="StyleUnderline"/>
          <w:rFonts w:cs="Calibri"/>
          <w:b/>
          <w:highlight w:val="green"/>
        </w:rPr>
        <w:t xml:space="preserve">creates a </w:t>
      </w:r>
      <w:r w:rsidRPr="001A42E6">
        <w:rPr>
          <w:rStyle w:val="Emphasis"/>
          <w:b/>
          <w:highlight w:val="green"/>
        </w:rPr>
        <w:t>decade of danger</w:t>
      </w:r>
      <w:r w:rsidRPr="001A42E6">
        <w:rPr>
          <w:rStyle w:val="StyleUnderline"/>
          <w:rFonts w:cs="Calibri"/>
          <w:b/>
          <w:highlight w:val="green"/>
        </w:rPr>
        <w:t xml:space="preserve"> from a system that</w:t>
      </w:r>
      <w:r w:rsidRPr="001A42E6">
        <w:rPr>
          <w:rStyle w:val="StyleUnderline"/>
          <w:rFonts w:cs="Calibri"/>
          <w:b/>
        </w:rPr>
        <w:t xml:space="preserve"> increasingly </w:t>
      </w:r>
      <w:r w:rsidRPr="001A42E6">
        <w:rPr>
          <w:rStyle w:val="StyleUnderline"/>
          <w:rFonts w:cs="Calibri"/>
          <w:b/>
          <w:highlight w:val="green"/>
        </w:rPr>
        <w:t>realizes it</w:t>
      </w:r>
      <w:r w:rsidRPr="001A42E6">
        <w:rPr>
          <w:rStyle w:val="StyleUnderline"/>
          <w:rFonts w:cs="Calibri"/>
          <w:b/>
        </w:rPr>
        <w:t xml:space="preserve"> only </w:t>
      </w:r>
      <w:r w:rsidRPr="001A42E6">
        <w:rPr>
          <w:rStyle w:val="StyleUnderline"/>
          <w:rFonts w:cs="Calibri"/>
          <w:b/>
          <w:highlight w:val="green"/>
        </w:rPr>
        <w:t xml:space="preserve">has a </w:t>
      </w:r>
      <w:r w:rsidRPr="001A42E6">
        <w:rPr>
          <w:rStyle w:val="Emphasis"/>
          <w:b/>
          <w:highlight w:val="green"/>
        </w:rPr>
        <w:t>short time</w:t>
      </w:r>
      <w:r w:rsidRPr="001A42E6">
        <w:rPr>
          <w:rStyle w:val="StyleUnderline"/>
          <w:rFonts w:cs="Calibri"/>
          <w:b/>
          <w:highlight w:val="green"/>
        </w:rPr>
        <w:t xml:space="preserve"> to fulfill</w:t>
      </w:r>
      <w:r w:rsidRPr="001A42E6">
        <w:rPr>
          <w:rStyle w:val="StyleUnderline"/>
          <w:rFonts w:cs="Calibri"/>
          <w:b/>
        </w:rPr>
        <w:t xml:space="preserve"> some of </w:t>
      </w:r>
      <w:r w:rsidRPr="001A42E6">
        <w:rPr>
          <w:rStyle w:val="StyleUnderline"/>
          <w:rFonts w:cs="Calibri"/>
          <w:b/>
          <w:highlight w:val="green"/>
        </w:rPr>
        <w:t xml:space="preserve">its </w:t>
      </w:r>
      <w:r w:rsidRPr="001A42E6">
        <w:rPr>
          <w:rStyle w:val="Emphasis"/>
          <w:b/>
          <w:highlight w:val="green"/>
        </w:rPr>
        <w:t>most critical</w:t>
      </w:r>
      <w:r w:rsidRPr="001A42E6">
        <w:rPr>
          <w:rStyle w:val="StyleUnderline"/>
          <w:rFonts w:cs="Calibri"/>
          <w:b/>
        </w:rPr>
        <w:t xml:space="preserve">, long-held </w:t>
      </w:r>
      <w:r w:rsidRPr="001A42E6">
        <w:rPr>
          <w:rStyle w:val="Emphasis"/>
          <w:b/>
          <w:highlight w:val="green"/>
        </w:rPr>
        <w:t>goals.</w:t>
      </w:r>
    </w:p>
    <w:p w14:paraId="4BF3A4A0" w14:textId="77777777" w:rsidR="00196C1E" w:rsidRPr="001A42E6" w:rsidRDefault="00196C1E" w:rsidP="00196C1E">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1A42E6">
        <w:rPr>
          <w:rStyle w:val="StyleUnderline"/>
          <w:highlight w:val="green"/>
        </w:rPr>
        <w:t>militarizing</w:t>
      </w:r>
      <w:r w:rsidRPr="00711B24">
        <w:rPr>
          <w:rFonts w:eastAsia="Times New Roman"/>
          <w:color w:val="000000"/>
          <w:sz w:val="12"/>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711B24">
        <w:rPr>
          <w:rFonts w:eastAsia="Times New Roman"/>
          <w:color w:val="000000"/>
          <w:sz w:val="12"/>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Xinjiang, </w:t>
      </w:r>
      <w:r w:rsidRPr="001A42E6">
        <w:rPr>
          <w:rStyle w:val="StyleUnderline"/>
          <w:highlight w:val="green"/>
        </w:rPr>
        <w:t>and coercively enveloping </w:t>
      </w:r>
      <w:r w:rsidRPr="001A42E6">
        <w:rPr>
          <w:rStyle w:val="Emphasis"/>
          <w:highlight w:val="green"/>
        </w:rPr>
        <w:t>Hong Kong.</w:t>
      </w:r>
    </w:p>
    <w:p w14:paraId="5CFF7034" w14:textId="77777777" w:rsidR="00196C1E" w:rsidRPr="001A42E6" w:rsidRDefault="00196C1E" w:rsidP="00196C1E">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4E80722D" w14:textId="77777777" w:rsidR="00196C1E" w:rsidRPr="001A42E6" w:rsidRDefault="00196C1E" w:rsidP="00196C1E">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30A908C8" w14:textId="77777777" w:rsidR="00196C1E" w:rsidRPr="001A42E6" w:rsidRDefault="00196C1E" w:rsidP="00196C1E">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5FC2B1BA" w14:textId="77777777" w:rsidR="00196C1E" w:rsidRPr="001A42E6" w:rsidRDefault="00196C1E" w:rsidP="00196C1E">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assembled and scaled within the next several years. </w:t>
      </w:r>
      <w:r w:rsidRPr="001A42E6">
        <w:rPr>
          <w:rStyle w:val="StyleUnderline"/>
          <w:highlight w:val="green"/>
        </w:rPr>
        <w:t>That will</w:t>
      </w:r>
      <w:r w:rsidRPr="001A42E6">
        <w:rPr>
          <w:rStyle w:val="StyleUnderline"/>
        </w:rPr>
        <w:t xml:space="preserve"> </w:t>
      </w:r>
      <w:r w:rsidRPr="00711B24">
        <w:rPr>
          <w:rFonts w:eastAsia="Times New Roman"/>
          <w:color w:val="000000"/>
          <w:sz w:val="10"/>
          <w:szCs w:val="22"/>
        </w:rPr>
        <w:t xml:space="preserve">be the first step to </w:t>
      </w:r>
      <w:r w:rsidRPr="001A42E6">
        <w:rPr>
          <w:rStyle w:val="StyleUnderline"/>
          <w:highlight w:val="green"/>
        </w:rPr>
        <w:t>push</w:t>
      </w:r>
      <w:r w:rsidRPr="001A42E6">
        <w:rPr>
          <w:rStyle w:val="StyleUnderline"/>
        </w:rPr>
        <w:t xml:space="preserve">ing </w:t>
      </w:r>
      <w:r w:rsidRPr="001A42E6">
        <w:rPr>
          <w:rStyle w:val="StyleUnderline"/>
          <w:highlight w:val="green"/>
        </w:rPr>
        <w:t>back</w:t>
      </w:r>
      <w:r w:rsidRPr="001A42E6">
        <w:rPr>
          <w:rStyle w:val="StyleUnderline"/>
        </w:rPr>
        <w:t xml:space="preserve"> against </w:t>
      </w:r>
      <w:r w:rsidRPr="001A42E6">
        <w:rPr>
          <w:rStyle w:val="StyleUnderline"/>
          <w:highlight w:val="green"/>
        </w:rPr>
        <w:t>China during</w:t>
      </w:r>
      <w:r w:rsidRPr="001A42E6">
        <w:rPr>
          <w:rStyle w:val="StyleUnderline"/>
        </w:rPr>
        <w:t xml:space="preserve"> the 2020s—</w:t>
      </w:r>
      <w:r w:rsidRPr="001A42E6">
        <w:rPr>
          <w:rStyle w:val="StyleUnderline"/>
          <w:highlight w:val="green"/>
        </w:rPr>
        <w:t>a decade of danger—before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4B291AF0" w14:textId="77777777" w:rsidR="00196C1E" w:rsidRPr="001A42E6" w:rsidRDefault="00196C1E" w:rsidP="00196C1E">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 xml:space="preserve">it creates a dangerous contradiction </w:t>
      </w:r>
      <w:r w:rsidRPr="001A42E6">
        <w:rPr>
          <w:rStyle w:val="StyleUnderline"/>
        </w:rPr>
        <w:lastRenderedPageBreak/>
        <w:t>between its goals and its medium-term capacity</w:t>
      </w:r>
      <w:r w:rsidRPr="00711B24">
        <w:rPr>
          <w:rFonts w:eastAsia="Times New Roman"/>
          <w:color w:val="000000"/>
          <w:sz w:val="10"/>
          <w:szCs w:val="22"/>
        </w:rPr>
        <w:t xml:space="preserve"> to achieve them. </w:t>
      </w:r>
      <w:r w:rsidRPr="001A42E6">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1A42E6">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02FB5863" w14:textId="77777777" w:rsidR="00196C1E" w:rsidRPr="00711B24" w:rsidRDefault="00196C1E" w:rsidP="00196C1E">
      <w:pPr>
        <w:spacing w:before="100" w:beforeAutospacing="1" w:after="100" w:afterAutospacing="1"/>
        <w:rPr>
          <w:rFonts w:eastAsia="Times New Roman"/>
          <w:color w:val="000000"/>
          <w:sz w:val="12"/>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7F7A705A" w14:textId="77777777" w:rsidR="00196C1E" w:rsidRPr="001A42E6" w:rsidRDefault="00196C1E" w:rsidP="00196C1E">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17353B37" w14:textId="77777777" w:rsidR="00196C1E" w:rsidRPr="001A42E6" w:rsidRDefault="00196C1E" w:rsidP="00196C1E">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between </w:t>
      </w:r>
      <w:r w:rsidRPr="001A42E6">
        <w:rPr>
          <w:rStyle w:val="StyleUnderline"/>
          <w:highlight w:val="green"/>
        </w:rPr>
        <w:t>2030</w:t>
      </w:r>
      <w:r w:rsidRPr="00711B24">
        <w:rPr>
          <w:sz w:val="12"/>
        </w:rPr>
        <w:t xml:space="preserve"> </w:t>
      </w:r>
      <w:r w:rsidRPr="00711B24">
        <w:rPr>
          <w:rFonts w:eastAsia="Times New Roman"/>
          <w:color w:val="000000"/>
          <w:sz w:val="12"/>
          <w:szCs w:val="22"/>
        </w:rPr>
        <w:t>and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702D639A" w14:textId="77777777" w:rsidR="00196C1E" w:rsidRPr="001A42E6" w:rsidRDefault="00196C1E" w:rsidP="00196C1E">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1852F4BF" w14:textId="77777777" w:rsidR="00196C1E" w:rsidRPr="001A42E6" w:rsidRDefault="00196C1E" w:rsidP="00196C1E">
      <w:pPr>
        <w:spacing w:before="100" w:beforeAutospacing="1" w:after="100" w:afterAutospacing="1"/>
        <w:rPr>
          <w:rStyle w:val="StyleUnderline"/>
        </w:rPr>
      </w:pPr>
      <w:r w:rsidRPr="001A42E6">
        <w:rPr>
          <w:rStyle w:val="StyleUnderline"/>
          <w:highlight w:val="green"/>
        </w:rPr>
        <w:t>Each of 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1A42E6">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w:t>
      </w:r>
      <w:proofErr w:type="gramStart"/>
      <w:r w:rsidRPr="00711B24">
        <w:rPr>
          <w:rFonts w:eastAsia="Times New Roman"/>
          <w:color w:val="000000"/>
          <w:sz w:val="10"/>
          <w:szCs w:val="22"/>
        </w:rPr>
        <w:t>perception</w:t>
      </w:r>
      <w:proofErr w:type="gramEnd"/>
      <w:r w:rsidRPr="00711B24">
        <w:rPr>
          <w:rFonts w:eastAsia="Times New Roman"/>
          <w:color w:val="000000"/>
          <w:sz w:val="10"/>
          <w:szCs w:val="22"/>
        </w:rPr>
        <w:t xml:space="preserve">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w:t>
      </w:r>
      <w:proofErr w:type="gramStart"/>
      <w:r w:rsidRPr="001A42E6">
        <w:rPr>
          <w:rStyle w:val="StyleUnderline"/>
        </w:rPr>
        <w:t>high-consequence</w:t>
      </w:r>
      <w:proofErr w:type="gramEnd"/>
      <w:r w:rsidRPr="001A42E6">
        <w:rPr>
          <w:rStyle w:val="StyleUnderline"/>
        </w:rPr>
        <w:t xml:space="preserve"> posturing and </w:t>
      </w:r>
      <w:r w:rsidRPr="001A42E6">
        <w:rPr>
          <w:rStyle w:val="StyleUnderline"/>
          <w:highlight w:val="green"/>
        </w:rPr>
        <w:t>action.</w:t>
      </w:r>
    </w:p>
    <w:p w14:paraId="41840925" w14:textId="77777777" w:rsidR="00196C1E" w:rsidRPr="00711B24" w:rsidRDefault="00196C1E" w:rsidP="00196C1E">
      <w:pPr>
        <w:spacing w:before="100" w:beforeAutospacing="1" w:after="100" w:afterAutospacing="1"/>
        <w:rPr>
          <w:rFonts w:eastAsia="Times New Roman"/>
          <w:color w:val="000000"/>
          <w:sz w:val="12"/>
          <w:szCs w:val="12"/>
        </w:rPr>
      </w:pPr>
      <w:r w:rsidRPr="00711B24">
        <w:rPr>
          <w:rFonts w:eastAsia="Times New Roman"/>
          <w:color w:val="000000"/>
          <w:sz w:val="12"/>
          <w:szCs w:val="12"/>
        </w:rPr>
        <w:lastRenderedPageBreak/>
        <w:t xml:space="preserve">While </w:t>
      </w:r>
      <w:proofErr w:type="gramStart"/>
      <w:r w:rsidRPr="00711B24">
        <w:rPr>
          <w:rFonts w:eastAsia="Times New Roman"/>
          <w:color w:val="000000"/>
          <w:sz w:val="12"/>
          <w:szCs w:val="12"/>
        </w:rPr>
        <w:t>Xi</w:t>
      </w:r>
      <w:proofErr w:type="gramEnd"/>
      <w:r w:rsidRPr="00711B24">
        <w:rPr>
          <w:rFonts w:eastAsia="Times New Roman"/>
          <w:color w:val="000000"/>
          <w:sz w:val="12"/>
          <w:szCs w:val="12"/>
        </w:rPr>
        <w:t xml:space="preserve"> is under pressure to act, the external risks are magnified because so far, he has suffered few consequences from taking actions on issues his predecessors would likely never have gambled on. Reactions to party predations in Xinjiang and </w:t>
      </w:r>
      <w:r w:rsidRPr="00711B24">
        <w:rPr>
          <w:rFonts w:eastAsia="Times New Roman"/>
          <w:color w:val="111111"/>
          <w:sz w:val="12"/>
          <w:szCs w:val="12"/>
          <w:u w:val="single"/>
        </w:rPr>
        <w:t>Hong Kong</w:t>
      </w:r>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015FAE68" w14:textId="77777777" w:rsidR="00196C1E" w:rsidRPr="00711B24" w:rsidRDefault="00196C1E" w:rsidP="00196C1E">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4EB276B7" w14:textId="77777777" w:rsidR="00196C1E" w:rsidRPr="001A42E6" w:rsidRDefault="00196C1E" w:rsidP="00196C1E">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711B24">
        <w:rPr>
          <w:rFonts w:eastAsia="Times New Roman"/>
          <w:color w:val="000000"/>
          <w:sz w:val="12"/>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2F812765" w14:textId="77777777" w:rsidR="00196C1E" w:rsidRPr="001A42E6" w:rsidRDefault="00196C1E" w:rsidP="00196C1E">
      <w:pPr>
        <w:spacing w:before="100" w:beforeAutospacing="1" w:after="100" w:afterAutospacing="1"/>
        <w:rPr>
          <w:rStyle w:val="StyleUnderline"/>
        </w:rPr>
      </w:pPr>
      <w:r w:rsidRPr="001A42E6">
        <w:rPr>
          <w:rStyle w:val="StyleUnderline"/>
          <w:highlight w:val="green"/>
        </w:rPr>
        <w:t>Deterrence</w:t>
      </w:r>
      <w:r w:rsidRPr="00711B24">
        <w:rPr>
          <w:rFonts w:eastAsia="Times New Roman"/>
          <w:color w:val="000000"/>
          <w:sz w:val="12"/>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08D115A0" w14:textId="77777777" w:rsidR="00196C1E" w:rsidRPr="00711B24" w:rsidRDefault="00196C1E" w:rsidP="00196C1E">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 xml:space="preserve">—following an extraordinary ramp-up in People’s Liberation Army capabilities and before Xi or the party state’s power grasp has </w:t>
      </w:r>
      <w:proofErr w:type="gramStart"/>
      <w:r w:rsidRPr="00711B24">
        <w:rPr>
          <w:rFonts w:eastAsia="Times New Roman"/>
          <w:color w:val="000000"/>
          <w:sz w:val="12"/>
          <w:szCs w:val="22"/>
        </w:rPr>
        <w:t>ebbed</w:t>
      </w:r>
      <w:proofErr w:type="gramEnd"/>
      <w:r w:rsidRPr="00711B24">
        <w:rPr>
          <w:rFonts w:eastAsia="Times New Roman"/>
          <w:color w:val="000000"/>
          <w:sz w:val="12"/>
          <w:szCs w:val="22"/>
        </w:rPr>
        <w:t xml:space="preserve"> or Washington and its allies have fully regrouped and rallied to the challenge.</w:t>
      </w:r>
    </w:p>
    <w:p w14:paraId="58375CFC" w14:textId="77777777" w:rsidR="00196C1E" w:rsidRPr="001A42E6" w:rsidRDefault="00196C1E" w:rsidP="00196C1E">
      <w:pPr>
        <w:spacing w:before="100" w:beforeAutospacing="1" w:after="100" w:afterAutospacing="1"/>
        <w:rPr>
          <w:rStyle w:val="StyleUnderline"/>
        </w:rPr>
      </w:pPr>
      <w:r w:rsidRPr="00711B24">
        <w:rPr>
          <w:rFonts w:eastAsia="Times New Roman"/>
          <w:color w:val="000000"/>
          <w:sz w:val="12"/>
          <w:szCs w:val="22"/>
        </w:rPr>
        <w:t xml:space="preserve">So how should policymakers assess the potential risk of Chinese action against Taiwan reaching dangerous levels by 2027 or possibly even earlier—as emphasized in the testimonies of </w:t>
      </w:r>
      <w:proofErr w:type="spellStart"/>
      <w:r w:rsidRPr="00711B24">
        <w:rPr>
          <w:rFonts w:eastAsia="Times New Roman"/>
          <w:color w:val="000000"/>
          <w:sz w:val="12"/>
          <w:szCs w:val="22"/>
        </w:rPr>
        <w:t>Adms</w:t>
      </w:r>
      <w:proofErr w:type="spellEnd"/>
      <w:r w:rsidRPr="00711B24">
        <w:rPr>
          <w:rFonts w:eastAsia="Times New Roman"/>
          <w:color w:val="000000"/>
          <w:sz w:val="12"/>
          <w:szCs w:val="22"/>
        </w:rPr>
        <w:t>.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 xml:space="preserve">Mark </w:t>
      </w:r>
      <w:proofErr w:type="spellStart"/>
      <w:r w:rsidRPr="001A42E6">
        <w:rPr>
          <w:rFonts w:eastAsia="Times New Roman"/>
          <w:color w:val="111111"/>
          <w:szCs w:val="22"/>
          <w:u w:val="single"/>
        </w:rPr>
        <w:t>Milley</w:t>
      </w:r>
      <w:proofErr w:type="spellEnd"/>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5EF722C9" w14:textId="77777777" w:rsidR="00196C1E" w:rsidRPr="00711B24" w:rsidRDefault="00196C1E" w:rsidP="00196C1E">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U.S. military leaders’ assessments are informed by some of the world’s most extensive and sophisticated internal information. But what’s striking is open-source information available to everyone suggests similar things. Moving forward, </w:t>
      </w:r>
      <w:proofErr w:type="gramStart"/>
      <w:r w:rsidRPr="00711B24">
        <w:rPr>
          <w:rFonts w:eastAsia="Times New Roman"/>
          <w:color w:val="000000"/>
          <w:sz w:val="12"/>
          <w:szCs w:val="12"/>
        </w:rPr>
        <w:t>a number of</w:t>
      </w:r>
      <w:proofErr w:type="gramEnd"/>
      <w:r w:rsidRPr="00711B24">
        <w:rPr>
          <w:rFonts w:eastAsia="Times New Roman"/>
          <w:color w:val="000000"/>
          <w:sz w:val="12"/>
          <w:szCs w:val="12"/>
        </w:rPr>
        <w:t xml:space="preserve"> open-source indicators offer valuable “early warning lights” that can help policymakers more accurately calibrate both potential timetables and risk readings as the riskiest period of relations—from 2027 onward—approaches.</w:t>
      </w:r>
    </w:p>
    <w:p w14:paraId="49FE60CC" w14:textId="77777777" w:rsidR="00196C1E" w:rsidRPr="00711B24" w:rsidRDefault="00196C1E" w:rsidP="00196C1E">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r w:rsidRPr="00711B24">
        <w:rPr>
          <w:rFonts w:eastAsia="Times New Roman"/>
          <w:color w:val="111111"/>
          <w:sz w:val="12"/>
          <w:szCs w:val="12"/>
          <w:u w:val="single"/>
        </w:rPr>
        <w:t>oil</w:t>
      </w:r>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3ED43B8A" w14:textId="77777777" w:rsidR="00196C1E" w:rsidRPr="00711B24" w:rsidRDefault="00196C1E" w:rsidP="00196C1E">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6EFCF745" w14:textId="77777777" w:rsidR="00196C1E" w:rsidRPr="00711B24" w:rsidRDefault="00196C1E" w:rsidP="00196C1E">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Electric vehicle fleet size—the amount of oil demand displaced by electric vehicles varies depending on miles driven, but the more of China’s car fleet that can be connected to the grid (and thus powered by blockade-resistant coal), the less political burden Beijing will face if it </w:t>
      </w:r>
      <w:proofErr w:type="gramStart"/>
      <w:r w:rsidRPr="00711B24">
        <w:rPr>
          <w:rFonts w:eastAsia="Times New Roman"/>
          <w:color w:val="000000"/>
          <w:sz w:val="12"/>
          <w:szCs w:val="12"/>
        </w:rPr>
        <w:t>has to</w:t>
      </w:r>
      <w:proofErr w:type="gramEnd"/>
      <w:r w:rsidRPr="00711B24">
        <w:rPr>
          <w:rFonts w:eastAsia="Times New Roman"/>
          <w:color w:val="000000"/>
          <w:sz w:val="12"/>
          <w:szCs w:val="12"/>
        </w:rPr>
        <w:t xml:space="preserve">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xml:space="preserve"> of new vehicles sold in China be electric vehicles by 2025. This </w:t>
      </w:r>
      <w:r w:rsidRPr="00711B24">
        <w:rPr>
          <w:rFonts w:eastAsia="Times New Roman"/>
          <w:color w:val="000000"/>
          <w:sz w:val="12"/>
          <w:szCs w:val="12"/>
        </w:rPr>
        <w:lastRenderedPageBreak/>
        <w:t>target has already basically been achieved over the last few months, meaning at least 3.5 to 4 million (and eventually many more) new elective vehicles will enter China’s car fleet each year from now on.</w:t>
      </w:r>
    </w:p>
    <w:p w14:paraId="79A6FF9C" w14:textId="77777777" w:rsidR="00196C1E" w:rsidRPr="00711B24" w:rsidRDefault="00196C1E" w:rsidP="00196C1E">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r w:rsidRPr="00711B24">
        <w:rPr>
          <w:rFonts w:eastAsia="Times New Roman"/>
          <w:color w:val="111111"/>
          <w:sz w:val="12"/>
          <w:szCs w:val="12"/>
          <w:u w:val="single"/>
        </w:rPr>
        <w:t>Taiwan</w:t>
      </w:r>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16A8F318" w14:textId="77777777" w:rsidR="00196C1E" w:rsidRPr="00711B24" w:rsidRDefault="00196C1E" w:rsidP="00196C1E">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 xml:space="preserve">Hong </w:t>
      </w:r>
      <w:proofErr w:type="spellStart"/>
      <w:r w:rsidRPr="001A42E6">
        <w:rPr>
          <w:rFonts w:eastAsia="Times New Roman"/>
          <w:color w:val="111111"/>
          <w:szCs w:val="22"/>
          <w:u w:val="single"/>
        </w:rPr>
        <w:t>Kongers</w:t>
      </w:r>
      <w:proofErr w:type="spellEnd"/>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6A829717" w14:textId="77777777" w:rsidR="00196C1E" w:rsidRPr="00711B24" w:rsidRDefault="00196C1E" w:rsidP="00196C1E">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r w:rsidRPr="001A42E6">
        <w:rPr>
          <w:rFonts w:eastAsia="Times New Roman"/>
          <w:color w:val="111111"/>
          <w:szCs w:val="22"/>
          <w:u w:val="single"/>
        </w:rPr>
        <w:t>nuclear threats</w:t>
      </w:r>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2EEB301D" w14:textId="77777777" w:rsidR="00196C1E" w:rsidRPr="001A42E6" w:rsidRDefault="00196C1E" w:rsidP="00196C1E">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 xml:space="preserve">Xi’s strongman rule, personal political survival will dictate Chinese behavior. Xi’s recreation of a “one-man” system is a one-way, </w:t>
      </w:r>
      <w:proofErr w:type="gramStart"/>
      <w:r w:rsidRPr="001A42E6">
        <w:rPr>
          <w:rStyle w:val="StyleUnderline"/>
        </w:rPr>
        <w:t>high-leverage</w:t>
      </w:r>
      <w:proofErr w:type="gramEnd"/>
      <w:r w:rsidRPr="001A42E6">
        <w:rPr>
          <w:rStyle w:val="StyleUnderline"/>
        </w:rPr>
        <w:t xml:space="preserve"> bet that decisions he drives will succeed.</w:t>
      </w:r>
    </w:p>
    <w:p w14:paraId="0FA18B73" w14:textId="77777777" w:rsidR="00196C1E" w:rsidRPr="001A42E6" w:rsidRDefault="00196C1E" w:rsidP="00196C1E">
      <w:pPr>
        <w:spacing w:before="100" w:beforeAutospacing="1" w:after="100" w:afterAutospacing="1"/>
        <w:rPr>
          <w:rStyle w:val="Emphasis"/>
        </w:rPr>
      </w:pPr>
      <w:r w:rsidRPr="001A42E6">
        <w:rPr>
          <w:rStyle w:val="StyleUnderline"/>
        </w:rPr>
        <w:t xml:space="preserve">If </w:t>
      </w:r>
      <w:proofErr w:type="gramStart"/>
      <w:r w:rsidRPr="001A42E6">
        <w:rPr>
          <w:rStyle w:val="StyleUnderline"/>
        </w:rPr>
        <w:t>Xi</w:t>
      </w:r>
      <w:proofErr w:type="gramEnd"/>
      <w:r w:rsidRPr="001A42E6">
        <w:rPr>
          <w:rStyle w:val="StyleUnderline"/>
        </w:rPr>
        <w:t xml:space="preserve">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w:t>
      </w:r>
      <w:proofErr w:type="gramStart"/>
      <w:r w:rsidRPr="001A42E6">
        <w:rPr>
          <w:rFonts w:eastAsia="Times New Roman"/>
          <w:color w:val="000000"/>
          <w:sz w:val="14"/>
          <w:szCs w:val="22"/>
        </w:rPr>
        <w:t>in the course of</w:t>
      </w:r>
      <w:proofErr w:type="gramEnd"/>
      <w:r w:rsidRPr="001A42E6">
        <w:rPr>
          <w:rFonts w:eastAsia="Times New Roman"/>
          <w:color w:val="000000"/>
          <w:sz w:val="14"/>
          <w:szCs w:val="22"/>
        </w:rPr>
        <w:t xml:space="preserve">—a kinetic conflict. </w:t>
      </w:r>
      <w:r w:rsidRPr="001A42E6">
        <w:rPr>
          <w:rStyle w:val="StyleUnderline"/>
          <w:highlight w:val="green"/>
        </w:rPr>
        <w:t>Personal survival measures could</w:t>
      </w:r>
      <w:r w:rsidRPr="001A42E6">
        <w:rPr>
          <w:rFonts w:eastAsia="Times New Roman"/>
          <w:color w:val="000000"/>
          <w:sz w:val="14"/>
          <w:szCs w:val="22"/>
        </w:rPr>
        <w:t xml:space="preserve"> thus rapidly </w:t>
      </w:r>
      <w:r w:rsidRPr="001A42E6">
        <w:rPr>
          <w:rStyle w:val="StyleUnderline"/>
          <w:highlight w:val="green"/>
        </w:rPr>
        <w:t>transmute into</w:t>
      </w:r>
      <w:r w:rsidRPr="001A42E6">
        <w:rPr>
          <w:rStyle w:val="StyleUnderline"/>
        </w:rPr>
        <w:t xml:space="preserve"> regional or even </w:t>
      </w:r>
      <w:r w:rsidRPr="001A42E6">
        <w:rPr>
          <w:rStyle w:val="Emphasis"/>
          <w:highlight w:val="green"/>
        </w:rPr>
        <w:t>global threats.</w:t>
      </w:r>
    </w:p>
    <w:p w14:paraId="436F761F" w14:textId="77777777" w:rsidR="00196C1E" w:rsidRPr="00711B24" w:rsidRDefault="00196C1E" w:rsidP="00196C1E">
      <w:pPr>
        <w:spacing w:before="100" w:beforeAutospacing="1" w:after="100" w:afterAutospacing="1"/>
        <w:rPr>
          <w:rFonts w:eastAsia="Times New Roman"/>
          <w:color w:val="000000"/>
          <w:sz w:val="12"/>
          <w:szCs w:val="22"/>
        </w:rPr>
      </w:pPr>
      <w:r w:rsidRPr="00711B24">
        <w:rPr>
          <w:rFonts w:eastAsia="Times New Roman"/>
          <w:color w:val="000000"/>
          <w:sz w:val="12"/>
          <w:szCs w:val="22"/>
        </w:rPr>
        <w:t xml:space="preserve">If </w:t>
      </w:r>
      <w:proofErr w:type="gramStart"/>
      <w:r w:rsidRPr="00711B24">
        <w:rPr>
          <w:rFonts w:eastAsia="Times New Roman"/>
          <w:color w:val="000000"/>
          <w:sz w:val="12"/>
          <w:szCs w:val="22"/>
        </w:rPr>
        <w:t>Xi</w:t>
      </w:r>
      <w:proofErr w:type="gramEnd"/>
      <w:r w:rsidRPr="00711B24">
        <w:rPr>
          <w:rFonts w:eastAsia="Times New Roman"/>
          <w:color w:val="000000"/>
          <w:sz w:val="12"/>
          <w:szCs w:val="22"/>
        </w:rPr>
        <w:t xml:space="preserve">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w:t>
      </w:r>
      <w:proofErr w:type="spellStart"/>
      <w:r w:rsidRPr="00711B24">
        <w:rPr>
          <w:rFonts w:eastAsia="Times New Roman"/>
          <w:color w:val="000000"/>
          <w:sz w:val="12"/>
          <w:szCs w:val="22"/>
        </w:rPr>
        <w:t>pacem</w:t>
      </w:r>
      <w:proofErr w:type="spellEnd"/>
      <w:r w:rsidRPr="00711B24">
        <w:rPr>
          <w:rFonts w:eastAsia="Times New Roman"/>
          <w:color w:val="000000"/>
          <w:sz w:val="12"/>
          <w:szCs w:val="22"/>
        </w:rPr>
        <w:t>, para bellum</w:t>
      </w:r>
      <w:r w:rsidRPr="001A42E6">
        <w:rPr>
          <w:rStyle w:val="StyleUnderline"/>
        </w:rPr>
        <w:t xml:space="preserve"> (“if you want peace, prepare for war”) must unfortunately serve as a central organizing principle</w:t>
      </w:r>
      <w:r w:rsidRPr="00711B24">
        <w:rPr>
          <w:rFonts w:eastAsia="Times New Roman"/>
          <w:color w:val="000000"/>
          <w:sz w:val="12"/>
          <w:szCs w:val="22"/>
        </w:rPr>
        <w:t xml:space="preserve"> for a variety of U.S. and allied decisions during the next decade with China.</w:t>
      </w:r>
    </w:p>
    <w:p w14:paraId="261357B5" w14:textId="77777777" w:rsidR="00196C1E" w:rsidRPr="001A42E6" w:rsidRDefault="00196C1E" w:rsidP="00196C1E">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4F18896E" w14:textId="77777777" w:rsidR="00196C1E" w:rsidRPr="00100A2B" w:rsidRDefault="00196C1E" w:rsidP="00196C1E">
      <w:pPr>
        <w:rPr>
          <w:rStyle w:val="Emphasis"/>
        </w:rPr>
      </w:pPr>
      <w:r w:rsidRPr="001A42E6">
        <w:rPr>
          <w:rStyle w:val="StyleUnderline"/>
          <w:highlight w:val="green"/>
        </w:rPr>
        <w:t xml:space="preserve">Nothing we might </w:t>
      </w:r>
      <w:r w:rsidRPr="001A42E6">
        <w:rPr>
          <w:rStyle w:val="StyleUnderline"/>
        </w:rPr>
        <w:t xml:space="preserve">theoretically </w:t>
      </w:r>
      <w:r w:rsidRPr="001A42E6">
        <w:rPr>
          <w:rStyle w:val="StyleUnderline"/>
          <w:highlight w:val="green"/>
        </w:rPr>
        <w:t>achieve in 2035</w:t>
      </w:r>
      <w:r w:rsidRPr="001A42E6">
        <w:rPr>
          <w:rStyle w:val="StyleUnderline"/>
        </w:rPr>
        <w:t xml:space="preserve"> and beyond </w:t>
      </w:r>
      <w:r w:rsidRPr="001A42E6">
        <w:rPr>
          <w:rStyle w:val="StyleUnderline"/>
          <w:highlight w:val="green"/>
        </w:rPr>
        <w:t>is worth pursuing at the expense of China</w:t>
      </w:r>
      <w:r w:rsidRPr="00711B24">
        <w:rPr>
          <w:rFonts w:eastAsia="Times New Roman"/>
          <w:color w:val="000000"/>
          <w:sz w:val="12"/>
          <w:szCs w:val="22"/>
        </w:rPr>
        <w:t>-credible capabilities we can realistically achieve no later than the mid-to-late 2020s.</w:t>
      </w:r>
      <w:r w:rsidRPr="00100A2B">
        <w:rPr>
          <w:rStyle w:val="Emphasis"/>
        </w:rPr>
        <w:t xml:space="preserve"> </w:t>
      </w:r>
    </w:p>
    <w:p w14:paraId="7B5D1028" w14:textId="77777777" w:rsidR="00196C1E" w:rsidRDefault="00196C1E" w:rsidP="00196C1E"/>
    <w:p w14:paraId="3C41CE82" w14:textId="77777777" w:rsidR="00196C1E" w:rsidRPr="00314A8E" w:rsidRDefault="00196C1E" w:rsidP="00196C1E">
      <w:pPr>
        <w:pStyle w:val="Heading4"/>
        <w:rPr>
          <w:rFonts w:cs="Calibri"/>
        </w:rPr>
      </w:pPr>
      <w:r w:rsidRPr="00314A8E">
        <w:rPr>
          <w:rFonts w:cs="Calibri"/>
        </w:rPr>
        <w:lastRenderedPageBreak/>
        <w:t>Pursuit inevitable</w:t>
      </w:r>
      <w:r>
        <w:rPr>
          <w:rFonts w:cs="Calibri"/>
        </w:rPr>
        <w:t xml:space="preserve"> – </w:t>
      </w:r>
      <w:r w:rsidRPr="00314A8E">
        <w:rPr>
          <w:rFonts w:cs="Calibri"/>
        </w:rPr>
        <w:t xml:space="preserve">decline causes </w:t>
      </w:r>
      <w:r w:rsidRPr="00314A8E">
        <w:rPr>
          <w:rFonts w:cs="Calibri"/>
          <w:u w:val="single"/>
        </w:rPr>
        <w:t>global war</w:t>
      </w:r>
    </w:p>
    <w:p w14:paraId="439C345B" w14:textId="77777777" w:rsidR="00196C1E" w:rsidRPr="00314A8E" w:rsidRDefault="00196C1E" w:rsidP="00196C1E">
      <w:r w:rsidRPr="00314A8E">
        <w:rPr>
          <w:rStyle w:val="Style13ptBold"/>
        </w:rPr>
        <w:t xml:space="preserve">Beckley 15 </w:t>
      </w:r>
      <w:r w:rsidRPr="00314A8E">
        <w:t xml:space="preserve">(Michael Beckley is a research fellow in the International Security Program at Harvard Kennedy School’s </w:t>
      </w:r>
      <w:proofErr w:type="spellStart"/>
      <w:r w:rsidRPr="00314A8E">
        <w:t>Belfer</w:t>
      </w:r>
      <w:proofErr w:type="spellEnd"/>
      <w:r w:rsidRPr="00314A8E">
        <w:t xml:space="preserve"> Center for Science and International Affairs., “The Myth of Entangling Alliances Michael Beckley Reassessing the Security Risks of U.S. Defense Pacts”, </w:t>
      </w:r>
      <w:r w:rsidRPr="00C460B7">
        <w:t>http://live.belfercenter.org/files/IS3904_pp007-048.pdf</w:t>
      </w:r>
      <w:r w:rsidRPr="00314A8E">
        <w:t>)</w:t>
      </w:r>
    </w:p>
    <w:p w14:paraId="5A916CCF" w14:textId="77777777" w:rsidR="00196C1E" w:rsidRPr="00314A8E" w:rsidRDefault="00196C1E" w:rsidP="00196C1E">
      <w:pPr>
        <w:rPr>
          <w:rStyle w:val="Emphasis"/>
        </w:rPr>
      </w:pPr>
      <w:r w:rsidRPr="00314A8E">
        <w:rPr>
          <w:rStyle w:val="StyleUnderline"/>
        </w:rPr>
        <w:t>The finding that</w:t>
      </w:r>
      <w:r w:rsidRPr="00314A8E">
        <w:t xml:space="preserve"> U.S. </w:t>
      </w:r>
      <w:r w:rsidRPr="00F202DF">
        <w:rPr>
          <w:rStyle w:val="StyleUnderline"/>
        </w:rPr>
        <w:t>entanglement is rare</w:t>
      </w:r>
      <w:r w:rsidRPr="00F202DF">
        <w:rPr>
          <w:rStyle w:val="Emphasis"/>
        </w:rPr>
        <w:t xml:space="preserve"> has important implications for international relations scholarship</w:t>
      </w:r>
      <w:r w:rsidRPr="00F202DF">
        <w:t xml:space="preserve"> and U.S. foreign policy. For scholars, </w:t>
      </w:r>
      <w:r w:rsidRPr="00F202DF">
        <w:rPr>
          <w:rStyle w:val="Emphasis"/>
        </w:rPr>
        <w:t>it casts doubt on classic theories of imperial overstretch</w:t>
      </w:r>
      <w:r w:rsidRPr="00F202DF">
        <w:t xml:space="preserve"> in which great powers exhaust their resources by accumulating allies that free ride on their protection</w:t>
      </w:r>
      <w:r w:rsidRPr="00314A8E">
        <w:t xml:space="preserve"> and embroil them in military quagmires.22 </w:t>
      </w:r>
      <w:r w:rsidRPr="00314A8E">
        <w:rPr>
          <w:rStyle w:val="StyleUnderline"/>
        </w:rPr>
        <w:t xml:space="preserve">The U.S. experience instead suggests that </w:t>
      </w:r>
      <w:r w:rsidRPr="00BA02C1">
        <w:rPr>
          <w:rStyle w:val="Emphasis"/>
          <w:highlight w:val="green"/>
        </w:rPr>
        <w:t xml:space="preserve">great powers </w:t>
      </w:r>
      <w:r w:rsidRPr="00F202DF">
        <w:rPr>
          <w:rStyle w:val="Emphasis"/>
        </w:rPr>
        <w:t xml:space="preserve">can </w:t>
      </w:r>
      <w:r w:rsidRPr="00BA02C1">
        <w:rPr>
          <w:rStyle w:val="Emphasis"/>
          <w:highlight w:val="green"/>
        </w:rPr>
        <w:t xml:space="preserve">dictate </w:t>
      </w:r>
      <w:r w:rsidRPr="00F202DF">
        <w:rPr>
          <w:rStyle w:val="Emphasis"/>
        </w:rPr>
        <w:t>the terms of</w:t>
      </w:r>
      <w:r w:rsidRPr="00314A8E">
        <w:rPr>
          <w:rStyle w:val="Emphasis"/>
        </w:rPr>
        <w:t xml:space="preserve"> their </w:t>
      </w:r>
      <w:r w:rsidRPr="00BA02C1">
        <w:rPr>
          <w:rStyle w:val="Emphasis"/>
          <w:highlight w:val="green"/>
        </w:rPr>
        <w:t>security</w:t>
      </w:r>
      <w:r w:rsidRPr="00314A8E">
        <w:rPr>
          <w:rStyle w:val="Emphasis"/>
        </w:rPr>
        <w:t xml:space="preserve"> commitments </w:t>
      </w:r>
      <w:r w:rsidRPr="00BA02C1">
        <w:rPr>
          <w:rStyle w:val="Emphasis"/>
          <w:highlight w:val="green"/>
        </w:rPr>
        <w:t>and</w:t>
      </w:r>
      <w:r w:rsidRPr="00314A8E">
        <w:rPr>
          <w:rStyle w:val="Emphasis"/>
        </w:rPr>
        <w:t xml:space="preserve"> that </w:t>
      </w:r>
      <w:r w:rsidRPr="00BA02C1">
        <w:rPr>
          <w:rStyle w:val="Emphasis"/>
          <w:highlight w:val="green"/>
        </w:rPr>
        <w:t>allies</w:t>
      </w:r>
      <w:r w:rsidRPr="00314A8E">
        <w:rPr>
          <w:rStyle w:val="Emphasis"/>
        </w:rPr>
        <w:t xml:space="preserve"> often </w:t>
      </w:r>
      <w:r w:rsidRPr="00BA02C1">
        <w:rPr>
          <w:rStyle w:val="Emphasis"/>
          <w:highlight w:val="green"/>
        </w:rPr>
        <w:t>help</w:t>
      </w:r>
      <w:r w:rsidRPr="00314A8E">
        <w:rPr>
          <w:rStyle w:val="Emphasis"/>
        </w:rPr>
        <w:t xml:space="preserve"> their great power protectors </w:t>
      </w:r>
      <w:r w:rsidRPr="00BA02C1">
        <w:rPr>
          <w:rStyle w:val="Emphasis"/>
          <w:highlight w:val="green"/>
        </w:rPr>
        <w:t>avoid</w:t>
      </w:r>
      <w:r w:rsidRPr="00314A8E">
        <w:rPr>
          <w:rStyle w:val="Emphasis"/>
        </w:rPr>
        <w:t xml:space="preserve"> strategic </w:t>
      </w:r>
      <w:r w:rsidRPr="00BA02C1">
        <w:rPr>
          <w:rStyle w:val="Emphasis"/>
          <w:highlight w:val="green"/>
        </w:rPr>
        <w:t>overextension</w:t>
      </w:r>
      <w:r w:rsidRPr="00314A8E">
        <w:rPr>
          <w:rStyle w:val="Emphasis"/>
        </w:rPr>
        <w:t>.</w:t>
      </w:r>
    </w:p>
    <w:p w14:paraId="180834AB" w14:textId="77777777" w:rsidR="00196C1E" w:rsidRDefault="00196C1E" w:rsidP="00196C1E">
      <w:pPr>
        <w:rPr>
          <w:rStyle w:val="StyleUnderline"/>
        </w:rPr>
      </w:pPr>
      <w:r w:rsidRPr="00314A8E">
        <w:rPr>
          <w:sz w:val="12"/>
        </w:rPr>
        <w:t xml:space="preserve">For policy, </w:t>
      </w:r>
      <w:r w:rsidRPr="00314A8E">
        <w:rPr>
          <w:rStyle w:val="StyleUnderline"/>
        </w:rPr>
        <w:t xml:space="preserve">the </w:t>
      </w:r>
      <w:r w:rsidRPr="00BA02C1">
        <w:rPr>
          <w:rStyle w:val="StyleUnderline"/>
          <w:highlight w:val="green"/>
        </w:rPr>
        <w:t>rarity of</w:t>
      </w:r>
      <w:r w:rsidRPr="00314A8E">
        <w:rPr>
          <w:rStyle w:val="StyleUnderline"/>
        </w:rPr>
        <w:t xml:space="preserve"> U.S. </w:t>
      </w:r>
      <w:r w:rsidRPr="00BA02C1">
        <w:rPr>
          <w:rStyle w:val="StyleUnderline"/>
          <w:highlight w:val="green"/>
        </w:rPr>
        <w:t>entanglement suggests</w:t>
      </w:r>
      <w:r w:rsidRPr="00314A8E">
        <w:rPr>
          <w:rStyle w:val="StyleUnderline"/>
        </w:rPr>
        <w:t xml:space="preserve"> that the United States’ current grand strategy of </w:t>
      </w:r>
      <w:r w:rsidRPr="00BA02C1">
        <w:rPr>
          <w:rStyle w:val="StyleUnderline"/>
          <w:highlight w:val="green"/>
        </w:rPr>
        <w:t>deep engagement</w:t>
      </w:r>
      <w:r w:rsidRPr="00314A8E">
        <w:rPr>
          <w:sz w:val="12"/>
        </w:rPr>
        <w:t xml:space="preserve">, which is centered on a network of standing alliances, does not preclude, and </w:t>
      </w:r>
      <w:r w:rsidRPr="00BA02C1">
        <w:rPr>
          <w:rStyle w:val="StyleUnderline"/>
          <w:highlight w:val="green"/>
        </w:rPr>
        <w:t>may</w:t>
      </w:r>
      <w:r w:rsidRPr="00314A8E">
        <w:rPr>
          <w:sz w:val="12"/>
        </w:rPr>
        <w:t xml:space="preserve"> even </w:t>
      </w:r>
      <w:r w:rsidRPr="00BA02C1">
        <w:rPr>
          <w:rStyle w:val="StyleUnderline"/>
          <w:highlight w:val="green"/>
        </w:rPr>
        <w:t>facilitate</w:t>
      </w:r>
      <w:r w:rsidRPr="00314A8E">
        <w:rPr>
          <w:sz w:val="12"/>
        </w:rPr>
        <w:t xml:space="preserve">, U.S. </w:t>
      </w:r>
      <w:r w:rsidRPr="00BA02C1">
        <w:rPr>
          <w:rStyle w:val="Emphasis"/>
          <w:highlight w:val="green"/>
        </w:rPr>
        <w:t>military restraint</w:t>
      </w:r>
      <w:r w:rsidRPr="00314A8E">
        <w:rPr>
          <w:sz w:val="12"/>
        </w:rPr>
        <w:t xml:space="preserve">. Since 1945 the United States has been, by some measures, the most militarily active state in the </w:t>
      </w:r>
      <w:r w:rsidRPr="00F202DF">
        <w:rPr>
          <w:sz w:val="12"/>
        </w:rPr>
        <w:t xml:space="preserve">world. </w:t>
      </w:r>
      <w:r w:rsidRPr="00F202DF">
        <w:rPr>
          <w:rStyle w:val="StyleUnderline"/>
        </w:rPr>
        <w:t>The most egregious cases of U.S. overreach</w:t>
      </w:r>
      <w:r w:rsidRPr="00F202DF">
        <w:rPr>
          <w:sz w:val="12"/>
        </w:rPr>
        <w:t xml:space="preserve">, however, </w:t>
      </w:r>
      <w:r w:rsidRPr="00F202DF">
        <w:rPr>
          <w:rStyle w:val="Emphasis"/>
        </w:rPr>
        <w:t xml:space="preserve">have stemmed not from entangling </w:t>
      </w:r>
      <w:r w:rsidRPr="00F202DF">
        <w:rPr>
          <w:sz w:val="12"/>
        </w:rPr>
        <w:t xml:space="preserve">alliances, </w:t>
      </w:r>
      <w:r w:rsidRPr="00F202DF">
        <w:rPr>
          <w:rStyle w:val="StyleUnderline"/>
        </w:rPr>
        <w:t xml:space="preserve">but from the penchant of </w:t>
      </w:r>
      <w:r w:rsidRPr="00BA02C1">
        <w:rPr>
          <w:rStyle w:val="StyleUnderline"/>
          <w:highlight w:val="green"/>
        </w:rPr>
        <w:t>American leaders</w:t>
      </w:r>
      <w:r w:rsidRPr="00F202DF">
        <w:rPr>
          <w:rStyle w:val="StyleUnderline"/>
        </w:rPr>
        <w:t xml:space="preserve"> </w:t>
      </w:r>
      <w:r w:rsidRPr="00F202DF">
        <w:rPr>
          <w:rStyle w:val="Emphasis"/>
        </w:rPr>
        <w:t xml:space="preserve">to </w:t>
      </w:r>
      <w:r w:rsidRPr="00BA02C1">
        <w:rPr>
          <w:rStyle w:val="Emphasis"/>
          <w:highlight w:val="green"/>
        </w:rPr>
        <w:t>define national interests expansively</w:t>
      </w:r>
      <w:r w:rsidRPr="00F202DF">
        <w:rPr>
          <w:rStyle w:val="StyleUnderline"/>
        </w:rPr>
        <w:t xml:space="preserve">, </w:t>
      </w:r>
      <w:r w:rsidRPr="00F202DF">
        <w:rPr>
          <w:sz w:val="12"/>
        </w:rPr>
        <w:t>to overestimate the magnitude of foreign threats, and to underestimate</w:t>
      </w:r>
      <w:r w:rsidRPr="00314A8E">
        <w:rPr>
          <w:sz w:val="12"/>
        </w:rPr>
        <w:t xml:space="preserve"> the costs of military intervention. Scrapping alliances will not correct these bad habits. In fact, </w:t>
      </w:r>
      <w:r w:rsidRPr="00BA02C1">
        <w:rPr>
          <w:rStyle w:val="StyleUnderline"/>
          <w:highlight w:val="green"/>
        </w:rPr>
        <w:t>disengaging</w:t>
      </w:r>
      <w:r w:rsidRPr="00314A8E">
        <w:rPr>
          <w:rStyle w:val="StyleUnderline"/>
        </w:rPr>
        <w:t xml:space="preserve"> from alliances </w:t>
      </w:r>
      <w:r w:rsidRPr="00B6373F">
        <w:rPr>
          <w:rStyle w:val="StyleUnderline"/>
        </w:rPr>
        <w:t>may</w:t>
      </w:r>
      <w:r w:rsidRPr="00BA02C1">
        <w:rPr>
          <w:rStyle w:val="StyleUnderline"/>
          <w:highlight w:val="green"/>
        </w:rPr>
        <w:t xml:space="preserve"> unleash the</w:t>
      </w:r>
      <w:r w:rsidRPr="00314A8E">
        <w:rPr>
          <w:rStyle w:val="StyleUnderline"/>
        </w:rPr>
        <w:t xml:space="preserve"> </w:t>
      </w:r>
      <w:r w:rsidRPr="00BA02C1">
        <w:rPr>
          <w:rStyle w:val="Emphasis"/>
          <w:highlight w:val="green"/>
        </w:rPr>
        <w:t>U</w:t>
      </w:r>
      <w:r w:rsidRPr="00314A8E">
        <w:rPr>
          <w:sz w:val="12"/>
        </w:rPr>
        <w:t xml:space="preserve">nited </w:t>
      </w:r>
      <w:r w:rsidRPr="00BA02C1">
        <w:rPr>
          <w:rStyle w:val="Emphasis"/>
          <w:highlight w:val="green"/>
        </w:rPr>
        <w:t>S</w:t>
      </w:r>
      <w:r w:rsidRPr="00314A8E">
        <w:rPr>
          <w:sz w:val="12"/>
        </w:rPr>
        <w:t xml:space="preserve">tates </w:t>
      </w:r>
      <w:r w:rsidRPr="00BA02C1">
        <w:rPr>
          <w:rStyle w:val="Emphasis"/>
          <w:highlight w:val="green"/>
        </w:rPr>
        <w:t>to intervene recklessly</w:t>
      </w:r>
      <w:r w:rsidRPr="00314A8E">
        <w:rPr>
          <w:sz w:val="12"/>
        </w:rPr>
        <w:t xml:space="preserve"> abroad </w:t>
      </w:r>
      <w:r w:rsidRPr="00314A8E">
        <w:rPr>
          <w:rStyle w:val="StyleUnderline"/>
        </w:rPr>
        <w:t xml:space="preserve">while </w:t>
      </w:r>
      <w:r w:rsidRPr="00BA02C1">
        <w:rPr>
          <w:rStyle w:val="Emphasis"/>
          <w:highlight w:val="green"/>
        </w:rPr>
        <w:t>leaving it without partners</w:t>
      </w:r>
      <w:r w:rsidRPr="00314A8E">
        <w:rPr>
          <w:rStyle w:val="StyleUnderline"/>
        </w:rPr>
        <w:t xml:space="preserve"> to share the burden </w:t>
      </w:r>
      <w:r w:rsidRPr="00B6373F">
        <w:rPr>
          <w:rStyle w:val="Emphasis"/>
        </w:rPr>
        <w:t>when those interventions go awry</w:t>
      </w:r>
      <w:r w:rsidRPr="00B6373F">
        <w:rPr>
          <w:rStyle w:val="StyleUnderline"/>
        </w:rPr>
        <w:t>.</w:t>
      </w:r>
    </w:p>
    <w:p w14:paraId="0DD93414" w14:textId="77777777" w:rsidR="00196C1E" w:rsidRPr="00100A2B" w:rsidRDefault="00196C1E" w:rsidP="00196C1E"/>
    <w:p w14:paraId="60AFA055" w14:textId="77777777" w:rsidR="00196C1E" w:rsidRDefault="00196C1E" w:rsidP="00196C1E">
      <w:pPr>
        <w:pStyle w:val="Heading4"/>
      </w:pPr>
      <w:r>
        <w:t xml:space="preserve">We get 2 condo – </w:t>
      </w:r>
    </w:p>
    <w:p w14:paraId="0867F8BD" w14:textId="6482928A" w:rsidR="00E42E4C" w:rsidRDefault="00196C1E" w:rsidP="00196C1E">
      <w:pPr>
        <w:rPr>
          <w:rFonts w:ascii="AppleSystemUIFontBold" w:hAnsi="AppleSystemUIFontBold" w:cs="AppleSystemUIFontBold"/>
          <w:b/>
          <w:bCs/>
          <w:sz w:val="26"/>
          <w:szCs w:val="26"/>
        </w:rPr>
      </w:pPr>
      <w:r w:rsidRPr="00D15916">
        <w:rPr>
          <w:rFonts w:ascii="AppleSystemUIFontBold" w:hAnsi="AppleSystemUIFontBold" w:cs="AppleSystemUIFontBold"/>
          <w:b/>
          <w:bCs/>
          <w:sz w:val="26"/>
          <w:szCs w:val="26"/>
        </w:rPr>
        <w:t xml:space="preserve">Neg flex – condo is key to allowing the neg to test the </w:t>
      </w:r>
      <w:proofErr w:type="spellStart"/>
      <w:r w:rsidRPr="00D15916">
        <w:rPr>
          <w:rFonts w:ascii="AppleSystemUIFontBold" w:hAnsi="AppleSystemUIFontBold" w:cs="AppleSystemUIFontBold"/>
          <w:b/>
          <w:bCs/>
          <w:sz w:val="26"/>
          <w:szCs w:val="26"/>
        </w:rPr>
        <w:t>aff</w:t>
      </w:r>
      <w:proofErr w:type="spellEnd"/>
      <w:r w:rsidRPr="00D15916">
        <w:rPr>
          <w:rFonts w:ascii="AppleSystemUIFontBold" w:hAnsi="AppleSystemUIFontBold" w:cs="AppleSystemUIFontBold"/>
          <w:b/>
          <w:bCs/>
          <w:sz w:val="26"/>
          <w:szCs w:val="26"/>
        </w:rPr>
        <w:t xml:space="preserve"> from multiple perspectives – </w:t>
      </w:r>
      <w:r>
        <w:rPr>
          <w:rFonts w:ascii="AppleSystemUIFontBold" w:hAnsi="AppleSystemUIFontBold" w:cs="AppleSystemUIFontBold"/>
          <w:b/>
          <w:bCs/>
          <w:sz w:val="26"/>
          <w:szCs w:val="26"/>
        </w:rPr>
        <w:t xml:space="preserve">that </w:t>
      </w:r>
      <w:r w:rsidRPr="00D15916">
        <w:rPr>
          <w:rFonts w:ascii="AppleSystemUIFontBold" w:hAnsi="AppleSystemUIFontBold" w:cs="AppleSystemUIFontBold"/>
          <w:b/>
          <w:bCs/>
          <w:sz w:val="26"/>
          <w:szCs w:val="26"/>
        </w:rPr>
        <w:t xml:space="preserve">outweighs </w:t>
      </w:r>
      <w:proofErr w:type="spellStart"/>
      <w:r w:rsidRPr="00D15916">
        <w:rPr>
          <w:rFonts w:ascii="AppleSystemUIFontBold" w:hAnsi="AppleSystemUIFontBold" w:cs="AppleSystemUIFontBold"/>
          <w:b/>
          <w:bCs/>
          <w:sz w:val="26"/>
          <w:szCs w:val="26"/>
        </w:rPr>
        <w:t>aff</w:t>
      </w:r>
      <w:proofErr w:type="spellEnd"/>
      <w:r w:rsidRPr="00D15916">
        <w:rPr>
          <w:rFonts w:ascii="AppleSystemUIFontBold" w:hAnsi="AppleSystemUIFontBold" w:cs="AppleSystemUIFontBold"/>
          <w:b/>
          <w:bCs/>
          <w:sz w:val="26"/>
          <w:szCs w:val="26"/>
        </w:rPr>
        <w:t xml:space="preserve"> strat</w:t>
      </w:r>
      <w:r>
        <w:rPr>
          <w:rFonts w:ascii="AppleSystemUIFontBold" w:hAnsi="AppleSystemUIFontBold" w:cs="AppleSystemUIFontBold"/>
          <w:b/>
          <w:bCs/>
          <w:sz w:val="26"/>
          <w:szCs w:val="26"/>
        </w:rPr>
        <w:t>egy</w:t>
      </w:r>
      <w:r w:rsidRPr="00D15916">
        <w:rPr>
          <w:rFonts w:ascii="AppleSystemUIFontBold" w:hAnsi="AppleSystemUIFontBold" w:cs="AppleSystemUIFontBold"/>
          <w:b/>
          <w:bCs/>
          <w:sz w:val="26"/>
          <w:szCs w:val="26"/>
        </w:rPr>
        <w:t xml:space="preserve"> – </w:t>
      </w:r>
      <w:r>
        <w:rPr>
          <w:rFonts w:ascii="AppleSystemUIFontBold" w:hAnsi="AppleSystemUIFontBold" w:cs="AppleSystemUIFontBold"/>
          <w:b/>
          <w:bCs/>
          <w:sz w:val="26"/>
          <w:szCs w:val="26"/>
        </w:rPr>
        <w:t xml:space="preserve">the </w:t>
      </w:r>
      <w:proofErr w:type="spellStart"/>
      <w:r>
        <w:rPr>
          <w:rFonts w:ascii="AppleSystemUIFontBold" w:hAnsi="AppleSystemUIFontBold" w:cs="AppleSystemUIFontBold"/>
          <w:b/>
          <w:bCs/>
          <w:sz w:val="26"/>
          <w:szCs w:val="26"/>
        </w:rPr>
        <w:t>aff</w:t>
      </w:r>
      <w:proofErr w:type="spellEnd"/>
      <w:r>
        <w:rPr>
          <w:rFonts w:ascii="AppleSystemUIFontBold" w:hAnsi="AppleSystemUIFontBold" w:cs="AppleSystemUIFontBold"/>
          <w:b/>
          <w:bCs/>
          <w:sz w:val="26"/>
          <w:szCs w:val="26"/>
        </w:rPr>
        <w:t xml:space="preserve"> gets</w:t>
      </w:r>
      <w:r w:rsidRPr="00D15916">
        <w:rPr>
          <w:rFonts w:ascii="AppleSystemUIFontBold" w:hAnsi="AppleSystemUIFontBold" w:cs="AppleSystemUIFontBold"/>
          <w:b/>
          <w:bCs/>
          <w:sz w:val="26"/>
          <w:szCs w:val="26"/>
        </w:rPr>
        <w:t xml:space="preserve"> </w:t>
      </w:r>
      <w:r w:rsidRPr="00D15916">
        <w:rPr>
          <w:rFonts w:ascii="AppleSystemUIFontBold" w:hAnsi="AppleSystemUIFontBold" w:cs="AppleSystemUIFontBold"/>
          <w:b/>
          <w:bCs/>
          <w:sz w:val="26"/>
          <w:szCs w:val="26"/>
          <w:u w:val="single"/>
        </w:rPr>
        <w:t>infinite prep</w:t>
      </w:r>
      <w:r>
        <w:rPr>
          <w:rFonts w:ascii="AppleSystemUIFontBold" w:hAnsi="AppleSystemUIFontBold" w:cs="AppleSystemUIFontBold"/>
          <w:b/>
          <w:bCs/>
          <w:sz w:val="26"/>
          <w:szCs w:val="26"/>
          <w:u w:val="single"/>
        </w:rPr>
        <w:t xml:space="preserve">, </w:t>
      </w:r>
      <w:r>
        <w:rPr>
          <w:rFonts w:ascii="AppleSystemUIFontBold" w:hAnsi="AppleSystemUIFontBold" w:cs="AppleSystemUIFontBold"/>
          <w:b/>
          <w:bCs/>
          <w:sz w:val="26"/>
          <w:szCs w:val="26"/>
        </w:rPr>
        <w:t>but</w:t>
      </w:r>
      <w:r w:rsidRPr="00D15916">
        <w:rPr>
          <w:rFonts w:ascii="AppleSystemUIFontBold" w:hAnsi="AppleSystemUIFontBold" w:cs="AppleSystemUIFontBold"/>
          <w:b/>
          <w:bCs/>
          <w:sz w:val="26"/>
          <w:szCs w:val="26"/>
        </w:rPr>
        <w:t xml:space="preserve"> the neg is </w:t>
      </w:r>
      <w:r w:rsidRPr="00D15916">
        <w:rPr>
          <w:rFonts w:ascii="AppleSystemUIFontBold" w:hAnsi="AppleSystemUIFontBold" w:cs="AppleSystemUIFontBold"/>
          <w:b/>
          <w:bCs/>
          <w:sz w:val="26"/>
          <w:szCs w:val="26"/>
          <w:u w:val="single"/>
        </w:rPr>
        <w:t>purely</w:t>
      </w:r>
      <w:r w:rsidRPr="00D15916">
        <w:rPr>
          <w:rFonts w:ascii="AppleSystemUIFontBold" w:hAnsi="AppleSystemUIFontBold" w:cs="AppleSystemUIFontBold"/>
          <w:b/>
          <w:bCs/>
          <w:sz w:val="26"/>
          <w:szCs w:val="26"/>
        </w:rPr>
        <w:t xml:space="preserve"> reactionary</w:t>
      </w:r>
    </w:p>
    <w:p w14:paraId="2EB5EF42" w14:textId="77777777" w:rsidR="00196C1E" w:rsidRDefault="00196C1E" w:rsidP="00196C1E">
      <w:pPr>
        <w:pStyle w:val="Heading2"/>
      </w:pPr>
      <w:r>
        <w:lastRenderedPageBreak/>
        <w:t>1NC – Case</w:t>
      </w:r>
    </w:p>
    <w:p w14:paraId="14A8947E" w14:textId="77777777" w:rsidR="00196C1E" w:rsidRPr="00C460B7" w:rsidRDefault="00196C1E" w:rsidP="00196C1E"/>
    <w:p w14:paraId="22555BA6" w14:textId="77777777" w:rsidR="00196C1E" w:rsidRDefault="00196C1E" w:rsidP="00196C1E">
      <w:pPr>
        <w:pStyle w:val="Heading3"/>
      </w:pPr>
      <w:r>
        <w:lastRenderedPageBreak/>
        <w:t>Mining good</w:t>
      </w:r>
    </w:p>
    <w:p w14:paraId="3FA9B9C9" w14:textId="77777777" w:rsidR="00196C1E" w:rsidRPr="00FD3507" w:rsidRDefault="00196C1E" w:rsidP="00196C1E">
      <w:r w:rsidRPr="00FD3507">
        <w:t>https://www.nbcnews.com/tech/innovation/why-humanitys-survival-may-depend-colonizing-mars-n446196</w:t>
      </w:r>
    </w:p>
    <w:p w14:paraId="6D491C9F" w14:textId="77777777" w:rsidR="00196C1E" w:rsidRDefault="00196C1E" w:rsidP="00196C1E">
      <w:pPr>
        <w:pStyle w:val="Heading4"/>
      </w:pPr>
      <w:r>
        <w:t xml:space="preserve">Mars colonization is feasible, but requires water and hydrogen mining – private sector profit motives and innovation are key to make mining viable </w:t>
      </w:r>
    </w:p>
    <w:p w14:paraId="28DC0057" w14:textId="77777777" w:rsidR="00196C1E" w:rsidRPr="00CC72F2" w:rsidRDefault="00196C1E" w:rsidP="00196C1E">
      <w:pPr>
        <w:rPr>
          <w:rStyle w:val="Style13ptBold"/>
        </w:rPr>
      </w:pPr>
      <w:r>
        <w:rPr>
          <w:rStyle w:val="Style13ptBold"/>
        </w:rPr>
        <w:t xml:space="preserve">Martin 3/10 </w:t>
      </w:r>
      <w:r w:rsidRPr="00CC72F2">
        <w:rPr>
          <w:rStyle w:val="Style13ptBold"/>
          <w:b w:val="0"/>
          <w:bCs/>
          <w:sz w:val="16"/>
          <w:szCs w:val="16"/>
        </w:rPr>
        <w:t xml:space="preserve">[(Neil, </w:t>
      </w:r>
      <w:r w:rsidRPr="00CC72F2">
        <w:rPr>
          <w:szCs w:val="16"/>
        </w:rPr>
        <w:t xml:space="preserve">Media &amp; Content Coordinator at UNSW, internally cites Serkan </w:t>
      </w:r>
      <w:proofErr w:type="spellStart"/>
      <w:r w:rsidRPr="00CC72F2">
        <w:rPr>
          <w:szCs w:val="16"/>
        </w:rPr>
        <w:t>Saydam</w:t>
      </w:r>
      <w:proofErr w:type="spellEnd"/>
      <w:r w:rsidRPr="00CC72F2">
        <w:rPr>
          <w:szCs w:val="16"/>
        </w:rPr>
        <w:t xml:space="preserve">, Professor of Engineering at UNSW Sydney with focuses on Ground Control in Mining, Mining Systems, Mine Planning and Design, Advanced Mining Technologies and Off Earth Mining, Sc, MSc and PhD degrees in Mining Engineering from the </w:t>
      </w:r>
      <w:proofErr w:type="spellStart"/>
      <w:r w:rsidRPr="00CC72F2">
        <w:rPr>
          <w:szCs w:val="16"/>
        </w:rPr>
        <w:t>Dokuz</w:t>
      </w:r>
      <w:proofErr w:type="spellEnd"/>
      <w:r w:rsidRPr="00CC72F2">
        <w:rPr>
          <w:szCs w:val="16"/>
        </w:rPr>
        <w:t xml:space="preserve"> </w:t>
      </w:r>
      <w:proofErr w:type="spellStart"/>
      <w:r w:rsidRPr="00CC72F2">
        <w:rPr>
          <w:szCs w:val="16"/>
        </w:rPr>
        <w:t>Eylul</w:t>
      </w:r>
      <w:proofErr w:type="spellEnd"/>
      <w:r w:rsidRPr="00CC72F2">
        <w:rPr>
          <w:szCs w:val="16"/>
        </w:rPr>
        <w:t xml:space="preserve"> University, Izmir, Turkey</w:t>
      </w:r>
      <w:r w:rsidRPr="00CC72F2">
        <w:rPr>
          <w:rStyle w:val="Style13ptBold"/>
          <w:sz w:val="16"/>
          <w:szCs w:val="16"/>
        </w:rPr>
        <w:t>) “</w:t>
      </w:r>
      <w:r w:rsidRPr="00CC72F2">
        <w:rPr>
          <w:szCs w:val="16"/>
        </w:rPr>
        <w:t>Mars settlement likely by 2050 says UNSW expert – but not at levels predicted by Elon Musk,” UNSW Newsroom, 3/10/2021] JL</w:t>
      </w:r>
    </w:p>
    <w:p w14:paraId="1B05D7C2" w14:textId="77777777" w:rsidR="00196C1E" w:rsidRPr="00CC72F2" w:rsidRDefault="00196C1E" w:rsidP="00196C1E">
      <w:r w:rsidRPr="00CC72F2">
        <w:rPr>
          <w:rStyle w:val="Emphasis"/>
          <w:highlight w:val="green"/>
        </w:rPr>
        <w:t xml:space="preserve">Mars will be </w:t>
      </w:r>
      <w:proofErr w:type="spellStart"/>
      <w:r w:rsidRPr="00CC72F2">
        <w:rPr>
          <w:rStyle w:val="Emphasis"/>
          <w:highlight w:val="green"/>
        </w:rPr>
        <w:t>colonised</w:t>
      </w:r>
      <w:proofErr w:type="spellEnd"/>
      <w:r w:rsidRPr="00CC72F2">
        <w:rPr>
          <w:rStyle w:val="Emphasis"/>
          <w:highlight w:val="green"/>
        </w:rPr>
        <w:t xml:space="preserve"> by</w:t>
      </w:r>
      <w:r w:rsidRPr="00CC72F2">
        <w:rPr>
          <w:rStyle w:val="Emphasis"/>
        </w:rPr>
        <w:t xml:space="preserve"> humans by the year </w:t>
      </w:r>
      <w:r w:rsidRPr="00CC72F2">
        <w:rPr>
          <w:rStyle w:val="Emphasis"/>
          <w:highlight w:val="green"/>
        </w:rPr>
        <w:t xml:space="preserve">2050, </w:t>
      </w:r>
      <w:proofErr w:type="gramStart"/>
      <w:r w:rsidRPr="00CC72F2">
        <w:rPr>
          <w:rStyle w:val="Emphasis"/>
          <w:highlight w:val="green"/>
        </w:rPr>
        <w:t>as long as</w:t>
      </w:r>
      <w:proofErr w:type="gramEnd"/>
      <w:r w:rsidRPr="00CC72F2">
        <w:rPr>
          <w:rStyle w:val="Emphasis"/>
          <w:highlight w:val="green"/>
        </w:rPr>
        <w:t xml:space="preserve"> autonomous mining processes</w:t>
      </w:r>
      <w:r w:rsidRPr="00CC72F2">
        <w:rPr>
          <w:rStyle w:val="Emphasis"/>
        </w:rPr>
        <w:t xml:space="preserve"> quickly </w:t>
      </w:r>
      <w:r w:rsidRPr="00CC72F2">
        <w:rPr>
          <w:rStyle w:val="Emphasis"/>
          <w:highlight w:val="green"/>
        </w:rPr>
        <w:t>become more commercially viable</w:t>
      </w:r>
      <w:r w:rsidRPr="00CC72F2">
        <w:t>.</w:t>
      </w:r>
    </w:p>
    <w:p w14:paraId="4A32F243" w14:textId="77777777" w:rsidR="00196C1E" w:rsidRPr="00CC72F2" w:rsidRDefault="00196C1E" w:rsidP="00196C1E">
      <w:pPr>
        <w:rPr>
          <w:sz w:val="12"/>
          <w:szCs w:val="12"/>
        </w:rPr>
      </w:pPr>
      <w:r w:rsidRPr="00CC72F2">
        <w:rPr>
          <w:sz w:val="12"/>
          <w:szCs w:val="12"/>
        </w:rPr>
        <w:t xml:space="preserve">That’s the view of Professor Serkan </w:t>
      </w:r>
      <w:proofErr w:type="spellStart"/>
      <w:r w:rsidRPr="00CC72F2">
        <w:rPr>
          <w:sz w:val="12"/>
          <w:szCs w:val="12"/>
        </w:rPr>
        <w:t>Saydam</w:t>
      </w:r>
      <w:proofErr w:type="spellEnd"/>
      <w:r w:rsidRPr="00CC72F2">
        <w:rPr>
          <w:sz w:val="12"/>
          <w:szCs w:val="12"/>
        </w:rPr>
        <w:t xml:space="preserve"> from UNSW Sydney in the wake of the amazing landing on Mars by NASA’s Perseverance rover.</w:t>
      </w:r>
    </w:p>
    <w:p w14:paraId="1F84C471" w14:textId="77777777" w:rsidR="00196C1E" w:rsidRPr="00CC72F2" w:rsidRDefault="00196C1E" w:rsidP="00196C1E">
      <w:pPr>
        <w:rPr>
          <w:sz w:val="12"/>
          <w:szCs w:val="12"/>
        </w:rPr>
      </w:pPr>
      <w:r w:rsidRPr="00CC72F2">
        <w:rPr>
          <w:sz w:val="12"/>
          <w:szCs w:val="12"/>
        </w:rPr>
        <w:t>Perseverance is expected to provide answers about whether forms of life ever existed on the red planet, but it is also designed to help address the challenges of future human expeditions there.</w:t>
      </w:r>
    </w:p>
    <w:p w14:paraId="4370DD32" w14:textId="77777777" w:rsidR="00196C1E" w:rsidRPr="00CC72F2" w:rsidRDefault="00196C1E" w:rsidP="00196C1E">
      <w:pPr>
        <w:rPr>
          <w:sz w:val="12"/>
        </w:rPr>
      </w:pPr>
      <w:r w:rsidRPr="00CC72F2">
        <w:rPr>
          <w:sz w:val="12"/>
        </w:rPr>
        <w:t xml:space="preserve">Professor </w:t>
      </w:r>
      <w:proofErr w:type="spellStart"/>
      <w:r w:rsidRPr="00CC72F2">
        <w:rPr>
          <w:sz w:val="12"/>
        </w:rPr>
        <w:t>Saydam</w:t>
      </w:r>
      <w:proofErr w:type="spellEnd"/>
      <w:r w:rsidRPr="00CC72F2">
        <w:rPr>
          <w:sz w:val="12"/>
        </w:rPr>
        <w:t>, from the </w:t>
      </w:r>
      <w:r w:rsidRPr="004D6836">
        <w:rPr>
          <w:sz w:val="12"/>
        </w:rPr>
        <w:t>School of Mineral Energy Resources Engineering</w:t>
      </w:r>
      <w:r w:rsidRPr="00CC72F2">
        <w:rPr>
          <w:sz w:val="12"/>
        </w:rPr>
        <w:t xml:space="preserve">, says </w:t>
      </w:r>
      <w:r w:rsidRPr="00CC72F2">
        <w:rPr>
          <w:rStyle w:val="StyleUnderline"/>
          <w:highlight w:val="green"/>
        </w:rPr>
        <w:t>the main focus</w:t>
      </w:r>
      <w:r w:rsidRPr="00CC72F2">
        <w:rPr>
          <w:rStyle w:val="StyleUnderline"/>
        </w:rPr>
        <w:t xml:space="preserve"> in terms of creating a colony on Mars </w:t>
      </w:r>
      <w:r w:rsidRPr="00CC72F2">
        <w:rPr>
          <w:rStyle w:val="StyleUnderline"/>
          <w:highlight w:val="green"/>
        </w:rPr>
        <w:t>is finding water</w:t>
      </w:r>
      <w:r w:rsidRPr="00CC72F2">
        <w:rPr>
          <w:rStyle w:val="StyleUnderline"/>
        </w:rPr>
        <w:t xml:space="preserve"> – and being able to extract it and process it using robots before </w:t>
      </w:r>
      <w:proofErr w:type="gramStart"/>
      <w:r w:rsidRPr="00CC72F2">
        <w:rPr>
          <w:rStyle w:val="StyleUnderline"/>
        </w:rPr>
        <w:t>humans</w:t>
      </w:r>
      <w:proofErr w:type="gramEnd"/>
      <w:r w:rsidRPr="00CC72F2">
        <w:rPr>
          <w:rStyle w:val="StyleUnderline"/>
        </w:rPr>
        <w:t xml:space="preserve"> land</w:t>
      </w:r>
      <w:r w:rsidRPr="00CC72F2">
        <w:rPr>
          <w:sz w:val="12"/>
        </w:rPr>
        <w:t>.</w:t>
      </w:r>
    </w:p>
    <w:p w14:paraId="5BE29F34" w14:textId="77777777" w:rsidR="00196C1E" w:rsidRPr="00CC72F2" w:rsidRDefault="00196C1E" w:rsidP="00196C1E">
      <w:pPr>
        <w:rPr>
          <w:sz w:val="12"/>
        </w:rPr>
      </w:pPr>
      <w:r w:rsidRPr="00CC72F2">
        <w:rPr>
          <w:sz w:val="12"/>
        </w:rPr>
        <w:t xml:space="preserve">“Everything is all about </w:t>
      </w:r>
      <w:proofErr w:type="gramStart"/>
      <w:r w:rsidRPr="00CC72F2">
        <w:rPr>
          <w:sz w:val="12"/>
        </w:rPr>
        <w:t>water,“</w:t>
      </w:r>
      <w:proofErr w:type="gramEnd"/>
      <w:r w:rsidRPr="00CC72F2">
        <w:rPr>
          <w:sz w:val="12"/>
        </w:rPr>
        <w:t xml:space="preserve"> Prof. </w:t>
      </w:r>
      <w:proofErr w:type="spellStart"/>
      <w:r w:rsidRPr="00CC72F2">
        <w:rPr>
          <w:sz w:val="12"/>
        </w:rPr>
        <w:t>Saydam</w:t>
      </w:r>
      <w:proofErr w:type="spellEnd"/>
      <w:r w:rsidRPr="00CC72F2">
        <w:rPr>
          <w:sz w:val="12"/>
        </w:rPr>
        <w:t xml:space="preserve"> says. “</w:t>
      </w:r>
      <w:r w:rsidRPr="00CC72F2">
        <w:rPr>
          <w:rStyle w:val="StyleUnderline"/>
        </w:rPr>
        <w:t xml:space="preserve">You use water </w:t>
      </w:r>
      <w:r w:rsidRPr="00CC72F2">
        <w:rPr>
          <w:rStyle w:val="StyleUnderline"/>
          <w:highlight w:val="green"/>
        </w:rPr>
        <w:t>as a life support, plus</w:t>
      </w:r>
      <w:r w:rsidRPr="00CC72F2">
        <w:rPr>
          <w:rStyle w:val="StyleUnderline"/>
        </w:rPr>
        <w:t xml:space="preserve"> also being able to separate out the </w:t>
      </w:r>
      <w:r w:rsidRPr="00CC72F2">
        <w:rPr>
          <w:rStyle w:val="StyleUnderline"/>
          <w:highlight w:val="green"/>
        </w:rPr>
        <w:t>hydrogen</w:t>
      </w:r>
      <w:r w:rsidRPr="00CC72F2">
        <w:rPr>
          <w:rStyle w:val="StyleUnderline"/>
        </w:rPr>
        <w:t xml:space="preserve"> to use </w:t>
      </w:r>
      <w:r w:rsidRPr="00CC72F2">
        <w:rPr>
          <w:rStyle w:val="StyleUnderline"/>
          <w:highlight w:val="green"/>
        </w:rPr>
        <w:t>as</w:t>
      </w:r>
      <w:r w:rsidRPr="00CC72F2">
        <w:rPr>
          <w:rStyle w:val="StyleUnderline"/>
        </w:rPr>
        <w:t xml:space="preserve"> an </w:t>
      </w:r>
      <w:r w:rsidRPr="00CC72F2">
        <w:rPr>
          <w:rStyle w:val="StyleUnderline"/>
          <w:highlight w:val="green"/>
        </w:rPr>
        <w:t>energy</w:t>
      </w:r>
      <w:r w:rsidRPr="00CC72F2">
        <w:rPr>
          <w:rStyle w:val="StyleUnderline"/>
        </w:rPr>
        <w:t xml:space="preserve"> source</w:t>
      </w:r>
      <w:r w:rsidRPr="00CC72F2">
        <w:rPr>
          <w:sz w:val="12"/>
        </w:rPr>
        <w:t>.</w:t>
      </w:r>
    </w:p>
    <w:p w14:paraId="20027824" w14:textId="77777777" w:rsidR="00196C1E" w:rsidRPr="00CC72F2" w:rsidRDefault="00196C1E" w:rsidP="00196C1E">
      <w:pPr>
        <w:rPr>
          <w:sz w:val="12"/>
        </w:rPr>
      </w:pPr>
      <w:r w:rsidRPr="00CC72F2">
        <w:rPr>
          <w:sz w:val="12"/>
        </w:rPr>
        <w:t>“</w:t>
      </w:r>
      <w:r w:rsidRPr="00CC72F2">
        <w:rPr>
          <w:rStyle w:val="StyleUnderline"/>
        </w:rPr>
        <w:t xml:space="preserve">The process for having humans on Mars will be to set up operations, go there and produce water with robots first, and then be able to extract the hydrogen to make the energy ready </w:t>
      </w:r>
      <w:r w:rsidRPr="00CC72F2">
        <w:rPr>
          <w:sz w:val="12"/>
        </w:rPr>
        <w:t>before people arrive.</w:t>
      </w:r>
    </w:p>
    <w:p w14:paraId="19C7C649" w14:textId="77777777" w:rsidR="00196C1E" w:rsidRPr="00CC72F2" w:rsidRDefault="00196C1E" w:rsidP="00196C1E">
      <w:pPr>
        <w:rPr>
          <w:sz w:val="12"/>
          <w:szCs w:val="12"/>
        </w:rPr>
      </w:pPr>
      <w:r w:rsidRPr="00CC72F2">
        <w:rPr>
          <w:sz w:val="12"/>
          <w:szCs w:val="12"/>
        </w:rPr>
        <w:t xml:space="preserve">“Innovation in robotics and autonomous systems are clearly important so that we have the water </w:t>
      </w:r>
      <w:proofErr w:type="gramStart"/>
      <w:r w:rsidRPr="00CC72F2">
        <w:rPr>
          <w:sz w:val="12"/>
          <w:szCs w:val="12"/>
        </w:rPr>
        <w:t>ready</w:t>
      </w:r>
      <w:proofErr w:type="gramEnd"/>
      <w:r w:rsidRPr="00CC72F2">
        <w:rPr>
          <w:sz w:val="12"/>
          <w:szCs w:val="12"/>
        </w:rPr>
        <w:t xml:space="preserve"> and the hydrogen separated and ready for when human beings land.</w:t>
      </w:r>
    </w:p>
    <w:p w14:paraId="200EA3C1" w14:textId="77777777" w:rsidR="00196C1E" w:rsidRPr="00CC72F2" w:rsidRDefault="00196C1E" w:rsidP="00196C1E">
      <w:pPr>
        <w:rPr>
          <w:sz w:val="12"/>
          <w:szCs w:val="12"/>
        </w:rPr>
      </w:pPr>
      <w:r w:rsidRPr="00CC72F2">
        <w:rPr>
          <w:sz w:val="12"/>
          <w:szCs w:val="12"/>
        </w:rPr>
        <w:t>“At the moment, we don’t have ability to do it. There are significant research efforts, specifically here at UNSW under ACSER (</w:t>
      </w:r>
      <w:r w:rsidRPr="004D6836">
        <w:rPr>
          <w:sz w:val="12"/>
          <w:szCs w:val="12"/>
        </w:rPr>
        <w:t>Australian Centre for Space Engineering Research</w:t>
      </w:r>
      <w:r w:rsidRPr="00CC72F2">
        <w:rPr>
          <w:sz w:val="12"/>
          <w:szCs w:val="12"/>
        </w:rPr>
        <w:t xml:space="preserve">), about the best way to do it, but there is no consensus yet. It also depends on how many people we expect to be living on Mars. Is it five, or 5000, or 50,000, or even </w:t>
      </w:r>
      <w:proofErr w:type="gramStart"/>
      <w:r w:rsidRPr="00CC72F2">
        <w:rPr>
          <w:sz w:val="12"/>
          <w:szCs w:val="12"/>
        </w:rPr>
        <w:t>more?“</w:t>
      </w:r>
      <w:proofErr w:type="gramEnd"/>
    </w:p>
    <w:p w14:paraId="6CACF6A8" w14:textId="77777777" w:rsidR="00196C1E" w:rsidRPr="00CC72F2" w:rsidRDefault="00196C1E" w:rsidP="00196C1E">
      <w:pPr>
        <w:rPr>
          <w:sz w:val="12"/>
        </w:rPr>
      </w:pPr>
      <w:r w:rsidRPr="00CC72F2">
        <w:rPr>
          <w:sz w:val="12"/>
        </w:rPr>
        <w:t xml:space="preserve">Entrepreneur </w:t>
      </w:r>
      <w:r w:rsidRPr="00CC72F2">
        <w:rPr>
          <w:rStyle w:val="StyleUnderline"/>
        </w:rPr>
        <w:t>Elon Musk has claimed he’s confident there will be a city of 1 million on Mars by 2050</w:t>
      </w:r>
      <w:r w:rsidRPr="00CC72F2">
        <w:rPr>
          <w:sz w:val="12"/>
        </w:rPr>
        <w:t>, transported there by 1000 Starships proposed by his SpaceX venture, with plans for up to three rocket launches per day.</w:t>
      </w:r>
    </w:p>
    <w:p w14:paraId="427F792D" w14:textId="77777777" w:rsidR="00196C1E" w:rsidRPr="00CC72F2" w:rsidRDefault="00196C1E" w:rsidP="00196C1E">
      <w:pPr>
        <w:rPr>
          <w:sz w:val="12"/>
        </w:rPr>
      </w:pPr>
      <w:r w:rsidRPr="00CC72F2">
        <w:rPr>
          <w:sz w:val="12"/>
        </w:rPr>
        <w:t xml:space="preserve">Prof. </w:t>
      </w:r>
      <w:proofErr w:type="spellStart"/>
      <w:r w:rsidRPr="00CC72F2">
        <w:rPr>
          <w:sz w:val="12"/>
        </w:rPr>
        <w:t>Saydam</w:t>
      </w:r>
      <w:proofErr w:type="spellEnd"/>
      <w:r w:rsidRPr="00CC72F2">
        <w:rPr>
          <w:sz w:val="12"/>
        </w:rPr>
        <w:t xml:space="preserve"> says that may be unrealistic in the specific </w:t>
      </w:r>
      <w:proofErr w:type="gramStart"/>
      <w:r w:rsidRPr="00CC72F2">
        <w:rPr>
          <w:sz w:val="12"/>
        </w:rPr>
        <w:t>timeframe, but</w:t>
      </w:r>
      <w:proofErr w:type="gramEnd"/>
      <w:r w:rsidRPr="00CC72F2">
        <w:rPr>
          <w:sz w:val="12"/>
        </w:rPr>
        <w:t xml:space="preserve"> admits that </w:t>
      </w:r>
      <w:r w:rsidRPr="00CC72F2">
        <w:rPr>
          <w:rStyle w:val="StyleUnderline"/>
        </w:rPr>
        <w:t xml:space="preserve">demand for travel and a potential </w:t>
      </w:r>
      <w:proofErr w:type="spellStart"/>
      <w:r w:rsidRPr="00CC72F2">
        <w:rPr>
          <w:rStyle w:val="StyleUnderline"/>
        </w:rPr>
        <w:t>colonisation</w:t>
      </w:r>
      <w:proofErr w:type="spellEnd"/>
      <w:r w:rsidRPr="00CC72F2">
        <w:rPr>
          <w:rStyle w:val="StyleUnderline"/>
        </w:rPr>
        <w:t xml:space="preserve"> of Mars is what’s needed to drive the technological developments required</w:t>
      </w:r>
      <w:r w:rsidRPr="00CC72F2">
        <w:rPr>
          <w:sz w:val="12"/>
        </w:rPr>
        <w:t>.</w:t>
      </w:r>
    </w:p>
    <w:p w14:paraId="2F588DCA" w14:textId="77777777" w:rsidR="00196C1E" w:rsidRPr="00CC72F2" w:rsidRDefault="00196C1E" w:rsidP="00196C1E">
      <w:pPr>
        <w:rPr>
          <w:sz w:val="12"/>
        </w:rPr>
      </w:pPr>
      <w:r w:rsidRPr="00CC72F2">
        <w:rPr>
          <w:sz w:val="12"/>
        </w:rPr>
        <w:t xml:space="preserve">“I think </w:t>
      </w:r>
      <w:r w:rsidRPr="00CC72F2">
        <w:rPr>
          <w:rStyle w:val="Emphasis"/>
        </w:rPr>
        <w:t>the technology is ready and we already have the knowledge</w:t>
      </w:r>
      <w:r w:rsidRPr="00CC72F2">
        <w:rPr>
          <w:sz w:val="12"/>
        </w:rPr>
        <w:t xml:space="preserve">, but the main problem is having the </w:t>
      </w:r>
      <w:proofErr w:type="gramStart"/>
      <w:r w:rsidRPr="00CC72F2">
        <w:rPr>
          <w:sz w:val="12"/>
        </w:rPr>
        <w:t>focus,“</w:t>
      </w:r>
      <w:proofErr w:type="gramEnd"/>
      <w:r w:rsidRPr="00CC72F2">
        <w:rPr>
          <w:sz w:val="12"/>
        </w:rPr>
        <w:t xml:space="preserve"> says Prof. </w:t>
      </w:r>
      <w:proofErr w:type="spellStart"/>
      <w:r w:rsidRPr="00CC72F2">
        <w:rPr>
          <w:sz w:val="12"/>
        </w:rPr>
        <w:t>Saydam</w:t>
      </w:r>
      <w:proofErr w:type="spellEnd"/>
      <w:r w:rsidRPr="00CC72F2">
        <w:rPr>
          <w:sz w:val="12"/>
        </w:rPr>
        <w:t xml:space="preserve">, who is </w:t>
      </w:r>
      <w:proofErr w:type="spellStart"/>
      <w:r w:rsidRPr="00CC72F2">
        <w:rPr>
          <w:sz w:val="12"/>
        </w:rPr>
        <w:t>organising</w:t>
      </w:r>
      <w:proofErr w:type="spellEnd"/>
      <w:r w:rsidRPr="00CC72F2">
        <w:rPr>
          <w:sz w:val="12"/>
        </w:rPr>
        <w:t xml:space="preserve"> an </w:t>
      </w:r>
      <w:r w:rsidRPr="004D6836">
        <w:rPr>
          <w:sz w:val="12"/>
        </w:rPr>
        <w:t>International Future Mining Conference</w:t>
      </w:r>
      <w:r w:rsidRPr="00CC72F2">
        <w:rPr>
          <w:sz w:val="12"/>
        </w:rPr>
        <w:t xml:space="preserve"> in December 2021 that will feature former NASA astronaut Pamela </w:t>
      </w:r>
      <w:proofErr w:type="spellStart"/>
      <w:r w:rsidRPr="00CC72F2">
        <w:rPr>
          <w:sz w:val="12"/>
        </w:rPr>
        <w:t>Melroy</w:t>
      </w:r>
      <w:proofErr w:type="spellEnd"/>
      <w:r w:rsidRPr="00CC72F2">
        <w:rPr>
          <w:sz w:val="12"/>
        </w:rPr>
        <w:t xml:space="preserve"> and Honeybee Robotics vice-president Kris </w:t>
      </w:r>
      <w:proofErr w:type="spellStart"/>
      <w:r w:rsidRPr="00CC72F2">
        <w:rPr>
          <w:sz w:val="12"/>
        </w:rPr>
        <w:t>Zacny</w:t>
      </w:r>
      <w:proofErr w:type="spellEnd"/>
      <w:r w:rsidRPr="00CC72F2">
        <w:rPr>
          <w:sz w:val="12"/>
        </w:rPr>
        <w:t>.</w:t>
      </w:r>
    </w:p>
    <w:p w14:paraId="73443B12" w14:textId="77777777" w:rsidR="00196C1E" w:rsidRPr="00CC72F2" w:rsidRDefault="00196C1E" w:rsidP="00196C1E">
      <w:pPr>
        <w:rPr>
          <w:sz w:val="12"/>
        </w:rPr>
      </w:pPr>
      <w:r w:rsidRPr="00CC72F2">
        <w:rPr>
          <w:sz w:val="12"/>
        </w:rPr>
        <w:t xml:space="preserve">“It’s a bigger question: ‘Why don’t we do that already on earth? Why are we still using human beings for physical work in mining here?’ </w:t>
      </w:r>
      <w:r w:rsidRPr="00CC72F2">
        <w:rPr>
          <w:rStyle w:val="StyleUnderline"/>
        </w:rPr>
        <w:t>We have huge experience in mining</w:t>
      </w:r>
      <w:r w:rsidRPr="00CC72F2">
        <w:rPr>
          <w:sz w:val="12"/>
        </w:rPr>
        <w:t>, but still heavily depend on humans. </w:t>
      </w:r>
    </w:p>
    <w:p w14:paraId="1B9B26B0" w14:textId="77777777" w:rsidR="00196C1E" w:rsidRPr="00CC72F2" w:rsidRDefault="00196C1E" w:rsidP="00196C1E">
      <w:pPr>
        <w:rPr>
          <w:sz w:val="12"/>
        </w:rPr>
      </w:pPr>
      <w:r w:rsidRPr="00CC72F2">
        <w:rPr>
          <w:sz w:val="12"/>
        </w:rPr>
        <w:t xml:space="preserve">“One issue is that demand is not there. </w:t>
      </w:r>
      <w:r w:rsidRPr="00CC72F2">
        <w:rPr>
          <w:rStyle w:val="StyleUnderline"/>
        </w:rPr>
        <w:t>For companies to get involved in developing products (for Mars missions), they need to be able to produce minerals or something that can be used for manufacturing goods and then sell it</w:t>
      </w:r>
      <w:r w:rsidRPr="00CC72F2">
        <w:rPr>
          <w:sz w:val="12"/>
        </w:rPr>
        <w:t>.</w:t>
      </w:r>
    </w:p>
    <w:p w14:paraId="2A27FF3D" w14:textId="77777777" w:rsidR="00196C1E" w:rsidRPr="00CC72F2" w:rsidRDefault="00196C1E" w:rsidP="00196C1E">
      <w:pPr>
        <w:rPr>
          <w:sz w:val="12"/>
        </w:rPr>
      </w:pPr>
      <w:r w:rsidRPr="00CC72F2">
        <w:rPr>
          <w:sz w:val="12"/>
        </w:rPr>
        <w:t>“</w:t>
      </w:r>
      <w:r w:rsidRPr="00CC72F2">
        <w:rPr>
          <w:rStyle w:val="StyleUnderline"/>
        </w:rPr>
        <w:t xml:space="preserve">At the moment, everything is just a cost and there is no revenue for </w:t>
      </w:r>
      <w:proofErr w:type="gramStart"/>
      <w:r w:rsidRPr="00CC72F2">
        <w:rPr>
          <w:rStyle w:val="StyleUnderline"/>
        </w:rPr>
        <w:t>companies</w:t>
      </w:r>
      <w:r w:rsidRPr="00CC72F2">
        <w:rPr>
          <w:sz w:val="12"/>
        </w:rPr>
        <w:t>.“</w:t>
      </w:r>
      <w:proofErr w:type="gramEnd"/>
    </w:p>
    <w:p w14:paraId="5B777DB5" w14:textId="77777777" w:rsidR="00196C1E" w:rsidRPr="00CC72F2" w:rsidRDefault="00196C1E" w:rsidP="00196C1E">
      <w:pPr>
        <w:rPr>
          <w:sz w:val="12"/>
        </w:rPr>
      </w:pPr>
      <w:r w:rsidRPr="00CC72F2">
        <w:rPr>
          <w:rStyle w:val="StyleUnderline"/>
        </w:rPr>
        <w:t xml:space="preserve">However, that could be starting to change. United Launch Alliance, a joint venture between </w:t>
      </w:r>
      <w:r w:rsidRPr="00CC72F2">
        <w:rPr>
          <w:rStyle w:val="Emphasis"/>
        </w:rPr>
        <w:t>Lockheed Martin and Boeing</w:t>
      </w:r>
      <w:r w:rsidRPr="00CC72F2">
        <w:rPr>
          <w:rStyle w:val="StyleUnderline"/>
        </w:rPr>
        <w:t xml:space="preserve"> who are heavily invested in the rockets used to launch </w:t>
      </w:r>
      <w:r w:rsidRPr="00CC72F2">
        <w:rPr>
          <w:rStyle w:val="StyleUnderline"/>
        </w:rPr>
        <w:lastRenderedPageBreak/>
        <w:t xml:space="preserve">spaceships, has publicly announced they </w:t>
      </w:r>
      <w:r w:rsidRPr="00CC72F2">
        <w:rPr>
          <w:rStyle w:val="Emphasis"/>
        </w:rPr>
        <w:t>will pay $500 per kilogram for fuel – derived from water – supplied on the moon</w:t>
      </w:r>
      <w:r w:rsidRPr="00CC72F2">
        <w:rPr>
          <w:sz w:val="12"/>
        </w:rPr>
        <w:t>. That rises to $3000 per kilogram if the fuel is available in a low-earth orbit.</w:t>
      </w:r>
    </w:p>
    <w:p w14:paraId="121E6B96" w14:textId="77777777" w:rsidR="00196C1E" w:rsidRPr="00CC72F2" w:rsidRDefault="00196C1E" w:rsidP="00196C1E">
      <w:pPr>
        <w:rPr>
          <w:sz w:val="12"/>
        </w:rPr>
      </w:pPr>
      <w:r w:rsidRPr="00CC72F2">
        <w:rPr>
          <w:sz w:val="12"/>
        </w:rPr>
        <w:t>“</w:t>
      </w:r>
      <w:r w:rsidRPr="00CC72F2">
        <w:rPr>
          <w:rStyle w:val="StyleUnderline"/>
        </w:rPr>
        <w:t xml:space="preserve">That immediately creates a </w:t>
      </w:r>
      <w:proofErr w:type="gramStart"/>
      <w:r w:rsidRPr="00CC72F2">
        <w:rPr>
          <w:rStyle w:val="StyleUnderline"/>
        </w:rPr>
        <w:t>market</w:t>
      </w:r>
      <w:r w:rsidRPr="00CC72F2">
        <w:rPr>
          <w:sz w:val="12"/>
        </w:rPr>
        <w:t>,“</w:t>
      </w:r>
      <w:proofErr w:type="gramEnd"/>
      <w:r w:rsidRPr="00CC72F2">
        <w:rPr>
          <w:sz w:val="12"/>
        </w:rPr>
        <w:t xml:space="preserve"> Prof. </w:t>
      </w:r>
      <w:proofErr w:type="spellStart"/>
      <w:r w:rsidRPr="00CC72F2">
        <w:rPr>
          <w:sz w:val="12"/>
        </w:rPr>
        <w:t>Saydam</w:t>
      </w:r>
      <w:proofErr w:type="spellEnd"/>
      <w:r w:rsidRPr="00CC72F2">
        <w:rPr>
          <w:sz w:val="12"/>
        </w:rPr>
        <w:t xml:space="preserve"> says. “Plus, if Elon Musk does what he says and puts people on the surface of Mars in 20 years, then that also creates a market.</w:t>
      </w:r>
    </w:p>
    <w:p w14:paraId="3412235F" w14:textId="77777777" w:rsidR="00196C1E" w:rsidRPr="00CC72F2" w:rsidRDefault="00196C1E" w:rsidP="00196C1E">
      <w:pPr>
        <w:rPr>
          <w:sz w:val="12"/>
        </w:rPr>
      </w:pPr>
      <w:r w:rsidRPr="00CC72F2">
        <w:rPr>
          <w:sz w:val="12"/>
        </w:rPr>
        <w:t xml:space="preserve">“I believe </w:t>
      </w:r>
      <w:r w:rsidRPr="00CC72F2">
        <w:rPr>
          <w:rStyle w:val="Emphasis"/>
        </w:rPr>
        <w:t>a colony on Mars is going to happen</w:t>
      </w:r>
      <w:r w:rsidRPr="00CC72F2">
        <w:rPr>
          <w:sz w:val="12"/>
        </w:rPr>
        <w:t xml:space="preserve">, but </w:t>
      </w:r>
      <w:r w:rsidRPr="00CC72F2">
        <w:rPr>
          <w:rStyle w:val="Emphasis"/>
        </w:rPr>
        <w:t>between 2040 and 2050</w:t>
      </w:r>
      <w:r w:rsidRPr="00CC72F2">
        <w:rPr>
          <w:sz w:val="12"/>
        </w:rPr>
        <w:t xml:space="preserve"> is more feasible. </w:t>
      </w:r>
      <w:r w:rsidRPr="00CC72F2">
        <w:rPr>
          <w:rStyle w:val="StyleUnderline"/>
        </w:rPr>
        <w:t>This could be shortened depending on the technological advances that can reduce the costs or from stronger motivation</w:t>
      </w:r>
      <w:r w:rsidRPr="00CC72F2">
        <w:rPr>
          <w:sz w:val="12"/>
        </w:rPr>
        <w:t>.</w:t>
      </w:r>
    </w:p>
    <w:p w14:paraId="36E3D119" w14:textId="77777777" w:rsidR="00196C1E" w:rsidRPr="00C460B7" w:rsidRDefault="00196C1E" w:rsidP="00196C1E"/>
    <w:p w14:paraId="5CD980E6" w14:textId="77777777" w:rsidR="00196C1E" w:rsidRPr="00E346D1" w:rsidRDefault="00196C1E" w:rsidP="00196C1E">
      <w:pPr>
        <w:pStyle w:val="Heading3"/>
      </w:pPr>
      <w:r>
        <w:lastRenderedPageBreak/>
        <w:t>Debris</w:t>
      </w:r>
    </w:p>
    <w:p w14:paraId="1F32E913" w14:textId="77777777" w:rsidR="00196C1E" w:rsidRPr="00100A2B" w:rsidRDefault="00196C1E" w:rsidP="00196C1E">
      <w:pPr>
        <w:pStyle w:val="Heading4"/>
        <w:numPr>
          <w:ilvl w:val="0"/>
          <w:numId w:val="12"/>
        </w:numPr>
        <w:tabs>
          <w:tab w:val="num" w:pos="360"/>
        </w:tabs>
        <w:ind w:left="0" w:firstLine="0"/>
      </w:pPr>
      <w:r w:rsidRPr="00100A2B">
        <w:t xml:space="preserve">Alt cause – broad space privatization and existing debris. </w:t>
      </w:r>
    </w:p>
    <w:p w14:paraId="7F24387E" w14:textId="77777777" w:rsidR="00196C1E" w:rsidRPr="00100A2B" w:rsidRDefault="00196C1E" w:rsidP="00196C1E">
      <w:proofErr w:type="spellStart"/>
      <w:r w:rsidRPr="00100A2B">
        <w:rPr>
          <w:rStyle w:val="Style13ptBold"/>
        </w:rPr>
        <w:t>Muelhapt</w:t>
      </w:r>
      <w:proofErr w:type="spellEnd"/>
      <w:r w:rsidRPr="00100A2B">
        <w:rPr>
          <w:rStyle w:val="Style13ptBold"/>
        </w:rPr>
        <w:t xml:space="preserve"> et al 19</w:t>
      </w:r>
      <w:r w:rsidRPr="00100A2B">
        <w:t xml:space="preserve"> [(Theodore J., Center for Orbital and Reentry Debris Studies, Center for Space Policy and Strategy, The Aerospace Corporation, </w:t>
      </w:r>
      <w:proofErr w:type="gramStart"/>
      <w:r w:rsidRPr="00100A2B">
        <w:t>30 year</w:t>
      </w:r>
      <w:proofErr w:type="gramEnd"/>
      <w:r w:rsidRPr="00100A2B">
        <w:t xml:space="preserve"> Space Systems Analyst and Operator, Marlon E. Sorge, Jamie Morin, Robert S. Wilson), “Space traffic management in the new space era,” Journal of Space Safety Engineering, 6/18/19, </w:t>
      </w:r>
      <w:r w:rsidRPr="00FB3D96">
        <w:t>https://doi.org/10.1016/j.jsse.2019.05.007</w:t>
      </w:r>
      <w:r w:rsidRPr="00100A2B">
        <w:t>] TDI</w:t>
      </w:r>
    </w:p>
    <w:p w14:paraId="2B983BA0" w14:textId="77777777" w:rsidR="00196C1E" w:rsidRPr="00100A2B" w:rsidRDefault="00196C1E" w:rsidP="00196C1E">
      <w:r w:rsidRPr="00100A2B">
        <w:t xml:space="preserve">The last decade has seen rapid growth and change in the space industry, and an explosion of commercial and private activity. </w:t>
      </w:r>
      <w:r w:rsidRPr="00100A2B">
        <w:rPr>
          <w:rStyle w:val="StyleUnderline"/>
        </w:rPr>
        <w:t xml:space="preserve">Terms like </w:t>
      </w:r>
      <w:proofErr w:type="spellStart"/>
      <w:r w:rsidRPr="008212F1">
        <w:rPr>
          <w:rStyle w:val="StyleUnderline"/>
          <w:highlight w:val="green"/>
        </w:rPr>
        <w:t>NewSpace</w:t>
      </w:r>
      <w:proofErr w:type="spellEnd"/>
      <w:r w:rsidRPr="008212F1">
        <w:rPr>
          <w:rStyle w:val="StyleUnderline"/>
          <w:highlight w:val="green"/>
        </w:rPr>
        <w:t xml:space="preserve"> or democratized space</w:t>
      </w:r>
      <w:r w:rsidRPr="00100A2B">
        <w:rPr>
          <w:rStyle w:val="StyleUnderline"/>
        </w:rPr>
        <w:t xml:space="preserve"> are often used to </w:t>
      </w:r>
      <w:r w:rsidRPr="008212F1">
        <w:rPr>
          <w:rStyle w:val="StyleUnderline"/>
          <w:highlight w:val="green"/>
        </w:rPr>
        <w:t>describe this global trend to develop faster and cheaper access to space</w:t>
      </w:r>
      <w:r w:rsidRPr="00100A2B">
        <w:t xml:space="preserve">, </w:t>
      </w:r>
      <w:r w:rsidRPr="00100A2B">
        <w:rPr>
          <w:rStyle w:val="Emphasis"/>
        </w:rPr>
        <w:t>distinct from more traditional government-driven activities</w:t>
      </w:r>
      <w:r w:rsidRPr="00100A2B">
        <w:t xml:space="preserve"> focused on security, political, or scientific activities. The easier access to space has opened participation to many more participants than was historically possible. This </w:t>
      </w:r>
      <w:r w:rsidRPr="008212F1">
        <w:rPr>
          <w:rStyle w:val="StyleUnderline"/>
          <w:highlight w:val="green"/>
        </w:rPr>
        <w:t>new activity could</w:t>
      </w:r>
      <w:r w:rsidRPr="00100A2B">
        <w:rPr>
          <w:rStyle w:val="StyleUnderline"/>
        </w:rPr>
        <w:t xml:space="preserve"> </w:t>
      </w:r>
      <w:r w:rsidRPr="00B648B3">
        <w:rPr>
          <w:rStyle w:val="StyleUnderline"/>
        </w:rPr>
        <w:t xml:space="preserve">profoundly </w:t>
      </w:r>
      <w:r w:rsidRPr="008212F1">
        <w:rPr>
          <w:rStyle w:val="StyleUnderline"/>
          <w:highlight w:val="green"/>
        </w:rPr>
        <w:t>worsen</w:t>
      </w:r>
      <w:r w:rsidRPr="00100A2B">
        <w:rPr>
          <w:rStyle w:val="StyleUnderline"/>
        </w:rPr>
        <w:t xml:space="preserve"> the </w:t>
      </w:r>
      <w:r w:rsidRPr="008212F1">
        <w:rPr>
          <w:rStyle w:val="StyleUnderline"/>
          <w:highlight w:val="green"/>
        </w:rPr>
        <w:t>space debris</w:t>
      </w:r>
      <w:r w:rsidRPr="00B648B3">
        <w:rPr>
          <w:rStyle w:val="StyleUnderline"/>
        </w:rPr>
        <w:t xml:space="preserve"> environment</w:t>
      </w:r>
      <w:r w:rsidRPr="00B648B3">
        <w:t xml:space="preserve">, </w:t>
      </w:r>
      <w:r w:rsidRPr="00B648B3">
        <w:rPr>
          <w:rStyle w:val="StyleUnderline"/>
        </w:rPr>
        <w:t>particularly in</w:t>
      </w:r>
      <w:r w:rsidRPr="00B648B3">
        <w:t xml:space="preserve"> low Earth orbit (</w:t>
      </w:r>
      <w:r w:rsidRPr="00B648B3">
        <w:rPr>
          <w:rStyle w:val="Emphasis"/>
        </w:rPr>
        <w:t>LEO</w:t>
      </w:r>
      <w:r w:rsidRPr="00B648B3">
        <w:t>), but there are also signs of progress and the outlook is encouraging. Many</w:t>
      </w:r>
      <w:r w:rsidRPr="00100A2B">
        <w:t xml:space="preserve"> </w:t>
      </w:r>
      <w:proofErr w:type="spellStart"/>
      <w:r w:rsidRPr="00100A2B">
        <w:t>NewSpace</w:t>
      </w:r>
      <w:proofErr w:type="spellEnd"/>
      <w:r w:rsidRPr="00100A2B">
        <w:t xml:space="preserve"> operators are actively working to mitigate their impact. Nevertheless, </w:t>
      </w:r>
      <w:proofErr w:type="spellStart"/>
      <w:r w:rsidRPr="00100A2B">
        <w:rPr>
          <w:rStyle w:val="StyleUnderline"/>
        </w:rPr>
        <w:t>NewSpace</w:t>
      </w:r>
      <w:proofErr w:type="spellEnd"/>
      <w:r w:rsidRPr="00100A2B">
        <w:rPr>
          <w:rStyle w:val="StyleUnderline"/>
        </w:rPr>
        <w:t xml:space="preserve"> represents a significant break with </w:t>
      </w:r>
      <w:proofErr w:type="gramStart"/>
      <w:r w:rsidRPr="00100A2B">
        <w:rPr>
          <w:rStyle w:val="StyleUnderline"/>
        </w:rPr>
        <w:t>past experience</w:t>
      </w:r>
      <w:proofErr w:type="gramEnd"/>
      <w:r w:rsidRPr="00100A2B">
        <w:rPr>
          <w:rStyle w:val="StyleUnderline"/>
        </w:rPr>
        <w:t xml:space="preserve"> and business as usual will not work in this changed environment. </w:t>
      </w:r>
      <w:r w:rsidRPr="00100A2B">
        <w:t>New standards, space policy, and licensing approaches are powerful levers that can shape the future of operations and the debris environment.</w:t>
      </w:r>
    </w:p>
    <w:p w14:paraId="0A343ABA" w14:textId="77777777" w:rsidR="00196C1E" w:rsidRPr="00100A2B" w:rsidRDefault="00196C1E" w:rsidP="00196C1E">
      <w:r w:rsidRPr="00100A2B">
        <w:t xml:space="preserve">2. Characterizing </w:t>
      </w:r>
      <w:proofErr w:type="spellStart"/>
      <w:r w:rsidRPr="00100A2B">
        <w:t>NewSpace</w:t>
      </w:r>
      <w:proofErr w:type="spellEnd"/>
      <w:r w:rsidRPr="00100A2B">
        <w:t>: a step change in the space environment</w:t>
      </w:r>
    </w:p>
    <w:p w14:paraId="10BD9DA2" w14:textId="77777777" w:rsidR="00196C1E" w:rsidRPr="00100A2B" w:rsidRDefault="00196C1E" w:rsidP="00196C1E">
      <w:pPr>
        <w:rPr>
          <w:rStyle w:val="StyleUnderline"/>
        </w:rPr>
      </w:pPr>
      <w:r w:rsidRPr="00100A2B">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8212F1">
        <w:rPr>
          <w:rStyle w:val="StyleUnderline"/>
          <w:highlight w:val="green"/>
        </w:rPr>
        <w:t>Two dozen companies</w:t>
      </w:r>
      <w:r w:rsidRPr="00100A2B">
        <w:rPr>
          <w:rStyle w:val="StyleUnderline"/>
        </w:rPr>
        <w:t xml:space="preserve">, when taken together, </w:t>
      </w:r>
      <w:r w:rsidRPr="008212F1">
        <w:rPr>
          <w:rStyle w:val="StyleUnderline"/>
          <w:highlight w:val="green"/>
        </w:rPr>
        <w:t>have proposed placing</w:t>
      </w:r>
      <w:r w:rsidRPr="00100A2B">
        <w:rPr>
          <w:rStyle w:val="StyleUnderline"/>
        </w:rPr>
        <w:t xml:space="preserve"> well </w:t>
      </w:r>
      <w:r w:rsidRPr="008212F1">
        <w:rPr>
          <w:rStyle w:val="StyleUnderline"/>
          <w:highlight w:val="green"/>
        </w:rPr>
        <w:t>over</w:t>
      </w:r>
      <w:r w:rsidRPr="00100A2B">
        <w:rPr>
          <w:rStyle w:val="StyleUnderline"/>
        </w:rPr>
        <w:t xml:space="preserve"> </w:t>
      </w:r>
      <w:r w:rsidRPr="00100A2B">
        <w:rPr>
          <w:rStyle w:val="StyleUnderline"/>
          <w:strike/>
        </w:rPr>
        <w:t>20,000</w:t>
      </w:r>
      <w:r w:rsidRPr="00100A2B">
        <w:rPr>
          <w:rStyle w:val="StyleUnderline"/>
        </w:rPr>
        <w:t xml:space="preserve"> [</w:t>
      </w:r>
      <w:r w:rsidRPr="008212F1">
        <w:rPr>
          <w:rStyle w:val="StyleUnderline"/>
          <w:highlight w:val="green"/>
        </w:rPr>
        <w:t>twenty thousand] satellites in</w:t>
      </w:r>
      <w:r w:rsidRPr="00100A2B">
        <w:rPr>
          <w:rStyle w:val="StyleUnderline"/>
        </w:rPr>
        <w:t xml:space="preserve"> orbit in </w:t>
      </w:r>
      <w:r w:rsidRPr="008212F1">
        <w:rPr>
          <w:rStyle w:val="StyleUnderline"/>
          <w:highlight w:val="green"/>
        </w:rPr>
        <w:t>the next</w:t>
      </w:r>
      <w:r w:rsidRPr="00B648B3">
        <w:rPr>
          <w:rStyle w:val="StyleUnderline"/>
        </w:rPr>
        <w:t xml:space="preserve"> </w:t>
      </w:r>
      <w:r w:rsidRPr="00B648B3">
        <w:rPr>
          <w:rStyle w:val="StyleUnderline"/>
          <w:strike/>
        </w:rPr>
        <w:t>10</w:t>
      </w:r>
      <w:r w:rsidRPr="00B648B3">
        <w:rPr>
          <w:rStyle w:val="StyleUnderline"/>
        </w:rPr>
        <w:t xml:space="preserve"> </w:t>
      </w:r>
      <w:r w:rsidRPr="008212F1">
        <w:rPr>
          <w:rStyle w:val="StyleUnderline"/>
          <w:highlight w:val="green"/>
        </w:rPr>
        <w:t>[</w:t>
      </w:r>
      <w:proofErr w:type="gramStart"/>
      <w:r w:rsidRPr="008212F1">
        <w:rPr>
          <w:rStyle w:val="StyleUnderline"/>
          <w:highlight w:val="green"/>
        </w:rPr>
        <w:t>10]years</w:t>
      </w:r>
      <w:proofErr w:type="gramEnd"/>
      <w:r w:rsidRPr="00100A2B">
        <w:rPr>
          <w:rStyle w:val="StyleUnderline"/>
        </w:rPr>
        <w:t xml:space="preserve">.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r w:rsidRPr="00100A2B">
        <w:t xml:space="preserve"> And it isn't simply numbers – </w:t>
      </w:r>
      <w:r w:rsidRPr="00100A2B">
        <w:rPr>
          <w:rStyle w:val="StyleUnderline"/>
        </w:rPr>
        <w:t xml:space="preserve">the mass in orbit will increase substantially, and long-term </w:t>
      </w:r>
      <w:r w:rsidRPr="008212F1">
        <w:rPr>
          <w:rStyle w:val="StyleUnderline"/>
          <w:highlight w:val="green"/>
        </w:rPr>
        <w:t>debris generation is strongly correlated with mass</w:t>
      </w:r>
      <w:r w:rsidRPr="00100A2B">
        <w:rPr>
          <w:rStyle w:val="StyleUnderline"/>
        </w:rPr>
        <w:t>.</w:t>
      </w:r>
    </w:p>
    <w:p w14:paraId="5554FBD5" w14:textId="77777777" w:rsidR="00196C1E" w:rsidRPr="00100A2B" w:rsidRDefault="00196C1E" w:rsidP="00196C1E">
      <w:r w:rsidRPr="00100A2B">
        <w:t>[Table 1 Omitted]</w:t>
      </w:r>
    </w:p>
    <w:p w14:paraId="384E0C1F" w14:textId="77777777" w:rsidR="00196C1E" w:rsidRPr="00100A2B" w:rsidRDefault="00196C1E" w:rsidP="00196C1E">
      <w:pPr>
        <w:rPr>
          <w:rStyle w:val="Emphasis"/>
        </w:rPr>
      </w:pPr>
      <w:r w:rsidRPr="00100A2B">
        <w:t xml:space="preserve">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100A2B">
        <w:t xml:space="preserve"> and new </w:t>
      </w:r>
      <w:r w:rsidRPr="00100A2B">
        <w:rPr>
          <w:rStyle w:val="StyleUnderline"/>
        </w:rPr>
        <w:t>systems are no doubt in work</w:t>
      </w:r>
      <w:r w:rsidRPr="00100A2B">
        <w:t xml:space="preserve">. Although many of these large constellations may never be launched as listed, the </w:t>
      </w:r>
      <w:r w:rsidRPr="00100A2B">
        <w:rPr>
          <w:rStyle w:val="Emphasis"/>
        </w:rPr>
        <w:t>traffic created if just half are successful would be more than double the number of payloads launched in the last 60 years and more than 6 times the number of currently active satellites.</w:t>
      </w:r>
    </w:p>
    <w:p w14:paraId="2533D0C3" w14:textId="77777777" w:rsidR="00196C1E" w:rsidRPr="00100A2B" w:rsidRDefault="00196C1E" w:rsidP="00196C1E">
      <w:r w:rsidRPr="00100A2B">
        <w:t>Current space safety, space surveillance, collision avoidance (COLA) and debris mitigation processes have been designed for and have evolved with the current population profile, launch rates and density of LEO space.</w:t>
      </w:r>
    </w:p>
    <w:p w14:paraId="4FDC97F7" w14:textId="77777777" w:rsidR="00196C1E" w:rsidRPr="00100A2B" w:rsidRDefault="00196C1E" w:rsidP="00196C1E">
      <w:pPr>
        <w:rPr>
          <w:rStyle w:val="Emphasis"/>
        </w:rPr>
      </w:pPr>
      <w:r w:rsidRPr="008212F1">
        <w:rPr>
          <w:rStyle w:val="StyleUnderline"/>
          <w:highlight w:val="green"/>
        </w:rPr>
        <w:t>By</w:t>
      </w:r>
      <w:r w:rsidRPr="00100A2B">
        <w:t xml:space="preserve"> almost </w:t>
      </w:r>
      <w:r w:rsidRPr="00100A2B">
        <w:rPr>
          <w:rStyle w:val="Emphasis"/>
        </w:rPr>
        <w:t>any metric</w:t>
      </w:r>
      <w:r w:rsidRPr="00100A2B">
        <w:t xml:space="preserve"> </w:t>
      </w:r>
      <w:r w:rsidRPr="00100A2B">
        <w:rPr>
          <w:rStyle w:val="StyleUnderline"/>
        </w:rPr>
        <w:t xml:space="preserve">used to measure activity in space, whether it is payloads in orbit, the size of constellations, the rate of launches, the economic stakes, </w:t>
      </w:r>
      <w:r w:rsidRPr="008212F1">
        <w:rPr>
          <w:rStyle w:val="StyleUnderline"/>
          <w:highlight w:val="green"/>
        </w:rPr>
        <w:t>the potential for debris creation</w:t>
      </w:r>
      <w:r w:rsidRPr="00100A2B">
        <w:rPr>
          <w:rStyle w:val="StyleUnderline"/>
        </w:rPr>
        <w:t xml:space="preserve">, the number of conjunctions, </w:t>
      </w:r>
      <w:proofErr w:type="spellStart"/>
      <w:r w:rsidRPr="008212F1">
        <w:rPr>
          <w:rStyle w:val="StyleUnderline"/>
          <w:highlight w:val="green"/>
        </w:rPr>
        <w:t>NewSpace</w:t>
      </w:r>
      <w:proofErr w:type="spellEnd"/>
      <w:r w:rsidRPr="008212F1">
        <w:rPr>
          <w:rStyle w:val="StyleUnderline"/>
          <w:highlight w:val="green"/>
        </w:rPr>
        <w:t xml:space="preserve"> represents</w:t>
      </w:r>
      <w:r w:rsidRPr="00E1274A">
        <w:rPr>
          <w:rStyle w:val="StyleUnderline"/>
        </w:rPr>
        <w:t xml:space="preserve"> a </w:t>
      </w:r>
      <w:r w:rsidRPr="008212F1">
        <w:rPr>
          <w:rStyle w:val="Emphasis"/>
          <w:highlight w:val="green"/>
        </w:rPr>
        <w:t>fundamental change.</w:t>
      </w:r>
    </w:p>
    <w:p w14:paraId="5CBEB160" w14:textId="77777777" w:rsidR="00196C1E" w:rsidRPr="00100A2B" w:rsidRDefault="00196C1E" w:rsidP="00196C1E">
      <w:r w:rsidRPr="00100A2B">
        <w:t>3. Compounding effects of better SSA, more satellites, and new operational concepts</w:t>
      </w:r>
    </w:p>
    <w:p w14:paraId="1AA79721" w14:textId="77777777" w:rsidR="00196C1E" w:rsidRPr="00100A2B" w:rsidRDefault="00196C1E" w:rsidP="00196C1E">
      <w:r w:rsidRPr="00100A2B">
        <w:t>The changes in the space environment can be seen on this figurative map of low Earth orbit. Fig. 1 shows the LEO environment as a function of altitude. The number of objects found in each 10</w:t>
      </w:r>
      <w:r w:rsidRPr="00100A2B">
        <w:rPr>
          <w:rFonts w:ascii="Times New Roman" w:hAnsi="Times New Roman"/>
        </w:rPr>
        <w:t> </w:t>
      </w:r>
      <w:r w:rsidRPr="00100A2B">
        <w:t xml:space="preserve">km </w:t>
      </w:r>
      <w:r w:rsidRPr="00100A2B">
        <w:rPr>
          <w:rFonts w:cs="Georgia"/>
        </w:rPr>
        <w:t>“</w:t>
      </w:r>
      <w:r w:rsidRPr="00100A2B">
        <w:t>bin</w:t>
      </w:r>
      <w:r w:rsidRPr="00100A2B">
        <w:rPr>
          <w:rFonts w:cs="Georgia"/>
        </w:rPr>
        <w:t>”</w:t>
      </w:r>
      <w:r w:rsidRPr="00100A2B">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w:t>
      </w:r>
      <w:r w:rsidRPr="00100A2B">
        <w:lastRenderedPageBreak/>
        <w:t>must be taken by the residents are due to their neighbors in the nearby bins, so the currently visible risk is proportional to the red line.</w:t>
      </w:r>
    </w:p>
    <w:p w14:paraId="2A5D8C01" w14:textId="77777777" w:rsidR="00196C1E" w:rsidRPr="00100A2B" w:rsidRDefault="00196C1E" w:rsidP="00196C1E">
      <w:r w:rsidRPr="00100A2B">
        <w:t>The red line of the current catalog does not represent the complete risk; it indicates the risk we can track and perhaps avoid. A rule of thumb is that the current SSN LEO catalog contains objects about 10</w:t>
      </w:r>
      <w:r w:rsidRPr="00100A2B">
        <w:rPr>
          <w:rFonts w:ascii="Times New Roman" w:hAnsi="Times New Roman"/>
        </w:rPr>
        <w:t> </w:t>
      </w:r>
      <w:r w:rsidRPr="00100A2B">
        <w:t xml:space="preserve">cm or larger. </w:t>
      </w:r>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cm or larger will cause damage likely to be fatal to a satellite's mission.</w:t>
      </w:r>
      <w:r w:rsidRPr="00100A2B">
        <w:t xml:space="preserve"> Therefore, there is a large latent risk from unobserved debris. While we cannot currently track and catalog much smaller than 10</w:t>
      </w:r>
      <w:r w:rsidRPr="00100A2B">
        <w:rPr>
          <w:rFonts w:ascii="Times New Roman" w:hAnsi="Times New Roman"/>
        </w:rPr>
        <w:t> </w:t>
      </w:r>
      <w:r w:rsidRPr="00100A2B">
        <w:t>cm, experiments have been performed to detect and sample much smaller objects and statistically model the population at this size [3]. The (solid) blue line represents the model of the 1</w:t>
      </w:r>
      <w:r w:rsidRPr="00100A2B">
        <w:rPr>
          <w:rFonts w:ascii="Times New Roman" w:hAnsi="Times New Roman"/>
        </w:rPr>
        <w:t> </w:t>
      </w:r>
      <w:r w:rsidRPr="00100A2B">
        <w:t>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61D0D2FC" w14:textId="77777777" w:rsidR="00196C1E" w:rsidRPr="00100A2B" w:rsidRDefault="00196C1E" w:rsidP="00196C1E">
      <w:r w:rsidRPr="00100A2B">
        <w:t>The (dashed) orange line is an estimate of the population at 5</w:t>
      </w:r>
      <w:r w:rsidRPr="00100A2B">
        <w:rPr>
          <w:rFonts w:ascii="Times New Roman" w:hAnsi="Times New Roman"/>
        </w:rPr>
        <w:t> </w:t>
      </w:r>
      <w:r w:rsidRPr="00100A2B">
        <w:t xml:space="preserve">cm and larger and is thus an estimate of what the catalog might conservatively be a few years after the Space Fence, a new radar system being built by the Air Force, comes </w:t>
      </w:r>
      <w:proofErr w:type="gramStart"/>
      <w:r w:rsidRPr="00100A2B">
        <w:t>on line</w:t>
      </w:r>
      <w:proofErr w:type="gramEnd"/>
      <w:r w:rsidRPr="00100A2B">
        <w:t xml:space="preserve"> (currently planned for 2019) [4]. Commercial companies offering space surveillance services, such as </w:t>
      </w:r>
      <w:proofErr w:type="spellStart"/>
      <w:r w:rsidRPr="00100A2B">
        <w:t>LeoLabs</w:t>
      </w:r>
      <w:proofErr w:type="spellEnd"/>
      <w:r w:rsidRPr="00100A2B">
        <w:t xml:space="preserve">, </w:t>
      </w:r>
      <w:proofErr w:type="spellStart"/>
      <w:r w:rsidRPr="00100A2B">
        <w:t>ExoAnalytics</w:t>
      </w:r>
      <w:proofErr w:type="spellEnd"/>
      <w:r w:rsidRPr="00100A2B">
        <w:t>, Analytic Graphics Inc., Lockheed, and Boeing, might also add to the number of objects currently tracked. Space Policy Directive 3 (SPD-3) [13] specifically seeks to expand the use of commercial SSA services.</w:t>
      </w:r>
    </w:p>
    <w:p w14:paraId="233AF879" w14:textId="77777777" w:rsidR="00196C1E" w:rsidRPr="00100A2B" w:rsidRDefault="00196C1E" w:rsidP="00196C1E">
      <w:r w:rsidRPr="00100A2B">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100A2B">
        <w:t>[5].</w:t>
      </w:r>
    </w:p>
    <w:p w14:paraId="285AF527" w14:textId="77777777" w:rsidR="00196C1E" w:rsidRPr="00100A2B" w:rsidRDefault="00196C1E" w:rsidP="00196C1E">
      <w:r w:rsidRPr="00100A2B">
        <w:t xml:space="preserve">The pace of safety operations for each satellite on orbit will significantly change because of the increase in the catalog from the Space Fence. This effect is compounded because the </w:t>
      </w:r>
      <w:proofErr w:type="spellStart"/>
      <w:r w:rsidRPr="00100A2B">
        <w:t>NewSpace</w:t>
      </w:r>
      <w:proofErr w:type="spellEnd"/>
      <w:r w:rsidRPr="00100A2B">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100A2B">
        <w:t>NewSpace</w:t>
      </w:r>
      <w:proofErr w:type="spellEnd"/>
      <w:r w:rsidRPr="00100A2B">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447B9FAD" w14:textId="77777777" w:rsidR="00196C1E" w:rsidRPr="00624789" w:rsidRDefault="00196C1E" w:rsidP="00196C1E">
      <w:pPr>
        <w:rPr>
          <w:b/>
          <w:sz w:val="22"/>
          <w:u w:val="single"/>
        </w:rPr>
      </w:pPr>
      <w:r w:rsidRPr="00100A2B">
        <w:rPr>
          <w:rStyle w:val="StyleUnderline"/>
        </w:rPr>
        <w:t>Satellites in these large LEO constellations typically have planned operational lifetimes of 5–10 years</w:t>
      </w:r>
      <w:r w:rsidRPr="00100A2B">
        <w:t>. Some companies have proposed to dispose of their satellites using low thrust electric propulsion systems, which would spiral satellites down over a period of months or years from operating altitudes as high as 1500</w:t>
      </w:r>
      <w:r w:rsidRPr="00100A2B">
        <w:rPr>
          <w:rFonts w:ascii="Times New Roman" w:hAnsi="Times New Roman"/>
        </w:rPr>
        <w:t> </w:t>
      </w:r>
      <w:r w:rsidRPr="00100A2B">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8212F1">
        <w:rPr>
          <w:rStyle w:val="StyleUnderline"/>
          <w:highlight w:val="green"/>
        </w:rPr>
        <w:t>disposal and replenishment activities</w:t>
      </w:r>
      <w:r w:rsidRPr="00100A2B">
        <w:rPr>
          <w:rStyle w:val="StyleUnderline"/>
        </w:rPr>
        <w:t xml:space="preserve"> will </w:t>
      </w:r>
      <w:r w:rsidRPr="008212F1">
        <w:rPr>
          <w:rStyle w:val="StyleUnderline"/>
          <w:highlight w:val="green"/>
        </w:rPr>
        <w:t>add thousands of satellites each year</w:t>
      </w:r>
      <w:r w:rsidRPr="00100A2B">
        <w:rPr>
          <w:rStyle w:val="StyleUnderline"/>
        </w:rPr>
        <w:t xml:space="preserve"> transiting through lower altitudes and posing a risk to all resident satellites </w:t>
      </w:r>
      <w:r w:rsidRPr="008212F1">
        <w:rPr>
          <w:rStyle w:val="StyleUnderline"/>
          <w:highlight w:val="green"/>
        </w:rPr>
        <w:t>in</w:t>
      </w:r>
      <w:r w:rsidRPr="00535A9C">
        <w:rPr>
          <w:rStyle w:val="StyleUnderline"/>
        </w:rPr>
        <w:t xml:space="preserve"> those </w:t>
      </w:r>
      <w:r w:rsidRPr="008212F1">
        <w:rPr>
          <w:rStyle w:val="StyleUnderline"/>
          <w:highlight w:val="green"/>
        </w:rPr>
        <w:t>lower orbits.</w:t>
      </w:r>
      <w:r w:rsidRPr="00100A2B">
        <w:t xml:space="preserve"> More importantly, </w:t>
      </w:r>
      <w:r w:rsidRPr="008212F1">
        <w:rPr>
          <w:rStyle w:val="StyleUnderline"/>
          <w:highlight w:val="green"/>
        </w:rPr>
        <w:t>failures will occur</w:t>
      </w:r>
      <w:r w:rsidRPr="00100A2B">
        <w:rPr>
          <w:rStyle w:val="StyleUnderline"/>
        </w:rPr>
        <w:t xml:space="preserve"> both </w:t>
      </w:r>
      <w:r w:rsidRPr="008212F1">
        <w:rPr>
          <w:rStyle w:val="StyleUnderline"/>
          <w:highlight w:val="green"/>
        </w:rPr>
        <w:t>among transiting satellites and operational constellations,</w:t>
      </w:r>
      <w:r w:rsidRPr="00100A2B">
        <w:rPr>
          <w:rStyle w:val="StyleUnderline"/>
        </w:rPr>
        <w:t xml:space="preserve"> potentially </w:t>
      </w:r>
      <w:r w:rsidRPr="008212F1">
        <w:rPr>
          <w:rStyle w:val="StyleUnderline"/>
          <w:highlight w:val="green"/>
        </w:rPr>
        <w:t>leaving hundreds</w:t>
      </w:r>
      <w:r w:rsidRPr="00100A2B">
        <w:rPr>
          <w:rStyle w:val="StyleUnderline"/>
        </w:rPr>
        <w:t xml:space="preserve"> more </w:t>
      </w:r>
      <w:r w:rsidRPr="008212F1">
        <w:rPr>
          <w:rStyle w:val="StyleUnderline"/>
          <w:highlight w:val="green"/>
        </w:rPr>
        <w:t>stranded</w:t>
      </w:r>
      <w:r w:rsidRPr="00100A2B">
        <w:rPr>
          <w:rStyle w:val="StyleUnderline"/>
        </w:rPr>
        <w:t xml:space="preserve"> along the transit path.</w:t>
      </w:r>
    </w:p>
    <w:p w14:paraId="55A986C3" w14:textId="77777777" w:rsidR="00196C1E" w:rsidRPr="00F22B32" w:rsidRDefault="00196C1E" w:rsidP="00196C1E">
      <w:pPr>
        <w:pStyle w:val="ListParagraph"/>
        <w:keepNext/>
        <w:keepLines/>
        <w:numPr>
          <w:ilvl w:val="0"/>
          <w:numId w:val="12"/>
        </w:numPr>
        <w:spacing w:before="200"/>
        <w:ind w:left="360"/>
        <w:outlineLvl w:val="3"/>
        <w:rPr>
          <w:rFonts w:eastAsia="Malgun Gothic" w:cs="Times New Roman"/>
          <w:b/>
          <w:iCs/>
          <w:sz w:val="26"/>
        </w:rPr>
      </w:pPr>
      <w:r w:rsidRPr="00F22B32">
        <w:rPr>
          <w:rFonts w:eastAsia="Malgun Gothic" w:cs="Times New Roman"/>
          <w:b/>
          <w:iCs/>
          <w:sz w:val="26"/>
        </w:rPr>
        <w:t xml:space="preserve">Probability – 0.1% chance of a collision. </w:t>
      </w:r>
    </w:p>
    <w:p w14:paraId="63A3DBA7" w14:textId="77777777" w:rsidR="00196C1E" w:rsidRPr="00100A2B" w:rsidRDefault="00196C1E" w:rsidP="00196C1E">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202E7654" w14:textId="77777777" w:rsidR="00196C1E" w:rsidRPr="00100A2B" w:rsidRDefault="00196C1E" w:rsidP="00196C1E">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8212F1">
        <w:rPr>
          <w:rStyle w:val="StyleUnderline"/>
          <w:highlight w:val="green"/>
        </w:rPr>
        <w:t>of</w:t>
      </w:r>
      <w:r w:rsidRPr="00100A2B">
        <w:rPr>
          <w:rStyle w:val="StyleUnderline"/>
        </w:rPr>
        <w:t xml:space="preserve"> </w:t>
      </w:r>
      <w:r w:rsidRPr="008212F1">
        <w:rPr>
          <w:rStyle w:val="StyleUnderline"/>
          <w:highlight w:val="green"/>
        </w:rPr>
        <w:t xml:space="preserve">a 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317E3422" w14:textId="77777777" w:rsidR="00196C1E" w:rsidRPr="00F22B32" w:rsidRDefault="00196C1E" w:rsidP="00196C1E">
      <w:pPr>
        <w:pStyle w:val="ListParagraph"/>
        <w:keepNext/>
        <w:keepLines/>
        <w:numPr>
          <w:ilvl w:val="0"/>
          <w:numId w:val="12"/>
        </w:numPr>
        <w:spacing w:before="200"/>
        <w:ind w:left="360"/>
        <w:outlineLvl w:val="3"/>
        <w:rPr>
          <w:rFonts w:eastAsia="Malgun Gothic" w:cs="Times New Roman"/>
          <w:b/>
          <w:iCs/>
          <w:sz w:val="26"/>
        </w:rPr>
      </w:pPr>
      <w:r w:rsidRPr="00F22B32">
        <w:rPr>
          <w:rFonts w:eastAsia="Malgun Gothic" w:cs="Times New Roman"/>
          <w:b/>
          <w:iCs/>
          <w:sz w:val="26"/>
        </w:rPr>
        <w:lastRenderedPageBreak/>
        <w:t>Time frame – Kessler effect 200 years away</w:t>
      </w:r>
    </w:p>
    <w:p w14:paraId="51A2B7FE" w14:textId="77777777" w:rsidR="00196C1E" w:rsidRPr="00100A2B" w:rsidRDefault="00196C1E" w:rsidP="00196C1E">
      <w:pPr>
        <w:rPr>
          <w:rFonts w:eastAsia="Calibri"/>
        </w:rPr>
      </w:pPr>
      <w:bookmarkStart w:id="0" w:name="_Hlk17893366"/>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TDI</w:t>
      </w:r>
    </w:p>
    <w:bookmarkEnd w:id="0"/>
    <w:p w14:paraId="6A797B97" w14:textId="77777777" w:rsidR="00196C1E" w:rsidRPr="00100A2B" w:rsidRDefault="00196C1E" w:rsidP="00196C1E">
      <w:pPr>
        <w:rPr>
          <w:rFonts w:eastAsia="Calibri"/>
        </w:rPr>
      </w:pPr>
      <w:r w:rsidRPr="00100A2B">
        <w:rPr>
          <w:rFonts w:eastAsia="Calibri"/>
        </w:rPr>
        <w:t xml:space="preserve">The prediction of possible scenarios of the future evolution of the debris p o p </w:t>
      </w:r>
      <w:proofErr w:type="spellStart"/>
      <w:r w:rsidRPr="00100A2B">
        <w:rPr>
          <w:rFonts w:eastAsia="Calibri"/>
        </w:rPr>
        <w:t>ulation</w:t>
      </w:r>
      <w:proofErr w:type="spellEnd"/>
      <w:r w:rsidRPr="00100A2B">
        <w:rPr>
          <w:rFonts w:eastAsia="Calibri"/>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212F1">
        <w:rPr>
          <w:rStyle w:val="StyleUnderline"/>
          <w:highlight w:val="green"/>
        </w:rPr>
        <w:t>the so-</w:t>
      </w:r>
      <w:r w:rsidRPr="00100A2B">
        <w:rPr>
          <w:rStyle w:val="StyleUnderline"/>
        </w:rPr>
        <w:t xml:space="preserve">called </w:t>
      </w:r>
      <w:r w:rsidRPr="008212F1">
        <w:rPr>
          <w:rStyle w:val="StyleUnderline"/>
          <w:highlight w:val="green"/>
        </w:rPr>
        <w:t>Kessler effect</w:t>
      </w:r>
      <w:r w:rsidRPr="00535A9C">
        <w:rPr>
          <w:rStyle w:val="StyleUnderline"/>
        </w:rPr>
        <w:t>’</w:t>
      </w:r>
      <w:r w:rsidRPr="00535A9C">
        <w:rPr>
          <w:rFonts w:eastAsia="Calibri"/>
        </w:rPr>
        <w:t>,</w:t>
      </w:r>
      <w:r w:rsidRPr="00100A2B">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rsidRPr="00100A2B">
        <w:rPr>
          <w:rFonts w:eastAsia="Calibri"/>
        </w:rPr>
        <w:t>ber</w:t>
      </w:r>
      <w:proofErr w:type="spellEnd"/>
      <w:r w:rsidRPr="00100A2B">
        <w:rPr>
          <w:rFonts w:eastAsia="Calibri"/>
        </w:rPr>
        <w:t xml:space="preserve"> of objects and collisions increases exponentially and eventually results in the formation of a self-sustaining debris belt </w:t>
      </w:r>
      <w:proofErr w:type="spellStart"/>
      <w:r w:rsidRPr="00100A2B">
        <w:rPr>
          <w:rFonts w:eastAsia="Calibri"/>
        </w:rPr>
        <w:t>aroundthe</w:t>
      </w:r>
      <w:proofErr w:type="spellEnd"/>
      <w:r w:rsidRPr="00100A2B">
        <w:rPr>
          <w:rFonts w:eastAsia="Calibri"/>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100A2B">
        <w:rPr>
          <w:rFonts w:eastAsia="Calibri"/>
        </w:rPr>
        <w:t>i</w:t>
      </w:r>
      <w:proofErr w:type="spellEnd"/>
      <w:r w:rsidRPr="00100A2B">
        <w:rPr>
          <w:rFonts w:eastAsia="Calibri"/>
        </w:rPr>
        <w:t xml:space="preserve"> a d c shows that the current l e o debris population is unstable, even if current mitigation measures are applied. The study concludes:</w:t>
      </w:r>
    </w:p>
    <w:p w14:paraId="51873469" w14:textId="77777777" w:rsidR="00196C1E" w:rsidRPr="00100A2B" w:rsidRDefault="00196C1E" w:rsidP="00196C1E">
      <w:pPr>
        <w:ind w:left="720"/>
        <w:rPr>
          <w:rFonts w:eastAsia="Calibri"/>
        </w:rPr>
      </w:pPr>
      <w:r w:rsidRPr="00100A2B">
        <w:rPr>
          <w:rFonts w:eastAsia="Calibri"/>
        </w:rPr>
        <w:t xml:space="preserve">Even with a 90% implementation of the </w:t>
      </w:r>
      <w:proofErr w:type="gramStart"/>
      <w:r w:rsidRPr="00100A2B">
        <w:rPr>
          <w:rFonts w:eastAsia="Calibri"/>
        </w:rPr>
        <w:t>commonly-adopted</w:t>
      </w:r>
      <w:proofErr w:type="gramEnd"/>
      <w:r w:rsidRPr="00100A2B">
        <w:rPr>
          <w:rFonts w:eastAsia="Calibri"/>
        </w:rPr>
        <w:t xml:space="preserve"> mitigation measures [...] </w:t>
      </w:r>
      <w:r w:rsidRPr="00100A2B">
        <w:rPr>
          <w:rStyle w:val="StyleUnderline"/>
        </w:rPr>
        <w:t xml:space="preserve">the l e o </w:t>
      </w:r>
      <w:r w:rsidRPr="008212F1">
        <w:rPr>
          <w:rStyle w:val="StyleUnderline"/>
          <w:highlight w:val="green"/>
        </w:rPr>
        <w:t>debris</w:t>
      </w:r>
      <w:r w:rsidRPr="00100A2B">
        <w:rPr>
          <w:rStyle w:val="StyleUnderline"/>
        </w:rPr>
        <w:t xml:space="preserve"> population </w:t>
      </w:r>
      <w:r w:rsidRPr="008212F1">
        <w:rPr>
          <w:rStyle w:val="StyleUnderline"/>
          <w:highlight w:val="green"/>
        </w:rPr>
        <w:t>is expected to increase by</w:t>
      </w:r>
      <w:r w:rsidRPr="00100A2B">
        <w:rPr>
          <w:rStyle w:val="StyleUnderline"/>
        </w:rPr>
        <w:t xml:space="preserve"> an average of </w:t>
      </w:r>
      <w:r w:rsidRPr="008212F1">
        <w:rPr>
          <w:rStyle w:val="StyleUnderline"/>
          <w:highlight w:val="green"/>
        </w:rPr>
        <w:t>30% in the next 200 years</w:t>
      </w:r>
      <w:r w:rsidRPr="00100A2B">
        <w:rPr>
          <w:rStyle w:val="StyleUnderline"/>
        </w:rPr>
        <w:t>. The population growth is primarily driven by catastrophic collisions between 700 and 1000 km altitudes</w:t>
      </w:r>
      <w:r w:rsidRPr="00100A2B">
        <w:rPr>
          <w:rFonts w:eastAsia="Calibri"/>
        </w:rPr>
        <w:t xml:space="preserve"> and such collisions are likely to occur every 5 to 9 years.89</w:t>
      </w:r>
    </w:p>
    <w:p w14:paraId="4AF270D8" w14:textId="77777777" w:rsidR="00196C1E" w:rsidRPr="00F22B32" w:rsidRDefault="00196C1E" w:rsidP="00196C1E">
      <w:pPr>
        <w:pStyle w:val="ListParagraph"/>
        <w:keepNext/>
        <w:keepLines/>
        <w:numPr>
          <w:ilvl w:val="0"/>
          <w:numId w:val="12"/>
        </w:numPr>
        <w:spacing w:before="200"/>
        <w:ind w:left="360"/>
        <w:outlineLvl w:val="3"/>
        <w:rPr>
          <w:rFonts w:eastAsiaTheme="majorEastAsia" w:cstheme="majorBidi"/>
          <w:b/>
          <w:iCs/>
          <w:sz w:val="26"/>
        </w:rPr>
      </w:pPr>
      <w:r w:rsidRPr="00F22B32">
        <w:rPr>
          <w:rFonts w:eastAsiaTheme="majorEastAsia" w:cstheme="majorBidi"/>
          <w:b/>
          <w:iCs/>
          <w:sz w:val="26"/>
        </w:rPr>
        <w:t>No ‘space war’ – Insurmountable barriers and everyone has an interest in keeping space peaceful</w:t>
      </w:r>
    </w:p>
    <w:p w14:paraId="51DFD9FF" w14:textId="77777777" w:rsidR="00196C1E" w:rsidRPr="00100A2B" w:rsidRDefault="00196C1E" w:rsidP="00196C1E">
      <w:proofErr w:type="spellStart"/>
      <w:r w:rsidRPr="00100A2B">
        <w:rPr>
          <w:b/>
          <w:bCs/>
          <w:sz w:val="26"/>
        </w:rPr>
        <w:t>Dobos</w:t>
      </w:r>
      <w:proofErr w:type="spellEnd"/>
      <w:r w:rsidRPr="00100A2B">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13BAE913" w14:textId="77777777" w:rsidR="00196C1E" w:rsidRDefault="00196C1E" w:rsidP="00196C1E">
      <w:pPr>
        <w:rPr>
          <w:rStyle w:val="StyleUnderline"/>
          <w:highlight w:val="green"/>
        </w:rPr>
      </w:pPr>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100A2B">
        <w:t>Moltz</w:t>
      </w:r>
      <w:proofErr w:type="spellEnd"/>
      <w:r w:rsidRPr="00100A2B">
        <w:t xml:space="preserve">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100A2B">
        <w:t>(</w:t>
      </w:r>
      <w:proofErr w:type="spellStart"/>
      <w:r w:rsidRPr="00100A2B">
        <w:t>Rendleman</w:t>
      </w:r>
      <w:proofErr w:type="spellEnd"/>
      <w:r w:rsidRPr="00100A2B">
        <w:t xml:space="preserve">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w:t>
      </w:r>
      <w:r w:rsidRPr="00100A2B">
        <w:rPr>
          <w:rStyle w:val="StyleUnderline"/>
        </w:rPr>
        <w:lastRenderedPageBreak/>
        <w:t>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 xml:space="preserve">weak physical protection of space objects </w:t>
      </w:r>
    </w:p>
    <w:p w14:paraId="048C44CA" w14:textId="77777777" w:rsidR="00196C1E" w:rsidRDefault="00196C1E" w:rsidP="00196C1E">
      <w:pPr>
        <w:rPr>
          <w:rStyle w:val="StyleUnderline"/>
          <w:highlight w:val="green"/>
        </w:rPr>
      </w:pPr>
    </w:p>
    <w:p w14:paraId="1437A66B" w14:textId="77777777" w:rsidR="00196C1E" w:rsidRPr="00100A2B" w:rsidRDefault="00196C1E" w:rsidP="00196C1E">
      <w:r w:rsidRPr="008212F1">
        <w:rPr>
          <w:rStyle w:val="StyleUnderline"/>
          <w:highlight w:val="green"/>
        </w:rPr>
        <w:t>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40; </w:t>
      </w:r>
      <w:proofErr w:type="spellStart"/>
      <w:r w:rsidRPr="00100A2B">
        <w:t>Anantatmula</w:t>
      </w:r>
      <w:proofErr w:type="spellEnd"/>
      <w:r w:rsidRPr="00100A2B">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with satellites </w:t>
      </w:r>
      <w:r w:rsidRPr="008212F1">
        <w:rPr>
          <w:rStyle w:val="StyleUnderline"/>
          <w:highlight w:val="green"/>
        </w:rPr>
        <w:t>might be jammed or hacked and</w:t>
      </w:r>
      <w:r w:rsidRPr="00100A2B">
        <w:rPr>
          <w:rStyle w:val="StyleUnderline"/>
        </w:rPr>
        <w:t xml:space="preserve"> the </w:t>
      </w:r>
      <w:r w:rsidRPr="008212F1">
        <w:rPr>
          <w:rStyle w:val="StyleUnderline"/>
          <w:highlight w:val="green"/>
        </w:rPr>
        <w:t>ground facilities infiltrated</w:t>
      </w:r>
      <w:r w:rsidRPr="00100A2B">
        <w:rPr>
          <w:rStyle w:val="StyleUnderline"/>
        </w:rPr>
        <w:t xml:space="preserve"> or destroyed thus rendering the possible space weapons useless </w:t>
      </w:r>
      <w:r w:rsidRPr="00100A2B">
        <w:t xml:space="preserve">(Klein 2006, p. 105; </w:t>
      </w:r>
      <w:proofErr w:type="spellStart"/>
      <w:r w:rsidRPr="00100A2B">
        <w:t>Rendleman</w:t>
      </w:r>
      <w:proofErr w:type="spellEnd"/>
      <w:r w:rsidRPr="00100A2B">
        <w:t xml:space="preserve">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8212F1">
        <w:rPr>
          <w:rStyle w:val="Emphasis"/>
          <w:highlight w:val="green"/>
        </w:rPr>
        <w:t>no</w:t>
      </w:r>
      <w:r w:rsidRPr="00535A9C">
        <w:rPr>
          <w:rStyle w:val="Emphasis"/>
        </w:rPr>
        <w:t xml:space="preserve"> contemporary </w:t>
      </w:r>
      <w:r w:rsidRPr="008212F1">
        <w:rPr>
          <w:rStyle w:val="Emphasis"/>
          <w:highlight w:val="green"/>
        </w:rPr>
        <w:t>actor will risk</w:t>
      </w:r>
      <w:r w:rsidRPr="00100A2B">
        <w:rPr>
          <w:rStyle w:val="Emphasis"/>
        </w:rPr>
        <w:t xml:space="preserve"> full </w:t>
      </w:r>
      <w:r w:rsidRPr="008212F1">
        <w:rPr>
          <w:rStyle w:val="Emphasis"/>
          <w:highlight w:val="green"/>
        </w:rPr>
        <w:t>space weaponization</w:t>
      </w:r>
      <w:r w:rsidRPr="00100A2B">
        <w:rPr>
          <w:rStyle w:val="Emphasis"/>
        </w:rPr>
        <w:t xml:space="preserve"> in the face of possible competition and the possibility of rendering the outer space useless.</w:t>
      </w:r>
      <w:r w:rsidRPr="00100A2B">
        <w:rPr>
          <w:rStyle w:val="StyleUnderline"/>
        </w:rPr>
        <w:t xml:space="preserve"> </w:t>
      </w:r>
      <w:r w:rsidRPr="008212F1">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w:t>
      </w:r>
      <w:proofErr w:type="spellStart"/>
      <w:r w:rsidRPr="00100A2B">
        <w:t>Larnrani</w:t>
      </w:r>
      <w:proofErr w:type="spellEnd"/>
      <w:r w:rsidRPr="00100A2B">
        <w:t xml:space="preserve"> 20 16). This stands true unless some space actor finds a utility in disrupting the arena for others.</w:t>
      </w:r>
    </w:p>
    <w:p w14:paraId="35F810B7" w14:textId="77777777" w:rsidR="00196C1E" w:rsidRPr="00100A2B" w:rsidRDefault="00196C1E" w:rsidP="00196C1E">
      <w:pPr>
        <w:pStyle w:val="Heading4"/>
        <w:numPr>
          <w:ilvl w:val="0"/>
          <w:numId w:val="12"/>
        </w:numPr>
        <w:tabs>
          <w:tab w:val="num" w:pos="360"/>
        </w:tabs>
        <w:ind w:left="0" w:firstLine="0"/>
      </w:pPr>
      <w:r w:rsidRPr="00100A2B">
        <w:t xml:space="preserve">Space debris creates existential deterrence and a taboo </w:t>
      </w:r>
    </w:p>
    <w:p w14:paraId="08A61F04" w14:textId="77777777" w:rsidR="00196C1E" w:rsidRPr="00100A2B" w:rsidRDefault="00196C1E" w:rsidP="00196C1E">
      <w:r w:rsidRPr="00100A2B">
        <w:rPr>
          <w:rStyle w:val="StyleUnderline"/>
          <w:sz w:val="26"/>
          <w:szCs w:val="26"/>
          <w:u w:val="none"/>
        </w:rPr>
        <w:t>Bowen 18</w:t>
      </w:r>
      <w:r w:rsidRPr="00100A2B">
        <w:t xml:space="preserve"> [(Bleddyn,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14:paraId="68008A75" w14:textId="77777777" w:rsidR="00196C1E" w:rsidRPr="00100A2B" w:rsidRDefault="00196C1E" w:rsidP="00196C1E">
      <w:r w:rsidRPr="00100A2B">
        <w:t xml:space="preserve">Fourth, </w:t>
      </w:r>
      <w:r w:rsidRPr="008212F1">
        <w:rPr>
          <w:rStyle w:val="StyleUnderline"/>
          <w:highlight w:val="green"/>
        </w:rPr>
        <w:t>the ubiquity of space infrastructure and</w:t>
      </w:r>
      <w:r w:rsidRPr="00100A2B">
        <w:rPr>
          <w:rStyle w:val="StyleUnderline"/>
        </w:rPr>
        <w:t xml:space="preserve"> the </w:t>
      </w:r>
      <w:r w:rsidRPr="008212F1">
        <w:rPr>
          <w:rStyle w:val="StyleUnderline"/>
          <w:highlight w:val="green"/>
        </w:rPr>
        <w:t>fragility of</w:t>
      </w:r>
      <w:r w:rsidRPr="00535A9C">
        <w:rPr>
          <w:rStyle w:val="StyleUnderline"/>
        </w:rPr>
        <w:t xml:space="preserve"> the </w:t>
      </w:r>
      <w:r w:rsidRPr="008212F1">
        <w:rPr>
          <w:rStyle w:val="StyleUnderline"/>
          <w:highlight w:val="green"/>
        </w:rPr>
        <w:t>space</w:t>
      </w:r>
      <w:r w:rsidRPr="00100A2B">
        <w:rPr>
          <w:rStyle w:val="StyleUnderline"/>
        </w:rPr>
        <w:t xml:space="preserve"> environment may </w:t>
      </w:r>
      <w:r w:rsidRPr="008212F1">
        <w:rPr>
          <w:rStyle w:val="StyleUnderline"/>
          <w:highlight w:val="green"/>
        </w:rPr>
        <w:t>create</w:t>
      </w:r>
      <w:r w:rsidRPr="00100A2B">
        <w:rPr>
          <w:rStyle w:val="StyleUnderline"/>
        </w:rPr>
        <w:t xml:space="preserve"> a degree of </w:t>
      </w:r>
      <w:r w:rsidRPr="008212F1">
        <w:rPr>
          <w:rStyle w:val="StyleUnderline"/>
          <w:highlight w:val="green"/>
        </w:rPr>
        <w:t>existential deterrence</w:t>
      </w:r>
      <w:r w:rsidRPr="00100A2B">
        <w:rPr>
          <w:rStyle w:val="StyleUnderline"/>
        </w:rPr>
        <w:t xml:space="preserve">. As space is so useful to modern economies and military forces, </w:t>
      </w:r>
      <w:r w:rsidRPr="008212F1">
        <w:rPr>
          <w:rStyle w:val="StyleUnderline"/>
          <w:highlight w:val="green"/>
        </w:rPr>
        <w:t>a</w:t>
      </w:r>
      <w:r w:rsidRPr="00100A2B">
        <w:rPr>
          <w:rStyle w:val="StyleUnderline"/>
        </w:rPr>
        <w:t xml:space="preserve"> large-scale </w:t>
      </w:r>
      <w:r w:rsidRPr="008212F1">
        <w:rPr>
          <w:rStyle w:val="StyleUnderline"/>
          <w:highlight w:val="green"/>
        </w:rPr>
        <w:t>disruption of</w:t>
      </w:r>
      <w:r w:rsidRPr="00100A2B">
        <w:rPr>
          <w:rStyle w:val="StyleUnderline"/>
        </w:rPr>
        <w:t xml:space="preserve"> </w:t>
      </w:r>
      <w:r w:rsidRPr="008212F1">
        <w:rPr>
          <w:rStyle w:val="StyleUnderline"/>
          <w:highlight w:val="green"/>
        </w:rPr>
        <w:t>space infrastructure may be so intuitively escalatory</w:t>
      </w:r>
      <w:r w:rsidRPr="00100A2B">
        <w:rPr>
          <w:rStyle w:val="StyleUnderline"/>
        </w:rPr>
        <w:t xml:space="preserve"> to decision-makers </w:t>
      </w:r>
      <w:r w:rsidRPr="008212F1">
        <w:rPr>
          <w:rStyle w:val="StyleUnderline"/>
          <w:highlight w:val="green"/>
        </w:rPr>
        <w:t>that there may be</w:t>
      </w:r>
      <w:r w:rsidRPr="00100A2B">
        <w:rPr>
          <w:rStyle w:val="StyleUnderline"/>
        </w:rPr>
        <w:t xml:space="preserve"> a </w:t>
      </w:r>
      <w:r w:rsidRPr="008212F1">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the collapse of </w:t>
      </w:r>
      <w:proofErr w:type="spellStart"/>
      <w:r w:rsidRPr="00100A2B">
        <w:t>optimised</w:t>
      </w:r>
      <w:proofErr w:type="spellEnd"/>
      <w:r w:rsidRPr="00100A2B">
        <w:t xml:space="preserve"> energy grids and just-in-time supply chains. In addition, the</w:t>
      </w:r>
      <w:r w:rsidRPr="00100A2B">
        <w:rPr>
          <w:rStyle w:val="TitleChar"/>
        </w:rPr>
        <w:t xml:space="preserve"> </w:t>
      </w:r>
      <w:r w:rsidRPr="00100A2B">
        <w:rPr>
          <w:rStyle w:val="StyleUnderline"/>
        </w:rPr>
        <w:t xml:space="preserve">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8212F1">
        <w:rPr>
          <w:rStyle w:val="StyleUnderline"/>
          <w:highlight w:val="green"/>
        </w:rPr>
        <w:t>explosive events</w:t>
      </w:r>
      <w:r w:rsidRPr="00100A2B">
        <w:rPr>
          <w:rStyle w:val="StyleUnderline"/>
        </w:rPr>
        <w:t xml:space="preserve"> in </w:t>
      </w:r>
      <w:r w:rsidRPr="00535A9C">
        <w:rPr>
          <w:rStyle w:val="StyleUnderline"/>
        </w:rPr>
        <w:t xml:space="preserve">space can </w:t>
      </w:r>
      <w:r w:rsidRPr="008212F1">
        <w:rPr>
          <w:rStyle w:val="StyleUnderline"/>
          <w:highlight w:val="green"/>
        </w:rPr>
        <w:t>render</w:t>
      </w:r>
      <w:r w:rsidRPr="00100A2B">
        <w:rPr>
          <w:rStyle w:val="StyleUnderline"/>
        </w:rPr>
        <w:t xml:space="preserve"> a region of </w:t>
      </w:r>
      <w:r w:rsidRPr="008212F1">
        <w:rPr>
          <w:rStyle w:val="StyleUnderline"/>
          <w:highlight w:val="green"/>
        </w:rPr>
        <w:t>Earth orbit unusable for everyone</w:t>
      </w:r>
      <w:r w:rsidRPr="00100A2B">
        <w:rPr>
          <w:rStyle w:val="StyleUnderline"/>
        </w:rPr>
        <w:t>. This could caution</w:t>
      </w:r>
      <w:r w:rsidRPr="00100A2B">
        <w:t xml:space="preserve"> a country like </w:t>
      </w:r>
      <w:r w:rsidRPr="008212F1">
        <w:rPr>
          <w:rStyle w:val="StyleUnderline"/>
          <w:highlight w:val="green"/>
        </w:rPr>
        <w:t>China</w:t>
      </w:r>
      <w:r w:rsidRPr="00100A2B">
        <w:t xml:space="preserve"> from excessive kinetic intercept missions </w:t>
      </w:r>
      <w:r w:rsidRPr="00100A2B">
        <w:rPr>
          <w:rStyle w:val="StyleUnderline"/>
        </w:rPr>
        <w:t xml:space="preserve">because its </w:t>
      </w:r>
      <w:r w:rsidRPr="008212F1">
        <w:rPr>
          <w:rStyle w:val="StyleUnderline"/>
          <w:highlight w:val="green"/>
        </w:rPr>
        <w:t>own military and economy is</w:t>
      </w:r>
      <w:r w:rsidRPr="00100A2B">
        <w:rPr>
          <w:rStyle w:val="StyleUnderline"/>
        </w:rPr>
        <w:t xml:space="preserve"> increasingly </w:t>
      </w:r>
      <w:r w:rsidRPr="008212F1">
        <w:rPr>
          <w:rStyle w:val="StyleUnderline"/>
          <w:highlight w:val="green"/>
        </w:rPr>
        <w:t>reliant on outer space</w:t>
      </w:r>
      <w:r w:rsidRPr="00100A2B">
        <w:t xml:space="preserve">, but perhaps not a country like North Korea which does not rely on space. </w:t>
      </w:r>
      <w:r w:rsidRPr="00100A2B">
        <w:rPr>
          <w:rStyle w:val="StyleUnderline"/>
        </w:rPr>
        <w:t xml:space="preserve">The usefulness, sensitivity, and fragility of space may </w:t>
      </w:r>
      <w:r w:rsidRPr="00100A2B">
        <w:rPr>
          <w:rStyle w:val="StyleUnderline"/>
        </w:rPr>
        <w:lastRenderedPageBreak/>
        <w:t>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14:paraId="77CC9892" w14:textId="77777777" w:rsidR="00196C1E" w:rsidRPr="00100A2B" w:rsidRDefault="00196C1E" w:rsidP="00196C1E"/>
    <w:p w14:paraId="7F0612B8" w14:textId="77777777" w:rsidR="00196C1E" w:rsidRPr="00100A2B" w:rsidRDefault="00196C1E" w:rsidP="00196C1E">
      <w:pPr>
        <w:pStyle w:val="Heading4"/>
        <w:numPr>
          <w:ilvl w:val="0"/>
          <w:numId w:val="12"/>
        </w:numPr>
        <w:tabs>
          <w:tab w:val="num" w:pos="360"/>
        </w:tabs>
        <w:ind w:left="0" w:firstLine="0"/>
      </w:pPr>
      <w:r w:rsidRPr="00100A2B">
        <w:t xml:space="preserve">Alliances check </w:t>
      </w:r>
      <w:proofErr w:type="spellStart"/>
      <w:r w:rsidRPr="00100A2B">
        <w:t>miscalc</w:t>
      </w:r>
      <w:proofErr w:type="spellEnd"/>
      <w:r w:rsidRPr="00100A2B">
        <w:t xml:space="preserve"> – too costly</w:t>
      </w:r>
    </w:p>
    <w:p w14:paraId="27091C73" w14:textId="77777777" w:rsidR="00196C1E" w:rsidRPr="00100A2B" w:rsidRDefault="00196C1E" w:rsidP="00196C1E">
      <w:r w:rsidRPr="00100A2B">
        <w:rPr>
          <w:rStyle w:val="StyleUnderline"/>
          <w:sz w:val="26"/>
          <w:szCs w:val="26"/>
          <w:u w:val="none"/>
        </w:rPr>
        <w:t>MacDonald 13</w:t>
      </w:r>
      <w:r w:rsidRPr="00100A2B">
        <w:t xml:space="preserve"> [(Bruce, teaches at the United States Institute of Peace on strategic posture and space/cyber security issues, leads a study on China and Crisis Stability in Space, and is adjunct professor at the Johns Hopkins School of Advanced International Studies) “Deterrence and Crisis Stability in Space and Cyberspace,” in Anti-satellite Weapons, Deterrence and Sino-American Space Relations, September 2013, </w:t>
      </w:r>
      <w:r w:rsidRPr="00FB3D96">
        <w:t>https://apps.dtic.mil/dtic/tr/fulltext/u2/a587431.pdf</w:t>
      </w:r>
      <w:r w:rsidRPr="00100A2B">
        <w:rPr>
          <w:rStyle w:val="Hyperlink"/>
        </w:rPr>
        <w:t>] TDI</w:t>
      </w:r>
    </w:p>
    <w:p w14:paraId="23952825" w14:textId="77777777" w:rsidR="00196C1E" w:rsidRPr="00624789" w:rsidRDefault="00196C1E" w:rsidP="00196C1E">
      <w:pPr>
        <w:rPr>
          <w:b/>
          <w:sz w:val="22"/>
          <w:u w:val="single"/>
        </w:rPr>
      </w:pPr>
      <w:r w:rsidRPr="008212F1">
        <w:rPr>
          <w:rStyle w:val="StyleUnderline"/>
          <w:highlight w:val="green"/>
        </w:rPr>
        <w:t>The US alliance structure</w:t>
      </w:r>
      <w:r w:rsidRPr="00100A2B">
        <w:rPr>
          <w:rStyle w:val="StyleUnderline"/>
        </w:rPr>
        <w:t xml:space="preserve"> can </w:t>
      </w:r>
      <w:r w:rsidRPr="008212F1">
        <w:rPr>
          <w:rStyle w:val="StyleUnderline"/>
          <w:highlight w:val="green"/>
        </w:rPr>
        <w:t>promote deterrence and crisis stability in space</w:t>
      </w:r>
      <w:r w:rsidRPr="00100A2B">
        <w:rPr>
          <w:rStyle w:val="StyleUnderline"/>
        </w:rPr>
        <w:t xml:space="preserve">, as with nuclear deterrence. China has no such alliance system. If </w:t>
      </w:r>
      <w:r w:rsidRPr="008212F1">
        <w:rPr>
          <w:rStyle w:val="StyleUnderline"/>
          <w:highlight w:val="green"/>
        </w:rPr>
        <w:t>China</w:t>
      </w:r>
      <w:r w:rsidRPr="00100A2B">
        <w:rPr>
          <w:rStyle w:val="StyleUnderline"/>
        </w:rPr>
        <w:t xml:space="preserve"> were to engage in large-scale offensive counter-space operations, it </w:t>
      </w:r>
      <w:r w:rsidRPr="008212F1">
        <w:rPr>
          <w:rStyle w:val="StyleUnderline"/>
          <w:highlight w:val="green"/>
        </w:rPr>
        <w:t>would</w:t>
      </w:r>
      <w:r w:rsidRPr="00100A2B">
        <w:rPr>
          <w:rStyle w:val="StyleUnderline"/>
        </w:rPr>
        <w:t xml:space="preserve"> </w:t>
      </w:r>
      <w:r w:rsidRPr="008212F1">
        <w:rPr>
          <w:rStyle w:val="StyleUnderline"/>
          <w:highlight w:val="green"/>
        </w:rPr>
        <w:t>face</w:t>
      </w:r>
      <w:r w:rsidRPr="00100A2B">
        <w:rPr>
          <w:rStyle w:val="StyleUnderline"/>
        </w:rPr>
        <w:t xml:space="preserve"> not only the United States, but also </w:t>
      </w:r>
      <w:r w:rsidRPr="008212F1">
        <w:rPr>
          <w:rStyle w:val="StyleUnderline"/>
          <w:highlight w:val="green"/>
        </w:rPr>
        <w:t xml:space="preserve">NATO, Japan, South </w:t>
      </w:r>
      <w:proofErr w:type="gramStart"/>
      <w:r w:rsidRPr="008212F1">
        <w:rPr>
          <w:rStyle w:val="StyleUnderline"/>
          <w:highlight w:val="green"/>
        </w:rPr>
        <w:t>Korea</w:t>
      </w:r>
      <w:proofErr w:type="gramEnd"/>
      <w:r w:rsidRPr="00100A2B">
        <w:rPr>
          <w:rStyle w:val="StyleUnderline"/>
        </w:rPr>
        <w:t xml:space="preserve"> </w:t>
      </w:r>
      <w:r w:rsidRPr="008212F1">
        <w:rPr>
          <w:rStyle w:val="StyleUnderline"/>
          <w:highlight w:val="green"/>
        </w:rPr>
        <w:t>and other</w:t>
      </w:r>
      <w:r w:rsidRPr="00100A2B">
        <w:rPr>
          <w:rStyle w:val="StyleUnderline"/>
        </w:rPr>
        <w:t xml:space="preserve"> highly aggrieved </w:t>
      </w:r>
      <w:r w:rsidRPr="008212F1">
        <w:rPr>
          <w:rStyle w:val="StyleUnderline"/>
          <w:highlight w:val="green"/>
        </w:rPr>
        <w:t>parties. Given</w:t>
      </w:r>
      <w:r w:rsidRPr="00100A2B">
        <w:rPr>
          <w:rStyle w:val="StyleUnderline"/>
        </w:rPr>
        <w:t xml:space="preserve"> </w:t>
      </w:r>
      <w:r w:rsidRPr="008212F1">
        <w:rPr>
          <w:rStyle w:val="StyleUnderline"/>
          <w:highlight w:val="green"/>
        </w:rPr>
        <w:t>Beijing’s</w:t>
      </w:r>
      <w:r w:rsidRPr="00100A2B">
        <w:rPr>
          <w:rStyle w:val="StyleUnderline"/>
        </w:rPr>
        <w:t xml:space="preserve"> major </w:t>
      </w:r>
      <w:r w:rsidRPr="00535A9C">
        <w:rPr>
          <w:rStyle w:val="StyleUnderline"/>
        </w:rPr>
        <w:t xml:space="preserve">export </w:t>
      </w:r>
      <w:r w:rsidRPr="008212F1">
        <w:rPr>
          <w:rStyle w:val="StyleUnderline"/>
          <w:highlight w:val="green"/>
        </w:rPr>
        <w:t>dependence on these markets, and</w:t>
      </w:r>
      <w:r w:rsidRPr="00100A2B">
        <w:rPr>
          <w:rStyle w:val="StyleUnderline"/>
        </w:rPr>
        <w:t xml:space="preserve"> its dependence upon them for key </w:t>
      </w:r>
      <w:r w:rsidRPr="008212F1">
        <w:rPr>
          <w:rStyle w:val="StyleUnderline"/>
          <w:highlight w:val="green"/>
        </w:rPr>
        <w:t>raw material and high tech</w:t>
      </w:r>
      <w:r w:rsidRPr="00535A9C">
        <w:rPr>
          <w:rStyle w:val="StyleUnderline"/>
        </w:rPr>
        <w:t xml:space="preserve">nology </w:t>
      </w:r>
      <w:r w:rsidRPr="008212F1">
        <w:rPr>
          <w:rStyle w:val="StyleUnderline"/>
          <w:highlight w:val="green"/>
        </w:rPr>
        <w:t>imports, China would be</w:t>
      </w:r>
      <w:r w:rsidRPr="00100A2B">
        <w:rPr>
          <w:rStyle w:val="StyleUnderline"/>
        </w:rPr>
        <w:t xml:space="preserve"> as </w:t>
      </w:r>
      <w:r w:rsidRPr="008212F1">
        <w:rPr>
          <w:rStyle w:val="StyleUnderline"/>
          <w:highlight w:val="green"/>
        </w:rPr>
        <w:t>devastated</w:t>
      </w:r>
      <w:r w:rsidRPr="00100A2B">
        <w:rPr>
          <w:rStyle w:val="StyleUnderline"/>
        </w:rPr>
        <w:t xml:space="preserve"> economically if it initiated strategic attacks in space. In contrast to America’s nuclear umbrella and extended deterrence, US allies make a tangible and concrete contribution to extended space deterrence through their multilateral participation in and dependence upon space assets. </w:t>
      </w:r>
      <w:r w:rsidRPr="008212F1">
        <w:rPr>
          <w:rStyle w:val="StyleUnderline"/>
          <w:highlight w:val="green"/>
        </w:rPr>
        <w:t>Attacks on</w:t>
      </w:r>
      <w:r w:rsidRPr="00100A2B">
        <w:rPr>
          <w:rStyle w:val="StyleUnderline"/>
        </w:rPr>
        <w:t xml:space="preserve"> these </w:t>
      </w:r>
      <w:r w:rsidRPr="008212F1">
        <w:rPr>
          <w:rStyle w:val="StyleUnderline"/>
          <w:highlight w:val="green"/>
        </w:rPr>
        <w:t>space assets would directly damage allied interests</w:t>
      </w:r>
      <w:r w:rsidRPr="00100A2B">
        <w:rPr>
          <w:rStyle w:val="StyleUnderline"/>
        </w:rPr>
        <w:t xml:space="preserve"> as well as those of the United States, further </w:t>
      </w:r>
      <w:r w:rsidRPr="008212F1">
        <w:rPr>
          <w:rStyle w:val="StyleUnderline"/>
          <w:highlight w:val="green"/>
        </w:rPr>
        <w:t>strengthening deterrent effects.</w:t>
      </w:r>
    </w:p>
    <w:p w14:paraId="2C31C80B" w14:textId="77777777" w:rsidR="00196C1E" w:rsidRPr="00F601E6" w:rsidRDefault="00196C1E" w:rsidP="00196C1E"/>
    <w:p w14:paraId="0CD4151B" w14:textId="77777777" w:rsidR="00196C1E" w:rsidRDefault="00196C1E" w:rsidP="00196C1E"/>
    <w:p w14:paraId="3F3A6EBF" w14:textId="77777777" w:rsidR="00196C1E" w:rsidRDefault="00196C1E" w:rsidP="00196C1E">
      <w:pPr>
        <w:pStyle w:val="Heading3"/>
      </w:pPr>
      <w:r>
        <w:lastRenderedPageBreak/>
        <w:t>Asteroid Collisions</w:t>
      </w:r>
    </w:p>
    <w:p w14:paraId="3FB7693B" w14:textId="77777777" w:rsidR="00196C1E" w:rsidRDefault="00196C1E" w:rsidP="00196C1E">
      <w:pPr>
        <w:pStyle w:val="Heading4"/>
        <w:numPr>
          <w:ilvl w:val="0"/>
          <w:numId w:val="13"/>
        </w:numPr>
        <w:tabs>
          <w:tab w:val="num" w:pos="360"/>
        </w:tabs>
        <w:ind w:left="0" w:firstLine="0"/>
      </w:pPr>
      <w:r>
        <w:t xml:space="preserve">Detection alone is inadequate and current deflection methods fail – only private innovation solves </w:t>
      </w:r>
    </w:p>
    <w:p w14:paraId="7A4CE016" w14:textId="77777777" w:rsidR="00196C1E" w:rsidRPr="00E61BAC" w:rsidRDefault="00196C1E" w:rsidP="00196C1E">
      <w:pPr>
        <w:rPr>
          <w:rStyle w:val="Style13ptBold"/>
          <w:sz w:val="16"/>
          <w:szCs w:val="16"/>
        </w:rPr>
      </w:pPr>
      <w:proofErr w:type="spellStart"/>
      <w:r>
        <w:rPr>
          <w:rStyle w:val="Style13ptBold"/>
        </w:rPr>
        <w:t>Hasco</w:t>
      </w:r>
      <w:proofErr w:type="spellEnd"/>
      <w:r>
        <w:rPr>
          <w:rStyle w:val="Style13ptBold"/>
        </w:rPr>
        <w:t xml:space="preserve"> 5/4 </w:t>
      </w:r>
      <w:r w:rsidRPr="00E61BAC">
        <w:rPr>
          <w:rStyle w:val="Style13ptBold"/>
          <w:b w:val="0"/>
          <w:bCs/>
          <w:sz w:val="16"/>
          <w:szCs w:val="16"/>
        </w:rPr>
        <w:t>[(Linda, reporter at Penn Live) “</w:t>
      </w:r>
      <w:r w:rsidRPr="00E61BAC">
        <w:rPr>
          <w:szCs w:val="16"/>
        </w:rPr>
        <w:t>NASA simulation confirms there’s no technology able to stop a massive asteroid from hitting,” Penn Live, 5/4/2021] JL</w:t>
      </w:r>
    </w:p>
    <w:p w14:paraId="723D9C28" w14:textId="77777777" w:rsidR="00196C1E" w:rsidRPr="00E61BAC" w:rsidRDefault="00196C1E" w:rsidP="00196C1E">
      <w:pPr>
        <w:rPr>
          <w:sz w:val="12"/>
        </w:rPr>
      </w:pPr>
      <w:r w:rsidRPr="00E61BAC">
        <w:rPr>
          <w:rStyle w:val="StyleUnderline"/>
          <w:highlight w:val="green"/>
        </w:rPr>
        <w:t>Simulations</w:t>
      </w:r>
      <w:r w:rsidRPr="00E61BAC">
        <w:rPr>
          <w:rStyle w:val="StyleUnderline"/>
        </w:rPr>
        <w:t xml:space="preserve"> carried out </w:t>
      </w:r>
      <w:r w:rsidRPr="00E61BAC">
        <w:rPr>
          <w:rStyle w:val="StyleUnderline"/>
          <w:highlight w:val="green"/>
        </w:rPr>
        <w:t>by leading space agencies</w:t>
      </w:r>
      <w:r w:rsidRPr="00E61BAC">
        <w:rPr>
          <w:rStyle w:val="StyleUnderline"/>
        </w:rPr>
        <w:t xml:space="preserve"> have </w:t>
      </w:r>
      <w:r w:rsidRPr="00E61BAC">
        <w:rPr>
          <w:rStyle w:val="StyleUnderline"/>
          <w:highlight w:val="green"/>
        </w:rPr>
        <w:t>concluded</w:t>
      </w:r>
      <w:r w:rsidRPr="00E61BAC">
        <w:rPr>
          <w:rStyle w:val="StyleUnderline"/>
        </w:rPr>
        <w:t xml:space="preserve">. </w:t>
      </w:r>
      <w:r w:rsidRPr="00E61BAC">
        <w:rPr>
          <w:rStyle w:val="Emphasis"/>
        </w:rPr>
        <w:t xml:space="preserve">There currently is </w:t>
      </w:r>
      <w:r w:rsidRPr="00E61BAC">
        <w:rPr>
          <w:rStyle w:val="Emphasis"/>
          <w:highlight w:val="green"/>
        </w:rPr>
        <w:t>no</w:t>
      </w:r>
      <w:r w:rsidRPr="00E61BAC">
        <w:rPr>
          <w:rStyle w:val="Emphasis"/>
        </w:rPr>
        <w:t xml:space="preserve"> </w:t>
      </w:r>
      <w:r w:rsidRPr="00E61BAC">
        <w:rPr>
          <w:rStyle w:val="Emphasis"/>
          <w:highlight w:val="green"/>
        </w:rPr>
        <w:t>technology available</w:t>
      </w:r>
      <w:r w:rsidRPr="00E61BAC">
        <w:rPr>
          <w:rStyle w:val="Emphasis"/>
        </w:rPr>
        <w:t xml:space="preserve"> that </w:t>
      </w:r>
      <w:r w:rsidRPr="00E61BAC">
        <w:rPr>
          <w:rStyle w:val="Emphasis"/>
          <w:highlight w:val="green"/>
        </w:rPr>
        <w:t>could stop a massive asteroid</w:t>
      </w:r>
      <w:r w:rsidRPr="00E61BAC">
        <w:t xml:space="preserve"> </w:t>
      </w:r>
      <w:r w:rsidRPr="00E61BAC">
        <w:rPr>
          <w:sz w:val="12"/>
        </w:rPr>
        <w:t>from “wiping out” Europe.</w:t>
      </w:r>
    </w:p>
    <w:p w14:paraId="409CA796" w14:textId="77777777" w:rsidR="00196C1E" w:rsidRPr="00E61BAC" w:rsidRDefault="00196C1E" w:rsidP="00196C1E">
      <w:pPr>
        <w:rPr>
          <w:sz w:val="12"/>
        </w:rPr>
      </w:pPr>
      <w:r w:rsidRPr="00E61BAC">
        <w:rPr>
          <w:sz w:val="12"/>
        </w:rPr>
        <w:t>A </w:t>
      </w:r>
      <w:r w:rsidRPr="004D6836">
        <w:rPr>
          <w:sz w:val="12"/>
        </w:rPr>
        <w:t>report by Independent </w:t>
      </w:r>
      <w:r w:rsidRPr="00E61BAC">
        <w:rPr>
          <w:sz w:val="12"/>
        </w:rPr>
        <w:t>said that </w:t>
      </w:r>
      <w:r w:rsidRPr="00E61BAC">
        <w:rPr>
          <w:rStyle w:val="StyleUnderline"/>
        </w:rPr>
        <w:t xml:space="preserve">NASA conducted the week-long exercise, which concluded from the hypothetical impact scenario, that </w:t>
      </w:r>
      <w:r w:rsidRPr="00E61BAC">
        <w:rPr>
          <w:rStyle w:val="Emphasis"/>
          <w:highlight w:val="green"/>
        </w:rPr>
        <w:t>even with</w:t>
      </w:r>
      <w:r w:rsidRPr="00E61BAC">
        <w:rPr>
          <w:rStyle w:val="Emphasis"/>
        </w:rPr>
        <w:t xml:space="preserve"> a </w:t>
      </w:r>
      <w:r w:rsidRPr="00E61BAC">
        <w:rPr>
          <w:rStyle w:val="Emphasis"/>
          <w:highlight w:val="green"/>
        </w:rPr>
        <w:t>six-month advance notice</w:t>
      </w:r>
      <w:r w:rsidRPr="00E61BAC">
        <w:rPr>
          <w:rStyle w:val="Emphasis"/>
        </w:rPr>
        <w:t>, current capabilities could not prevent a catastrophe</w:t>
      </w:r>
      <w:r w:rsidRPr="00E61BAC">
        <w:rPr>
          <w:sz w:val="12"/>
        </w:rPr>
        <w:t>.</w:t>
      </w:r>
    </w:p>
    <w:p w14:paraId="54D60579" w14:textId="77777777" w:rsidR="00196C1E" w:rsidRPr="00E61BAC" w:rsidRDefault="00196C1E" w:rsidP="00196C1E">
      <w:pPr>
        <w:rPr>
          <w:sz w:val="14"/>
        </w:rPr>
      </w:pPr>
      <w:r w:rsidRPr="00E61BAC">
        <w:rPr>
          <w:sz w:val="14"/>
        </w:rPr>
        <w:t>Participants in the simulation, which was conducted during a planetary defense conference hosted by the United Nations, </w:t>
      </w:r>
      <w:r w:rsidRPr="004D6836">
        <w:rPr>
          <w:sz w:val="14"/>
        </w:rPr>
        <w:t>said</w:t>
      </w:r>
      <w:r w:rsidRPr="00E61BAC">
        <w:rPr>
          <w:sz w:val="14"/>
        </w:rPr>
        <w:t> </w:t>
      </w:r>
      <w:r w:rsidRPr="00E61BAC">
        <w:rPr>
          <w:rStyle w:val="StyleUnderline"/>
        </w:rPr>
        <w:t>the only course of action</w:t>
      </w:r>
      <w:r w:rsidRPr="00E61BAC">
        <w:rPr>
          <w:sz w:val="14"/>
        </w:rPr>
        <w:t xml:space="preserve"> on such short notice </w:t>
      </w:r>
      <w:r w:rsidRPr="00E61BAC">
        <w:rPr>
          <w:rStyle w:val="StyleUnderline"/>
        </w:rPr>
        <w:t>would be evacuation of an area before an asteroid hit</w:t>
      </w:r>
      <w:r w:rsidRPr="00E61BAC">
        <w:rPr>
          <w:sz w:val="14"/>
        </w:rPr>
        <w:t>. However, the simulation’s impact zone covered large parts of North Africa and Europe.</w:t>
      </w:r>
    </w:p>
    <w:p w14:paraId="319CE6F2" w14:textId="77777777" w:rsidR="00196C1E" w:rsidRPr="00E61BAC" w:rsidRDefault="00196C1E" w:rsidP="00196C1E">
      <w:pPr>
        <w:rPr>
          <w:sz w:val="12"/>
        </w:rPr>
      </w:pPr>
      <w:r w:rsidRPr="004D6836">
        <w:rPr>
          <w:sz w:val="12"/>
        </w:rPr>
        <w:t>Reportedly</w:t>
      </w:r>
      <w:r w:rsidRPr="00E61BAC">
        <w:rPr>
          <w:sz w:val="12"/>
        </w:rPr>
        <w:t xml:space="preserve">, the hypothetical impact exercise revealed that </w:t>
      </w:r>
      <w:r w:rsidRPr="00E61BAC">
        <w:rPr>
          <w:rStyle w:val="StyleUnderline"/>
        </w:rPr>
        <w:t>governments are dreadfully unprepared</w:t>
      </w:r>
      <w:r w:rsidRPr="00E61BAC">
        <w:rPr>
          <w:sz w:val="12"/>
        </w:rPr>
        <w:t xml:space="preserve"> for this type of disaster.</w:t>
      </w:r>
    </w:p>
    <w:p w14:paraId="6B54B2A5" w14:textId="77777777" w:rsidR="00196C1E" w:rsidRPr="00E61BAC" w:rsidRDefault="00196C1E" w:rsidP="00196C1E">
      <w:pPr>
        <w:rPr>
          <w:sz w:val="12"/>
          <w:szCs w:val="12"/>
        </w:rPr>
      </w:pPr>
      <w:r w:rsidRPr="00E61BAC">
        <w:rPr>
          <w:sz w:val="12"/>
          <w:szCs w:val="12"/>
        </w:rPr>
        <w:t>Lindley Johnson, Nasa’s Planetary Defense Officer noted that this kind of exercise helps reveal who the “key players are in a disaster event, and who needs to know what information and when,” the </w:t>
      </w:r>
      <w:r w:rsidRPr="004D6836">
        <w:rPr>
          <w:sz w:val="12"/>
          <w:szCs w:val="12"/>
        </w:rPr>
        <w:t>report</w:t>
      </w:r>
      <w:r w:rsidRPr="00E61BAC">
        <w:rPr>
          <w:sz w:val="12"/>
          <w:szCs w:val="12"/>
        </w:rPr>
        <w:t> cited.</w:t>
      </w:r>
    </w:p>
    <w:p w14:paraId="2B5650E4" w14:textId="77777777" w:rsidR="00196C1E" w:rsidRPr="00E61BAC" w:rsidRDefault="00196C1E" w:rsidP="00196C1E">
      <w:pPr>
        <w:rPr>
          <w:sz w:val="12"/>
          <w:szCs w:val="12"/>
        </w:rPr>
      </w:pPr>
      <w:r w:rsidRPr="00E61BAC">
        <w:rPr>
          <w:sz w:val="12"/>
          <w:szCs w:val="12"/>
        </w:rPr>
        <w:t>Johnson added that the exercises help with communication among the planetary defense community and their governments to ensure a coordinated effort in the event of a future potential impact threat.</w:t>
      </w:r>
    </w:p>
    <w:p w14:paraId="2969F280" w14:textId="77777777" w:rsidR="00196C1E" w:rsidRPr="00E61BAC" w:rsidRDefault="00196C1E" w:rsidP="00196C1E">
      <w:pPr>
        <w:rPr>
          <w:sz w:val="12"/>
        </w:rPr>
      </w:pPr>
      <w:r w:rsidRPr="00E61BAC">
        <w:rPr>
          <w:sz w:val="12"/>
        </w:rPr>
        <w:t>The news of the simulation’s failure evoked a response from </w:t>
      </w:r>
      <w:r w:rsidRPr="004D6836">
        <w:rPr>
          <w:sz w:val="12"/>
        </w:rPr>
        <w:t>SpaceX</w:t>
      </w:r>
      <w:r w:rsidRPr="00E61BAC">
        <w:rPr>
          <w:sz w:val="12"/>
        </w:rPr>
        <w:t> boss Elon Musk, who </w:t>
      </w:r>
      <w:r w:rsidRPr="004D6836">
        <w:rPr>
          <w:sz w:val="12"/>
        </w:rPr>
        <w:t>said</w:t>
      </w:r>
      <w:r w:rsidRPr="00E61BAC">
        <w:rPr>
          <w:sz w:val="12"/>
        </w:rPr>
        <w:t> </w:t>
      </w:r>
      <w:r w:rsidRPr="00E61BAC">
        <w:rPr>
          <w:rStyle w:val="StyleUnderline"/>
        </w:rPr>
        <w:t xml:space="preserve">the current inadequate capability to deal with an impact threat was “one of many reasons why </w:t>
      </w:r>
      <w:r w:rsidRPr="00E61BAC">
        <w:rPr>
          <w:rStyle w:val="StyleUnderline"/>
          <w:highlight w:val="green"/>
        </w:rPr>
        <w:t>we need larger</w:t>
      </w:r>
      <w:r w:rsidRPr="00E61BAC">
        <w:rPr>
          <w:rStyle w:val="StyleUnderline"/>
        </w:rPr>
        <w:t xml:space="preserve"> and </w:t>
      </w:r>
      <w:r w:rsidRPr="00E61BAC">
        <w:rPr>
          <w:rStyle w:val="StyleUnderline"/>
          <w:highlight w:val="green"/>
        </w:rPr>
        <w:t>more advanced rockets</w:t>
      </w:r>
      <w:r w:rsidRPr="00E61BAC">
        <w:rPr>
          <w:sz w:val="12"/>
        </w:rPr>
        <w:t>.”</w:t>
      </w:r>
    </w:p>
    <w:p w14:paraId="6088F0C4" w14:textId="77777777" w:rsidR="00196C1E" w:rsidRPr="00E61BAC" w:rsidRDefault="00196C1E" w:rsidP="00196C1E">
      <w:pPr>
        <w:rPr>
          <w:sz w:val="12"/>
        </w:rPr>
      </w:pPr>
      <w:r w:rsidRPr="00E61BAC">
        <w:rPr>
          <w:rStyle w:val="StyleUnderline"/>
          <w:highlight w:val="green"/>
        </w:rPr>
        <w:t>SpaceX</w:t>
      </w:r>
      <w:r w:rsidRPr="00E61BAC">
        <w:rPr>
          <w:rStyle w:val="StyleUnderline"/>
        </w:rPr>
        <w:t xml:space="preserve"> recently secured a $2.89 billion contract with NASA to develop its next-generation Starship spacecraft</w:t>
      </w:r>
      <w:r w:rsidRPr="00E61BAC">
        <w:rPr>
          <w:sz w:val="12"/>
        </w:rPr>
        <w:t>. </w:t>
      </w:r>
      <w:r w:rsidRPr="004D6836">
        <w:rPr>
          <w:sz w:val="12"/>
        </w:rPr>
        <w:t>SpaceX claims</w:t>
      </w:r>
      <w:r w:rsidRPr="00E61BAC">
        <w:rPr>
          <w:sz w:val="12"/>
        </w:rPr>
        <w:t xml:space="preserve"> that </w:t>
      </w:r>
      <w:r w:rsidRPr="00E61BAC">
        <w:rPr>
          <w:rStyle w:val="StyleUnderline"/>
          <w:highlight w:val="green"/>
        </w:rPr>
        <w:t>Starship</w:t>
      </w:r>
      <w:r w:rsidRPr="00E61BAC">
        <w:rPr>
          <w:sz w:val="12"/>
        </w:rPr>
        <w:t xml:space="preserve">, when combined with its Super Heavy rocket Booster, will be “the world’s most powerful launch vehicle ever developed,” and </w:t>
      </w:r>
      <w:r w:rsidRPr="00E61BAC">
        <w:rPr>
          <w:rStyle w:val="StyleUnderline"/>
          <w:highlight w:val="green"/>
        </w:rPr>
        <w:t>could</w:t>
      </w:r>
      <w:r w:rsidRPr="00E61BAC">
        <w:rPr>
          <w:rStyle w:val="StyleUnderline"/>
        </w:rPr>
        <w:t xml:space="preserve"> “theoretically” assist in missions designed to </w:t>
      </w:r>
      <w:r w:rsidRPr="00E61BAC">
        <w:rPr>
          <w:rStyle w:val="StyleUnderline"/>
          <w:highlight w:val="green"/>
        </w:rPr>
        <w:t>redirect</w:t>
      </w:r>
      <w:r w:rsidRPr="00E61BAC">
        <w:rPr>
          <w:rStyle w:val="StyleUnderline"/>
        </w:rPr>
        <w:t xml:space="preserve"> the path of </w:t>
      </w:r>
      <w:r w:rsidRPr="00E61BAC">
        <w:rPr>
          <w:rStyle w:val="StyleUnderline"/>
          <w:highlight w:val="green"/>
        </w:rPr>
        <w:t>an Earth-bound asteroid</w:t>
      </w:r>
      <w:r w:rsidRPr="00E61BAC">
        <w:rPr>
          <w:sz w:val="12"/>
        </w:rPr>
        <w:t>.</w:t>
      </w:r>
    </w:p>
    <w:p w14:paraId="008967FF" w14:textId="77777777" w:rsidR="00196C1E" w:rsidRPr="00E61BAC" w:rsidRDefault="00196C1E" w:rsidP="00196C1E">
      <w:pPr>
        <w:rPr>
          <w:sz w:val="12"/>
        </w:rPr>
      </w:pPr>
      <w:r w:rsidRPr="00E61BAC">
        <w:rPr>
          <w:rStyle w:val="StyleUnderline"/>
        </w:rPr>
        <w:t xml:space="preserve">NASA is working on asteroid deflection technology which will attempt to change the orbit of an asteroid and hopefully give credence that such a strategy could be effective at </w:t>
      </w:r>
      <w:r w:rsidRPr="00E61BAC">
        <w:rPr>
          <w:rStyle w:val="StyleUnderline"/>
          <w:highlight w:val="green"/>
        </w:rPr>
        <w:t>mitigating</w:t>
      </w:r>
      <w:r w:rsidRPr="00E61BAC">
        <w:rPr>
          <w:rStyle w:val="StyleUnderline"/>
        </w:rPr>
        <w:t xml:space="preserve"> </w:t>
      </w:r>
      <w:r w:rsidRPr="00E61BAC">
        <w:rPr>
          <w:rStyle w:val="StyleUnderline"/>
          <w:highlight w:val="green"/>
        </w:rPr>
        <w:t>the threat of</w:t>
      </w:r>
      <w:r w:rsidRPr="00E61BAC">
        <w:rPr>
          <w:rStyle w:val="StyleUnderline"/>
        </w:rPr>
        <w:t xml:space="preserve"> dangerous </w:t>
      </w:r>
      <w:r w:rsidRPr="00E61BAC">
        <w:rPr>
          <w:rStyle w:val="StyleUnderline"/>
          <w:highlight w:val="green"/>
        </w:rPr>
        <w:t>n</w:t>
      </w:r>
      <w:r w:rsidRPr="00E61BAC">
        <w:rPr>
          <w:rStyle w:val="StyleUnderline"/>
        </w:rPr>
        <w:t>ear-</w:t>
      </w:r>
      <w:r w:rsidRPr="00E61BAC">
        <w:rPr>
          <w:rStyle w:val="StyleUnderline"/>
          <w:highlight w:val="green"/>
        </w:rPr>
        <w:t>E</w:t>
      </w:r>
      <w:r w:rsidRPr="00E61BAC">
        <w:rPr>
          <w:rStyle w:val="StyleUnderline"/>
        </w:rPr>
        <w:t xml:space="preserve">arth </w:t>
      </w:r>
      <w:r w:rsidRPr="00E61BAC">
        <w:rPr>
          <w:rStyle w:val="StyleUnderline"/>
          <w:highlight w:val="green"/>
        </w:rPr>
        <w:t>o</w:t>
      </w:r>
      <w:r w:rsidRPr="00E61BAC">
        <w:rPr>
          <w:rStyle w:val="StyleUnderline"/>
        </w:rPr>
        <w:t>bject</w:t>
      </w:r>
      <w:r w:rsidRPr="00E61BAC">
        <w:rPr>
          <w:rStyle w:val="StyleUnderline"/>
          <w:highlight w:val="green"/>
        </w:rPr>
        <w:t>s</w:t>
      </w:r>
      <w:r w:rsidRPr="00E61BAC">
        <w:rPr>
          <w:sz w:val="12"/>
        </w:rPr>
        <w:t xml:space="preserve"> in the future.</w:t>
      </w:r>
    </w:p>
    <w:p w14:paraId="3AD392FB" w14:textId="77777777" w:rsidR="0049320F" w:rsidRDefault="0049320F" w:rsidP="0049320F">
      <w:pPr>
        <w:pStyle w:val="Heading2"/>
      </w:pPr>
      <w:r>
        <w:lastRenderedPageBreak/>
        <w:t xml:space="preserve">Defense </w:t>
      </w:r>
    </w:p>
    <w:p w14:paraId="61BA68AB" w14:textId="77777777" w:rsidR="0049320F" w:rsidRPr="00CB2655" w:rsidRDefault="0049320F" w:rsidP="0049320F">
      <w:pPr>
        <w:pStyle w:val="Heading3"/>
      </w:pPr>
      <w:r>
        <w:lastRenderedPageBreak/>
        <w:t>General</w:t>
      </w:r>
    </w:p>
    <w:p w14:paraId="474E5EE2" w14:textId="77777777" w:rsidR="0049320F" w:rsidRPr="00061AEB" w:rsidRDefault="0049320F" w:rsidP="0049320F">
      <w:pPr>
        <w:pStyle w:val="Heading4"/>
        <w:rPr>
          <w:rFonts w:cs="Arial"/>
          <w:u w:val="single"/>
        </w:rPr>
      </w:pPr>
      <w:r w:rsidRPr="00061AEB">
        <w:rPr>
          <w:rFonts w:cs="Arial"/>
        </w:rPr>
        <w:t xml:space="preserve">No extinction – it takes 12 degrees </w:t>
      </w:r>
      <w:r w:rsidRPr="00061AEB">
        <w:rPr>
          <w:rFonts w:cs="Arial"/>
          <w:u w:val="single"/>
        </w:rPr>
        <w:t>without adaptation</w:t>
      </w:r>
    </w:p>
    <w:p w14:paraId="249ADA1F" w14:textId="77777777" w:rsidR="0049320F" w:rsidRPr="00061AEB" w:rsidRDefault="0049320F" w:rsidP="0049320F">
      <w:r w:rsidRPr="00061AEB">
        <w:rPr>
          <w:rStyle w:val="Style13ptBold"/>
        </w:rPr>
        <w:t>Farquhar et al 17</w:t>
      </w:r>
      <w:r w:rsidRPr="00061AEB">
        <w:t xml:space="preserve"> [Sebastian Farquhar (PhD Candidate in Philosophy at Oxford and Project Manager at Future of Humanity Institute), John Halstead (climate activist and one of the co-founders of 350 Indiana-Calumet), Owen Cotton-Barratt (PhD in pure mathematics at Oxford. Previously worked as an academic mathematician and as Director of Research at the Centre for Effective Altruism), Stefan Schubert (Researcher at Department of Experimental Psychology at University of Oxford), Haydn Belfield (Associate Fellow at the Leverhulme Centre for the Future of Intelligence. He has a background in policy and politics, including as a Senior Parliamentary Researcher to a British Shadow Cabinet Minister, as a Policy Associate to the University of Oxford’s Global Priorities Project, and a degree in Philosophy, Politics and Economics from Oriel College, University of Oxford), Andrew Snyder-Beattie (Director of Research at the Future of Humanity Institute at Oxford, Holds degrees in biomathematics and economics and is currently pursuing a PhD in Zoology at Oxford), Existential Risk: Diplomacy and Governance, Global Priorities Project (Bostrom’s Institute), 2017-01-23, https://www.fhi.ox.ac.uk/wp-content/uploads/Existential-Risks-2017-01-23.pdf] TDI</w:t>
      </w:r>
    </w:p>
    <w:p w14:paraId="63AE9ED1" w14:textId="77777777" w:rsidR="0049320F" w:rsidRPr="00061AEB" w:rsidRDefault="0049320F" w:rsidP="0049320F">
      <w:r w:rsidRPr="00061AEB">
        <w:rPr>
          <w:rStyle w:val="StyleUnderline"/>
          <w:highlight w:val="green"/>
        </w:rPr>
        <w:t xml:space="preserve">The most likely levels of global warming are </w:t>
      </w:r>
      <w:r w:rsidRPr="00061AEB">
        <w:rPr>
          <w:rStyle w:val="Emphasis"/>
          <w:highlight w:val="green"/>
        </w:rPr>
        <w:t>very unlikely to cause human extinction</w:t>
      </w:r>
      <w:r w:rsidRPr="00061AEB">
        <w:t xml:space="preserve">.15 The </w:t>
      </w:r>
      <w:r w:rsidRPr="00061AEB">
        <w:rPr>
          <w:rStyle w:val="StyleUnderline"/>
        </w:rPr>
        <w:t>existential risks of climate change instead stem from tail risk</w:t>
      </w:r>
      <w:r w:rsidRPr="00061AEB">
        <w:t xml:space="preserve"> climate change – </w:t>
      </w:r>
      <w:r w:rsidRPr="00061AEB">
        <w:rPr>
          <w:rStyle w:val="StyleUnderline"/>
        </w:rPr>
        <w:t>the low probability of extreme levels of warming</w:t>
      </w:r>
      <w:r w:rsidRPr="00061AEB">
        <w:t xml:space="preserve"> – and interaction with other sources of risk. It is impossible to say with confidence at what point global warming would become severe enough to pose an existential threat. </w:t>
      </w:r>
      <w:r w:rsidRPr="00061AEB">
        <w:rPr>
          <w:rStyle w:val="StyleUnderline"/>
        </w:rPr>
        <w:t xml:space="preserve">Research has suggested that </w:t>
      </w:r>
      <w:r w:rsidRPr="00061AEB">
        <w:rPr>
          <w:rStyle w:val="StyleUnderline"/>
          <w:highlight w:val="green"/>
        </w:rPr>
        <w:t>warming of</w:t>
      </w:r>
      <w:r w:rsidRPr="00061AEB">
        <w:t xml:space="preserve"> 11-</w:t>
      </w:r>
      <w:r w:rsidRPr="00061AEB">
        <w:rPr>
          <w:rStyle w:val="StyleUnderline"/>
          <w:highlight w:val="green"/>
        </w:rPr>
        <w:t>12°</w:t>
      </w:r>
      <w:r w:rsidRPr="00061AEB">
        <w:rPr>
          <w:highlight w:val="green"/>
        </w:rPr>
        <w:t xml:space="preserve">C </w:t>
      </w:r>
      <w:r w:rsidRPr="00061AEB">
        <w:rPr>
          <w:rStyle w:val="StyleUnderline"/>
          <w:highlight w:val="green"/>
        </w:rPr>
        <w:t>would render most of the planet uninhabitable</w:t>
      </w:r>
      <w:r w:rsidRPr="00061AEB">
        <w:t xml:space="preserve">,16 and would completely devastate agriculture.17 This would pose an extreme threat to human </w:t>
      </w:r>
      <w:proofErr w:type="spellStart"/>
      <w:r w:rsidRPr="00061AEB">
        <w:t>civilisation</w:t>
      </w:r>
      <w:proofErr w:type="spellEnd"/>
      <w:r w:rsidRPr="00061AEB">
        <w:t xml:space="preserve"> as we know it.18 </w:t>
      </w:r>
      <w:r w:rsidRPr="00061AEB">
        <w:rPr>
          <w:rStyle w:val="StyleUnderline"/>
        </w:rPr>
        <w:t>Warming of around 7°C or more could potentially produce conflict and instability</w:t>
      </w:r>
      <w:r w:rsidRPr="00061AEB">
        <w:t xml:space="preserve"> on such a scale that the indirect effects could be an existential risk, </w:t>
      </w:r>
      <w:r w:rsidRPr="00061AEB">
        <w:rPr>
          <w:rStyle w:val="StyleUnderline"/>
        </w:rPr>
        <w:t>although it is extremely uncertain how likely such scenarios are</w:t>
      </w:r>
      <w:r w:rsidRPr="00061AEB">
        <w:t xml:space="preserve">.19 Moreover, </w:t>
      </w:r>
      <w:r w:rsidRPr="00061AEB">
        <w:rPr>
          <w:rStyle w:val="StyleUnderline"/>
          <w:highlight w:val="green"/>
        </w:rPr>
        <w:t>the timescales over which such changes might happen could mean that humanity is able to adapt enough to avoid extinction in even very extreme scenarios</w:t>
      </w:r>
      <w:r w:rsidRPr="00061AEB">
        <w:t xml:space="preserve">. The </w:t>
      </w:r>
      <w:r w:rsidRPr="00061AEB">
        <w:rPr>
          <w:rStyle w:val="StyleUnderline"/>
        </w:rPr>
        <w:t>probability of these levels of warming depends on eventual greenhouse gas concentrations</w:t>
      </w:r>
      <w:r w:rsidRPr="00061AEB">
        <w:t xml:space="preserve">. According to some experts, unless strong action is taken soon by major emitters, it is likely that we will pursue a medium-high emissions pathway.20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if we continue to pursue a medium-high emissions pathway, </w:t>
      </w:r>
      <w:r w:rsidRPr="00061AEB">
        <w:rPr>
          <w:rStyle w:val="StyleUnderline"/>
        </w:rPr>
        <w:t>the probability of eventual warming of 6°C is around 10%,23 and of 10°C is around 3%.</w:t>
      </w:r>
      <w:r w:rsidRPr="00061AEB">
        <w:t xml:space="preserve">24 These estimates are of course highly uncertain. </w:t>
      </w:r>
      <w:r w:rsidRPr="00061AEB">
        <w:rPr>
          <w:rStyle w:val="StyleUnderline"/>
        </w:rPr>
        <w:t xml:space="preserve">It is likely that the world will </w:t>
      </w:r>
      <w:proofErr w:type="gramStart"/>
      <w:r w:rsidRPr="00061AEB">
        <w:rPr>
          <w:rStyle w:val="StyleUnderline"/>
        </w:rPr>
        <w:t>take action</w:t>
      </w:r>
      <w:proofErr w:type="gramEnd"/>
      <w:r w:rsidRPr="00061AEB">
        <w:rPr>
          <w:rStyle w:val="StyleUnderline"/>
        </w:rPr>
        <w:t xml:space="preserve"> against climate change once it begins to impose large costs on human society, long before there is warming of 10°C</w:t>
      </w:r>
      <w:r w:rsidRPr="00061AEB">
        <w:t xml:space="preserve">. Unfortunately, there is significant inertia in the climate system: there is a </w:t>
      </w:r>
      <w:proofErr w:type="gramStart"/>
      <w:r w:rsidRPr="00061AEB">
        <w:t>25 to 50 year</w:t>
      </w:r>
      <w:proofErr w:type="gramEnd"/>
      <w:r w:rsidRPr="00061AEB">
        <w:t xml:space="preserve">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w:t>
      </w:r>
    </w:p>
    <w:p w14:paraId="32675E7B" w14:textId="77777777" w:rsidR="00196C1E" w:rsidRPr="00E61BAC" w:rsidRDefault="00196C1E" w:rsidP="00196C1E"/>
    <w:p w14:paraId="003C91E7" w14:textId="77777777" w:rsidR="00196C1E" w:rsidRPr="00F601E6" w:rsidRDefault="00196C1E" w:rsidP="00196C1E"/>
    <w:sectPr w:rsidR="00196C1E"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ppleSystemUIFontBold">
    <w:altName w:val="Calibri"/>
    <w:panose1 w:val="020B0604020202020204"/>
    <w:charset w:val="00"/>
    <w:family w:val="auto"/>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29E73D5"/>
    <w:multiLevelType w:val="hybridMultilevel"/>
    <w:tmpl w:val="72EC2E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4335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96C1E"/>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320F"/>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335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13A"/>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8F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7681BA"/>
  <w14:defaultImageDpi w14:val="300"/>
  <w15:docId w15:val="{D1D093F0-6F11-8F49-AF38-3B755C45B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96C1E"/>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54335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
    <w:basedOn w:val="Normal"/>
    <w:next w:val="Normal"/>
    <w:link w:val="Heading2Char"/>
    <w:uiPriority w:val="9"/>
    <w:unhideWhenUsed/>
    <w:qFormat/>
    <w:rsid w:val="0054335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54335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54335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433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43353"/>
  </w:style>
  <w:style w:type="character" w:customStyle="1" w:styleId="Heading1Char">
    <w:name w:val="Heading 1 Char"/>
    <w:aliases w:val="Pocket Char"/>
    <w:basedOn w:val="DefaultParagraphFont"/>
    <w:link w:val="Heading1"/>
    <w:uiPriority w:val="9"/>
    <w:rsid w:val="00543353"/>
    <w:rPr>
      <w:rFonts w:ascii="Calibri" w:eastAsiaTheme="majorEastAsia" w:hAnsi="Calibri" w:cstheme="majorBidi"/>
      <w:b/>
      <w:bCs/>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9"/>
    <w:rsid w:val="00543353"/>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54335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54335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43353"/>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o"/>
    <w:basedOn w:val="DefaultParagraphFont"/>
    <w:uiPriority w:val="1"/>
    <w:qFormat/>
    <w:rsid w:val="00543353"/>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543353"/>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543353"/>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543353"/>
    <w:rPr>
      <w:color w:val="auto"/>
      <w:u w:val="none"/>
    </w:rPr>
  </w:style>
  <w:style w:type="paragraph" w:styleId="DocumentMap">
    <w:name w:val="Document Map"/>
    <w:basedOn w:val="Normal"/>
    <w:link w:val="DocumentMapChar"/>
    <w:uiPriority w:val="99"/>
    <w:semiHidden/>
    <w:unhideWhenUsed/>
    <w:rsid w:val="0054335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43353"/>
    <w:rPr>
      <w:rFonts w:ascii="Lucida Grande" w:hAnsi="Lucida Grande" w:cs="Lucida Grande"/>
    </w:rPr>
  </w:style>
  <w:style w:type="paragraph" w:customStyle="1" w:styleId="Emphasis1">
    <w:name w:val="Emphasis1"/>
    <w:basedOn w:val="Normal"/>
    <w:link w:val="Emphasis"/>
    <w:autoRedefine/>
    <w:uiPriority w:val="20"/>
    <w:qFormat/>
    <w:rsid w:val="00196C1E"/>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
    <w:basedOn w:val="Heading1"/>
    <w:link w:val="Hyperlink"/>
    <w:autoRedefine/>
    <w:uiPriority w:val="99"/>
    <w:qFormat/>
    <w:rsid w:val="00196C1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qFormat/>
    <w:rsid w:val="00196C1E"/>
    <w:pPr>
      <w:ind w:left="720"/>
      <w:contextualSpacing/>
    </w:p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196C1E"/>
    <w:rPr>
      <w:u w:val="single"/>
    </w:rPr>
  </w:style>
  <w:style w:type="paragraph" w:styleId="Title">
    <w:name w:val="Title"/>
    <w:aliases w:val="title,UNDERLINE,Cites and Cards,Bold Underlined,Read This,Block Heading"/>
    <w:basedOn w:val="Normal"/>
    <w:next w:val="Normal"/>
    <w:link w:val="TitleChar"/>
    <w:uiPriority w:val="6"/>
    <w:qFormat/>
    <w:rsid w:val="00196C1E"/>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10"/>
    <w:rsid w:val="00196C1E"/>
    <w:rPr>
      <w:rFonts w:asciiTheme="majorHAnsi" w:eastAsiaTheme="majorEastAsia" w:hAnsiTheme="majorHAnsi" w:cstheme="majorBidi"/>
      <w:spacing w:val="-10"/>
      <w:kern w:val="28"/>
      <w:sz w:val="56"/>
      <w:szCs w:val="56"/>
    </w:rPr>
  </w:style>
  <w:style w:type="paragraph" w:customStyle="1" w:styleId="textbold">
    <w:name w:val="text bold"/>
    <w:basedOn w:val="Normal"/>
    <w:uiPriority w:val="20"/>
    <w:qFormat/>
    <w:rsid w:val="0049320F"/>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apnews.com/press-release/accesswire/technology-business-science-utilities-electric-utilities-7bb32ecaac33bebef6e4b97ade588c5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fleming2025/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20</Pages>
  <Words>9778</Words>
  <Characters>55736</Characters>
  <Application>Microsoft Office Word</Application>
  <DocSecurity>0</DocSecurity>
  <Lines>464</Lines>
  <Paragraphs>130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65384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Mia Fleming</cp:lastModifiedBy>
  <cp:revision>2</cp:revision>
  <dcterms:created xsi:type="dcterms:W3CDTF">2022-01-23T00:05:00Z</dcterms:created>
  <dcterms:modified xsi:type="dcterms:W3CDTF">2022-01-23T00:26:00Z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