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5644C" w14:textId="77777777" w:rsidR="00096614" w:rsidRPr="00A355C6" w:rsidRDefault="00096614" w:rsidP="00096614">
      <w:pPr>
        <w:pStyle w:val="Heading3"/>
        <w:rPr>
          <w:rFonts w:cs="Calibri"/>
          <w:color w:val="000000" w:themeColor="text1"/>
        </w:rPr>
      </w:pPr>
      <w:r w:rsidRPr="00A355C6">
        <w:rPr>
          <w:rFonts w:cs="Calibri"/>
          <w:color w:val="000000" w:themeColor="text1"/>
        </w:rPr>
        <w:t>Framing</w:t>
      </w:r>
    </w:p>
    <w:p w14:paraId="486598F1" w14:textId="77777777" w:rsidR="00096614" w:rsidRPr="00A355C6" w:rsidRDefault="00096614" w:rsidP="0009661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CA92D97" w14:textId="77777777" w:rsidR="00096614" w:rsidRPr="00A355C6" w:rsidRDefault="00096614" w:rsidP="0009661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146E41C" w14:textId="77777777" w:rsidR="00096614" w:rsidRPr="00A355C6" w:rsidRDefault="00096614" w:rsidP="0009661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7A9A92B" w14:textId="77777777" w:rsidR="00096614" w:rsidRPr="00A355C6" w:rsidRDefault="00096614" w:rsidP="0009661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2CB836D" w14:textId="77777777" w:rsidR="00096614" w:rsidRPr="00A355C6" w:rsidRDefault="00096614" w:rsidP="0009661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47DE9C4" w14:textId="77777777" w:rsidR="00096614" w:rsidRPr="00A355C6" w:rsidRDefault="00096614" w:rsidP="0009661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D7DDB6B" w14:textId="77777777" w:rsidR="00096614" w:rsidRPr="00A355C6" w:rsidRDefault="00096614" w:rsidP="0009661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0578232" w14:textId="77777777" w:rsidR="00096614" w:rsidRPr="00A355C6" w:rsidRDefault="00096614" w:rsidP="0009661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6A30D1" w14:textId="77777777" w:rsidR="00096614" w:rsidRPr="00924F14" w:rsidRDefault="00096614" w:rsidP="00096614">
      <w:pPr>
        <w:pStyle w:val="Heading1"/>
        <w:rPr>
          <w:rFonts w:cs="Calibri"/>
        </w:rPr>
      </w:pPr>
      <w:r w:rsidRPr="00924F14">
        <w:rPr>
          <w:rFonts w:cs="Calibri"/>
        </w:rPr>
        <w:lastRenderedPageBreak/>
        <w:t>Vax Mandate DA</w:t>
      </w:r>
    </w:p>
    <w:p w14:paraId="4BDFA462" w14:textId="77777777" w:rsidR="00096614" w:rsidRDefault="00096614" w:rsidP="00096614">
      <w:pPr>
        <w:pStyle w:val="Heading2"/>
      </w:pPr>
      <w:r>
        <w:lastRenderedPageBreak/>
        <w:t>1NC-Shell</w:t>
      </w:r>
    </w:p>
    <w:p w14:paraId="5DB21127" w14:textId="77777777" w:rsidR="00096614" w:rsidRPr="00924F14" w:rsidRDefault="00096614" w:rsidP="00096614">
      <w:pPr>
        <w:pStyle w:val="Heading4"/>
        <w:rPr>
          <w:rFonts w:cs="Calibri"/>
        </w:rPr>
      </w:pPr>
      <w:r w:rsidRPr="00924F14">
        <w:rPr>
          <w:rFonts w:cs="Calibri"/>
        </w:rPr>
        <w:t xml:space="preserve">Mandates boost overall vaccination rates – skeptics eventually get </w:t>
      </w:r>
      <w:proofErr w:type="spellStart"/>
      <w:r w:rsidRPr="00924F14">
        <w:rPr>
          <w:rFonts w:cs="Calibri"/>
        </w:rPr>
        <w:t>vaxxed</w:t>
      </w:r>
      <w:proofErr w:type="spellEnd"/>
    </w:p>
    <w:p w14:paraId="1348DEEF" w14:textId="77777777" w:rsidR="00096614" w:rsidRPr="00924F14" w:rsidRDefault="00096614" w:rsidP="00096614">
      <w:r w:rsidRPr="00924F14">
        <w:rPr>
          <w:b/>
          <w:bCs/>
          <w:sz w:val="26"/>
          <w:szCs w:val="26"/>
        </w:rPr>
        <w:t xml:space="preserve">Jones 9/29 </w:t>
      </w:r>
      <w:r w:rsidRPr="00924F14">
        <w:t>[(</w:t>
      </w:r>
      <w:proofErr w:type="spellStart"/>
      <w:r w:rsidRPr="00924F14">
        <w:t>Ja'han</w:t>
      </w:r>
      <w:proofErr w:type="spellEnd"/>
      <w:r w:rsidRPr="00924F14">
        <w:t xml:space="preserve"> Jones is The </w:t>
      </w:r>
      <w:proofErr w:type="spellStart"/>
      <w:r w:rsidRPr="00924F14">
        <w:t>ReidOut</w:t>
      </w:r>
      <w:proofErr w:type="spellEnd"/>
      <w:r w:rsidRPr="00924F14">
        <w:t xml:space="preserve">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6D9D4186" w14:textId="77777777" w:rsidR="00096614" w:rsidRPr="00924F14" w:rsidRDefault="00096614" w:rsidP="00096614">
      <w:pPr>
        <w:rPr>
          <w:rStyle w:val="StyleUnderline"/>
        </w:rPr>
      </w:pPr>
      <w:r w:rsidRPr="00924F14">
        <w:t xml:space="preserve">As it turns out, </w:t>
      </w:r>
      <w:r w:rsidRPr="00924F14">
        <w:rPr>
          <w:rStyle w:val="StyleUnderline"/>
          <w:highlight w:val="green"/>
        </w:rPr>
        <w:t>many people who</w:t>
      </w:r>
      <w:r w:rsidRPr="00924F14">
        <w:rPr>
          <w:rStyle w:val="StyleUnderline"/>
        </w:rPr>
        <w:t xml:space="preserve"> previously </w:t>
      </w:r>
      <w:r w:rsidRPr="00924F14">
        <w:rPr>
          <w:rStyle w:val="StyleUnderline"/>
          <w:highlight w:val="green"/>
        </w:rPr>
        <w:t>refused the Covid-19 vaccines are discovering that they will have to pay</w:t>
      </w:r>
      <w:r w:rsidRPr="00924F14">
        <w:rPr>
          <w:rStyle w:val="StyleUnderline"/>
        </w:rPr>
        <w:t xml:space="preserve"> a great deal </w:t>
      </w:r>
      <w:r w:rsidRPr="00924F14">
        <w:rPr>
          <w:rStyle w:val="StyleUnderline"/>
          <w:highlight w:val="green"/>
        </w:rPr>
        <w:t>if they want to remain </w:t>
      </w:r>
      <w:hyperlink r:id="rId9" w:tgtFrame="_blank" w:history="1">
        <w:r w:rsidRPr="00924F14">
          <w:rPr>
            <w:rStyle w:val="StyleUnderline"/>
            <w:highlight w:val="green"/>
          </w:rPr>
          <w:t>unvaccinated</w:t>
        </w:r>
      </w:hyperlink>
      <w:r w:rsidRPr="00924F14">
        <w:rPr>
          <w:rStyle w:val="StyleUnderline"/>
        </w:rPr>
        <w:t>.</w:t>
      </w:r>
    </w:p>
    <w:p w14:paraId="44E7B58E" w14:textId="77777777" w:rsidR="00096614" w:rsidRPr="00924F14" w:rsidRDefault="00096614" w:rsidP="00096614">
      <w:r w:rsidRPr="00924F14">
        <w:t>I don’t hate to say, “I told you so,” so I’ll say it: </w:t>
      </w:r>
      <w:hyperlink r:id="rId10" w:history="1">
        <w:r w:rsidRPr="00924F14">
          <w:rPr>
            <w:rStyle w:val="Hyperlink"/>
          </w:rPr>
          <w:t>I told you so</w:t>
        </w:r>
      </w:hyperlink>
      <w:r w:rsidRPr="00924F14">
        <w:t>. </w:t>
      </w:r>
    </w:p>
    <w:p w14:paraId="082CD671" w14:textId="77777777" w:rsidR="00096614" w:rsidRPr="00924F14" w:rsidRDefault="00096614" w:rsidP="00096614">
      <w:pPr>
        <w:rPr>
          <w:rStyle w:val="StyleUnderline"/>
        </w:rPr>
      </w:pPr>
      <w:r w:rsidRPr="00924F14">
        <w:rPr>
          <w:rStyle w:val="StyleUnderline"/>
        </w:rPr>
        <w:t xml:space="preserve">The Food and Drug Administration’s </w:t>
      </w:r>
      <w:r w:rsidRPr="00924F14">
        <w:rPr>
          <w:rStyle w:val="StyleUnderline"/>
          <w:highlight w:val="green"/>
        </w:rPr>
        <w:t>approval of the Pfize</w:t>
      </w:r>
      <w:r w:rsidRPr="00924F14">
        <w:rPr>
          <w:rStyle w:val="StyleUnderline"/>
        </w:rPr>
        <w:t xml:space="preserve">r-BioNTech </w:t>
      </w:r>
      <w:r w:rsidRPr="00924F14">
        <w:rPr>
          <w:rStyle w:val="StyleUnderline"/>
          <w:highlight w:val="green"/>
        </w:rPr>
        <w:t>vaccine</w:t>
      </w:r>
      <w:r w:rsidRPr="00924F14">
        <w:rPr>
          <w:rStyle w:val="StyleUnderline"/>
        </w:rPr>
        <w:t xml:space="preserve"> in August effectively </w:t>
      </w:r>
      <w:r w:rsidRPr="00924F14">
        <w:rPr>
          <w:rStyle w:val="StyleUnderline"/>
          <w:highlight w:val="green"/>
        </w:rPr>
        <w:t>paved the way for vaccination requirements</w:t>
      </w:r>
      <w:r w:rsidRPr="00924F14">
        <w:rPr>
          <w:rStyle w:val="StyleUnderline"/>
        </w:rPr>
        <w:t xml:space="preserve"> across the U.S. Turns out those </w:t>
      </w:r>
      <w:r w:rsidRPr="00924F14">
        <w:rPr>
          <w:rStyle w:val="StyleUnderline"/>
          <w:highlight w:val="green"/>
        </w:rPr>
        <w:t>mandates boosted</w:t>
      </w:r>
      <w:r w:rsidRPr="00924F14">
        <w:rPr>
          <w:rStyle w:val="StyleUnderline"/>
        </w:rPr>
        <w:t xml:space="preserve"> the </w:t>
      </w:r>
      <w:r w:rsidRPr="00924F14">
        <w:rPr>
          <w:rStyle w:val="StyleUnderline"/>
          <w:highlight w:val="green"/>
        </w:rPr>
        <w:t>overall vaccination rate</w:t>
      </w:r>
      <w:r w:rsidRPr="00924F14">
        <w:rPr>
          <w:rStyle w:val="StyleUnderline"/>
        </w:rPr>
        <w:t xml:space="preserve"> among some groups of workers, including teachers and health care professionals.</w:t>
      </w:r>
    </w:p>
    <w:p w14:paraId="3B2B55F6" w14:textId="77777777" w:rsidR="00096614" w:rsidRPr="00924F14" w:rsidRDefault="00096614" w:rsidP="00096614">
      <w:pPr>
        <w:rPr>
          <w:rStyle w:val="StyleUnderline"/>
        </w:rPr>
      </w:pPr>
      <w:r w:rsidRPr="00924F14">
        <w:rPr>
          <w:rStyle w:val="StyleUnderline"/>
        </w:rPr>
        <w:t xml:space="preserve">The number of vaccination mandates is growing. </w:t>
      </w:r>
      <w:r w:rsidRPr="00924F14">
        <w:rPr>
          <w:rStyle w:val="StyleUnderline"/>
          <w:highlight w:val="green"/>
        </w:rPr>
        <w:t>Given the choice between joblessness and</w:t>
      </w:r>
      <w:r w:rsidRPr="00924F14">
        <w:rPr>
          <w:rStyle w:val="StyleUnderline"/>
        </w:rPr>
        <w:t xml:space="preserve"> getting </w:t>
      </w:r>
      <w:r w:rsidRPr="00924F14">
        <w:rPr>
          <w:rStyle w:val="StyleUnderline"/>
          <w:highlight w:val="green"/>
        </w:rPr>
        <w:t xml:space="preserve">a potentially lifesaving </w:t>
      </w:r>
      <w:r w:rsidRPr="00924F14">
        <w:rPr>
          <w:rStyle w:val="StyleUnderline"/>
        </w:rPr>
        <w:t xml:space="preserve">vaccine </w:t>
      </w:r>
      <w:r w:rsidRPr="00924F14">
        <w:rPr>
          <w:rStyle w:val="StyleUnderline"/>
          <w:highlight w:val="green"/>
        </w:rPr>
        <w:t xml:space="preserve">shot, </w:t>
      </w:r>
      <w:r w:rsidRPr="00924F14">
        <w:rPr>
          <w:rStyle w:val="StyleUnderline"/>
        </w:rPr>
        <w:t xml:space="preserve">many </w:t>
      </w:r>
      <w:r w:rsidRPr="00924F14">
        <w:rPr>
          <w:rStyle w:val="StyleUnderline"/>
          <w:highlight w:val="green"/>
        </w:rPr>
        <w:t>people are choosing the latter</w:t>
      </w:r>
      <w:r w:rsidRPr="00924F14">
        <w:rPr>
          <w:highlight w:val="green"/>
        </w:rPr>
        <w:t xml:space="preserve"> </w:t>
      </w:r>
      <w:r w:rsidRPr="00924F14">
        <w:rPr>
          <w:rStyle w:val="StyleUnderline"/>
        </w:rPr>
        <w:t xml:space="preserve">— even </w:t>
      </w:r>
      <w:r w:rsidRPr="00924F14">
        <w:rPr>
          <w:rStyle w:val="StyleUnderline"/>
          <w:highlight w:val="green"/>
        </w:rPr>
        <w:t>if begrudgingly.</w:t>
      </w:r>
      <w:r w:rsidRPr="00924F14">
        <w:rPr>
          <w:rStyle w:val="StyleUnderline"/>
        </w:rPr>
        <w:t> </w:t>
      </w:r>
    </w:p>
    <w:p w14:paraId="088D9EF4" w14:textId="77777777" w:rsidR="00096614" w:rsidRPr="00924F14" w:rsidRDefault="00096614" w:rsidP="00096614">
      <w:r w:rsidRPr="00924F14">
        <w:rPr>
          <w:rStyle w:val="StyleUnderline"/>
          <w:highlight w:val="green"/>
        </w:rPr>
        <w:t>After a</w:t>
      </w:r>
      <w:r w:rsidRPr="00924F14">
        <w:rPr>
          <w:rStyle w:val="StyleUnderline"/>
        </w:rPr>
        <w:t xml:space="preserve"> vaccination </w:t>
      </w:r>
      <w:r w:rsidRPr="00924F14">
        <w:rPr>
          <w:rStyle w:val="StyleUnderline"/>
          <w:highlight w:val="green"/>
        </w:rPr>
        <w:t xml:space="preserve">mandate went into effect </w:t>
      </w:r>
      <w:r w:rsidRPr="00924F14">
        <w:rPr>
          <w:rStyle w:val="StyleUnderline"/>
        </w:rPr>
        <w:t xml:space="preserve">for health care workers in </w:t>
      </w:r>
      <w:r w:rsidRPr="00924F14">
        <w:rPr>
          <w:rStyle w:val="StyleUnderline"/>
          <w:highlight w:val="green"/>
        </w:rPr>
        <w:t>New York</w:t>
      </w:r>
      <w:r w:rsidRPr="00924F14">
        <w:rPr>
          <w:rStyle w:val="StyleUnderline"/>
        </w:rPr>
        <w:t xml:space="preserve"> on Monday, the state </w:t>
      </w:r>
      <w:r w:rsidRPr="00924F14">
        <w:rPr>
          <w:rStyle w:val="StyleUnderline"/>
          <w:highlight w:val="green"/>
        </w:rPr>
        <w:t>reported</w:t>
      </w:r>
      <w:r w:rsidRPr="00924F14">
        <w:rPr>
          <w:rStyle w:val="StyleUnderline"/>
        </w:rPr>
        <w:t xml:space="preserve"> that </w:t>
      </w:r>
      <w:r w:rsidRPr="00924F14">
        <w:rPr>
          <w:rStyle w:val="StyleUnderline"/>
          <w:highlight w:val="green"/>
        </w:rPr>
        <w:t>92 percent of</w:t>
      </w:r>
      <w:r w:rsidRPr="00924F14">
        <w:rPr>
          <w:rStyle w:val="StyleUnderline"/>
        </w:rPr>
        <w:t xml:space="preserve"> all </w:t>
      </w:r>
      <w:r w:rsidRPr="00924F14">
        <w:rPr>
          <w:rStyle w:val="StyleUnderline"/>
          <w:highlight w:val="green"/>
        </w:rPr>
        <w:t>its</w:t>
      </w:r>
      <w:r w:rsidRPr="00924F14">
        <w:rPr>
          <w:rStyle w:val="StyleUnderline"/>
        </w:rPr>
        <w:t xml:space="preserve"> hospital and nursing home </w:t>
      </w:r>
      <w:r w:rsidRPr="00924F14">
        <w:rPr>
          <w:rStyle w:val="StyleUnderline"/>
          <w:highlight w:val="green"/>
        </w:rPr>
        <w:t>employees have gotten</w:t>
      </w:r>
      <w:r w:rsidRPr="00924F14">
        <w:rPr>
          <w:rStyle w:val="StyleUnderline"/>
        </w:rPr>
        <w:t xml:space="preserve"> at least </w:t>
      </w:r>
      <w:r w:rsidRPr="00924F14">
        <w:rPr>
          <w:rStyle w:val="StyleUnderline"/>
          <w:highlight w:val="green"/>
        </w:rPr>
        <w:t>one shot</w:t>
      </w:r>
      <w:r w:rsidRPr="00924F14">
        <w:rPr>
          <w:rStyle w:val="StyleUnderline"/>
        </w:rPr>
        <w:t xml:space="preserve"> — that’s a roughly 10 percentage-point increase</w:t>
      </w:r>
      <w:r w:rsidRPr="00924F14">
        <w:t xml:space="preserve"> among both groups. </w:t>
      </w:r>
    </w:p>
    <w:p w14:paraId="3C17AF49" w14:textId="77777777" w:rsidR="00096614" w:rsidRPr="00924F14" w:rsidRDefault="00096614" w:rsidP="00096614">
      <w:r w:rsidRPr="00924F14">
        <w:t>And never fret, America’s private industry workers. If you clock in for a nongovernmental entity, it’s highly likely that your job imposes a vaccination mandate, as well. The mandates are taking hold beyond the world of health.</w:t>
      </w:r>
    </w:p>
    <w:p w14:paraId="73AC69A5" w14:textId="77777777" w:rsidR="00096614" w:rsidRPr="00924F14" w:rsidRDefault="00096614" w:rsidP="00096614">
      <w:pPr>
        <w:rPr>
          <w:rStyle w:val="StyleUnderline"/>
        </w:rPr>
      </w:pPr>
      <w:r w:rsidRPr="00924F14">
        <w:rPr>
          <w:rStyle w:val="StyleUnderline"/>
        </w:rPr>
        <w:t>After United Airlines instituted a vaccination deadline of this Monday for its employees, CEO Scott Kirby said this week that 98.5 percent of its roughly 67,000 employees have been vaccinated.</w:t>
      </w:r>
    </w:p>
    <w:p w14:paraId="385DCEE3" w14:textId="77777777" w:rsidR="00096614" w:rsidRPr="00924F14" w:rsidRDefault="00096614" w:rsidP="00096614">
      <w:r w:rsidRPr="00924F14">
        <w:t>Some states — including </w:t>
      </w:r>
      <w:hyperlink r:id="rId11" w:history="1">
        <w:r w:rsidRPr="00924F14">
          <w:rPr>
            <w:rStyle w:val="Hyperlink"/>
          </w:rPr>
          <w:t>Maine</w:t>
        </w:r>
      </w:hyperlink>
      <w:r w:rsidRPr="00924F14">
        <w:t>, </w:t>
      </w:r>
      <w:hyperlink r:id="rId12" w:history="1">
        <w:r w:rsidRPr="00924F14">
          <w:rPr>
            <w:rStyle w:val="Hyperlink"/>
          </w:rPr>
          <w:t>Rhode Island </w:t>
        </w:r>
      </w:hyperlink>
      <w:r w:rsidRPr="00924F14">
        <w:t>and </w:t>
      </w:r>
      <w:hyperlink r:id="rId13" w:history="1">
        <w:r w:rsidRPr="00924F14">
          <w:rPr>
            <w:rStyle w:val="Hyperlink"/>
          </w:rPr>
          <w:t>Washington</w:t>
        </w:r>
      </w:hyperlink>
      <w:r w:rsidRPr="00924F14">
        <w:t> — will require vaccinations for health care workers beginning next month. Others — like </w:t>
      </w:r>
      <w:hyperlink r:id="rId14" w:anchor=":~:text=On%20August%2010%2C%202021%2C%20Governor,also%20employed%20by%20the%20state." w:history="1">
        <w:r w:rsidRPr="00924F14">
          <w:rPr>
            <w:rStyle w:val="Hyperlink"/>
          </w:rPr>
          <w:t>Oregon</w:t>
        </w:r>
      </w:hyperlink>
      <w:r w:rsidRPr="00924F14">
        <w:t> and </w:t>
      </w:r>
      <w:hyperlink r:id="rId15" w:history="1">
        <w:r w:rsidRPr="00924F14">
          <w:rPr>
            <w:rStyle w:val="Hyperlink"/>
          </w:rPr>
          <w:t>Colorado</w:t>
        </w:r>
      </w:hyperlink>
      <w:r w:rsidRPr="00924F14">
        <w:t> — will implement mandates for health care professionals later next month. </w:t>
      </w:r>
    </w:p>
    <w:p w14:paraId="01D69C55" w14:textId="77777777" w:rsidR="00096614" w:rsidRPr="00924F14" w:rsidRDefault="00096614" w:rsidP="00096614">
      <w:r w:rsidRPr="00924F14">
        <w:t>On Monday, a federal judge ruled that the New York City school district — the country’s largest — </w:t>
      </w:r>
      <w:hyperlink r:id="rId16" w:history="1">
        <w:r w:rsidRPr="00924F14">
          <w:rPr>
            <w:rStyle w:val="Hyperlink"/>
          </w:rPr>
          <w:t>can require its employees to get vaccinated</w:t>
        </w:r>
      </w:hyperlink>
      <w:r w:rsidRPr="00924F14">
        <w:t>.  On Wednesday, the San Diego Unified School District — California’s second-largest school district — </w:t>
      </w:r>
      <w:hyperlink r:id="rId17" w:history="1">
        <w:r w:rsidRPr="00924F14">
          <w:rPr>
            <w:rStyle w:val="Hyperlink"/>
          </w:rPr>
          <w:t>announced</w:t>
        </w:r>
      </w:hyperlink>
      <w:r w:rsidRPr="00924F14">
        <w:t> a requirement that all eligible students and staff be vaccinated by December. </w:t>
      </w:r>
    </w:p>
    <w:p w14:paraId="21380F65" w14:textId="77777777" w:rsidR="00096614" w:rsidRPr="00924F14" w:rsidRDefault="00096614" w:rsidP="00096614">
      <w:r w:rsidRPr="00924F14">
        <w:t>On Sept. 9, President Joe Biden </w:t>
      </w:r>
      <w:hyperlink r:id="rId18" w:history="1">
        <w:r w:rsidRPr="00924F14">
          <w:rPr>
            <w:rStyle w:val="Hyperlink"/>
          </w:rPr>
          <w:t>said</w:t>
        </w:r>
      </w:hyperlink>
      <w:r w:rsidRPr="00924F14">
        <w:t> the government will require that all federal employees and contractors be vaccinated and that all private employers with 100 or more employees must require either vaccinations or weekly testing.</w:t>
      </w:r>
    </w:p>
    <w:p w14:paraId="7EB3571A" w14:textId="77777777" w:rsidR="00096614" w:rsidRPr="00924F14" w:rsidRDefault="00096614" w:rsidP="00096614">
      <w:pPr>
        <w:pStyle w:val="Heading4"/>
        <w:rPr>
          <w:rFonts w:cs="Calibri"/>
        </w:rPr>
      </w:pPr>
      <w:r w:rsidRPr="00924F14">
        <w:rPr>
          <w:rFonts w:cs="Calibri"/>
        </w:rPr>
        <w:t xml:space="preserve">Covid-19 mandates are legal and ethical – but current labor laws are the only barrier preventing widespread strikes </w:t>
      </w:r>
    </w:p>
    <w:p w14:paraId="4121873E" w14:textId="77777777" w:rsidR="00096614" w:rsidRPr="00924F14" w:rsidRDefault="00096614" w:rsidP="00096614">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3E4E26AC" w14:textId="77777777" w:rsidR="00096614" w:rsidRPr="00924F14" w:rsidRDefault="00096614" w:rsidP="00096614">
      <w:r w:rsidRPr="00924F14">
        <w:lastRenderedPageBreak/>
        <w:t>In 1902, the city of Cambridge, Massachusetts, faced a smallpox outbreak. In response, the local health board ordered the city’s residents over the age of 21 to be vaccinated against this disease. Violators faced a $5 fine.</w:t>
      </w:r>
    </w:p>
    <w:p w14:paraId="572E6375" w14:textId="77777777" w:rsidR="00096614" w:rsidRPr="00924F14" w:rsidRDefault="00096614" w:rsidP="00096614">
      <w:r w:rsidRPr="00924F14">
        <w:t>After a local pastor was fined for violating this vaccine mandate, he appealed his case all the way to the Supreme Court. The Court told him to pound sand in </w:t>
      </w:r>
      <w:hyperlink r:id="rId19" w:history="1">
        <w:r w:rsidRPr="00924F14">
          <w:rPr>
            <w:rStyle w:val="Hyperlink"/>
          </w:rPr>
          <w:t>Jacobson v. Massachusetts</w:t>
        </w:r>
      </w:hyperlink>
      <w:r w:rsidRPr="00924F14">
        <w:t> (1905).</w:t>
      </w:r>
    </w:p>
    <w:p w14:paraId="29AA6A94" w14:textId="77777777" w:rsidR="00096614" w:rsidRPr="00924F14" w:rsidRDefault="00096614" w:rsidP="00096614">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09C778E6" w14:textId="77777777" w:rsidR="00096614" w:rsidRPr="00924F14" w:rsidRDefault="00096614" w:rsidP="00096614">
      <w:r w:rsidRPr="00924F14">
        <w:t>Under Jacobson, </w:t>
      </w:r>
      <w:proofErr w:type="gramStart"/>
      <w:r w:rsidRPr="00924F14">
        <w:t>state</w:t>
      </w:r>
      <w:proofErr w:type="gramEnd"/>
      <w:r w:rsidRPr="00924F14">
        <w:t xml:space="preserve"> and local governments — though not necessarily the federal government — may mandate vaccines for nearly all of their residents.</w:t>
      </w:r>
    </w:p>
    <w:p w14:paraId="4475CDD2" w14:textId="77777777" w:rsidR="00096614" w:rsidRPr="00924F14" w:rsidRDefault="00096614" w:rsidP="00096614">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20" w:history="1">
        <w:r w:rsidRPr="00924F14">
          <w:rPr>
            <w:rStyle w:val="Hyperlink"/>
            <w:rFonts w:eastAsiaTheme="majorEastAsia"/>
          </w:rPr>
          <w:t>face legitimate obstacles</w:t>
        </w:r>
      </w:hyperlink>
      <w:r w:rsidRPr="00924F14">
        <w:t>, others are </w:t>
      </w:r>
      <w:hyperlink r:id="rId21"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7665C8F4" w14:textId="77777777" w:rsidR="00096614" w:rsidRPr="00924F14" w:rsidRDefault="00096614" w:rsidP="00096614">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22"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23" w:history="1">
        <w:r w:rsidRPr="00924F14">
          <w:rPr>
            <w:rStyle w:val="StyleUnderline"/>
            <w:rFonts w:eastAsiaTheme="majorEastAsia"/>
          </w:rPr>
          <w:t>impose similar requirements on federal employees</w:t>
        </w:r>
      </w:hyperlink>
      <w:r w:rsidRPr="00924F14">
        <w:rPr>
          <w:rStyle w:val="StyleUnderline"/>
        </w:rPr>
        <w:t>.</w:t>
      </w:r>
    </w:p>
    <w:p w14:paraId="39DB2669" w14:textId="77777777" w:rsidR="00096614" w:rsidRPr="00924F14" w:rsidRDefault="00096614" w:rsidP="00096614">
      <w:r w:rsidRPr="00924F14">
        <w:t>Many private employers also require vaccines — Google, for example, will </w:t>
      </w:r>
      <w:hyperlink r:id="rId24" w:history="1">
        <w:r w:rsidRPr="00924F14">
          <w:rPr>
            <w:rStyle w:val="Hyperlink"/>
            <w:rFonts w:eastAsiaTheme="majorEastAsia"/>
          </w:rPr>
          <w:t>insist that its employees be vaccinated</w:t>
        </w:r>
      </w:hyperlink>
      <w:r w:rsidRPr="00924F14">
        <w:t> in order to enter the company’s offices. More than </w:t>
      </w:r>
      <w:hyperlink r:id="rId25" w:history="1">
        <w:r w:rsidRPr="00924F14">
          <w:rPr>
            <w:rStyle w:val="Hyperlink"/>
            <w:rFonts w:eastAsiaTheme="majorEastAsia"/>
          </w:rPr>
          <w:t>600 colleges and universities</w:t>
        </w:r>
      </w:hyperlink>
      <w:r w:rsidRPr="00924F14">
        <w:t> require at least some of their students, faculty, and staff to be vaccinated.</w:t>
      </w:r>
    </w:p>
    <w:p w14:paraId="275D6808" w14:textId="77777777" w:rsidR="00096614" w:rsidRPr="00924F14" w:rsidRDefault="00096614" w:rsidP="00096614">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26" w:history="1">
        <w:r w:rsidRPr="00924F14">
          <w:rPr>
            <w:rStyle w:val="Hyperlink"/>
            <w:rFonts w:eastAsiaTheme="majorEastAsia"/>
          </w:rPr>
          <w:t>can already seek exemptions</w:t>
        </w:r>
      </w:hyperlink>
      <w:r w:rsidRPr="00924F14">
        <w:t> from schools’ vaccination requirements if they have religious objections.</w:t>
      </w:r>
    </w:p>
    <w:p w14:paraId="456CC53C" w14:textId="77777777" w:rsidR="00096614" w:rsidRPr="00924F14" w:rsidRDefault="00096614" w:rsidP="00096614">
      <w:pPr>
        <w:rPr>
          <w:rStyle w:val="StyleUnderline"/>
        </w:rPr>
      </w:pPr>
      <w:r w:rsidRPr="00924F14">
        <w:rPr>
          <w:rStyle w:val="StyleUnderline"/>
        </w:rPr>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27"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78D76FD3" w14:textId="77777777" w:rsidR="00096614" w:rsidRPr="00924F14" w:rsidRDefault="00096614" w:rsidP="00096614">
      <w:r w:rsidRPr="00924F14">
        <w:t>Under Jacobson, moreover, states should be free to order everyone within their borders to be vaccinated against Covid-19, although it’s </w:t>
      </w:r>
      <w:hyperlink r:id="rId28" w:history="1">
        <w:r w:rsidRPr="00924F14">
          <w:rPr>
            <w:rStyle w:val="Hyperlink"/>
            <w:rFonts w:eastAsiaTheme="majorEastAsia"/>
          </w:rPr>
          <w:t>far from clear whether the federal government could do the same</w:t>
        </w:r>
      </w:hyperlink>
      <w:r w:rsidRPr="00924F14">
        <w:t>.</w:t>
      </w:r>
    </w:p>
    <w:p w14:paraId="7BE9FA78" w14:textId="77777777" w:rsidR="00096614" w:rsidRPr="00924F14" w:rsidRDefault="00096614" w:rsidP="00096614">
      <w:r w:rsidRPr="00924F14">
        <w:t>Of course, there is no guarantee that the Roberts Court, which is </w:t>
      </w:r>
      <w:hyperlink r:id="rId29" w:history="1">
        <w:r w:rsidRPr="00924F14">
          <w:rPr>
            <w:rStyle w:val="Hyperlink"/>
            <w:rFonts w:eastAsiaTheme="majorEastAsia"/>
          </w:rPr>
          <w:t>eager to impose limits on public health officials</w:t>
        </w:r>
      </w:hyperlink>
      <w:r w:rsidRPr="00924F14">
        <w:t> and </w:t>
      </w:r>
      <w:hyperlink r:id="rId30"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31"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5A3AC182" w14:textId="77777777" w:rsidR="00096614" w:rsidRPr="00924F14" w:rsidRDefault="00096614" w:rsidP="00096614">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1B1E7211" w14:textId="77777777" w:rsidR="00096614" w:rsidRPr="00924F14" w:rsidRDefault="00096614" w:rsidP="00096614">
      <w:r w:rsidRPr="00924F14">
        <w:t>Your boss probably can require you to get vaccinated</w:t>
      </w:r>
    </w:p>
    <w:p w14:paraId="7A0AC7D8" w14:textId="77777777" w:rsidR="00096614" w:rsidRPr="00924F14" w:rsidRDefault="00096614" w:rsidP="00096614">
      <w:r w:rsidRPr="00924F14">
        <w:t>Employment relationships in the United States are typically “</w:t>
      </w:r>
      <w:hyperlink r:id="rId32"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0AA1A93A" w14:textId="77777777" w:rsidR="00096614" w:rsidRPr="00924F14" w:rsidRDefault="00096614" w:rsidP="00096614">
      <w:r w:rsidRPr="00924F14">
        <w:t>Or, for that matter, because you refuse to get a Covid-19 vaccine.</w:t>
      </w:r>
    </w:p>
    <w:p w14:paraId="76E5BE01" w14:textId="77777777" w:rsidR="00096614" w:rsidRPr="00924F14" w:rsidRDefault="00096614" w:rsidP="00096614">
      <w:pPr>
        <w:rPr>
          <w:rStyle w:val="StyleUnderline"/>
        </w:rPr>
      </w:pPr>
      <w:r w:rsidRPr="00924F14">
        <w:lastRenderedPageBreak/>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 xml:space="preserve">nearly </w:t>
      </w:r>
      <w:proofErr w:type="gramStart"/>
      <w:r w:rsidRPr="00924F14">
        <w:t>all of</w:t>
      </w:r>
      <w:proofErr w:type="gramEnd"/>
      <w:r w:rsidRPr="00924F14">
        <w:t xml:space="preserve">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66B72572" w14:textId="77777777" w:rsidR="00096614" w:rsidRPr="00924F14" w:rsidRDefault="00096614" w:rsidP="00096614">
      <w:pPr>
        <w:pStyle w:val="Heading4"/>
        <w:rPr>
          <w:rFonts w:cs="Calibri"/>
        </w:rPr>
      </w:pPr>
      <w:r w:rsidRPr="00924F14">
        <w:rPr>
          <w:rFonts w:cs="Calibri"/>
        </w:rPr>
        <w:t xml:space="preserve">Vaccine mandates guarantee strikes – that kills the work force </w:t>
      </w:r>
    </w:p>
    <w:p w14:paraId="1B2474A3" w14:textId="77777777" w:rsidR="00096614" w:rsidRPr="00924F14" w:rsidRDefault="00096614" w:rsidP="00096614">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609B4C1B" w14:textId="77777777" w:rsidR="00096614" w:rsidRPr="00924F14" w:rsidRDefault="00096614" w:rsidP="00096614">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33"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34" w:history="1">
        <w:r w:rsidRPr="00924F14">
          <w:rPr>
            <w:rStyle w:val="Hyperlink"/>
          </w:rPr>
          <w:t>government rules that took effect Thursday</w:t>
        </w:r>
      </w:hyperlink>
      <w:r w:rsidRPr="00924F14">
        <w:t>.</w:t>
      </w:r>
    </w:p>
    <w:p w14:paraId="40C39F2B" w14:textId="77777777" w:rsidR="00096614" w:rsidRPr="00924F14" w:rsidRDefault="00096614" w:rsidP="00096614">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2BBE1C06" w14:textId="77777777" w:rsidR="00096614" w:rsidRPr="00924F14" w:rsidRDefault="00096614" w:rsidP="00096614">
      <w:r w:rsidRPr="00924F14">
        <w:rPr>
          <w:rStyle w:val="StyleUnderline"/>
        </w:rPr>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3745DF22" w14:textId="77777777" w:rsidR="00096614" w:rsidRPr="00924F14" w:rsidRDefault="00096614" w:rsidP="00096614">
      <w:r w:rsidRPr="00924F14">
        <w:t>The Occupational Safety and Health Administration regulations will force the companies to require that unvaccinated workers test negative for COVID-19 at least once a week and wear a mask while in the workplace.</w:t>
      </w:r>
    </w:p>
    <w:p w14:paraId="0E8DE3BC" w14:textId="77777777" w:rsidR="00096614" w:rsidRPr="00924F14" w:rsidRDefault="00096614" w:rsidP="00096614">
      <w:r w:rsidRPr="00924F14">
        <w:t>OSHA left open the possibility of expanding the requirement to smaller businesses. It asked for public comment on whether employers with fewer than 100 employees could handle vaccination or testing programs.</w:t>
      </w:r>
    </w:p>
    <w:p w14:paraId="7466689A" w14:textId="77777777" w:rsidR="00096614" w:rsidRPr="00924F14" w:rsidRDefault="00096614" w:rsidP="00096614">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17C7DCD3" w14:textId="77777777" w:rsidR="00096614" w:rsidRPr="00924F14" w:rsidRDefault="00096614" w:rsidP="00096614">
      <w:r w:rsidRPr="00924F14">
        <w:t>Workers will be able to ask for exemptions on medical or religious grounds.</w:t>
      </w:r>
    </w:p>
    <w:p w14:paraId="696F4E4F" w14:textId="77777777" w:rsidR="00096614" w:rsidRPr="00924F14" w:rsidRDefault="00096614" w:rsidP="00096614">
      <w:r w:rsidRPr="00924F14">
        <w:t>The requirements will not apply to people who work at home or outdoors.</w:t>
      </w:r>
    </w:p>
    <w:p w14:paraId="6E1C2DB9" w14:textId="77777777" w:rsidR="00096614" w:rsidRPr="00924F14" w:rsidRDefault="00096614" w:rsidP="00096614">
      <w:r w:rsidRPr="00924F14">
        <w:t>Biden framed the issue as a simple choice between getting more people vaccinated or prolonging the pandemic.</w:t>
      </w:r>
    </w:p>
    <w:p w14:paraId="4A130A2B" w14:textId="77777777" w:rsidR="00096614" w:rsidRPr="00924F14" w:rsidRDefault="00096614" w:rsidP="00096614">
      <w:r w:rsidRPr="00924F14">
        <w:t>“While I would have much preferred that requirements not become necessary, too many people remain unvaccinated for us to get out of this pandemic for good,” he said Thursday in a statement.</w:t>
      </w:r>
    </w:p>
    <w:p w14:paraId="5779E61E" w14:textId="77777777" w:rsidR="00096614" w:rsidRPr="00924F14" w:rsidRDefault="00096614" w:rsidP="00096614">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7A7DE636" w14:textId="77777777" w:rsidR="00096614" w:rsidRPr="00924F14" w:rsidRDefault="00096614" w:rsidP="00096614">
      <w:r w:rsidRPr="00924F14">
        <w:t>Those measures, he said, have not led to mass firings or worker shortages, adding that vaccines have been required before to fight other diseases.</w:t>
      </w:r>
    </w:p>
    <w:p w14:paraId="4AF5933D" w14:textId="77777777" w:rsidR="00096614" w:rsidRPr="00924F14" w:rsidRDefault="00096614" w:rsidP="00096614">
      <w:r w:rsidRPr="00924F14">
        <w:t>OSHA said companies that fail to comply with the regulations could face penalties of nearly $14,000 per violation.</w:t>
      </w:r>
    </w:p>
    <w:p w14:paraId="4A1E5B1C" w14:textId="77777777" w:rsidR="00096614" w:rsidRPr="00924F14" w:rsidRDefault="00096614" w:rsidP="00096614">
      <w:r w:rsidRPr="00924F14">
        <w:rPr>
          <w:rStyle w:val="StyleUnderline"/>
          <w:highlight w:val="green"/>
        </w:rPr>
        <w:t>The agency will face enforcement challenges</w:t>
      </w:r>
      <w:r w:rsidRPr="00924F14">
        <w:t>. Even counting help from states, OSHA has </w:t>
      </w:r>
      <w:hyperlink r:id="rId35"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099A13BF" w14:textId="77777777" w:rsidR="00096614" w:rsidRPr="00924F14" w:rsidRDefault="00096614" w:rsidP="00096614">
      <w:r w:rsidRPr="00924F14">
        <w:rPr>
          <w:rStyle w:val="StyleUnderline"/>
        </w:rPr>
        <w:t>The release of the rules followed weeks of regulatory review and meetings with business groups, labor unions and others</w:t>
      </w:r>
      <w:r w:rsidRPr="00924F14">
        <w:t>.</w:t>
      </w:r>
    </w:p>
    <w:p w14:paraId="76F4404E" w14:textId="77777777" w:rsidR="00096614" w:rsidRPr="00924F14" w:rsidRDefault="00096614" w:rsidP="00096614">
      <w:r w:rsidRPr="00924F14">
        <w:lastRenderedPageBreak/>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1353D9D7" w14:textId="77777777" w:rsidR="00096614" w:rsidRPr="00924F14" w:rsidRDefault="00096614" w:rsidP="00096614">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12D8B6FE" w14:textId="77777777" w:rsidR="00096614" w:rsidRPr="00924F14" w:rsidRDefault="00096614" w:rsidP="00096614">
      <w:r w:rsidRPr="00924F14">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1EF0F65B" w14:textId="77777777" w:rsidR="00096614" w:rsidRPr="00924F14" w:rsidRDefault="00096614" w:rsidP="00096614">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1D27D0DC" w14:textId="77777777" w:rsidR="00096614" w:rsidRPr="00924F14" w:rsidRDefault="00096614" w:rsidP="00096614">
      <w:r w:rsidRPr="00924F14">
        <w:rPr>
          <w:rStyle w:val="StyleUnderline"/>
        </w:rPr>
        <w:t>The </w:t>
      </w:r>
      <w:hyperlink r:id="rId36" w:history="1">
        <w:r w:rsidRPr="00924F14">
          <w:rPr>
            <w:rStyle w:val="StyleUnderline"/>
          </w:rPr>
          <w:t>rules</w:t>
        </w:r>
      </w:hyperlink>
      <w:r w:rsidRPr="00924F14">
        <w:rPr>
          <w:rStyle w:val="StyleUnderline"/>
        </w:rPr>
        <w:t xml:space="preserve"> will require workers to receive either two doses of the Pfizer or </w:t>
      </w:r>
      <w:proofErr w:type="spellStart"/>
      <w:r w:rsidRPr="00924F14">
        <w:rPr>
          <w:rStyle w:val="StyleUnderline"/>
        </w:rPr>
        <w:t>Moderna</w:t>
      </w:r>
      <w:proofErr w:type="spellEnd"/>
      <w:r w:rsidRPr="00924F14">
        <w:rPr>
          <w:rStyle w:val="StyleUnderline"/>
        </w:rPr>
        <w:t xml:space="preserve"> vaccines or one dose of the Johnson &amp; Johnson vaccine by Jan. 4 or be tested weekly</w:t>
      </w:r>
      <w:r w:rsidRPr="00924F14">
        <w:t>. Employees who test positive must be removed from the workplace.</w:t>
      </w:r>
    </w:p>
    <w:p w14:paraId="1B844C8F" w14:textId="77777777" w:rsidR="00096614" w:rsidRPr="00924F14" w:rsidRDefault="00096614" w:rsidP="00096614">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3D79CC1D" w14:textId="77777777" w:rsidR="00096614" w:rsidRPr="00924F14" w:rsidRDefault="00096614" w:rsidP="00096614">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049836ED" w14:textId="77777777" w:rsidR="00096614" w:rsidRPr="00924F14" w:rsidRDefault="00096614" w:rsidP="00096614">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5E7FD306" w14:textId="77777777" w:rsidR="00096614" w:rsidRPr="00924F14" w:rsidRDefault="00096614" w:rsidP="00096614">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68CF7E78" w14:textId="77777777" w:rsidR="00096614" w:rsidRPr="00924F14" w:rsidRDefault="00096614" w:rsidP="00096614">
      <w:r w:rsidRPr="00924F14">
        <w:t>For weeks, Biden has </w:t>
      </w:r>
      <w:hyperlink r:id="rId37"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7B33B402" w14:textId="77777777" w:rsidR="00096614" w:rsidRPr="00924F14" w:rsidRDefault="00096614" w:rsidP="00096614">
      <w:r w:rsidRPr="00924F14">
        <w:t>Administration officials say those efforts are paying off, with about 70% of the nation's adults now fully vaccinated.</w:t>
      </w:r>
    </w:p>
    <w:p w14:paraId="098D9895" w14:textId="77777777" w:rsidR="00096614" w:rsidRPr="00924F14" w:rsidRDefault="00096614" w:rsidP="00096614">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18233651" w14:textId="77777777" w:rsidR="00096614" w:rsidRPr="00924F14" w:rsidRDefault="00096614" w:rsidP="00096614">
      <w:r w:rsidRPr="00924F14">
        <w:t>United Airlines required 67,000 U.S. employees to get vaccinated or face termination. Only a couple hundred refused to do so, although about 2,000 are seeking exemptions.</w:t>
      </w:r>
    </w:p>
    <w:p w14:paraId="19E77F05" w14:textId="77777777" w:rsidR="00096614" w:rsidRPr="00924F14" w:rsidRDefault="00096614" w:rsidP="00096614">
      <w:r w:rsidRPr="00924F14">
        <w:t>In August, Tyson Foods told its 120,000 U.S. workers that they must be vaccinated by Nov. 1. On Thursday, the company said more than 96% of its workforce was vaccinated, including 60,500 people who got their shots after the August announcement.</w:t>
      </w:r>
    </w:p>
    <w:p w14:paraId="6100A221" w14:textId="77777777" w:rsidR="00096614" w:rsidRPr="00924F14" w:rsidRDefault="00096614" w:rsidP="00096614">
      <w:pPr>
        <w:rPr>
          <w:rStyle w:val="StyleUnderline"/>
        </w:rPr>
      </w:pPr>
      <w:r w:rsidRPr="00924F14">
        <w:rPr>
          <w:rStyle w:val="StyleUnderline"/>
        </w:rPr>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7058B87B" w14:textId="77777777" w:rsidR="00096614" w:rsidRPr="00924F14" w:rsidRDefault="00096614" w:rsidP="00096614">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16AA477D" w14:textId="77777777" w:rsidR="00096614" w:rsidRPr="00924F14" w:rsidRDefault="00096614" w:rsidP="00096614">
      <w:pPr>
        <w:rPr>
          <w:rStyle w:val="StyleUnderline"/>
        </w:rPr>
      </w:pPr>
      <w:r w:rsidRPr="00924F14">
        <w:rPr>
          <w:rStyle w:val="StyleUnderline"/>
        </w:rPr>
        <w:lastRenderedPageBreak/>
        <w:t>The National Retail Federation suggested the new rules are not needed because the rolling average number of new daily cases in the U.S. has fallen by more than half since September.</w:t>
      </w:r>
    </w:p>
    <w:p w14:paraId="1D85432E" w14:textId="77777777" w:rsidR="00096614" w:rsidRPr="00924F14" w:rsidRDefault="00096614" w:rsidP="00096614">
      <w:r w:rsidRPr="00924F14">
        <w:t>“Nevertheless, the Biden administration has chosen to declare an ‘emergency’ and impose burdensome new requirements on retailers during the crucial holiday shopping season,” said David French, a senior vice president for the trade group.</w:t>
      </w:r>
    </w:p>
    <w:p w14:paraId="1C6EFB1A" w14:textId="77777777" w:rsidR="00096614" w:rsidRPr="00924F14" w:rsidRDefault="00096614" w:rsidP="00096614">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68A3E18B" w14:textId="77777777" w:rsidR="00096614" w:rsidRPr="00924F14" w:rsidRDefault="00096614" w:rsidP="00096614">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72108E2D" w14:textId="77777777" w:rsidR="00096614" w:rsidRPr="00924F14" w:rsidRDefault="00096614" w:rsidP="00096614">
      <w:pPr>
        <w:rPr>
          <w:rStyle w:val="StyleUnderline"/>
        </w:rPr>
      </w:pPr>
      <w:r w:rsidRPr="00924F14">
        <w:rPr>
          <w:rStyle w:val="StyleUnderline"/>
        </w:rPr>
        <w:t xml:space="preserve">“No one should be forced to take a medical treatment just to keep their job,” said Nyla </w:t>
      </w:r>
      <w:proofErr w:type="spellStart"/>
      <w:r w:rsidRPr="00924F14">
        <w:rPr>
          <w:rStyle w:val="StyleUnderline"/>
        </w:rPr>
        <w:t>Trumbach</w:t>
      </w:r>
      <w:proofErr w:type="spellEnd"/>
      <w:r w:rsidRPr="00924F14">
        <w:rPr>
          <w:rStyle w:val="StyleUnderline"/>
        </w:rPr>
        <w:t>, an engineer at the site.</w:t>
      </w:r>
      <w:r w:rsidRPr="00924F14">
        <w:t xml:space="preserve"> “There’s years and years of experience and skill out here, and I just want anyone who’s watching to see what we stand to lose here if these people don’t keep their jobs.”</w:t>
      </w:r>
    </w:p>
    <w:p w14:paraId="002B37C8" w14:textId="77777777" w:rsidR="00096614" w:rsidRPr="00924F14" w:rsidRDefault="00096614" w:rsidP="00096614">
      <w:pPr>
        <w:pStyle w:val="Heading4"/>
        <w:rPr>
          <w:rFonts w:cs="Calibri"/>
        </w:rPr>
      </w:pPr>
      <w:r w:rsidRPr="00924F14">
        <w:rPr>
          <w:rFonts w:cs="Calibri"/>
        </w:rPr>
        <w:t xml:space="preserve">Declining workforce decimates the economy </w:t>
      </w:r>
    </w:p>
    <w:p w14:paraId="1507A8A2" w14:textId="77777777" w:rsidR="00096614" w:rsidRPr="00924F14" w:rsidRDefault="00096614" w:rsidP="00096614">
      <w:r w:rsidRPr="00924F14">
        <w:rPr>
          <w:b/>
          <w:bCs/>
          <w:sz w:val="26"/>
          <w:szCs w:val="26"/>
        </w:rPr>
        <w:t>Isidore 8/20</w:t>
      </w:r>
      <w:r w:rsidRPr="00924F14">
        <w:t xml:space="preserve"> (Chris Isidore is a senior writer for CNN Business, where he covers the auto industry, airlines, </w:t>
      </w:r>
      <w:proofErr w:type="gramStart"/>
      <w:r w:rsidRPr="00924F14">
        <w:t>labor</w:t>
      </w:r>
      <w:proofErr w:type="gramEnd"/>
      <w:r w:rsidRPr="00924F14">
        <w:t xml:space="preserve"> and all other manner of breaking financial news. Over the last 30 years, he has covered most major US bankruptcies, including GM, Chrysler, Lehman Brothers, most US </w:t>
      </w:r>
      <w:proofErr w:type="gramStart"/>
      <w:r w:rsidRPr="00924F14">
        <w:t>airlines</w:t>
      </w:r>
      <w:proofErr w:type="gramEnd"/>
      <w:r w:rsidRPr="00924F14">
        <w:t xml:space="preserve"> and Sears, as well as the city of Detroit.) “Vaccine mandates at work meet their toughest opponent: America’s labor shortage” August 20, 2021.] AW</w:t>
      </w:r>
    </w:p>
    <w:p w14:paraId="61DD1270" w14:textId="77777777" w:rsidR="00096614" w:rsidRPr="00924F14" w:rsidRDefault="00096614" w:rsidP="00096614">
      <w:pPr>
        <w:rPr>
          <w:b/>
          <w:bCs/>
        </w:rPr>
      </w:pPr>
    </w:p>
    <w:p w14:paraId="791934BF" w14:textId="77777777" w:rsidR="00096614" w:rsidRPr="00924F14" w:rsidRDefault="00096614" w:rsidP="00096614">
      <w:pPr>
        <w:rPr>
          <w:rStyle w:val="StyleUnderline"/>
        </w:rPr>
      </w:pPr>
      <w:r w:rsidRPr="00924F14">
        <w:rPr>
          <w:rStyle w:val="StyleUnderline"/>
        </w:rPr>
        <w:t xml:space="preserve">At Kevin Smith's home health care agency in Massachusetts, only 52% of his 400 staff members have been vaccinated. He'd like to order them all to get the shot, but he says he </w:t>
      </w:r>
      <w:r w:rsidRPr="00924F14">
        <w:rPr>
          <w:rStyle w:val="StyleUnderline"/>
          <w:highlight w:val="green"/>
        </w:rPr>
        <w:t>can't risk a mass exodus.</w:t>
      </w:r>
    </w:p>
    <w:p w14:paraId="5709828A" w14:textId="77777777" w:rsidR="00096614" w:rsidRPr="00924F14" w:rsidRDefault="00096614" w:rsidP="00096614">
      <w:r w:rsidRPr="00924F14">
        <w:t xml:space="preserve">It's a legitimate fear. </w:t>
      </w:r>
      <w:r w:rsidRPr="00924F14">
        <w:rPr>
          <w:rStyle w:val="Emphasis"/>
          <w:highlight w:val="green"/>
        </w:rPr>
        <w:t xml:space="preserve">The labor market is </w:t>
      </w:r>
      <w:r w:rsidRPr="00924F14">
        <w:rPr>
          <w:rStyle w:val="Emphasis"/>
        </w:rPr>
        <w:t xml:space="preserve">very </w:t>
      </w:r>
      <w:r w:rsidRPr="00924F14">
        <w:rPr>
          <w:rStyle w:val="Emphasis"/>
          <w:highlight w:val="green"/>
        </w:rPr>
        <w:t>tight,</w:t>
      </w:r>
      <w:r w:rsidRPr="00924F14">
        <w:rPr>
          <w:rStyle w:val="StyleUnderline"/>
          <w:highlight w:val="green"/>
        </w:rPr>
        <w:t xml:space="preserve"> with a </w:t>
      </w:r>
      <w:hyperlink r:id="rId38" w:tgtFrame="_blank" w:history="1">
        <w:r w:rsidRPr="00924F14">
          <w:rPr>
            <w:rStyle w:val="StyleUnderline"/>
            <w:highlight w:val="green"/>
          </w:rPr>
          <w:t>record number of job openings</w:t>
        </w:r>
      </w:hyperlink>
      <w:r w:rsidRPr="00924F14">
        <w:rPr>
          <w:rStyle w:val="StyleUnderline"/>
          <w:highlight w:val="green"/>
        </w:rPr>
        <w:t xml:space="preserve"> and not enough </w:t>
      </w:r>
      <w:r w:rsidRPr="00924F14">
        <w:rPr>
          <w:rStyle w:val="StyleUnderline"/>
        </w:rPr>
        <w:t xml:space="preserve">job </w:t>
      </w:r>
      <w:r w:rsidRPr="00924F14">
        <w:rPr>
          <w:rStyle w:val="StyleUnderline"/>
          <w:highlight w:val="green"/>
        </w:rPr>
        <w:t xml:space="preserve">candidates. </w:t>
      </w:r>
      <w:r w:rsidRPr="00924F14">
        <w:rPr>
          <w:rStyle w:val="StyleUnderline"/>
        </w:rPr>
        <w:t xml:space="preserve">And </w:t>
      </w:r>
      <w:r w:rsidRPr="00924F14">
        <w:rPr>
          <w:rStyle w:val="StyleUnderline"/>
          <w:highlight w:val="green"/>
        </w:rPr>
        <w:t xml:space="preserve">among unvaccinated </w:t>
      </w:r>
      <w:r w:rsidRPr="00924F14">
        <w:rPr>
          <w:rStyle w:val="StyleUnderline"/>
        </w:rPr>
        <w:t xml:space="preserve">workers asked what they would do </w:t>
      </w:r>
      <w:r w:rsidRPr="00924F14">
        <w:rPr>
          <w:rStyle w:val="StyleUnderline"/>
          <w:highlight w:val="green"/>
        </w:rPr>
        <w:t xml:space="preserve">if their </w:t>
      </w:r>
      <w:r w:rsidRPr="00924F14">
        <w:rPr>
          <w:rStyle w:val="Emphasis"/>
          <w:highlight w:val="green"/>
        </w:rPr>
        <w:t>employer instituted a mandate, 50% said they'd leave their job</w:t>
      </w:r>
      <w:r w:rsidRPr="00924F14">
        <w:rPr>
          <w:rStyle w:val="StyleUnderline"/>
        </w:rPr>
        <w:t>,</w:t>
      </w:r>
      <w:r w:rsidRPr="00924F14">
        <w:t xml:space="preserve"> according to a June survey by health policy think tank KFF.</w:t>
      </w:r>
    </w:p>
    <w:p w14:paraId="22E1CB6A" w14:textId="77777777" w:rsidR="00096614" w:rsidRPr="00924F14" w:rsidRDefault="00096614" w:rsidP="00096614">
      <w:pPr>
        <w:rPr>
          <w:rStyle w:val="StyleUnderline"/>
        </w:rPr>
      </w:pPr>
      <w:r w:rsidRPr="00924F14">
        <w:rPr>
          <w:rStyle w:val="StyleUnderline"/>
        </w:rPr>
        <w:t>"</w:t>
      </w:r>
      <w:r w:rsidRPr="00924F14">
        <w:rPr>
          <w:rStyle w:val="StyleUnderline"/>
          <w:highlight w:val="green"/>
        </w:rPr>
        <w:t>It puts you at risk of alienating</w:t>
      </w:r>
      <w:r w:rsidRPr="00924F14">
        <w:rPr>
          <w:rStyle w:val="StyleUnderline"/>
        </w:rPr>
        <w:t xml:space="preserve"> the </w:t>
      </w:r>
      <w:r w:rsidRPr="00924F14">
        <w:rPr>
          <w:rStyle w:val="StyleUnderline"/>
          <w:highlight w:val="green"/>
        </w:rPr>
        <w:t>staff,</w:t>
      </w:r>
      <w:r w:rsidRPr="00924F14">
        <w:rPr>
          <w:rStyle w:val="StyleUnderline"/>
        </w:rPr>
        <w:t xml:space="preserve"> if not losing them to a competitor</w:t>
      </w:r>
      <w:r w:rsidRPr="00924F14">
        <w:t>," said Smith, who has run the family-owned Best of Care since 2013. "</w:t>
      </w:r>
      <w:r w:rsidRPr="00924F14">
        <w:rPr>
          <w:rStyle w:val="StyleUnderline"/>
          <w:highlight w:val="green"/>
        </w:rPr>
        <w:t>No one can afford</w:t>
      </w:r>
      <w:r w:rsidRPr="00924F14">
        <w:rPr>
          <w:rStyle w:val="StyleUnderline"/>
        </w:rPr>
        <w:t xml:space="preserve"> to do </w:t>
      </w:r>
      <w:r w:rsidRPr="00924F14">
        <w:rPr>
          <w:rStyle w:val="StyleUnderline"/>
          <w:highlight w:val="green"/>
        </w:rPr>
        <w:t>that</w:t>
      </w:r>
      <w:r w:rsidRPr="00924F14">
        <w:rPr>
          <w:rStyle w:val="StyleUnderline"/>
        </w:rPr>
        <w:t xml:space="preserve">. That is why </w:t>
      </w:r>
      <w:r w:rsidRPr="00924F14">
        <w:rPr>
          <w:rStyle w:val="StyleUnderline"/>
          <w:highlight w:val="green"/>
        </w:rPr>
        <w:t>any employer</w:t>
      </w:r>
      <w:r w:rsidRPr="00924F14">
        <w:rPr>
          <w:rStyle w:val="StyleUnderline"/>
        </w:rPr>
        <w:t xml:space="preserve"> in our industry </w:t>
      </w:r>
      <w:r w:rsidRPr="00924F14">
        <w:rPr>
          <w:rStyle w:val="StyleUnderline"/>
          <w:highlight w:val="green"/>
        </w:rPr>
        <w:t>is</w:t>
      </w:r>
      <w:r w:rsidRPr="00924F14">
        <w:rPr>
          <w:rStyle w:val="StyleUnderline"/>
        </w:rPr>
        <w:t xml:space="preserve"> so </w:t>
      </w:r>
      <w:r w:rsidRPr="00924F14">
        <w:rPr>
          <w:rStyle w:val="StyleUnderline"/>
          <w:highlight w:val="green"/>
        </w:rPr>
        <w:t>reluctant to impose a mandate</w:t>
      </w:r>
      <w:r w:rsidRPr="00924F14">
        <w:rPr>
          <w:rStyle w:val="StyleUnderline"/>
        </w:rPr>
        <w:t>."</w:t>
      </w:r>
    </w:p>
    <w:p w14:paraId="4B456ED5" w14:textId="77777777" w:rsidR="00096614" w:rsidRPr="00924F14" w:rsidRDefault="00096614" w:rsidP="00096614">
      <w:pPr>
        <w:rPr>
          <w:rStyle w:val="StyleUnderline"/>
        </w:rPr>
      </w:pPr>
      <w:r w:rsidRPr="00924F14">
        <w:t xml:space="preserve">The meeting of the labor market challenge and public health crisis puts employers in a tough spot: </w:t>
      </w:r>
      <w:r w:rsidRPr="00924F14">
        <w:rPr>
          <w:rStyle w:val="StyleUnderline"/>
          <w:highlight w:val="green"/>
        </w:rPr>
        <w:t>The</w:t>
      </w:r>
      <w:r w:rsidRPr="00924F14">
        <w:rPr>
          <w:rStyle w:val="StyleUnderline"/>
        </w:rPr>
        <w:t xml:space="preserve"> worker </w:t>
      </w:r>
      <w:r w:rsidRPr="00924F14">
        <w:rPr>
          <w:rStyle w:val="StyleUnderline"/>
          <w:highlight w:val="green"/>
        </w:rPr>
        <w:t>shortage</w:t>
      </w:r>
      <w:r w:rsidRPr="00924F14">
        <w:rPr>
          <w:rStyle w:val="StyleUnderline"/>
        </w:rPr>
        <w:t xml:space="preserve"> </w:t>
      </w:r>
      <w:r w:rsidRPr="00924F14">
        <w:rPr>
          <w:rStyle w:val="StyleUnderline"/>
          <w:highlight w:val="green"/>
        </w:rPr>
        <w:t>means</w:t>
      </w:r>
      <w:r w:rsidRPr="00924F14">
        <w:rPr>
          <w:rStyle w:val="StyleUnderline"/>
        </w:rPr>
        <w:t xml:space="preserve"> employer </w:t>
      </w:r>
      <w:r w:rsidRPr="00924F14">
        <w:rPr>
          <w:rStyle w:val="StyleUnderline"/>
          <w:highlight w:val="green"/>
        </w:rPr>
        <w:t>mandates are not</w:t>
      </w:r>
      <w:r w:rsidRPr="00924F14">
        <w:rPr>
          <w:rStyle w:val="StyleUnderline"/>
        </w:rPr>
        <w:t xml:space="preserve"> likely to be </w:t>
      </w:r>
      <w:r w:rsidRPr="00924F14">
        <w:rPr>
          <w:rStyle w:val="StyleUnderline"/>
          <w:highlight w:val="green"/>
        </w:rPr>
        <w:t>the answer to raising the</w:t>
      </w:r>
      <w:r w:rsidRPr="00924F14">
        <w:rPr>
          <w:rStyle w:val="StyleUnderline"/>
        </w:rPr>
        <w:t xml:space="preserve"> nation's </w:t>
      </w:r>
      <w:r w:rsidRPr="00924F14">
        <w:rPr>
          <w:rStyle w:val="StyleUnderline"/>
          <w:highlight w:val="green"/>
        </w:rPr>
        <w:t>vaccination rate. But a higher inoculation</w:t>
      </w:r>
      <w:r w:rsidRPr="00924F14">
        <w:rPr>
          <w:rStyle w:val="StyleUnderline"/>
        </w:rPr>
        <w:t xml:space="preserve"> rate </w:t>
      </w:r>
      <w:r w:rsidRPr="00924F14">
        <w:rPr>
          <w:rStyle w:val="StyleUnderline"/>
          <w:highlight w:val="green"/>
        </w:rPr>
        <w:t>is exactly what</w:t>
      </w:r>
      <w:r w:rsidRPr="00924F14">
        <w:rPr>
          <w:rStyle w:val="StyleUnderline"/>
        </w:rPr>
        <w:t xml:space="preserve"> experts say </w:t>
      </w:r>
      <w:r w:rsidRPr="00924F14">
        <w:rPr>
          <w:rStyle w:val="StyleUnderline"/>
          <w:highlight w:val="green"/>
        </w:rPr>
        <w:t>we need</w:t>
      </w:r>
      <w:r w:rsidRPr="00924F14">
        <w:rPr>
          <w:rStyle w:val="StyleUnderline"/>
        </w:rPr>
        <w:t xml:space="preserve"> to end the pandemic.</w:t>
      </w:r>
    </w:p>
    <w:p w14:paraId="41B9CC9A" w14:textId="77777777" w:rsidR="00096614" w:rsidRPr="00924F14" w:rsidRDefault="00096614" w:rsidP="00096614">
      <w:r w:rsidRPr="00924F14">
        <w:t>Difficulty finding workers</w:t>
      </w:r>
    </w:p>
    <w:p w14:paraId="0FEB0704" w14:textId="77777777" w:rsidR="00096614" w:rsidRPr="00924F14" w:rsidRDefault="00096614" w:rsidP="00096614">
      <w:r w:rsidRPr="00924F14">
        <w:t xml:space="preserve">The Equal Employment Opportunity Commission has given guidance to employers that they have the right to impose a vaccine mandate </w:t>
      </w:r>
      <w:proofErr w:type="gramStart"/>
      <w:r w:rsidRPr="00924F14">
        <w:t>as long as</w:t>
      </w:r>
      <w:proofErr w:type="gramEnd"/>
      <w:r w:rsidRPr="00924F14">
        <w:t xml:space="preserve"> there are exceptions for employees with health conditions that pose a risk or legitimate religious objections.</w:t>
      </w:r>
    </w:p>
    <w:p w14:paraId="4678DA7A" w14:textId="77777777" w:rsidR="00096614" w:rsidRPr="00924F14" w:rsidRDefault="00096614" w:rsidP="00096614">
      <w:r w:rsidRPr="00924F14">
        <w:t>Yet "</w:t>
      </w:r>
      <w:r w:rsidRPr="00924F14">
        <w:rPr>
          <w:rStyle w:val="StyleUnderline"/>
          <w:highlight w:val="green"/>
        </w:rPr>
        <w:t>employers in a labor shortage</w:t>
      </w:r>
      <w:r w:rsidRPr="00924F14">
        <w:rPr>
          <w:rStyle w:val="StyleUnderline"/>
        </w:rPr>
        <w:t xml:space="preserve"> environment </w:t>
      </w:r>
      <w:r w:rsidRPr="00924F14">
        <w:rPr>
          <w:rStyle w:val="StyleUnderline"/>
          <w:highlight w:val="green"/>
        </w:rPr>
        <w:t>don't want to create any barrier for</w:t>
      </w:r>
      <w:r w:rsidRPr="00924F14">
        <w:rPr>
          <w:rStyle w:val="StyleUnderline"/>
        </w:rPr>
        <w:t xml:space="preserve"> </w:t>
      </w:r>
      <w:r w:rsidRPr="00924F14">
        <w:rPr>
          <w:rStyle w:val="StyleUnderline"/>
          <w:highlight w:val="green"/>
        </w:rPr>
        <w:t>employment</w:t>
      </w:r>
      <w:r w:rsidRPr="00924F14">
        <w:t xml:space="preserve">, let alone any cause for people to go elsewhere," said Julia Pollak, chief economist for job site </w:t>
      </w:r>
      <w:proofErr w:type="spellStart"/>
      <w:r w:rsidRPr="00924F14">
        <w:t>Ziprecruiter</w:t>
      </w:r>
      <w:proofErr w:type="spellEnd"/>
      <w:r w:rsidRPr="00924F14">
        <w:t>.</w:t>
      </w:r>
    </w:p>
    <w:p w14:paraId="256252BD" w14:textId="77777777" w:rsidR="00096614" w:rsidRPr="00924F14" w:rsidRDefault="00096614" w:rsidP="00096614">
      <w:r w:rsidRPr="00924F14">
        <w:t>It's not clear how many employers are taking that step. A June survey from the Society of Human Resource Management showed 29% of workers say their employers are requiring vaccines. A Gartner survey from the end of July found only 9% doing so.</w:t>
      </w:r>
    </w:p>
    <w:p w14:paraId="480CDD06" w14:textId="77777777" w:rsidR="00096614" w:rsidRPr="00924F14" w:rsidRDefault="00096614" w:rsidP="00096614">
      <w:r w:rsidRPr="00924F14">
        <w:rPr>
          <w:rStyle w:val="StyleUnderline"/>
        </w:rPr>
        <w:lastRenderedPageBreak/>
        <w:t>Even among hospitals, most employers don't have vaccine mandates: The American Hospital Association said only 2,100 hospitals</w:t>
      </w:r>
      <w:r w:rsidRPr="00924F14">
        <w:t>, about a third of the nation's total,</w:t>
      </w:r>
      <w:r w:rsidRPr="00924F14">
        <w:rPr>
          <w:rStyle w:val="StyleUnderline"/>
        </w:rPr>
        <w:t xml:space="preserve"> require vaccines.</w:t>
      </w:r>
      <w:r w:rsidRPr="00924F14">
        <w:t xml:space="preserve"> And many are in places where state laws or executive orders mandate them.</w:t>
      </w:r>
    </w:p>
    <w:p w14:paraId="30880A25" w14:textId="77777777" w:rsidR="00096614" w:rsidRPr="00924F14" w:rsidRDefault="00096614" w:rsidP="00096614">
      <w:r w:rsidRPr="00924F14">
        <w:t>Brian Kropp, chief of research at consulting firm Gartner's HR practice, says he believes that figure will remain a minority -— even as household-name companies have begun implementing </w:t>
      </w:r>
      <w:hyperlink r:id="rId39" w:tgtFrame="_blank" w:history="1">
        <w:r w:rsidRPr="00924F14">
          <w:rPr>
            <w:rStyle w:val="Hyperlink"/>
          </w:rPr>
          <w:t>mandates</w:t>
        </w:r>
      </w:hyperlink>
      <w:r w:rsidRPr="00924F14">
        <w:t> in response to the Delta variant surge of Covid cases.</w:t>
      </w:r>
    </w:p>
    <w:p w14:paraId="6DF9F48C" w14:textId="77777777" w:rsidR="00096614" w:rsidRPr="00924F14" w:rsidRDefault="00096614" w:rsidP="00096614">
      <w:pPr>
        <w:rPr>
          <w:rStyle w:val="StyleUnderline"/>
        </w:rPr>
      </w:pPr>
      <w:r w:rsidRPr="00924F14">
        <w:t>They're most common at major tech companies such as Google (</w:t>
      </w:r>
      <w:hyperlink r:id="rId40" w:history="1">
        <w:r w:rsidRPr="00924F14">
          <w:rPr>
            <w:rStyle w:val="Hyperlink"/>
          </w:rPr>
          <w:t>GOOG</w:t>
        </w:r>
      </w:hyperlink>
      <w:r w:rsidRPr="00924F14">
        <w:t>) and Facebook (</w:t>
      </w:r>
      <w:hyperlink r:id="rId41" w:history="1">
        <w:r w:rsidRPr="00924F14">
          <w:rPr>
            <w:rStyle w:val="Hyperlink"/>
          </w:rPr>
          <w:t>FB</w:t>
        </w:r>
      </w:hyperlink>
      <w:r w:rsidRPr="00924F14">
        <w:t>), or Wall Street banks such as Goldman Sachs (</w:t>
      </w:r>
      <w:hyperlink r:id="rId42" w:history="1">
        <w:r w:rsidRPr="00924F14">
          <w:rPr>
            <w:rStyle w:val="Hyperlink"/>
          </w:rPr>
          <w:t>GS</w:t>
        </w:r>
      </w:hyperlink>
      <w:r w:rsidRPr="00924F14">
        <w:t>) and Morgan Stanley (</w:t>
      </w:r>
      <w:hyperlink r:id="rId43" w:history="1">
        <w:r w:rsidRPr="00924F14">
          <w:rPr>
            <w:rStyle w:val="Hyperlink"/>
          </w:rPr>
          <w:t>MS</w:t>
        </w:r>
      </w:hyperlink>
      <w:r w:rsidRPr="00924F14">
        <w:t xml:space="preserve">). But there's a critical difference here: </w:t>
      </w:r>
      <w:r w:rsidRPr="00924F14">
        <w:rPr>
          <w:rStyle w:val="StyleUnderline"/>
        </w:rPr>
        <w:t>These employers offer high-paying jobs, benefits and other advantages that inspire workers to stick around.</w:t>
      </w:r>
    </w:p>
    <w:p w14:paraId="29278729" w14:textId="77777777" w:rsidR="00096614" w:rsidRPr="00924F14" w:rsidRDefault="00096614" w:rsidP="00096614">
      <w:pPr>
        <w:rPr>
          <w:rStyle w:val="Emphasis"/>
        </w:rPr>
      </w:pPr>
      <w:r w:rsidRPr="00924F14">
        <w:rPr>
          <w:rStyle w:val="StyleUnderline"/>
          <w:highlight w:val="green"/>
        </w:rPr>
        <w:t xml:space="preserve">For </w:t>
      </w:r>
      <w:r w:rsidRPr="00924F14">
        <w:rPr>
          <w:rStyle w:val="StyleUnderline"/>
        </w:rPr>
        <w:t xml:space="preserve">the many </w:t>
      </w:r>
      <w:r w:rsidRPr="00924F14">
        <w:rPr>
          <w:rStyle w:val="StyleUnderline"/>
          <w:highlight w:val="green"/>
        </w:rPr>
        <w:t>small businesses and other employers who depend on hourly workers</w:t>
      </w:r>
      <w:r w:rsidRPr="00924F14">
        <w:rPr>
          <w:rStyle w:val="StyleUnderline"/>
        </w:rPr>
        <w:t xml:space="preserve"> to fill most positions, </w:t>
      </w:r>
      <w:r w:rsidRPr="00924F14">
        <w:rPr>
          <w:rStyle w:val="Emphasis"/>
          <w:highlight w:val="green"/>
        </w:rPr>
        <w:t>there's greater fear about losing</w:t>
      </w:r>
      <w:r w:rsidRPr="00924F14">
        <w:rPr>
          <w:rStyle w:val="StyleUnderline"/>
        </w:rPr>
        <w:t xml:space="preserve"> vaccine-</w:t>
      </w:r>
      <w:r w:rsidRPr="00924F14">
        <w:rPr>
          <w:rStyle w:val="Emphasis"/>
          <w:highlight w:val="green"/>
        </w:rPr>
        <w:t>hesitant employees and not being able to find vaccinated workers to replace them.</w:t>
      </w:r>
    </w:p>
    <w:p w14:paraId="6C7903BD" w14:textId="77777777" w:rsidR="00096614" w:rsidRPr="00924F14" w:rsidRDefault="00096614" w:rsidP="00096614">
      <w:r w:rsidRPr="00924F14">
        <w:t>"If you run a restaurant or a store and you have employees who are vaccine-hesitant, they are going to quit and go to the store or restaurant next door," said Kropp. "It's a whole lot easier for people to switch jobs, particularly in today's labor market."</w:t>
      </w:r>
    </w:p>
    <w:p w14:paraId="79914D50" w14:textId="77777777" w:rsidR="00096614" w:rsidRPr="00924F14" w:rsidRDefault="00096614" w:rsidP="00096614">
      <w:r w:rsidRPr="00924F14">
        <w:t>Even some employers with stable workforces are reluctant to impose a vaccine mandate. While United Airlines (</w:t>
      </w:r>
      <w:hyperlink r:id="rId44" w:history="1">
        <w:r w:rsidRPr="00924F14">
          <w:rPr>
            <w:rStyle w:val="Hyperlink"/>
          </w:rPr>
          <w:t>UAL</w:t>
        </w:r>
      </w:hyperlink>
      <w:r w:rsidRPr="00924F14">
        <w:t>) recent </w:t>
      </w:r>
      <w:hyperlink r:id="rId45" w:tgtFrame="_blank" w:history="1">
        <w:r w:rsidRPr="00924F14">
          <w:rPr>
            <w:rStyle w:val="Hyperlink"/>
          </w:rPr>
          <w:t>ordered all US employees</w:t>
        </w:r>
      </w:hyperlink>
      <w:r w:rsidRPr="00924F14">
        <w:t> to be vaccinated, rivals American (</w:t>
      </w:r>
      <w:hyperlink r:id="rId46" w:history="1">
        <w:r w:rsidRPr="00924F14">
          <w:rPr>
            <w:rStyle w:val="Hyperlink"/>
          </w:rPr>
          <w:t>AAL</w:t>
        </w:r>
      </w:hyperlink>
      <w:r w:rsidRPr="00924F14">
        <w:t>), Delta (</w:t>
      </w:r>
      <w:hyperlink r:id="rId47" w:history="1">
        <w:r w:rsidRPr="00924F14">
          <w:rPr>
            <w:rStyle w:val="Hyperlink"/>
          </w:rPr>
          <w:t>DAL</w:t>
        </w:r>
      </w:hyperlink>
      <w:r w:rsidRPr="00924F14">
        <w:t>) and Southwest (</w:t>
      </w:r>
      <w:hyperlink r:id="rId48" w:history="1">
        <w:r w:rsidRPr="00924F14">
          <w:rPr>
            <w:rStyle w:val="Hyperlink"/>
          </w:rPr>
          <w:t>LUV</w:t>
        </w:r>
      </w:hyperlink>
      <w:r w:rsidRPr="00924F14">
        <w:t>) </w:t>
      </w:r>
      <w:hyperlink r:id="rId49" w:tgtFrame="_blank" w:history="1">
        <w:r w:rsidRPr="00924F14">
          <w:rPr>
            <w:rStyle w:val="Hyperlink"/>
          </w:rPr>
          <w:t>have yet to do so</w:t>
        </w:r>
      </w:hyperlink>
      <w:r w:rsidRPr="00924F14">
        <w:t>.</w:t>
      </w:r>
    </w:p>
    <w:p w14:paraId="564FE661" w14:textId="77777777" w:rsidR="00096614" w:rsidRPr="00924F14" w:rsidRDefault="00096614" w:rsidP="00096614">
      <w:r w:rsidRPr="00924F14">
        <w:t>'Divisive' moral arguments and partial rules</w:t>
      </w:r>
    </w:p>
    <w:p w14:paraId="5245FBDE" w14:textId="77777777" w:rsidR="00096614" w:rsidRPr="00924F14" w:rsidRDefault="00096614" w:rsidP="00096614">
      <w:r w:rsidRPr="00924F14">
        <w:t>Further complicating matters is opposition to mandates, even from employees who have gotten vaccinated themselves. The KFF survey in June found that even among those who are vaccinated, 42% said they don't want it mandated by their employer, while only 43% want a vaccine required.</w:t>
      </w:r>
    </w:p>
    <w:p w14:paraId="61DC4B50" w14:textId="77777777" w:rsidR="00096614" w:rsidRPr="00924F14" w:rsidRDefault="00096614" w:rsidP="00096614">
      <w:pPr>
        <w:rPr>
          <w:rStyle w:val="StyleUnderline"/>
        </w:rPr>
      </w:pPr>
      <w:r w:rsidRPr="00924F14">
        <w:rPr>
          <w:rStyle w:val="StyleUnderline"/>
        </w:rPr>
        <w:t xml:space="preserve">"In </w:t>
      </w:r>
      <w:proofErr w:type="gramStart"/>
      <w:r w:rsidRPr="00924F14">
        <w:rPr>
          <w:rStyle w:val="StyleUnderline"/>
        </w:rPr>
        <w:t>general</w:t>
      </w:r>
      <w:proofErr w:type="gramEnd"/>
      <w:r w:rsidRPr="00924F14">
        <w:rPr>
          <w:rStyle w:val="StyleUnderline"/>
        </w:rPr>
        <w:t xml:space="preserve"> we find that </w:t>
      </w:r>
      <w:r w:rsidRPr="00924F14">
        <w:rPr>
          <w:rStyle w:val="StyleUnderline"/>
          <w:highlight w:val="green"/>
        </w:rPr>
        <w:t xml:space="preserve">vaccine mandates are very divisive," </w:t>
      </w:r>
      <w:r w:rsidRPr="00924F14">
        <w:rPr>
          <w:rStyle w:val="StyleUnderline"/>
        </w:rPr>
        <w:t>said Liz Hamel, vice president and director of public opinion and survey research at KFF. "</w:t>
      </w:r>
      <w:r w:rsidRPr="00924F14">
        <w:rPr>
          <w:rStyle w:val="StyleUnderline"/>
          <w:highlight w:val="green"/>
        </w:rPr>
        <w:t xml:space="preserve">There's a sense that </w:t>
      </w:r>
      <w:r w:rsidRPr="00924F14">
        <w:rPr>
          <w:rStyle w:val="StyleUnderline"/>
        </w:rPr>
        <w:t xml:space="preserve">getting </w:t>
      </w:r>
      <w:r w:rsidRPr="00924F14">
        <w:rPr>
          <w:rStyle w:val="StyleUnderline"/>
          <w:highlight w:val="green"/>
        </w:rPr>
        <w:t xml:space="preserve">a vaccine is personal </w:t>
      </w:r>
      <w:r w:rsidRPr="00924F14">
        <w:rPr>
          <w:rStyle w:val="StyleUnderline"/>
        </w:rPr>
        <w:t>choice."</w:t>
      </w:r>
    </w:p>
    <w:p w14:paraId="5B4229D5" w14:textId="77777777" w:rsidR="00096614" w:rsidRPr="00924F14" w:rsidRDefault="00096614" w:rsidP="00096614">
      <w:r w:rsidRPr="00924F14">
        <w:t>Attitudes may be changing with the recent surge in cases, however: </w:t>
      </w:r>
      <w:hyperlink r:id="rId50" w:tgtFrame="_blank" w:history="1">
        <w:r w:rsidRPr="00924F14">
          <w:rPr>
            <w:rStyle w:val="Hyperlink"/>
          </w:rPr>
          <w:t>Recent polls</w:t>
        </w:r>
      </w:hyperlink>
      <w:r w:rsidRPr="00924F14">
        <w:t xml:space="preserve"> conducted by </w:t>
      </w:r>
      <w:proofErr w:type="spellStart"/>
      <w:r w:rsidRPr="00924F14">
        <w:t>Axios</w:t>
      </w:r>
      <w:proofErr w:type="spellEnd"/>
      <w:r w:rsidRPr="00924F14">
        <w:t>/</w:t>
      </w:r>
      <w:proofErr w:type="spellStart"/>
      <w:r w:rsidRPr="00924F14">
        <w:t>Ipos</w:t>
      </w:r>
      <w:proofErr w:type="spellEnd"/>
      <w:r w:rsidRPr="00924F14">
        <w:t xml:space="preserve"> and Gallup found a slight majority of Americans favoring employer vaccine mandates. That compares to KFF's June survey that found only 28% wanted an employer mandate and 61% opposed the idea.</w:t>
      </w:r>
    </w:p>
    <w:p w14:paraId="144BAE31" w14:textId="77777777" w:rsidR="00096614" w:rsidRPr="00924F14" w:rsidRDefault="00096614" w:rsidP="00096614">
      <w:r w:rsidRPr="00924F14">
        <w:t xml:space="preserve">Seven states — Arizona, Arkansas, Montana, New Hampshire, </w:t>
      </w:r>
      <w:proofErr w:type="gramStart"/>
      <w:r w:rsidRPr="00924F14">
        <w:t>North Dakota</w:t>
      </w:r>
      <w:proofErr w:type="gramEnd"/>
      <w:r w:rsidRPr="00924F14">
        <w:t xml:space="preserve"> and Tennessee — have passed laws banning vaccine mandates for at least some employers, according to the National Academy for State Health Policy. Similar legislation has been introduced in 39 other states, all but Maine, Massachusetts, </w:t>
      </w:r>
      <w:proofErr w:type="gramStart"/>
      <w:r w:rsidRPr="00924F14">
        <w:t>Nevada</w:t>
      </w:r>
      <w:proofErr w:type="gramEnd"/>
      <w:r w:rsidRPr="00924F14">
        <w:t xml:space="preserve"> and West Virginia.</w:t>
      </w:r>
    </w:p>
    <w:p w14:paraId="3666512A" w14:textId="77777777" w:rsidR="00096614" w:rsidRPr="00924F14" w:rsidRDefault="00096614" w:rsidP="00096614">
      <w:r w:rsidRPr="00924F14">
        <w:t>Another complex issue is differing rules for white-collar vs. blue-collar employees. Major employers including Walmart (</w:t>
      </w:r>
      <w:hyperlink r:id="rId51" w:history="1">
        <w:r w:rsidRPr="00924F14">
          <w:rPr>
            <w:rStyle w:val="Hyperlink"/>
          </w:rPr>
          <w:t>WMT</w:t>
        </w:r>
      </w:hyperlink>
      <w:r w:rsidRPr="00924F14">
        <w:t>) and UPS (</w:t>
      </w:r>
      <w:hyperlink r:id="rId52" w:history="1">
        <w:r w:rsidRPr="00924F14">
          <w:rPr>
            <w:rStyle w:val="Hyperlink"/>
          </w:rPr>
          <w:t>UPS</w:t>
        </w:r>
      </w:hyperlink>
      <w:r w:rsidRPr="00924F14">
        <w:t>) are requiring vaccines for corporate office staff, but not for those on the front lines, working in stores or driving trucks.</w:t>
      </w:r>
    </w:p>
    <w:p w14:paraId="0E44770D" w14:textId="77777777" w:rsidR="00096614" w:rsidRPr="00924F14" w:rsidRDefault="00096614" w:rsidP="00096614">
      <w:r w:rsidRPr="00924F14">
        <w:t xml:space="preserve">Neither company would comment on whether the labor crunch for hourly workers </w:t>
      </w:r>
      <w:proofErr w:type="gramStart"/>
      <w:r w:rsidRPr="00924F14">
        <w:t>is the driving force of the different rules</w:t>
      </w:r>
      <w:proofErr w:type="gramEnd"/>
      <w:r w:rsidRPr="00924F14">
        <w:t>.</w:t>
      </w:r>
    </w:p>
    <w:p w14:paraId="7397E970" w14:textId="77777777" w:rsidR="00096614" w:rsidRPr="00924F14" w:rsidRDefault="00096614" w:rsidP="00096614">
      <w:r w:rsidRPr="00924F14">
        <w:t>"Those office environments are very different than our operating facilities, which have been safely staffed in-person since the beginning and throughout the pandemic," said a statement from UPS.</w:t>
      </w:r>
    </w:p>
    <w:p w14:paraId="25E364FA" w14:textId="77777777" w:rsidR="00096614" w:rsidRPr="00924F14" w:rsidRDefault="00096614" w:rsidP="00096614">
      <w:r w:rsidRPr="00924F14">
        <w:t>Some employers are following the lead of President Joe Biden's </w:t>
      </w:r>
      <w:hyperlink r:id="rId53" w:tgtFrame="_blank" w:history="1">
        <w:r w:rsidRPr="00924F14">
          <w:rPr>
            <w:rStyle w:val="Hyperlink"/>
          </w:rPr>
          <w:t>order for federal workers</w:t>
        </w:r>
      </w:hyperlink>
      <w:r w:rsidRPr="00924F14">
        <w:t>, giving them the choice of vaccination or the more stringent testing and masking, said Amber Clayton, director of SHRM's HR Knowledge Center.</w:t>
      </w:r>
    </w:p>
    <w:p w14:paraId="1FA584E4" w14:textId="77777777" w:rsidR="00096614" w:rsidRPr="00924F14" w:rsidRDefault="00096614" w:rsidP="00096614">
      <w:r w:rsidRPr="00924F14">
        <w:t>"That's probably what we'll see more of than full vaccine mandates," she said.</w:t>
      </w:r>
    </w:p>
    <w:p w14:paraId="2BE7EFE7" w14:textId="77777777" w:rsidR="00096614" w:rsidRPr="00924F14" w:rsidRDefault="00096614" w:rsidP="00096614">
      <w:r w:rsidRPr="00924F14">
        <w:t>A plea to government leaders</w:t>
      </w:r>
    </w:p>
    <w:p w14:paraId="7BEB38EC" w14:textId="77777777" w:rsidR="00096614" w:rsidRPr="00924F14" w:rsidRDefault="00096614" w:rsidP="00096614">
      <w:pPr>
        <w:rPr>
          <w:rStyle w:val="StyleUnderline"/>
        </w:rPr>
      </w:pPr>
      <w:r w:rsidRPr="00924F14">
        <w:t>Smith,</w:t>
      </w:r>
      <w:r w:rsidRPr="00924F14">
        <w:rPr>
          <w:rStyle w:val="StyleUnderline"/>
        </w:rPr>
        <w:t xml:space="preserve"> the CEO of the home health care agency in Massachusetts, </w:t>
      </w:r>
      <w:r w:rsidRPr="00924F14">
        <w:t>wants more than just a model from the government: He</w:t>
      </w:r>
      <w:r w:rsidRPr="00924F14">
        <w:rPr>
          <w:rStyle w:val="StyleUnderline"/>
        </w:rPr>
        <w:t xml:space="preserve"> would prefer </w:t>
      </w:r>
      <w:r w:rsidRPr="00924F14">
        <w:rPr>
          <w:rStyle w:val="StyleUnderline"/>
          <w:highlight w:val="green"/>
        </w:rPr>
        <w:t>a mandate at the state or federal level</w:t>
      </w:r>
      <w:r w:rsidRPr="00924F14">
        <w:rPr>
          <w:rStyle w:val="StyleUnderline"/>
        </w:rPr>
        <w:t xml:space="preserve"> to require everyone in his industry to get vaccinated. It </w:t>
      </w:r>
      <w:r w:rsidRPr="00924F14">
        <w:rPr>
          <w:rStyle w:val="StyleUnderline"/>
          <w:highlight w:val="green"/>
        </w:rPr>
        <w:t>would level the playing field</w:t>
      </w:r>
      <w:r w:rsidRPr="00924F14">
        <w:rPr>
          <w:rStyle w:val="StyleUnderline"/>
        </w:rPr>
        <w:t xml:space="preserve"> among all employers in the sector, </w:t>
      </w:r>
      <w:r w:rsidRPr="00924F14">
        <w:t>he explained,</w:t>
      </w:r>
      <w:r w:rsidRPr="00924F14">
        <w:rPr>
          <w:rStyle w:val="StyleUnderline"/>
        </w:rPr>
        <w:t xml:space="preserve"> </w:t>
      </w:r>
      <w:r w:rsidRPr="00924F14">
        <w:rPr>
          <w:rStyle w:val="StyleUnderline"/>
          <w:highlight w:val="green"/>
        </w:rPr>
        <w:t>and</w:t>
      </w:r>
      <w:r w:rsidRPr="00924F14">
        <w:rPr>
          <w:rStyle w:val="StyleUnderline"/>
        </w:rPr>
        <w:t xml:space="preserve"> would help </w:t>
      </w:r>
      <w:r w:rsidRPr="00924F14">
        <w:rPr>
          <w:rStyle w:val="StyleUnderline"/>
          <w:highlight w:val="green"/>
        </w:rPr>
        <w:t>protect</w:t>
      </w:r>
      <w:r w:rsidRPr="00924F14">
        <w:rPr>
          <w:rStyle w:val="StyleUnderline"/>
        </w:rPr>
        <w:t xml:space="preserve"> the </w:t>
      </w:r>
      <w:r w:rsidRPr="00924F14">
        <w:rPr>
          <w:rStyle w:val="StyleUnderline"/>
          <w:highlight w:val="green"/>
        </w:rPr>
        <w:t xml:space="preserve">health of </w:t>
      </w:r>
      <w:r w:rsidRPr="00924F14">
        <w:rPr>
          <w:rStyle w:val="StyleUnderline"/>
        </w:rPr>
        <w:t xml:space="preserve">his </w:t>
      </w:r>
      <w:r w:rsidRPr="00924F14">
        <w:rPr>
          <w:rStyle w:val="StyleUnderline"/>
          <w:highlight w:val="green"/>
        </w:rPr>
        <w:t>employees and clients.</w:t>
      </w:r>
    </w:p>
    <w:p w14:paraId="09F3A4EE" w14:textId="77777777" w:rsidR="00096614" w:rsidRPr="00924F14" w:rsidRDefault="00096614" w:rsidP="00096614">
      <w:pPr>
        <w:rPr>
          <w:rStyle w:val="StyleUnderline"/>
        </w:rPr>
      </w:pPr>
      <w:r w:rsidRPr="00924F14">
        <w:rPr>
          <w:rStyle w:val="StyleUnderline"/>
        </w:rPr>
        <w:lastRenderedPageBreak/>
        <w:t>"From a pure safety standpoint, it would make me feel better if it were required," he said. "And it would take the pressure off me."</w:t>
      </w:r>
    </w:p>
    <w:p w14:paraId="630B0737" w14:textId="77777777" w:rsidR="00096614" w:rsidRPr="00924F14" w:rsidRDefault="00096614" w:rsidP="00096614">
      <w:r w:rsidRPr="00924F14">
        <w:t>Smith's wish is hardly unique, Kropp said.</w:t>
      </w:r>
    </w:p>
    <w:p w14:paraId="3920B122" w14:textId="77777777" w:rsidR="00096614" w:rsidRPr="00924F14" w:rsidRDefault="00096614" w:rsidP="00096614">
      <w:r w:rsidRPr="00924F14">
        <w:t>Many other employers are worried unvaccinated workers could spread the virus even to inoculated coworkers and cause high absenteeism. And some workers, especially those with young children at home or other vulnerable family members, won't want to return to the office unless they know everyone else is vaccinated, he said.</w:t>
      </w:r>
    </w:p>
    <w:p w14:paraId="36382B43" w14:textId="77777777" w:rsidR="00096614" w:rsidRPr="00924F14" w:rsidRDefault="00096614" w:rsidP="00096614">
      <w:pPr>
        <w:rPr>
          <w:b/>
          <w:u w:val="single"/>
        </w:rPr>
      </w:pPr>
      <w:r w:rsidRPr="00924F14">
        <w:t>"</w:t>
      </w:r>
      <w:r w:rsidRPr="00924F14">
        <w:rPr>
          <w:rStyle w:val="StyleUnderline"/>
        </w:rPr>
        <w:t xml:space="preserve">What almost </w:t>
      </w:r>
      <w:r w:rsidRPr="00924F14">
        <w:rPr>
          <w:rStyle w:val="StyleUnderline"/>
          <w:highlight w:val="green"/>
        </w:rPr>
        <w:t>every employer wants is</w:t>
      </w:r>
      <w:r w:rsidRPr="00924F14">
        <w:rPr>
          <w:rStyle w:val="StyleUnderline"/>
        </w:rPr>
        <w:t xml:space="preserve"> either the </w:t>
      </w:r>
      <w:r w:rsidRPr="00924F14">
        <w:rPr>
          <w:rStyle w:val="StyleUnderline"/>
          <w:highlight w:val="green"/>
        </w:rPr>
        <w:t>governors or some</w:t>
      </w:r>
      <w:r w:rsidRPr="00924F14">
        <w:rPr>
          <w:rStyle w:val="StyleUnderline"/>
        </w:rPr>
        <w:t xml:space="preserve"> other </w:t>
      </w:r>
      <w:r w:rsidRPr="00924F14">
        <w:rPr>
          <w:rStyle w:val="StyleUnderline"/>
          <w:highlight w:val="green"/>
        </w:rPr>
        <w:t>government body</w:t>
      </w:r>
      <w:r w:rsidRPr="00924F14">
        <w:rPr>
          <w:rStyle w:val="StyleUnderline"/>
        </w:rPr>
        <w:t xml:space="preserve"> </w:t>
      </w:r>
      <w:r w:rsidRPr="00924F14">
        <w:rPr>
          <w:rStyle w:val="StyleUnderline"/>
          <w:highlight w:val="green"/>
        </w:rPr>
        <w:t>to say vaccines are required</w:t>
      </w:r>
      <w:r w:rsidRPr="00924F14">
        <w:t>," Kropp said.</w:t>
      </w:r>
      <w:r w:rsidRPr="00924F14">
        <w:rPr>
          <w:rStyle w:val="StyleUnderline"/>
        </w:rPr>
        <w:t xml:space="preserve"> "</w:t>
      </w:r>
      <w:r w:rsidRPr="00663E0C">
        <w:rPr>
          <w:rStyle w:val="StyleUnderline"/>
        </w:rPr>
        <w:t xml:space="preserve">Then they get what they want, </w:t>
      </w:r>
      <w:r w:rsidRPr="00924F14">
        <w:rPr>
          <w:rStyle w:val="StyleUnderline"/>
        </w:rPr>
        <w:t>and they don't get any of the blame or frustration."</w:t>
      </w:r>
    </w:p>
    <w:p w14:paraId="23E06EE0" w14:textId="77777777" w:rsidR="00096614" w:rsidRPr="00924F14" w:rsidRDefault="00096614" w:rsidP="00096614">
      <w:pPr>
        <w:keepNext/>
        <w:keepLines/>
        <w:spacing w:before="40"/>
        <w:outlineLvl w:val="3"/>
        <w:rPr>
          <w:rFonts w:eastAsiaTheme="majorEastAsia"/>
          <w:b/>
          <w:bCs/>
          <w:sz w:val="26"/>
          <w:szCs w:val="26"/>
        </w:rPr>
      </w:pPr>
      <w:r w:rsidRPr="00924F14">
        <w:rPr>
          <w:rFonts w:eastAsiaTheme="majorEastAsia"/>
          <w:b/>
          <w:bCs/>
          <w:sz w:val="26"/>
          <w:szCs w:val="26"/>
        </w:rPr>
        <w:t xml:space="preserve">Economic decline causes global nuclear war </w:t>
      </w:r>
    </w:p>
    <w:p w14:paraId="740A506D" w14:textId="77777777" w:rsidR="00096614" w:rsidRPr="00924F14" w:rsidRDefault="00096614" w:rsidP="00096614">
      <w:pPr>
        <w:rPr>
          <w:sz w:val="18"/>
          <w:szCs w:val="18"/>
        </w:rPr>
      </w:pPr>
      <w:proofErr w:type="spellStart"/>
      <w:r w:rsidRPr="00924F14">
        <w:rPr>
          <w:b/>
          <w:sz w:val="26"/>
        </w:rPr>
        <w:t>Tønnesson</w:t>
      </w:r>
      <w:proofErr w:type="spellEnd"/>
      <w:r w:rsidRPr="00924F14">
        <w:rPr>
          <w:b/>
          <w:sz w:val="26"/>
        </w:rPr>
        <w:t xml:space="preserve"> 15</w:t>
      </w:r>
      <w:r w:rsidRPr="00924F14">
        <w:t xml:space="preserve"> </w:t>
      </w:r>
      <w:r w:rsidRPr="00924F14">
        <w:rPr>
          <w:sz w:val="18"/>
          <w:szCs w:val="18"/>
        </w:rPr>
        <w:t>[(Stein, Research Professor, Peace Research Institute Oslo; Leader of East Asia Peace program, Uppsala University) “Deterrence, interdependence and Sino–US peace,” International Area Studies Review, Vol. 18, No. 3, p. 297-311, 2015] SJDI</w:t>
      </w:r>
    </w:p>
    <w:p w14:paraId="4ABC699F" w14:textId="77777777" w:rsidR="00096614" w:rsidRPr="00924F14" w:rsidRDefault="00096614" w:rsidP="00096614">
      <w:pPr>
        <w:rPr>
          <w:sz w:val="12"/>
        </w:rPr>
      </w:pPr>
      <w:r w:rsidRPr="00924F14">
        <w:rPr>
          <w:sz w:val="12"/>
        </w:rPr>
        <w:t xml:space="preserve">Several </w:t>
      </w:r>
      <w:r w:rsidRPr="00924F14">
        <w:rPr>
          <w:b/>
          <w:u w:val="single"/>
        </w:rPr>
        <w:t>recent works</w:t>
      </w:r>
      <w:r w:rsidRPr="00924F14">
        <w:rPr>
          <w:sz w:val="12"/>
        </w:rPr>
        <w:t xml:space="preserve"> on China and Sino–US relations </w:t>
      </w:r>
      <w:r w:rsidRPr="00924F14">
        <w:rPr>
          <w:b/>
          <w:u w:val="single"/>
        </w:rPr>
        <w:t>have made</w:t>
      </w:r>
      <w:r w:rsidRPr="00924F14">
        <w:rPr>
          <w:sz w:val="12"/>
        </w:rPr>
        <w:t xml:space="preserve"> substantial </w:t>
      </w:r>
      <w:r w:rsidRPr="00924F14">
        <w:rPr>
          <w:b/>
          <w:u w:val="single"/>
        </w:rPr>
        <w:t>contributions to the current understanding of how and under what circumstances</w:t>
      </w:r>
      <w:r w:rsidRPr="00924F14">
        <w:rPr>
          <w:sz w:val="12"/>
        </w:rPr>
        <w:t xml:space="preserve"> a combination of </w:t>
      </w:r>
      <w:r w:rsidRPr="00924F14">
        <w:rPr>
          <w:b/>
          <w:u w:val="single"/>
        </w:rPr>
        <w:t>nuclear deterrence and economic interdependence may reduce the risk of war between major powers</w:t>
      </w:r>
      <w:r w:rsidRPr="00924F14">
        <w:rPr>
          <w:sz w:val="12"/>
        </w:rPr>
        <w:t xml:space="preserve">. At least four conclusions can be drawn from the review above: first, those who say that </w:t>
      </w:r>
      <w:r w:rsidRPr="00924F14">
        <w:rPr>
          <w:b/>
          <w:u w:val="single"/>
        </w:rPr>
        <w:t xml:space="preserve">interdependence may </w:t>
      </w:r>
      <w:r w:rsidRPr="00924F14">
        <w:rPr>
          <w:b/>
          <w:iCs/>
          <w:u w:val="single"/>
          <w:bdr w:val="single" w:sz="8" w:space="0" w:color="auto"/>
        </w:rPr>
        <w:t>both inhibit and drive conflict</w:t>
      </w:r>
      <w:r w:rsidRPr="00924F14">
        <w:rPr>
          <w:sz w:val="12"/>
        </w:rPr>
        <w:t xml:space="preserve"> are right. </w:t>
      </w:r>
      <w:r w:rsidRPr="00924F14">
        <w:rPr>
          <w:rStyle w:val="Emphasis"/>
          <w:highlight w:val="green"/>
        </w:rPr>
        <w:t>Interdependence raises the cost of conflict</w:t>
      </w:r>
      <w:r w:rsidRPr="00924F14">
        <w:rPr>
          <w:sz w:val="12"/>
        </w:rPr>
        <w:t xml:space="preserve"> for all </w:t>
      </w:r>
      <w:proofErr w:type="gramStart"/>
      <w:r w:rsidRPr="00924F14">
        <w:rPr>
          <w:sz w:val="12"/>
        </w:rPr>
        <w:t>sides</w:t>
      </w:r>
      <w:proofErr w:type="gramEnd"/>
      <w:r w:rsidRPr="00924F14">
        <w:rPr>
          <w:sz w:val="12"/>
        </w:rPr>
        <w:t xml:space="preserve"> </w:t>
      </w:r>
      <w:r w:rsidRPr="00924F14">
        <w:rPr>
          <w:b/>
          <w:szCs w:val="22"/>
          <w:u w:val="single"/>
        </w:rPr>
        <w:t>but</w:t>
      </w:r>
      <w:r w:rsidRPr="00924F14">
        <w:rPr>
          <w:szCs w:val="22"/>
        </w:rPr>
        <w:t xml:space="preserve"> </w:t>
      </w:r>
      <w:r w:rsidRPr="00924F14">
        <w:rPr>
          <w:b/>
          <w:szCs w:val="22"/>
          <w:u w:val="single"/>
        </w:rPr>
        <w:t xml:space="preserve">asymmetrical or unbalanced dependencies and </w:t>
      </w:r>
      <w:r w:rsidRPr="00924F14">
        <w:rPr>
          <w:rStyle w:val="Emphasis"/>
          <w:highlight w:val="green"/>
        </w:rPr>
        <w:t>negative trade expectations</w:t>
      </w:r>
      <w:r w:rsidRPr="00924F14">
        <w:rPr>
          <w:szCs w:val="22"/>
          <w:highlight w:val="green"/>
        </w:rPr>
        <w:t xml:space="preserve"> </w:t>
      </w:r>
      <w:r w:rsidRPr="00924F14">
        <w:rPr>
          <w:szCs w:val="22"/>
        </w:rPr>
        <w:t xml:space="preserve">may </w:t>
      </w:r>
      <w:r w:rsidRPr="00924F14">
        <w:rPr>
          <w:b/>
          <w:szCs w:val="22"/>
          <w:highlight w:val="green"/>
          <w:u w:val="single"/>
        </w:rPr>
        <w:t>generate tensions leading to trade wars among inter-dependent states that</w:t>
      </w:r>
      <w:r w:rsidRPr="00924F14">
        <w:rPr>
          <w:szCs w:val="22"/>
        </w:rPr>
        <w:t xml:space="preserve"> in turn </w:t>
      </w:r>
      <w:r w:rsidRPr="00924F14">
        <w:rPr>
          <w:b/>
          <w:szCs w:val="22"/>
          <w:highlight w:val="green"/>
          <w:u w:val="single"/>
        </w:rPr>
        <w:t xml:space="preserve">increase </w:t>
      </w:r>
      <w:r w:rsidRPr="00924F14">
        <w:rPr>
          <w:b/>
          <w:szCs w:val="22"/>
          <w:u w:val="single"/>
        </w:rPr>
        <w:t xml:space="preserve">the </w:t>
      </w:r>
      <w:r w:rsidRPr="00924F14">
        <w:rPr>
          <w:b/>
          <w:szCs w:val="22"/>
          <w:highlight w:val="green"/>
          <w:u w:val="single"/>
        </w:rPr>
        <w:t>risk of military conflict</w:t>
      </w:r>
      <w:r w:rsidRPr="00924F14">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24F14">
        <w:rPr>
          <w:sz w:val="12"/>
        </w:rPr>
        <w:t>analysed</w:t>
      </w:r>
      <w:proofErr w:type="spellEnd"/>
      <w:r w:rsidRPr="00924F14">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24F14">
        <w:rPr>
          <w:b/>
          <w:u w:val="single"/>
        </w:rPr>
        <w:t>decisions for war</w:t>
      </w:r>
      <w:r w:rsidRPr="00924F14">
        <w:rPr>
          <w:sz w:val="12"/>
        </w:rPr>
        <w:t xml:space="preserve"> and peace </w:t>
      </w:r>
      <w:r w:rsidRPr="00924F14">
        <w:rPr>
          <w:b/>
          <w:u w:val="single"/>
        </w:rPr>
        <w:t>are taken by very few people, who act on the basis of their future expectations</w:t>
      </w:r>
      <w:r w:rsidRPr="00924F14">
        <w:rPr>
          <w:sz w:val="12"/>
        </w:rPr>
        <w:t xml:space="preserve">. International relations theory must be supplemented by foreign policy analysis </w:t>
      </w:r>
      <w:proofErr w:type="gramStart"/>
      <w:r w:rsidRPr="00924F14">
        <w:rPr>
          <w:sz w:val="12"/>
        </w:rPr>
        <w:t>in order to</w:t>
      </w:r>
      <w:proofErr w:type="gramEnd"/>
      <w:r w:rsidRPr="00924F14">
        <w:rPr>
          <w:sz w:val="12"/>
        </w:rPr>
        <w:t xml:space="preserve"> assess the value attributed by national decision-makers to economic development and their assessments of risks and opportunities. </w:t>
      </w:r>
      <w:r w:rsidRPr="00924F14">
        <w:rPr>
          <w:b/>
          <w:szCs w:val="22"/>
          <w:highlight w:val="green"/>
          <w:u w:val="single"/>
        </w:rPr>
        <w:t>If leaders</w:t>
      </w:r>
      <w:r w:rsidRPr="00924F14">
        <w:rPr>
          <w:sz w:val="12"/>
        </w:rPr>
        <w:t xml:space="preserve"> on either side of the Atlantic </w:t>
      </w:r>
      <w:r w:rsidRPr="00924F14">
        <w:rPr>
          <w:b/>
          <w:szCs w:val="22"/>
          <w:highlight w:val="green"/>
          <w:u w:val="single"/>
        </w:rPr>
        <w:t xml:space="preserve">begin to </w:t>
      </w:r>
      <w:r w:rsidRPr="00924F14">
        <w:rPr>
          <w:b/>
          <w:szCs w:val="22"/>
          <w:u w:val="single"/>
        </w:rPr>
        <w:t xml:space="preserve">seriously </w:t>
      </w:r>
      <w:r w:rsidRPr="00924F14">
        <w:rPr>
          <w:rStyle w:val="Emphasis"/>
          <w:highlight w:val="green"/>
        </w:rPr>
        <w:t>fear or anticipate their own nation’s</w:t>
      </w:r>
      <w:r w:rsidRPr="00924F14">
        <w:rPr>
          <w:b/>
          <w:iCs/>
          <w:szCs w:val="22"/>
          <w:highlight w:val="green"/>
          <w:u w:val="single"/>
          <w:bdr w:val="single" w:sz="8" w:space="0" w:color="auto"/>
        </w:rPr>
        <w:t xml:space="preserve"> </w:t>
      </w:r>
      <w:r w:rsidRPr="00924F14">
        <w:rPr>
          <w:rStyle w:val="StyleUnderline"/>
          <w:highlight w:val="green"/>
        </w:rPr>
        <w:t>decline</w:t>
      </w:r>
      <w:r w:rsidRPr="00924F14">
        <w:rPr>
          <w:rStyle w:val="StyleUnderline"/>
        </w:rPr>
        <w:t xml:space="preserve"> then </w:t>
      </w:r>
      <w:r w:rsidRPr="00924F14">
        <w:rPr>
          <w:rStyle w:val="StyleUnderline"/>
          <w:highlight w:val="green"/>
        </w:rPr>
        <w:t>they</w:t>
      </w:r>
      <w:r w:rsidRPr="00924F14">
        <w:rPr>
          <w:b/>
          <w:szCs w:val="22"/>
          <w:highlight w:val="green"/>
          <w:u w:val="single"/>
        </w:rPr>
        <w:t xml:space="preserve"> </w:t>
      </w:r>
      <w:r w:rsidRPr="00924F14">
        <w:rPr>
          <w:b/>
          <w:szCs w:val="22"/>
          <w:u w:val="single"/>
        </w:rPr>
        <w:t xml:space="preserve">may </w:t>
      </w:r>
      <w:r w:rsidRPr="00924F14">
        <w:rPr>
          <w:b/>
          <w:szCs w:val="22"/>
          <w:highlight w:val="green"/>
          <w:u w:val="single"/>
        </w:rPr>
        <w:t>blame</w:t>
      </w:r>
      <w:r w:rsidRPr="00924F14">
        <w:rPr>
          <w:rStyle w:val="StyleUnderline"/>
        </w:rPr>
        <w:t xml:space="preserve"> this on </w:t>
      </w:r>
      <w:r w:rsidRPr="00924F14">
        <w:rPr>
          <w:b/>
          <w:szCs w:val="22"/>
          <w:highlight w:val="green"/>
          <w:u w:val="single"/>
        </w:rPr>
        <w:t>external dependence, appeal to anti-foreign sentiments, contemplate the use of force to gain</w:t>
      </w:r>
      <w:r w:rsidRPr="00924F14">
        <w:rPr>
          <w:sz w:val="12"/>
        </w:rPr>
        <w:t xml:space="preserve"> respect or </w:t>
      </w:r>
      <w:r w:rsidRPr="00924F14">
        <w:rPr>
          <w:b/>
          <w:szCs w:val="22"/>
          <w:highlight w:val="green"/>
          <w:u w:val="single"/>
        </w:rPr>
        <w:t>credibility, adopt protectionist policies, and</w:t>
      </w:r>
      <w:r w:rsidRPr="00924F14">
        <w:rPr>
          <w:sz w:val="12"/>
          <w:szCs w:val="12"/>
        </w:rPr>
        <w:t xml:space="preserve"> ultimately</w:t>
      </w:r>
      <w:r w:rsidRPr="00924F14">
        <w:rPr>
          <w:szCs w:val="22"/>
        </w:rPr>
        <w:t xml:space="preserve"> </w:t>
      </w:r>
      <w:r w:rsidRPr="00924F14">
        <w:rPr>
          <w:rStyle w:val="Emphasis"/>
          <w:highlight w:val="green"/>
        </w:rPr>
        <w:t>refuse to be deterred by</w:t>
      </w:r>
      <w:r w:rsidRPr="00924F14">
        <w:rPr>
          <w:sz w:val="12"/>
        </w:rPr>
        <w:t xml:space="preserve"> either </w:t>
      </w:r>
      <w:r w:rsidRPr="00924F14">
        <w:rPr>
          <w:rStyle w:val="Emphasis"/>
          <w:highlight w:val="green"/>
        </w:rPr>
        <w:t>nuclear arms</w:t>
      </w:r>
      <w:r w:rsidRPr="00924F14">
        <w:rPr>
          <w:b/>
          <w:szCs w:val="22"/>
          <w:u w:val="single"/>
        </w:rPr>
        <w:t xml:space="preserve"> or prospects of socioeconomic calamities. </w:t>
      </w:r>
      <w:r w:rsidRPr="00924F14">
        <w:rPr>
          <w:b/>
          <w:szCs w:val="22"/>
          <w:highlight w:val="green"/>
          <w:u w:val="single"/>
        </w:rPr>
        <w:t xml:space="preserve">Such a dangerous shift could happen </w:t>
      </w:r>
      <w:r w:rsidRPr="00924F14">
        <w:rPr>
          <w:rStyle w:val="Emphasis"/>
          <w:highlight w:val="green"/>
        </w:rPr>
        <w:t>abruptly</w:t>
      </w:r>
      <w:r w:rsidRPr="00924F14">
        <w:rPr>
          <w:sz w:val="12"/>
        </w:rPr>
        <w:t xml:space="preserve">, </w:t>
      </w:r>
      <w:proofErr w:type="gramStart"/>
      <w:r w:rsidRPr="00924F14">
        <w:rPr>
          <w:sz w:val="12"/>
        </w:rPr>
        <w:t>i.e.</w:t>
      </w:r>
      <w:proofErr w:type="gramEnd"/>
      <w:r w:rsidRPr="00924F14">
        <w:rPr>
          <w:sz w:val="12"/>
        </w:rPr>
        <w:t xml:space="preserve"> under the instigation of actions by a third party – or against a third party.</w:t>
      </w:r>
    </w:p>
    <w:p w14:paraId="392CD4B3" w14:textId="77777777" w:rsidR="00096614" w:rsidRPr="00924F14" w:rsidRDefault="00096614" w:rsidP="00096614">
      <w:pPr>
        <w:rPr>
          <w:sz w:val="12"/>
        </w:rPr>
      </w:pPr>
      <w:r w:rsidRPr="00924F14">
        <w:rPr>
          <w:sz w:val="12"/>
        </w:rPr>
        <w:t xml:space="preserve">Yet </w:t>
      </w:r>
      <w:proofErr w:type="gramStart"/>
      <w:r w:rsidRPr="00924F14">
        <w:rPr>
          <w:sz w:val="12"/>
        </w:rPr>
        <w:t>as long as</w:t>
      </w:r>
      <w:proofErr w:type="gramEnd"/>
      <w:r w:rsidRPr="00924F14">
        <w:rPr>
          <w:sz w:val="12"/>
        </w:rPr>
        <w:t xml:space="preserve"> there is both nuclear deterrence and interdependence, the tensions </w:t>
      </w:r>
      <w:r w:rsidRPr="00924F14">
        <w:rPr>
          <w:b/>
          <w:u w:val="single"/>
        </w:rPr>
        <w:t>in East Asia</w:t>
      </w:r>
      <w:r w:rsidRPr="00924F14">
        <w:rPr>
          <w:sz w:val="12"/>
        </w:rPr>
        <w:t xml:space="preserve"> are unlikely to escalate to war. As Chan (2013) says, all states in the region are aware that they cannot count on support from either China or the US if they make provocative moves. </w:t>
      </w:r>
      <w:r w:rsidRPr="00924F14">
        <w:rPr>
          <w:rStyle w:val="StyleUnderline"/>
          <w:highlight w:val="green"/>
        </w:rPr>
        <w:t>The greatest risk is not</w:t>
      </w:r>
      <w:r w:rsidRPr="00924F14">
        <w:rPr>
          <w:rStyle w:val="StyleUnderline"/>
        </w:rPr>
        <w:t xml:space="preserve"> that </w:t>
      </w:r>
      <w:r w:rsidRPr="00924F14">
        <w:rPr>
          <w:rStyle w:val="StyleUnderline"/>
          <w:highlight w:val="green"/>
        </w:rPr>
        <w:t>a territorial dispute</w:t>
      </w:r>
      <w:r w:rsidRPr="00924F14">
        <w:rPr>
          <w:rStyle w:val="StyleUnderline"/>
        </w:rPr>
        <w:t xml:space="preserve"> leads to war under present circumstances </w:t>
      </w:r>
      <w:r w:rsidRPr="00924F14">
        <w:rPr>
          <w:rStyle w:val="StyleUnderline"/>
          <w:highlight w:val="green"/>
        </w:rPr>
        <w:t>but that changes in the world economy alter</w:t>
      </w:r>
      <w:r w:rsidRPr="00924F14">
        <w:rPr>
          <w:rStyle w:val="StyleUnderline"/>
        </w:rPr>
        <w:t xml:space="preserve"> those </w:t>
      </w:r>
      <w:r w:rsidRPr="00924F14">
        <w:rPr>
          <w:rStyle w:val="StyleUnderline"/>
          <w:highlight w:val="green"/>
        </w:rPr>
        <w:t>circumstances in ways that render inter-state peace more</w:t>
      </w:r>
      <w:r w:rsidRPr="00924F14">
        <w:rPr>
          <w:b/>
          <w:szCs w:val="22"/>
          <w:highlight w:val="green"/>
          <w:u w:val="single"/>
        </w:rPr>
        <w:t xml:space="preserve"> precarious</w:t>
      </w:r>
      <w:r w:rsidRPr="00924F14">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924F14">
        <w:rPr>
          <w:b/>
          <w:u w:val="single"/>
        </w:rPr>
        <w:t xml:space="preserve">This could have unforeseen consequences in the field of security, with nuclear deterrence remaining the only factor to </w:t>
      </w:r>
      <w:r w:rsidRPr="00924F14">
        <w:rPr>
          <w:b/>
          <w:iCs/>
          <w:u w:val="single"/>
          <w:bdr w:val="single" w:sz="8" w:space="0" w:color="auto"/>
        </w:rPr>
        <w:t>protect the world from Armageddon</w:t>
      </w:r>
      <w:r w:rsidRPr="00924F14">
        <w:rPr>
          <w:b/>
          <w:u w:val="single"/>
        </w:rPr>
        <w:t xml:space="preserve">, and </w:t>
      </w:r>
      <w:r w:rsidRPr="00924F14">
        <w:rPr>
          <w:b/>
          <w:iCs/>
          <w:u w:val="single"/>
          <w:bdr w:val="single" w:sz="8" w:space="0" w:color="auto"/>
        </w:rPr>
        <w:t>unreliably so</w:t>
      </w:r>
      <w:r w:rsidRPr="00924F14">
        <w:rPr>
          <w:sz w:val="12"/>
        </w:rPr>
        <w:t xml:space="preserve">. </w:t>
      </w:r>
      <w:r w:rsidRPr="00924F14">
        <w:rPr>
          <w:b/>
          <w:u w:val="single"/>
        </w:rPr>
        <w:t xml:space="preserve">Deterrence could </w:t>
      </w:r>
      <w:r w:rsidRPr="00924F14">
        <w:rPr>
          <w:b/>
          <w:iCs/>
          <w:u w:val="single"/>
          <w:bdr w:val="single" w:sz="8" w:space="0" w:color="auto"/>
        </w:rPr>
        <w:t>lose its credibility</w:t>
      </w:r>
      <w:r w:rsidRPr="00924F14">
        <w:rPr>
          <w:sz w:val="12"/>
        </w:rPr>
        <w:t xml:space="preserve">: one of the two </w:t>
      </w:r>
      <w:r w:rsidRPr="00924F14">
        <w:rPr>
          <w:b/>
          <w:szCs w:val="22"/>
          <w:highlight w:val="green"/>
          <w:u w:val="single"/>
        </w:rPr>
        <w:t>great powers might gamble that the other yield in a cyber-war or conventional</w:t>
      </w:r>
      <w:r w:rsidRPr="00924F14">
        <w:rPr>
          <w:sz w:val="12"/>
        </w:rPr>
        <w:t xml:space="preserve"> limited </w:t>
      </w:r>
      <w:r w:rsidRPr="00924F14">
        <w:rPr>
          <w:b/>
          <w:szCs w:val="22"/>
          <w:highlight w:val="green"/>
          <w:u w:val="single"/>
        </w:rPr>
        <w:t>war</w:t>
      </w:r>
      <w:r w:rsidRPr="00924F14">
        <w:rPr>
          <w:sz w:val="12"/>
        </w:rPr>
        <w:t xml:space="preserve">, or </w:t>
      </w:r>
      <w:proofErr w:type="gramStart"/>
      <w:r w:rsidRPr="00924F14">
        <w:rPr>
          <w:sz w:val="12"/>
        </w:rPr>
        <w:t>third party</w:t>
      </w:r>
      <w:proofErr w:type="gramEnd"/>
      <w:r w:rsidRPr="00924F14">
        <w:rPr>
          <w:sz w:val="12"/>
        </w:rPr>
        <w:t xml:space="preserve"> countries might engage in conflict with each other, with a view to obliging Washington or Beijing to intervene.</w:t>
      </w:r>
    </w:p>
    <w:p w14:paraId="07E8AC00" w14:textId="77777777" w:rsidR="00096614" w:rsidRPr="00924F14" w:rsidRDefault="00096614" w:rsidP="00096614">
      <w:pPr>
        <w:rPr>
          <w:sz w:val="12"/>
        </w:rPr>
      </w:pPr>
    </w:p>
    <w:p w14:paraId="041B2EBB" w14:textId="77777777" w:rsidR="00096614" w:rsidRPr="00924F14" w:rsidRDefault="00096614" w:rsidP="00096614">
      <w:pPr>
        <w:pStyle w:val="Heading4"/>
        <w:rPr>
          <w:rFonts w:cs="Calibri"/>
          <w:u w:val="single"/>
        </w:rPr>
      </w:pPr>
      <w:r w:rsidRPr="00924F14">
        <w:rPr>
          <w:rFonts w:cs="Calibri"/>
        </w:rPr>
        <w:t xml:space="preserve">Nuclear war causes </w:t>
      </w:r>
      <w:r w:rsidRPr="00924F14">
        <w:rPr>
          <w:rFonts w:cs="Calibri"/>
          <w:u w:val="single"/>
        </w:rPr>
        <w:t>extinction</w:t>
      </w:r>
      <w:r w:rsidRPr="00924F14">
        <w:rPr>
          <w:rFonts w:cs="Calibri"/>
        </w:rPr>
        <w:t xml:space="preserve"> – </w:t>
      </w:r>
      <w:r w:rsidRPr="00924F14">
        <w:rPr>
          <w:rFonts w:cs="Calibri"/>
          <w:u w:val="single"/>
        </w:rPr>
        <w:t>famine</w:t>
      </w:r>
      <w:r w:rsidRPr="00924F14">
        <w:rPr>
          <w:rFonts w:cs="Calibri"/>
        </w:rPr>
        <w:t xml:space="preserve"> and </w:t>
      </w:r>
      <w:r w:rsidRPr="00924F14">
        <w:rPr>
          <w:rFonts w:cs="Calibri"/>
          <w:u w:val="single"/>
        </w:rPr>
        <w:t xml:space="preserve">climate change </w:t>
      </w:r>
    </w:p>
    <w:p w14:paraId="21DC6E4A" w14:textId="77777777" w:rsidR="00096614" w:rsidRPr="00924F14" w:rsidRDefault="00096614" w:rsidP="00096614">
      <w:pPr>
        <w:shd w:val="clear" w:color="auto" w:fill="FFFFFF"/>
        <w:spacing w:after="150"/>
        <w:rPr>
          <w:szCs w:val="22"/>
        </w:rPr>
      </w:pPr>
      <w:r w:rsidRPr="00924F14">
        <w:rPr>
          <w:rStyle w:val="Style13ptBold"/>
        </w:rPr>
        <w:t xml:space="preserve">Starr 15 </w:t>
      </w:r>
      <w:r w:rsidRPr="00924F14">
        <w:rPr>
          <w:rStyle w:val="Style13ptBold"/>
          <w:b w:val="0"/>
          <w:bCs/>
          <w:sz w:val="16"/>
          <w:szCs w:val="16"/>
        </w:rPr>
        <w:t xml:space="preserve">[(Steven, Director of the University of Missouri’s Clinical Laboratory Science </w:t>
      </w:r>
      <w:proofErr w:type="gramStart"/>
      <w:r w:rsidRPr="00924F14">
        <w:rPr>
          <w:rStyle w:val="Style13ptBold"/>
          <w:b w:val="0"/>
          <w:bCs/>
          <w:sz w:val="16"/>
          <w:szCs w:val="16"/>
        </w:rPr>
        <w:t>Program</w:t>
      </w:r>
      <w:proofErr w:type="gramEnd"/>
      <w:r w:rsidRPr="00924F14">
        <w:rPr>
          <w:rStyle w:val="Style13ptBold"/>
          <w:b w:val="0"/>
          <w:bCs/>
          <w:sz w:val="16"/>
          <w:szCs w:val="16"/>
        </w:rPr>
        <w:t xml:space="preserve"> and a senior scientist at the Physicians for Social Responsibility) “Nuclear War, Nuclear Winter, and Human Extinction,” Federation of American Scientists, 10/14/2015] DD</w:t>
      </w:r>
      <w:r w:rsidRPr="00924F14">
        <w:rPr>
          <w:szCs w:val="22"/>
        </w:rPr>
        <w:br/>
        <w:t xml:space="preserve">While it is impossible to precisely predict all the human impacts that would result from a nuclear winter, it is relatively simple to predict those which would be most profound. That is, a </w:t>
      </w:r>
      <w:r w:rsidRPr="00924F14">
        <w:rPr>
          <w:rStyle w:val="StyleUnderline"/>
          <w:szCs w:val="22"/>
          <w:highlight w:val="green"/>
        </w:rPr>
        <w:t xml:space="preserve">nuclear winter would cause </w:t>
      </w:r>
      <w:r w:rsidRPr="00924F14">
        <w:rPr>
          <w:rStyle w:val="Emphasis"/>
        </w:rPr>
        <w:t xml:space="preserve">most </w:t>
      </w:r>
      <w:r w:rsidRPr="00924F14">
        <w:rPr>
          <w:rStyle w:val="Emphasis"/>
          <w:highlight w:val="green"/>
        </w:rPr>
        <w:t>humans</w:t>
      </w:r>
      <w:r w:rsidRPr="00924F14">
        <w:rPr>
          <w:rStyle w:val="StyleUnderline"/>
          <w:szCs w:val="22"/>
        </w:rPr>
        <w:t xml:space="preserve"> and large </w:t>
      </w:r>
      <w:r w:rsidRPr="00924F14">
        <w:rPr>
          <w:rStyle w:val="StyleUnderline"/>
          <w:szCs w:val="22"/>
        </w:rPr>
        <w:lastRenderedPageBreak/>
        <w:t xml:space="preserve">animals </w:t>
      </w:r>
      <w:r w:rsidRPr="00924F14">
        <w:rPr>
          <w:rStyle w:val="Emphasis"/>
          <w:highlight w:val="green"/>
        </w:rPr>
        <w:t>to die</w:t>
      </w:r>
      <w:r w:rsidRPr="00924F14">
        <w:rPr>
          <w:rStyle w:val="StyleUnderline"/>
          <w:szCs w:val="22"/>
        </w:rPr>
        <w:t xml:space="preserve"> from nuclear famine </w:t>
      </w:r>
      <w:r w:rsidRPr="00924F14">
        <w:rPr>
          <w:rStyle w:val="StyleUnderline"/>
          <w:szCs w:val="22"/>
          <w:highlight w:val="green"/>
        </w:rPr>
        <w:t xml:space="preserve">in a </w:t>
      </w:r>
      <w:r w:rsidRPr="00924F14">
        <w:rPr>
          <w:rStyle w:val="Emphasis"/>
          <w:szCs w:val="22"/>
          <w:highlight w:val="green"/>
        </w:rPr>
        <w:t>mass extinction</w:t>
      </w:r>
      <w:r w:rsidRPr="00924F14">
        <w:rPr>
          <w:rStyle w:val="StyleUnderline"/>
        </w:rPr>
        <w:t xml:space="preserve"> event</w:t>
      </w:r>
      <w:r w:rsidRPr="00924F14">
        <w:t xml:space="preserve"> </w:t>
      </w:r>
      <w:proofErr w:type="gramStart"/>
      <w:r w:rsidRPr="00924F14">
        <w:rPr>
          <w:szCs w:val="22"/>
        </w:rPr>
        <w:t>similar to</w:t>
      </w:r>
      <w:proofErr w:type="gramEnd"/>
      <w:r w:rsidRPr="00924F14">
        <w:rPr>
          <w:szCs w:val="22"/>
        </w:rPr>
        <w:t xml:space="preserve"> the one that wiped out the dinosaurs.</w:t>
      </w:r>
    </w:p>
    <w:p w14:paraId="207FC2C2" w14:textId="77777777" w:rsidR="00096614" w:rsidRPr="00924F14" w:rsidRDefault="00096614" w:rsidP="00096614">
      <w:pPr>
        <w:shd w:val="clear" w:color="auto" w:fill="FFFFFF"/>
        <w:spacing w:after="150"/>
        <w:rPr>
          <w:szCs w:val="22"/>
        </w:rPr>
      </w:pPr>
      <w:r w:rsidRPr="00924F14">
        <w:rPr>
          <w:rStyle w:val="StyleUnderline"/>
          <w:szCs w:val="22"/>
        </w:rPr>
        <w:t>Following the detonation</w:t>
      </w:r>
      <w:r w:rsidRPr="00924F14">
        <w:rPr>
          <w:szCs w:val="22"/>
        </w:rPr>
        <w:t xml:space="preserve"> (in conflict) </w:t>
      </w:r>
      <w:r w:rsidRPr="00924F14">
        <w:rPr>
          <w:rStyle w:val="StyleUnderline"/>
          <w:szCs w:val="22"/>
        </w:rPr>
        <w:t>of</w:t>
      </w:r>
      <w:r w:rsidRPr="00924F14">
        <w:rPr>
          <w:szCs w:val="22"/>
        </w:rPr>
        <w:t xml:space="preserve"> US and/or Russian launch-ready strategic </w:t>
      </w:r>
      <w:r w:rsidRPr="00924F14">
        <w:rPr>
          <w:rStyle w:val="StyleUnderline"/>
          <w:szCs w:val="22"/>
        </w:rPr>
        <w:t xml:space="preserve">nuclear weapons, </w:t>
      </w:r>
      <w:r w:rsidRPr="00924F14">
        <w:rPr>
          <w:rStyle w:val="StyleUnderline"/>
          <w:szCs w:val="22"/>
          <w:highlight w:val="green"/>
        </w:rPr>
        <w:t>nuclear firestorms would burn</w:t>
      </w:r>
      <w:r w:rsidRPr="00924F14">
        <w:rPr>
          <w:rStyle w:val="StyleUnderline"/>
          <w:szCs w:val="22"/>
        </w:rPr>
        <w:t xml:space="preserve"> simultaneously over a total land surface area of many thousands or </w:t>
      </w:r>
      <w:r w:rsidRPr="00924F14">
        <w:rPr>
          <w:rStyle w:val="StyleUnderline"/>
          <w:szCs w:val="22"/>
          <w:highlight w:val="green"/>
        </w:rPr>
        <w:t>tens of thousands of</w:t>
      </w:r>
      <w:r w:rsidRPr="00924F14">
        <w:rPr>
          <w:rStyle w:val="StyleUnderline"/>
          <w:szCs w:val="22"/>
        </w:rPr>
        <w:t xml:space="preserve"> square </w:t>
      </w:r>
      <w:r w:rsidRPr="00924F14">
        <w:rPr>
          <w:rStyle w:val="StyleUnderline"/>
          <w:szCs w:val="22"/>
          <w:highlight w:val="green"/>
        </w:rPr>
        <w:t>miles. These</w:t>
      </w:r>
      <w:r w:rsidRPr="00924F14">
        <w:rPr>
          <w:rStyle w:val="StyleUnderline"/>
          <w:szCs w:val="22"/>
        </w:rPr>
        <w:t xml:space="preserve"> mass </w:t>
      </w:r>
      <w:r w:rsidRPr="00924F14">
        <w:rPr>
          <w:rStyle w:val="StyleUnderline"/>
          <w:szCs w:val="22"/>
          <w:highlight w:val="green"/>
        </w:rPr>
        <w:t>fires</w:t>
      </w:r>
      <w:r w:rsidRPr="00924F14">
        <w:rPr>
          <w:rStyle w:val="StyleUnderline"/>
          <w:szCs w:val="22"/>
        </w:rPr>
        <w:t xml:space="preserve">, many of which </w:t>
      </w:r>
      <w:r w:rsidRPr="00924F14">
        <w:rPr>
          <w:rStyle w:val="StyleUnderline"/>
          <w:szCs w:val="22"/>
          <w:highlight w:val="green"/>
        </w:rPr>
        <w:t>would rage over</w:t>
      </w:r>
      <w:r w:rsidRPr="00924F14">
        <w:rPr>
          <w:rStyle w:val="StyleUnderline"/>
          <w:szCs w:val="22"/>
        </w:rPr>
        <w:t xml:space="preserve"> large </w:t>
      </w:r>
      <w:r w:rsidRPr="00924F14">
        <w:rPr>
          <w:rStyle w:val="Emphasis"/>
          <w:highlight w:val="green"/>
        </w:rPr>
        <w:t>cities and industrial areas</w:t>
      </w:r>
      <w:r w:rsidRPr="00924F14">
        <w:rPr>
          <w:rStyle w:val="StyleUnderline"/>
          <w:szCs w:val="22"/>
        </w:rPr>
        <w:t xml:space="preserve">, would release many tens of </w:t>
      </w:r>
      <w:r w:rsidRPr="00924F14">
        <w:rPr>
          <w:rStyle w:val="StyleUnderline"/>
          <w:szCs w:val="22"/>
          <w:highlight w:val="green"/>
        </w:rPr>
        <w:t>millions of tons of</w:t>
      </w:r>
      <w:r w:rsidRPr="00924F14">
        <w:rPr>
          <w:rStyle w:val="StyleUnderline"/>
          <w:szCs w:val="22"/>
        </w:rPr>
        <w:t xml:space="preserve"> black </w:t>
      </w:r>
      <w:r w:rsidRPr="00924F14">
        <w:rPr>
          <w:rStyle w:val="StyleUnderline"/>
          <w:szCs w:val="22"/>
          <w:highlight w:val="green"/>
        </w:rPr>
        <w:t>carbon</w:t>
      </w:r>
      <w:r w:rsidRPr="00924F14">
        <w:rPr>
          <w:rStyle w:val="StyleUnderline"/>
          <w:szCs w:val="22"/>
        </w:rPr>
        <w:t xml:space="preserve"> soot and smoke</w:t>
      </w:r>
      <w:r w:rsidRPr="00924F14">
        <w:rPr>
          <w:szCs w:val="22"/>
        </w:rPr>
        <w:t xml:space="preserve"> (up to 180 million tons, according to peer-reviewed studies), </w:t>
      </w:r>
      <w:r w:rsidRPr="00924F14">
        <w:rPr>
          <w:rStyle w:val="StyleUnderline"/>
          <w:szCs w:val="22"/>
        </w:rPr>
        <w:t xml:space="preserve">which </w:t>
      </w:r>
      <w:r w:rsidRPr="00924F14">
        <w:rPr>
          <w:rStyle w:val="StyleUnderline"/>
          <w:szCs w:val="22"/>
          <w:highlight w:val="green"/>
        </w:rPr>
        <w:t>would rise</w:t>
      </w:r>
      <w:r w:rsidRPr="00924F14">
        <w:rPr>
          <w:rStyle w:val="StyleUnderline"/>
          <w:szCs w:val="22"/>
        </w:rPr>
        <w:t xml:space="preserve"> rapidly </w:t>
      </w:r>
      <w:r w:rsidRPr="00924F14">
        <w:rPr>
          <w:rStyle w:val="Emphasis"/>
          <w:szCs w:val="22"/>
        </w:rPr>
        <w:t>above cloud level</w:t>
      </w:r>
      <w:r w:rsidRPr="00924F14">
        <w:rPr>
          <w:rStyle w:val="StyleUnderline"/>
          <w:szCs w:val="22"/>
        </w:rPr>
        <w:t xml:space="preserve"> and </w:t>
      </w:r>
      <w:r w:rsidRPr="00924F14">
        <w:rPr>
          <w:rStyle w:val="StyleUnderline"/>
          <w:szCs w:val="22"/>
          <w:highlight w:val="green"/>
        </w:rPr>
        <w:t xml:space="preserve">into the </w:t>
      </w:r>
      <w:r w:rsidRPr="00924F14">
        <w:rPr>
          <w:rStyle w:val="Emphasis"/>
          <w:highlight w:val="green"/>
        </w:rPr>
        <w:t>stratosphere.</w:t>
      </w:r>
      <w:r w:rsidRPr="00924F14">
        <w:rPr>
          <w:szCs w:val="22"/>
        </w:rPr>
        <w:t xml:space="preserve"> [For an explanation of the calculation of smoke emissions, see Atmospheric effects &amp; societal consequences of regional scale nuclear conflicts.]</w:t>
      </w:r>
    </w:p>
    <w:p w14:paraId="605F56F4" w14:textId="77777777" w:rsidR="00096614" w:rsidRPr="00924F14" w:rsidRDefault="00096614" w:rsidP="00096614">
      <w:pPr>
        <w:shd w:val="clear" w:color="auto" w:fill="FFFFFF"/>
        <w:spacing w:after="150"/>
        <w:rPr>
          <w:rStyle w:val="StyleUnderline"/>
          <w:szCs w:val="22"/>
        </w:rPr>
      </w:pPr>
      <w:r w:rsidRPr="00924F14">
        <w:rPr>
          <w:szCs w:val="22"/>
        </w:rPr>
        <w:t xml:space="preserve">The scientists who completed </w:t>
      </w:r>
      <w:r w:rsidRPr="00924F14">
        <w:rPr>
          <w:rStyle w:val="StyleUnderline"/>
          <w:szCs w:val="22"/>
          <w:highlight w:val="green"/>
        </w:rPr>
        <w:t xml:space="preserve">the </w:t>
      </w:r>
      <w:r w:rsidRPr="00924F14">
        <w:rPr>
          <w:rStyle w:val="Emphasis"/>
          <w:highlight w:val="green"/>
        </w:rPr>
        <w:t>most recent</w:t>
      </w:r>
      <w:r w:rsidRPr="00924F14">
        <w:rPr>
          <w:rStyle w:val="Emphasis"/>
        </w:rPr>
        <w:t xml:space="preserve"> peer-reviewed </w:t>
      </w:r>
      <w:r w:rsidRPr="00924F14">
        <w:rPr>
          <w:rStyle w:val="Emphasis"/>
          <w:highlight w:val="green"/>
        </w:rPr>
        <w:t>studies</w:t>
      </w:r>
      <w:r w:rsidRPr="00924F14">
        <w:rPr>
          <w:rStyle w:val="StyleUnderline"/>
          <w:szCs w:val="22"/>
        </w:rPr>
        <w:t xml:space="preserve"> on nuclear winter </w:t>
      </w:r>
      <w:r w:rsidRPr="00924F14">
        <w:rPr>
          <w:rStyle w:val="StyleUnderline"/>
          <w:szCs w:val="22"/>
          <w:highlight w:val="green"/>
        </w:rPr>
        <w:t>discovered that</w:t>
      </w:r>
      <w:r w:rsidRPr="00924F14">
        <w:rPr>
          <w:rStyle w:val="StyleUnderline"/>
          <w:szCs w:val="22"/>
        </w:rPr>
        <w:t xml:space="preserve"> the </w:t>
      </w:r>
      <w:r w:rsidRPr="00924F14">
        <w:rPr>
          <w:rStyle w:val="StyleUnderline"/>
          <w:szCs w:val="22"/>
          <w:highlight w:val="green"/>
        </w:rPr>
        <w:t>sunlight would</w:t>
      </w:r>
      <w:r w:rsidRPr="00924F14">
        <w:rPr>
          <w:rStyle w:val="StyleUnderline"/>
          <w:szCs w:val="22"/>
        </w:rPr>
        <w:t xml:space="preserve"> heat the smoke, </w:t>
      </w:r>
      <w:r w:rsidRPr="00924F14">
        <w:rPr>
          <w:rStyle w:val="StyleUnderline"/>
          <w:szCs w:val="22"/>
          <w:highlight w:val="green"/>
        </w:rPr>
        <w:t xml:space="preserve">producing a </w:t>
      </w:r>
      <w:r w:rsidRPr="00924F14">
        <w:rPr>
          <w:rStyle w:val="StyleUnderline"/>
          <w:szCs w:val="22"/>
        </w:rPr>
        <w:t>self-</w:t>
      </w:r>
      <w:r w:rsidRPr="00924F14">
        <w:rPr>
          <w:rStyle w:val="StyleUnderline"/>
          <w:szCs w:val="22"/>
          <w:highlight w:val="green"/>
        </w:rPr>
        <w:t>lofting effect that would</w:t>
      </w:r>
      <w:r w:rsidRPr="00924F14">
        <w:rPr>
          <w:rStyle w:val="StyleUnderline"/>
          <w:szCs w:val="22"/>
        </w:rPr>
        <w:t xml:space="preserve"> not only </w:t>
      </w:r>
      <w:r w:rsidRPr="00924F14">
        <w:rPr>
          <w:rStyle w:val="StyleUnderline"/>
          <w:szCs w:val="22"/>
          <w:highlight w:val="green"/>
        </w:rPr>
        <w:t>aid the rise of the smoke</w:t>
      </w:r>
      <w:r w:rsidRPr="00924F14">
        <w:rPr>
          <w:rStyle w:val="StyleUnderline"/>
          <w:szCs w:val="22"/>
        </w:rPr>
        <w:t xml:space="preserve"> into the stratosphere </w:t>
      </w:r>
      <w:r w:rsidRPr="00924F14">
        <w:rPr>
          <w:rStyle w:val="StyleUnderline"/>
          <w:szCs w:val="22"/>
          <w:highlight w:val="green"/>
        </w:rPr>
        <w:t xml:space="preserve">(above cloud level, where it </w:t>
      </w:r>
      <w:r w:rsidRPr="00924F14">
        <w:rPr>
          <w:rStyle w:val="Emphasis"/>
          <w:szCs w:val="22"/>
          <w:highlight w:val="green"/>
        </w:rPr>
        <w:t>could not be rained out</w:t>
      </w:r>
      <w:r w:rsidRPr="00924F14">
        <w:rPr>
          <w:rStyle w:val="StyleUnderline"/>
          <w:szCs w:val="22"/>
        </w:rPr>
        <w:t xml:space="preserve">), but act to keep the smoke in the stratosphere for 10 years or more. </w:t>
      </w:r>
      <w:r w:rsidRPr="00924F14">
        <w:rPr>
          <w:rStyle w:val="StyleUnderline"/>
          <w:szCs w:val="22"/>
          <w:highlight w:val="green"/>
        </w:rPr>
        <w:t>The longevity of the smoke layer would</w:t>
      </w:r>
      <w:r w:rsidRPr="00924F14">
        <w:rPr>
          <w:rStyle w:val="StyleUnderline"/>
          <w:szCs w:val="22"/>
        </w:rPr>
        <w:t xml:space="preserve"> act to greatly </w:t>
      </w:r>
      <w:r w:rsidRPr="00924F14">
        <w:rPr>
          <w:rStyle w:val="StyleUnderline"/>
          <w:szCs w:val="22"/>
          <w:highlight w:val="green"/>
        </w:rPr>
        <w:t>increase the severity of its effects upon the biosphere.</w:t>
      </w:r>
    </w:p>
    <w:p w14:paraId="4497BD9C" w14:textId="77777777" w:rsidR="00096614" w:rsidRPr="00924F14" w:rsidRDefault="00096614" w:rsidP="00096614">
      <w:pPr>
        <w:shd w:val="clear" w:color="auto" w:fill="FFFFFF"/>
        <w:spacing w:after="150"/>
        <w:rPr>
          <w:szCs w:val="22"/>
        </w:rPr>
      </w:pPr>
      <w:r w:rsidRPr="00924F14">
        <w:rPr>
          <w:rStyle w:val="StyleUnderline"/>
          <w:szCs w:val="22"/>
        </w:rPr>
        <w:t>Once in the stratosphere, the smoke</w:t>
      </w:r>
      <w:r w:rsidRPr="00924F14">
        <w:rPr>
          <w:szCs w:val="22"/>
        </w:rPr>
        <w:t xml:space="preserve"> (predicted to be produced by a range of strategic nuclear wars) </w:t>
      </w:r>
      <w:r w:rsidRPr="00924F14">
        <w:rPr>
          <w:rStyle w:val="StyleUnderline"/>
          <w:szCs w:val="22"/>
        </w:rPr>
        <w:t xml:space="preserve">would rapidly engulf the Earth and form a dense stratospheric smoke layer. </w:t>
      </w:r>
      <w:r w:rsidRPr="00924F14">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24F14">
        <w:rPr>
          <w:rStyle w:val="StyleUnderline"/>
          <w:szCs w:val="22"/>
          <w:highlight w:val="green"/>
        </w:rPr>
        <w:t>Such an enormous loss of</w:t>
      </w:r>
      <w:r w:rsidRPr="00924F14">
        <w:rPr>
          <w:rStyle w:val="StyleUnderline"/>
          <w:szCs w:val="22"/>
        </w:rPr>
        <w:t xml:space="preserve"> warming </w:t>
      </w:r>
      <w:r w:rsidRPr="00924F14">
        <w:rPr>
          <w:rStyle w:val="StyleUnderline"/>
          <w:szCs w:val="22"/>
          <w:highlight w:val="green"/>
        </w:rPr>
        <w:t xml:space="preserve">sunlight would produce </w:t>
      </w:r>
      <w:r w:rsidRPr="00924F14">
        <w:rPr>
          <w:rStyle w:val="Emphasis"/>
          <w:highlight w:val="green"/>
        </w:rPr>
        <w:t>Ice Age</w:t>
      </w:r>
      <w:r w:rsidRPr="00924F14">
        <w:rPr>
          <w:rStyle w:val="Emphasis"/>
        </w:rPr>
        <w:t xml:space="preserve"> weather </w:t>
      </w:r>
      <w:r w:rsidRPr="00924F14">
        <w:rPr>
          <w:rStyle w:val="Emphasis"/>
          <w:highlight w:val="green"/>
        </w:rPr>
        <w:t>conditions</w:t>
      </w:r>
      <w:r w:rsidRPr="00924F14">
        <w:rPr>
          <w:rStyle w:val="StyleUnderline"/>
          <w:szCs w:val="22"/>
        </w:rPr>
        <w:t xml:space="preserve"> on Earth in a matter of weeks. For a period of 1-3 years following the war, </w:t>
      </w:r>
      <w:r w:rsidRPr="00924F14">
        <w:rPr>
          <w:rStyle w:val="StyleUnderline"/>
          <w:szCs w:val="22"/>
          <w:highlight w:val="green"/>
        </w:rPr>
        <w:t xml:space="preserve">temperatures would fall </w:t>
      </w:r>
      <w:r w:rsidRPr="00924F14">
        <w:rPr>
          <w:rStyle w:val="Emphasis"/>
          <w:highlight w:val="green"/>
        </w:rPr>
        <w:t>below freezing</w:t>
      </w:r>
      <w:r w:rsidRPr="00924F14">
        <w:rPr>
          <w:rStyle w:val="StyleUnderline"/>
          <w:szCs w:val="22"/>
        </w:rPr>
        <w:t> every day </w:t>
      </w:r>
      <w:r w:rsidRPr="00924F14">
        <w:rPr>
          <w:rStyle w:val="StyleUnderline"/>
          <w:szCs w:val="22"/>
          <w:highlight w:val="green"/>
        </w:rPr>
        <w:t>in</w:t>
      </w:r>
      <w:r w:rsidRPr="00924F14">
        <w:rPr>
          <w:rStyle w:val="StyleUnderline"/>
          <w:szCs w:val="22"/>
        </w:rPr>
        <w:t xml:space="preserve"> the </w:t>
      </w:r>
      <w:r w:rsidRPr="00924F14">
        <w:rPr>
          <w:rStyle w:val="Emphasis"/>
          <w:highlight w:val="green"/>
        </w:rPr>
        <w:t>central agricultural zones</w:t>
      </w:r>
      <w:r w:rsidRPr="00924F14">
        <w:rPr>
          <w:rStyle w:val="StyleUnderline"/>
          <w:szCs w:val="22"/>
        </w:rPr>
        <w:t xml:space="preserve"> of North America and Eurasia.</w:t>
      </w:r>
      <w:r w:rsidRPr="00924F14">
        <w:rPr>
          <w:szCs w:val="22"/>
        </w:rPr>
        <w:t xml:space="preserve"> [For an explanation of nuclear winter, see </w:t>
      </w:r>
      <w:proofErr w:type="gramStart"/>
      <w:r w:rsidRPr="00924F14">
        <w:rPr>
          <w:szCs w:val="22"/>
        </w:rPr>
        <w:t>Nuclear</w:t>
      </w:r>
      <w:proofErr w:type="gramEnd"/>
      <w:r w:rsidRPr="00924F14">
        <w:rPr>
          <w:szCs w:val="22"/>
        </w:rPr>
        <w:t xml:space="preserve"> winter revisited with a modern climate model and current nuclear arsenals: Still catastrophic consequences.]</w:t>
      </w:r>
    </w:p>
    <w:p w14:paraId="0C51E3E4" w14:textId="77777777" w:rsidR="00096614" w:rsidRPr="00924F14" w:rsidRDefault="00096614" w:rsidP="00096614">
      <w:pPr>
        <w:shd w:val="clear" w:color="auto" w:fill="FFFFFF"/>
        <w:spacing w:after="150"/>
        <w:rPr>
          <w:szCs w:val="22"/>
        </w:rPr>
      </w:pPr>
      <w:r w:rsidRPr="00924F14">
        <w:rPr>
          <w:rStyle w:val="StyleUnderline"/>
          <w:szCs w:val="22"/>
        </w:rPr>
        <w:t xml:space="preserve">Nuclear winter would cause average global surface temperatures to become colder than they were at the height of the last Ice Age. Such extreme cold would </w:t>
      </w:r>
      <w:r w:rsidRPr="00924F14">
        <w:rPr>
          <w:rStyle w:val="Emphasis"/>
          <w:highlight w:val="green"/>
        </w:rPr>
        <w:t>eliminate growing seasons</w:t>
      </w:r>
      <w:r w:rsidRPr="00924F14">
        <w:rPr>
          <w:rStyle w:val="StyleUnderline"/>
          <w:szCs w:val="22"/>
        </w:rPr>
        <w:t xml:space="preserve"> for many years, probably </w:t>
      </w:r>
      <w:r w:rsidRPr="00924F14">
        <w:rPr>
          <w:rStyle w:val="StyleUnderline"/>
          <w:szCs w:val="22"/>
          <w:highlight w:val="green"/>
        </w:rPr>
        <w:t xml:space="preserve">for </w:t>
      </w:r>
      <w:r w:rsidRPr="00924F14">
        <w:rPr>
          <w:rStyle w:val="Emphasis"/>
          <w:highlight w:val="green"/>
        </w:rPr>
        <w:t>a decade</w:t>
      </w:r>
      <w:r w:rsidRPr="00924F14">
        <w:rPr>
          <w:rStyle w:val="StyleUnderline"/>
          <w:szCs w:val="22"/>
        </w:rPr>
        <w:t xml:space="preserve"> or longer.</w:t>
      </w:r>
      <w:r w:rsidRPr="00924F14">
        <w:rPr>
          <w:szCs w:val="22"/>
        </w:rPr>
        <w:t xml:space="preserve"> Can you imagine a winter that lasts for ten years?</w:t>
      </w:r>
    </w:p>
    <w:p w14:paraId="3CA0499E" w14:textId="77777777" w:rsidR="00096614" w:rsidRPr="00924F14" w:rsidRDefault="00096614" w:rsidP="00096614">
      <w:pPr>
        <w:shd w:val="clear" w:color="auto" w:fill="FFFFFF"/>
        <w:spacing w:after="150"/>
        <w:rPr>
          <w:szCs w:val="22"/>
        </w:rPr>
      </w:pPr>
      <w:r w:rsidRPr="00924F14">
        <w:rPr>
          <w:szCs w:val="22"/>
        </w:rPr>
        <w:t>The results of such a scenario are obvious. Temperatures would be much too cold to grow food, and they would remain this way long enough to cause most humans and animals to starve to death.</w:t>
      </w:r>
    </w:p>
    <w:p w14:paraId="6C34F72E" w14:textId="77777777" w:rsidR="00096614" w:rsidRPr="00924F14" w:rsidRDefault="00096614" w:rsidP="00096614">
      <w:pPr>
        <w:shd w:val="clear" w:color="auto" w:fill="FFFFFF"/>
        <w:spacing w:after="150"/>
        <w:rPr>
          <w:szCs w:val="22"/>
        </w:rPr>
      </w:pPr>
      <w:r w:rsidRPr="00924F14">
        <w:rPr>
          <w:rStyle w:val="StyleUnderline"/>
          <w:szCs w:val="22"/>
        </w:rPr>
        <w:t xml:space="preserve">Global nuclear </w:t>
      </w:r>
      <w:r w:rsidRPr="00924F14">
        <w:rPr>
          <w:rStyle w:val="StyleUnderline"/>
          <w:szCs w:val="22"/>
          <w:highlight w:val="green"/>
        </w:rPr>
        <w:t xml:space="preserve">famine would ensue in a setting in which the </w:t>
      </w:r>
      <w:r w:rsidRPr="00924F14">
        <w:rPr>
          <w:rStyle w:val="Emphasis"/>
          <w:highlight w:val="green"/>
        </w:rPr>
        <w:t>infrastructure</w:t>
      </w:r>
      <w:r w:rsidRPr="00924F14">
        <w:rPr>
          <w:rStyle w:val="StyleUnderline"/>
          <w:szCs w:val="22"/>
          <w:highlight w:val="green"/>
        </w:rPr>
        <w:t xml:space="preserve"> of</w:t>
      </w:r>
      <w:r w:rsidRPr="00924F14">
        <w:rPr>
          <w:rStyle w:val="StyleUnderline"/>
          <w:szCs w:val="22"/>
        </w:rPr>
        <w:t xml:space="preserve"> the combatant </w:t>
      </w:r>
      <w:r w:rsidRPr="00924F14">
        <w:rPr>
          <w:rStyle w:val="StyleUnderline"/>
          <w:szCs w:val="22"/>
          <w:highlight w:val="green"/>
        </w:rPr>
        <w:t>nations has been</w:t>
      </w:r>
      <w:r w:rsidRPr="00924F14">
        <w:rPr>
          <w:rStyle w:val="StyleUnderline"/>
          <w:szCs w:val="22"/>
        </w:rPr>
        <w:t xml:space="preserve"> </w:t>
      </w:r>
      <w:proofErr w:type="gramStart"/>
      <w:r w:rsidRPr="00924F14">
        <w:rPr>
          <w:rStyle w:val="StyleUnderline"/>
          <w:szCs w:val="22"/>
        </w:rPr>
        <w:t xml:space="preserve">totally </w:t>
      </w:r>
      <w:r w:rsidRPr="00924F14">
        <w:rPr>
          <w:rStyle w:val="Emphasis"/>
          <w:highlight w:val="green"/>
        </w:rPr>
        <w:t>destroyed</w:t>
      </w:r>
      <w:proofErr w:type="gramEnd"/>
      <w:r w:rsidRPr="00924F14">
        <w:rPr>
          <w:rStyle w:val="StyleUnderline"/>
          <w:szCs w:val="22"/>
          <w:highlight w:val="green"/>
        </w:rPr>
        <w:t xml:space="preserve">, resulting in massive amounts of </w:t>
      </w:r>
      <w:r w:rsidRPr="00924F14">
        <w:rPr>
          <w:rStyle w:val="Emphasis"/>
          <w:highlight w:val="green"/>
        </w:rPr>
        <w:t>chemical and radioactive toxins</w:t>
      </w:r>
      <w:r w:rsidRPr="00924F14">
        <w:rPr>
          <w:rStyle w:val="StyleUnderline"/>
          <w:szCs w:val="22"/>
          <w:highlight w:val="green"/>
        </w:rPr>
        <w:t xml:space="preserve"> being released into the biosphere.</w:t>
      </w:r>
      <w:r w:rsidRPr="00924F14">
        <w:rPr>
          <w:rStyle w:val="StyleUnderline"/>
          <w:szCs w:val="22"/>
        </w:rPr>
        <w:t xml:space="preserve"> We don’t need a sophisticated study to tell us </w:t>
      </w:r>
      <w:r w:rsidRPr="00924F14">
        <w:rPr>
          <w:rStyle w:val="StyleUnderline"/>
          <w:szCs w:val="22"/>
          <w:highlight w:val="green"/>
        </w:rPr>
        <w:t>that</w:t>
      </w:r>
      <w:r w:rsidRPr="00924F14">
        <w:rPr>
          <w:rStyle w:val="StyleUnderline"/>
          <w:szCs w:val="22"/>
        </w:rPr>
        <w:t xml:space="preserve"> no food and Ice Age temperatures for a decade </w:t>
      </w:r>
      <w:r w:rsidRPr="00924F14">
        <w:rPr>
          <w:rStyle w:val="Emphasis"/>
          <w:highlight w:val="green"/>
        </w:rPr>
        <w:t>would kill most people</w:t>
      </w:r>
      <w:r w:rsidRPr="00924F14">
        <w:rPr>
          <w:rStyle w:val="Emphasis"/>
        </w:rPr>
        <w:t xml:space="preserve"> and animals </w:t>
      </w:r>
      <w:r w:rsidRPr="00924F14">
        <w:rPr>
          <w:rStyle w:val="Emphasis"/>
          <w:highlight w:val="green"/>
        </w:rPr>
        <w:t>on the planet.</w:t>
      </w:r>
      <w:r w:rsidRPr="00924F14">
        <w:rPr>
          <w:szCs w:val="22"/>
        </w:rPr>
        <w:t>  Would the few remaining survivors be able to survive in a radioactive, toxic environment?</w:t>
      </w:r>
    </w:p>
    <w:p w14:paraId="4245CA50" w14:textId="77777777" w:rsidR="00096614" w:rsidRDefault="00096614" w:rsidP="00096614">
      <w:pPr>
        <w:pStyle w:val="Heading2"/>
      </w:pPr>
      <w:r>
        <w:lastRenderedPageBreak/>
        <w:t xml:space="preserve">1NC – </w:t>
      </w:r>
      <w:proofErr w:type="spellStart"/>
      <w:r>
        <w:t>Heg</w:t>
      </w:r>
      <w:proofErr w:type="spellEnd"/>
      <w:r>
        <w:t xml:space="preserve"> Impact</w:t>
      </w:r>
    </w:p>
    <w:p w14:paraId="0A6F29EB" w14:textId="77777777" w:rsidR="00096614" w:rsidRPr="00DC187E" w:rsidRDefault="00096614" w:rsidP="00096614">
      <w:pPr>
        <w:pStyle w:val="Heading4"/>
      </w:pPr>
      <w:r w:rsidRPr="00DC187E">
        <w:t xml:space="preserve">CP: </w:t>
      </w:r>
      <w:r>
        <w:t>A</w:t>
      </w:r>
      <w:r w:rsidRPr="00DC187E">
        <w:t xml:space="preserve"> just government</w:t>
      </w:r>
      <w:r>
        <w:t xml:space="preserve">, except for the United States, </w:t>
      </w:r>
      <w:r w:rsidRPr="00DC187E">
        <w:t xml:space="preserve">should recognize the unconditional right for workers to strike except </w:t>
      </w:r>
      <w:r>
        <w:t xml:space="preserve">for </w:t>
      </w:r>
      <w:r w:rsidRPr="00DC187E">
        <w:t>industrial workers</w:t>
      </w:r>
      <w:r>
        <w:t>. (</w:t>
      </w:r>
      <w:proofErr w:type="gramStart"/>
      <w:r>
        <w:t>whole</w:t>
      </w:r>
      <w:proofErr w:type="gramEnd"/>
      <w:r>
        <w:t xml:space="preserve"> </w:t>
      </w:r>
      <w:proofErr w:type="spellStart"/>
      <w:r>
        <w:t>rez</w:t>
      </w:r>
      <w:proofErr w:type="spellEnd"/>
      <w:r>
        <w:t>)</w:t>
      </w:r>
    </w:p>
    <w:p w14:paraId="65A7E174" w14:textId="77777777" w:rsidR="00096614" w:rsidRDefault="00096614" w:rsidP="00096614">
      <w:pPr>
        <w:pStyle w:val="Heading3"/>
      </w:pPr>
      <w:r>
        <w:lastRenderedPageBreak/>
        <w:t xml:space="preserve">1NC </w:t>
      </w:r>
    </w:p>
    <w:p w14:paraId="74810B1C" w14:textId="77777777" w:rsidR="00096614" w:rsidRPr="006B0676" w:rsidRDefault="00096614" w:rsidP="00096614">
      <w:pPr>
        <w:pStyle w:val="Heading4"/>
      </w:pPr>
      <w:r>
        <w:t xml:space="preserve">CP: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w:t>
      </w:r>
      <w:r w:rsidRPr="00DC187E">
        <w:rPr>
          <w:bdr w:val="none" w:sz="0" w:space="0" w:color="auto" w:frame="1"/>
          <w:shd w:val="clear" w:color="auto" w:fill="FFFFFF"/>
        </w:rPr>
        <w:t xml:space="preserve"> </w:t>
      </w:r>
      <w:r>
        <w:rPr>
          <w:bdr w:val="none" w:sz="0" w:space="0" w:color="auto" w:frame="1"/>
          <w:shd w:val="clear" w:color="auto" w:fill="FFFFFF"/>
        </w:rPr>
        <w:t xml:space="preserve">workers to </w:t>
      </w:r>
      <w:r w:rsidRPr="00AE5979">
        <w:rPr>
          <w:bdr w:val="none" w:sz="0" w:space="0" w:color="auto" w:frame="1"/>
          <w:shd w:val="clear" w:color="auto" w:fill="FFFFFF"/>
        </w:rPr>
        <w:t>strike</w:t>
      </w:r>
      <w:r>
        <w:rPr>
          <w:bdr w:val="none" w:sz="0" w:space="0" w:color="auto" w:frame="1"/>
          <w:shd w:val="clear" w:color="auto" w:fill="FFFFFF"/>
        </w:rPr>
        <w:t xml:space="preserve"> except for industrial workers. (</w:t>
      </w:r>
      <w:proofErr w:type="gramStart"/>
      <w:r>
        <w:rPr>
          <w:bdr w:val="none" w:sz="0" w:space="0" w:color="auto" w:frame="1"/>
          <w:shd w:val="clear" w:color="auto" w:fill="FFFFFF"/>
        </w:rPr>
        <w:t>us</w:t>
      </w:r>
      <w:proofErr w:type="gramEnd"/>
      <w:r>
        <w:rPr>
          <w:bdr w:val="none" w:sz="0" w:space="0" w:color="auto" w:frame="1"/>
          <w:shd w:val="clear" w:color="auto" w:fill="FFFFFF"/>
        </w:rPr>
        <w:t xml:space="preserve"> spec edition)</w:t>
      </w:r>
    </w:p>
    <w:p w14:paraId="5431900D" w14:textId="1AFF7D0A" w:rsidR="00096614" w:rsidRPr="006B0676" w:rsidRDefault="00096614" w:rsidP="003B1594">
      <w:pPr>
        <w:pStyle w:val="Heading3"/>
      </w:pPr>
      <w:r>
        <w:lastRenderedPageBreak/>
        <w:t>1NC</w:t>
      </w:r>
    </w:p>
    <w:p w14:paraId="0C70301F" w14:textId="77777777" w:rsidR="00096614" w:rsidRDefault="00096614" w:rsidP="00096614">
      <w:pPr>
        <w:pStyle w:val="Heading4"/>
      </w:pPr>
      <w:r>
        <w:t xml:space="preserve">Industrial workforce shortages are happening now— Covid and inability to compete. </w:t>
      </w:r>
    </w:p>
    <w:p w14:paraId="46F2D03B" w14:textId="77777777" w:rsidR="00096614" w:rsidRPr="00D31E01" w:rsidRDefault="00096614" w:rsidP="00096614">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w:t>
      </w:r>
      <w:proofErr w:type="gramStart"/>
      <w:r w:rsidRPr="00D31E01">
        <w:t>By</w:t>
      </w:r>
      <w:proofErr w:type="gramEnd"/>
      <w:r w:rsidRPr="00D31E01">
        <w:t xml:space="preserve"> Engaging Local Communities,” </w:t>
      </w:r>
      <w:proofErr w:type="spellStart"/>
      <w:r w:rsidRPr="00D31E01">
        <w:t>JDSupra</w:t>
      </w:r>
      <w:proofErr w:type="spellEnd"/>
      <w:r w:rsidRPr="00D31E01">
        <w:t xml:space="preserve">, 8/28/21. </w:t>
      </w:r>
      <w:hyperlink r:id="rId54" w:history="1">
        <w:r w:rsidRPr="00D31E01">
          <w:rPr>
            <w:rStyle w:val="Hyperlink"/>
          </w:rPr>
          <w:t>https://www.jdsupra.com/legalnews/manufacturing-labor-shortage-1463687/</w:t>
        </w:r>
      </w:hyperlink>
      <w:r w:rsidRPr="00D31E01">
        <w:t>] RR</w:t>
      </w:r>
    </w:p>
    <w:p w14:paraId="6C2B3F66" w14:textId="77777777" w:rsidR="00096614" w:rsidRDefault="00096614" w:rsidP="00096614">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which erased over 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522C0F55" w14:textId="77777777" w:rsidR="00096614" w:rsidRPr="00D31E01" w:rsidRDefault="00096614" w:rsidP="00096614">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7F5523A4" w14:textId="77777777" w:rsidR="00096614" w:rsidRDefault="00096614" w:rsidP="00096614">
      <w:pPr>
        <w:rPr>
          <w:rStyle w:val="StyleUnderline"/>
        </w:rPr>
      </w:pPr>
      <w:r>
        <w:t xml:space="preserve">While the pandemic certainly played a large role in damaging the U.S. manufacturing sector’s employment numbers, the worker shortage is nothing new. </w:t>
      </w:r>
      <w:r w:rsidRPr="00D31E01">
        <w:rPr>
          <w:rStyle w:val="StyleUnderline"/>
          <w:highlight w:val="green"/>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D31E01">
        <w:rPr>
          <w:rStyle w:val="Emphasis"/>
          <w:highlight w:val="green"/>
        </w:rPr>
        <w:t>are under pressure to do so quickly</w:t>
      </w:r>
      <w:r w:rsidRPr="00D31E01">
        <w:rPr>
          <w:rStyle w:val="StyleUnderline"/>
        </w:rPr>
        <w:t xml:space="preserve"> as the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14:paraId="00453CC6" w14:textId="77777777" w:rsidR="00096614" w:rsidRDefault="00096614" w:rsidP="00096614">
      <w:pPr>
        <w:pStyle w:val="Heading4"/>
      </w:pPr>
      <w:r>
        <w:t xml:space="preserve">A strong industrial workforce is key to US military primacy  </w:t>
      </w:r>
    </w:p>
    <w:p w14:paraId="7B392482" w14:textId="77777777" w:rsidR="00096614" w:rsidRPr="00FA2192" w:rsidRDefault="00096614" w:rsidP="00096614">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55" w:history="1">
        <w:r w:rsidRPr="003600C8">
          <w:rPr>
            <w:rStyle w:val="Hyperlink"/>
          </w:rPr>
          <w:t>https://www.bloomberg.com/opinion/articles/2021-04-07/america-s-depleted-industrial-base-is-a-national-security-crisis</w:t>
        </w:r>
      </w:hyperlink>
      <w:r>
        <w:t>] RR</w:t>
      </w:r>
    </w:p>
    <w:p w14:paraId="5A3A925A" w14:textId="77777777" w:rsidR="00096614" w:rsidRPr="00FA2192" w:rsidRDefault="00096614" w:rsidP="00096614">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 xml:space="preserve">defense industry’s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140D69FA" w14:textId="77777777" w:rsidR="00096614" w:rsidRPr="00FA2192" w:rsidRDefault="00096614" w:rsidP="00096614">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5AC31C2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2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61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594"/>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7AD"/>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3C9F81"/>
  <w14:defaultImageDpi w14:val="300"/>
  <w15:docId w15:val="{DA0D7CB6-CB4B-5948-B42D-69E74746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159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B15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15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B15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B15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15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1594"/>
  </w:style>
  <w:style w:type="character" w:customStyle="1" w:styleId="Heading1Char">
    <w:name w:val="Heading 1 Char"/>
    <w:aliases w:val="Pocket Char"/>
    <w:basedOn w:val="DefaultParagraphFont"/>
    <w:link w:val="Heading1"/>
    <w:uiPriority w:val="9"/>
    <w:rsid w:val="003B15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159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B159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B15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B159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B1594"/>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B159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B159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uiPriority w:val="99"/>
    <w:unhideWhenUsed/>
    <w:rsid w:val="003B1594"/>
    <w:rPr>
      <w:color w:val="auto"/>
      <w:u w:val="none"/>
    </w:rPr>
  </w:style>
  <w:style w:type="paragraph" w:styleId="DocumentMap">
    <w:name w:val="Document Map"/>
    <w:basedOn w:val="Normal"/>
    <w:link w:val="DocumentMapChar"/>
    <w:uiPriority w:val="99"/>
    <w:semiHidden/>
    <w:unhideWhenUsed/>
    <w:rsid w:val="003B15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1594"/>
    <w:rPr>
      <w:rFonts w:ascii="Lucida Grande" w:hAnsi="Lucida Grande" w:cs="Lucida Grande"/>
    </w:rPr>
  </w:style>
  <w:style w:type="paragraph" w:customStyle="1" w:styleId="textbold">
    <w:name w:val="text bold"/>
    <w:basedOn w:val="Normal"/>
    <w:link w:val="Emphasis"/>
    <w:uiPriority w:val="20"/>
    <w:qFormat/>
    <w:rsid w:val="0009661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h.wa.gov/Portals/1/Documents/1600/coronavirus/505-160-VaccinationRequirementFAQs.pdf" TargetMode="External"/><Relationship Id="rId18" Type="http://schemas.openxmlformats.org/officeDocument/2006/relationships/hyperlink" Target="https://www.nbcnews.com/politics/white-house/biden-announce-additional-vaccine-mandates-he-unveils-new-covid-strategy-n1278735" TargetMode="External"/><Relationship Id="rId26" Type="http://schemas.openxmlformats.org/officeDocument/2006/relationships/hyperlink" Target="https://www.ncsl.org/research/health/school-immunization-exemption-state-laws.aspx" TargetMode="External"/><Relationship Id="rId39" Type="http://schemas.openxmlformats.org/officeDocument/2006/relationships/hyperlink" Target="https://www.cnn.com/2021/07/28/business/companies-vaccine-mandate/index.html" TargetMode="External"/><Relationship Id="rId21" Type="http://schemas.openxmlformats.org/officeDocument/2006/relationships/hyperlink" Target="https://www.vox.com/2021/7/28/22594637/vaccine-mandates-covid-19-masks-delta-variants" TargetMode="External"/><Relationship Id="rId34" Type="http://schemas.openxmlformats.org/officeDocument/2006/relationships/hyperlink" Target="https://www.osha.gov/coronavirus/ets2" TargetMode="External"/><Relationship Id="rId42" Type="http://schemas.openxmlformats.org/officeDocument/2006/relationships/hyperlink" Target="https://money.cnn.com/quote/quote.html?symb=GS&amp;source=story_quote_link" TargetMode="External"/><Relationship Id="rId47" Type="http://schemas.openxmlformats.org/officeDocument/2006/relationships/hyperlink" Target="https://money.cnn.com/quote/quote.html?symb=DAL&amp;source=story_quote_link" TargetMode="External"/><Relationship Id="rId50" Type="http://schemas.openxmlformats.org/officeDocument/2006/relationships/hyperlink" Target="http://www.cnn.com/2021/08/18/politics/workplace-vaccine-mandate-poll/index.html" TargetMode="External"/><Relationship Id="rId55" Type="http://schemas.openxmlformats.org/officeDocument/2006/relationships/hyperlink" Target="https://www.bloomberg.com/opinion/articles/2021-04-07/america-s-depleted-industrial-base-is-a-national-security-crisi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bcnews.com/news/education/new-york-city-vaccine-mandate-school-employees-can-be-imposed-n1280207" TargetMode="External"/><Relationship Id="rId29" Type="http://schemas.openxmlformats.org/officeDocument/2006/relationships/hyperlink" Target="https://www.vox.com/2021/7/27/22594374/courts-covid-delta-pandemic-supreme-court-brett-kavanaugh-public-health-destroy" TargetMode="External"/><Relationship Id="rId11" Type="http://schemas.openxmlformats.org/officeDocument/2006/relationships/hyperlink" Target="https://www.maine.gov/covid19/vaccines/public-faq/health-care-worker-vaccination" TargetMode="External"/><Relationship Id="rId24" Type="http://schemas.openxmlformats.org/officeDocument/2006/relationships/hyperlink" Target="https://www.nytimes.com/2021/07/28/business/google-return-to-office-masks.html" TargetMode="External"/><Relationship Id="rId32" Type="http://schemas.openxmlformats.org/officeDocument/2006/relationships/hyperlink" Target="https://worldpopulationreview.com/state-rankings/at-will-employment-states" TargetMode="External"/><Relationship Id="rId37" Type="http://schemas.openxmlformats.org/officeDocument/2006/relationships/hyperlink" Target="https://apnews.com/article/coronavirus-pandemic-joe-biden-business-health-6e758dc5e24320677e48f58cbfca37bf" TargetMode="External"/><Relationship Id="rId40" Type="http://schemas.openxmlformats.org/officeDocument/2006/relationships/hyperlink" Target="https://money.cnn.com/quote/quote.html?symb=GOOG&amp;source=story_quote_link" TargetMode="External"/><Relationship Id="rId45" Type="http://schemas.openxmlformats.org/officeDocument/2006/relationships/hyperlink" Target="http://www.cnn.com/2021/08/06/business/united-airlines-vaccine-mandate/index.html" TargetMode="External"/><Relationship Id="rId53" Type="http://schemas.openxmlformats.org/officeDocument/2006/relationships/hyperlink" Target="https://www.cnn.com/2021/07/29/politics/joe-biden-vaccination-requirement-announcement/index.html" TargetMode="External"/><Relationship Id="rId5" Type="http://schemas.openxmlformats.org/officeDocument/2006/relationships/numbering" Target="numbering.xml"/><Relationship Id="rId19" Type="http://schemas.openxmlformats.org/officeDocument/2006/relationships/hyperlink" Target="https://www.law.cornell.edu/supremecourt/text/197/11" TargetMode="External"/><Relationship Id="rId4" Type="http://schemas.openxmlformats.org/officeDocument/2006/relationships/customXml" Target="../customXml/item4.xml"/><Relationship Id="rId9" Type="http://schemas.openxmlformats.org/officeDocument/2006/relationships/hyperlink" Target="https://www.msnbc.com/rachel-maddow/watch/non-covid-patients-receiving-reduced-care-at-hospitals-overwhelmed-by-the-unvaccinated-121764421871" TargetMode="External"/><Relationship Id="rId14" Type="http://schemas.openxmlformats.org/officeDocument/2006/relationships/hyperlink" Target="https://www.oregon.gov/boli/workers/Pages/covid-vaccine.aspx" TargetMode="External"/><Relationship Id="rId22" Type="http://schemas.openxmlformats.org/officeDocument/2006/relationships/hyperlink" Target="https://twitter.com/GormleyAlbany/status/1420414312997392386?s=20" TargetMode="External"/><Relationship Id="rId27" Type="http://schemas.openxmlformats.org/officeDocument/2006/relationships/hyperlink" Target="https://www.govtech.com/health/florida-gov-desantis-signs-bill-banning-vaccine-passports" TargetMode="External"/><Relationship Id="rId30" Type="http://schemas.openxmlformats.org/officeDocument/2006/relationships/hyperlink" Target="https://www.vox.com/22575435/voting-rights-supreme-court-john-roberts-shelby-county-constitution-brnovich-elena-kagan" TargetMode="External"/><Relationship Id="rId35" Type="http://schemas.openxmlformats.org/officeDocument/2006/relationships/hyperlink" Target="https://apnews.com/article/joe-biden-business-health-coronavirus-pandemic-henry-mcmaster-f33acd986ad5045e48088a832c6f9903" TargetMode="External"/><Relationship Id="rId43" Type="http://schemas.openxmlformats.org/officeDocument/2006/relationships/hyperlink" Target="https://money.cnn.com/quote/quote.html?symb=MS&amp;source=story_quote_link" TargetMode="External"/><Relationship Id="rId48" Type="http://schemas.openxmlformats.org/officeDocument/2006/relationships/hyperlink" Target="https://money.cnn.com/quote/quote.html?symb=LUV&amp;source=story_quote_link"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oney.cnn.com/quote/quote.html?symb=WMT&amp;source=story_quote_link" TargetMode="External"/><Relationship Id="rId3" Type="http://schemas.openxmlformats.org/officeDocument/2006/relationships/customXml" Target="../customXml/item3.xml"/><Relationship Id="rId12" Type="http://schemas.openxmlformats.org/officeDocument/2006/relationships/hyperlink" Target="https://www.providencejournal.com/story/news/courts/2021/09/28/judge-rejects-firefighters-unions-attempt-block-ri-vaccine-mandate/5899006001/" TargetMode="External"/><Relationship Id="rId17" Type="http://schemas.openxmlformats.org/officeDocument/2006/relationships/hyperlink" Target="https://www.nbcsandiego.com/news/local/san-diego-unified-school-district-vaccine-mandate/2729909/" TargetMode="External"/><Relationship Id="rId25" Type="http://schemas.openxmlformats.org/officeDocument/2006/relationships/hyperlink" Target="https://www.chronicle.com/blogs/live-coronavirus-updates/heres-a-list-of-colleges-that-will-require-students-to-be-vaccinated-against-covid-19" TargetMode="External"/><Relationship Id="rId33" Type="http://schemas.openxmlformats.org/officeDocument/2006/relationships/hyperlink" Target="https://www.king5.com/article/news/health/coronavirus/vaccine/biden-employer-vaccine-testing-mandate-covid/507-27e042a1-53ef-4bb4-8e6c-35f9d3c0e302" TargetMode="External"/><Relationship Id="rId38" Type="http://schemas.openxmlformats.org/officeDocument/2006/relationships/hyperlink" Target="http://www.cnn.com/2021/08/09/economy/record-job-openings-june/index.html" TargetMode="External"/><Relationship Id="rId46" Type="http://schemas.openxmlformats.org/officeDocument/2006/relationships/hyperlink" Target="https://money.cnn.com/quote/quote.html?symb=AAL&amp;source=story_quote_link" TargetMode="External"/><Relationship Id="rId20" Type="http://schemas.openxmlformats.org/officeDocument/2006/relationships/hyperlink" Target="https://www.vox.com/22587443/covid-19-vaccine-refusal-hesitancy-variant-delta-cases-rate" TargetMode="External"/><Relationship Id="rId41" Type="http://schemas.openxmlformats.org/officeDocument/2006/relationships/hyperlink" Target="https://money.cnn.com/quote/quote.html?symb=FB&amp;source=story_quote_link" TargetMode="External"/><Relationship Id="rId54" Type="http://schemas.openxmlformats.org/officeDocument/2006/relationships/hyperlink" Target="https://www.jdsupra.com/legalnews/manufacturing-labor-shortage-146368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rive.google.com/file/d/1EXWVy-Zsn9YEm272lyLR-cBpb_NotNXi/view" TargetMode="External"/><Relationship Id="rId23" Type="http://schemas.openxmlformats.org/officeDocument/2006/relationships/hyperlink" Target="https://www.nytimes.com/2021/07/28/us/politics/biden-federal-workers-vaccination.html" TargetMode="External"/><Relationship Id="rId28" Type="http://schemas.openxmlformats.org/officeDocument/2006/relationships/hyperlink" Target="https://www.supremecourt.gov/opinions/11pdf/11-393c3a2.pdf" TargetMode="External"/><Relationship Id="rId36" Type="http://schemas.openxmlformats.org/officeDocument/2006/relationships/hyperlink" Target="https://public-inspection.federalregister.gov/2021-23643.pdf" TargetMode="External"/><Relationship Id="rId49" Type="http://schemas.openxmlformats.org/officeDocument/2006/relationships/hyperlink" Target="https://www.cnn.com/travel/article/three-us-airlines-no-vaccine-mandate-workers/index.html" TargetMode="External"/><Relationship Id="rId57" Type="http://schemas.openxmlformats.org/officeDocument/2006/relationships/theme" Target="theme/theme1.xml"/><Relationship Id="rId10" Type="http://schemas.openxmlformats.org/officeDocument/2006/relationships/hyperlink" Target="https://www.msnbc.com/the-reidout/anti-vaxxers-will-have-pay-if-they-want-reject-public-n1279331" TargetMode="External"/><Relationship Id="rId31" Type="http://schemas.openxmlformats.org/officeDocument/2006/relationships/hyperlink" Target="https://scholar.google.com/scholar_case?case=14249141472030529264&amp;hl=en&amp;as_sdt=6&amp;as_vis=1&amp;oi=scholarr" TargetMode="External"/><Relationship Id="rId44" Type="http://schemas.openxmlformats.org/officeDocument/2006/relationships/hyperlink" Target="https://money.cnn.com/quote/quote.html?symb=UAL&amp;source=story_quote_link" TargetMode="External"/><Relationship Id="rId52" Type="http://schemas.openxmlformats.org/officeDocument/2006/relationships/hyperlink" Target="https://money.cnn.com/quote/quote.html?symb=UPS&amp;source=story_quot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7223</Words>
  <Characters>41175</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2021-11-20T15:06:00Z</dcterms:created>
  <dcterms:modified xsi:type="dcterms:W3CDTF">2021-11-20T16:23:00Z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